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0234B" w14:textId="77777777" w:rsidR="005F504F" w:rsidRDefault="005F504F" w:rsidP="005F504F">
      <w:pPr>
        <w:pStyle w:val="Heading3"/>
      </w:pPr>
      <w:r>
        <w:t>Electrifying!! (cuz its SPARK? Get it? Anyways)</w:t>
      </w:r>
    </w:p>
    <w:p w14:paraId="6C66B907" w14:textId="77777777" w:rsidR="005F504F" w:rsidRDefault="005F504F" w:rsidP="005F504F">
      <w:pPr>
        <w:pStyle w:val="Heading4"/>
      </w:pPr>
      <w:r>
        <w:t xml:space="preserve">Nuclear war won’t lead to extinction, but it will provide a </w:t>
      </w:r>
      <w:r w:rsidRPr="00674CE6">
        <w:rPr>
          <w:u w:val="single"/>
        </w:rPr>
        <w:t>smooth transition</w:t>
      </w:r>
      <w:r>
        <w:t xml:space="preserve"> to a l</w:t>
      </w:r>
      <w:r w:rsidRPr="00674CE6">
        <w:rPr>
          <w:u w:val="single"/>
        </w:rPr>
        <w:t>ow tech society-</w:t>
      </w:r>
      <w:r>
        <w:t xml:space="preserve">--that solves our impacts AND is the only way to transition to a degrowth society – otherwise warming inevitably causes </w:t>
      </w:r>
      <w:r w:rsidRPr="00674CE6">
        <w:rPr>
          <w:u w:val="single"/>
        </w:rPr>
        <w:t>extinction</w:t>
      </w:r>
    </w:p>
    <w:p w14:paraId="3BD53801" w14:textId="77777777" w:rsidR="005F504F" w:rsidRPr="00D43BF4" w:rsidRDefault="005F504F" w:rsidP="005F504F">
      <w:r w:rsidRPr="00531840">
        <w:rPr>
          <w:rStyle w:val="Style13ptBold"/>
        </w:rPr>
        <w:t xml:space="preserve">Miller-McDonald </w:t>
      </w:r>
      <w:r>
        <w:rPr>
          <w:rStyle w:val="Style13ptBold"/>
        </w:rPr>
        <w:t>19</w:t>
      </w:r>
      <w:r>
        <w:t xml:space="preserve"> – </w:t>
      </w:r>
      <w:r w:rsidRPr="00531840">
        <w:t>Sam obtained a Master of Environmental Management at Yale University studying energy politics and grassroots innovations in the US</w:t>
      </w:r>
      <w:r>
        <w:t xml:space="preserve"> (“Deathly Salvation TFW nuclear war may be the only way to stop human extinction”, The Trouble, 1-4-19, </w:t>
      </w:r>
      <w:hyperlink r:id="rId6" w:history="1">
        <w:r w:rsidRPr="00B27F83">
          <w:rPr>
            <w:rStyle w:val="Hyperlink"/>
          </w:rPr>
          <w:t>https://www.the-trouble.com/content/2019/1/4/deathly-salvation</w:t>
        </w:r>
      </w:hyperlink>
      <w:r>
        <w:t>, accessed 7-16-19)// kel$</w:t>
      </w:r>
    </w:p>
    <w:p w14:paraId="7DD25EF1" w14:textId="77777777" w:rsidR="005F504F" w:rsidRDefault="005F504F" w:rsidP="005F504F">
      <w:pPr>
        <w:rPr>
          <w:rStyle w:val="StyleUnderline"/>
        </w:rPr>
      </w:pPr>
      <w:r w:rsidRPr="0050442C">
        <w:rPr>
          <w:sz w:val="14"/>
        </w:rPr>
        <w:t xml:space="preserve">We’ve tied ourselves in a perfect Gordian knot. </w:t>
      </w:r>
      <w:r w:rsidRPr="009E59D5">
        <w:rPr>
          <w:rStyle w:val="StyleUnderline"/>
          <w:highlight w:val="green"/>
        </w:rPr>
        <w:t>The</w:t>
      </w:r>
      <w:r w:rsidRPr="00D43BF4">
        <w:rPr>
          <w:rStyle w:val="StyleUnderline"/>
        </w:rPr>
        <w:t xml:space="preserve"> global </w:t>
      </w:r>
      <w:r w:rsidRPr="009E59D5">
        <w:rPr>
          <w:rStyle w:val="StyleUnderline"/>
          <w:highlight w:val="green"/>
        </w:rPr>
        <w:t>economy is a vast machine</w:t>
      </w:r>
      <w:r w:rsidRPr="0050442C">
        <w:rPr>
          <w:sz w:val="14"/>
        </w:rPr>
        <w:t xml:space="preserve">, operating beyond the control of even the most powerful individuals, </w:t>
      </w:r>
      <w:r w:rsidRPr="00D43BF4">
        <w:rPr>
          <w:rStyle w:val="StyleUnderline"/>
        </w:rPr>
        <w:t>and it has a will of its own to consume and pollute</w:t>
      </w:r>
      <w:r w:rsidRPr="0050442C">
        <w:rPr>
          <w:sz w:val="14"/>
        </w:rPr>
        <w:t xml:space="preserve">. It’s hard to believe that this massive metal beast will be peacefully undone by the people who survive by it, and </w:t>
      </w:r>
      <w:r w:rsidRPr="009E59D5">
        <w:rPr>
          <w:rStyle w:val="StyleUnderline"/>
          <w:highlight w:val="green"/>
        </w:rPr>
        <w:t>we all survive by it in some</w:t>
      </w:r>
      <w:r w:rsidRPr="00D43BF4">
        <w:rPr>
          <w:rStyle w:val="StyleUnderline"/>
        </w:rPr>
        <w:t xml:space="preserve"> </w:t>
      </w:r>
      <w:r w:rsidRPr="009E59D5">
        <w:rPr>
          <w:rStyle w:val="StyleUnderline"/>
          <w:highlight w:val="green"/>
        </w:rPr>
        <w:t>way,</w:t>
      </w:r>
      <w:r w:rsidRPr="0050442C">
        <w:rPr>
          <w:sz w:val="14"/>
        </w:rPr>
        <w:t xml:space="preserve"> often against our wills; it bribes and entraps us all in ways large and small. </w:t>
      </w:r>
      <w:r w:rsidRPr="00D43BF4">
        <w:rPr>
          <w:rStyle w:val="StyleUnderline"/>
        </w:rPr>
        <w:t xml:space="preserve">But a wrench could clog the gears, and maybe only a wrench can stop it. </w:t>
      </w:r>
      <w:r w:rsidRPr="009E59D5">
        <w:rPr>
          <w:rStyle w:val="Emphasis"/>
          <w:highlight w:val="green"/>
        </w:rPr>
        <w:t>One</w:t>
      </w:r>
      <w:r w:rsidRPr="00531840">
        <w:rPr>
          <w:rStyle w:val="Emphasis"/>
        </w:rPr>
        <w:t xml:space="preserve"> </w:t>
      </w:r>
      <w:r w:rsidRPr="009E59D5">
        <w:rPr>
          <w:rStyle w:val="Emphasis"/>
          <w:highlight w:val="green"/>
        </w:rPr>
        <w:t xml:space="preserve">wrench that could slow climate disruption may be </w:t>
      </w:r>
      <w:r w:rsidRPr="009E59D5">
        <w:rPr>
          <w:rStyle w:val="StyleUnderline"/>
          <w:highlight w:val="green"/>
        </w:rPr>
        <w:t>a large-scale conflict</w:t>
      </w:r>
      <w:r w:rsidRPr="00D43BF4">
        <w:rPr>
          <w:rStyle w:val="StyleUnderline"/>
        </w:rPr>
        <w:t xml:space="preserve"> that halts the global economy, destroys fossil fuel infrastructure, and throws particulates in the air</w:t>
      </w:r>
      <w:r w:rsidRPr="0050442C">
        <w:rPr>
          <w:sz w:val="14"/>
        </w:rPr>
        <w:t xml:space="preserve">. At this point, with insane people like Trump, Putin, Xi, May, and Macron leading the world’s biggest nuclear powers, large-scale conflagration between them would probably lead to a nuclear exchange. </w:t>
      </w:r>
      <w:r w:rsidRPr="00D43BF4">
        <w:rPr>
          <w:rStyle w:val="StyleUnderline"/>
        </w:rPr>
        <w:t xml:space="preserve">Nobody wants </w:t>
      </w:r>
      <w:r w:rsidRPr="00531840">
        <w:rPr>
          <w:rStyle w:val="Emphasis"/>
        </w:rPr>
        <w:t>nuclear war</w:t>
      </w:r>
      <w:r w:rsidRPr="0050442C">
        <w:rPr>
          <w:sz w:val="14"/>
        </w:rPr>
        <w:t xml:space="preserve">. Rather, nobody sane and prosocial wants nuclear war. It is an absolute horror that would burn and maim millions of living beings, despoil millions of hectares, and scar the skin of the earth and dome of the sky for centuries, maybe millennia. With proxy conflict brewing between the US and Russia in the Middle East and the Thucydides trap ready to ensnare us with an ascendant China, nuclear war looks like a more realistic possibility than it has since the 1980s. </w:t>
      </w:r>
      <w:r w:rsidRPr="00531840">
        <w:rPr>
          <w:rStyle w:val="StyleUnderline"/>
        </w:rPr>
        <w:t>A devastating fact of climate collapse is that there may be a silver lining to the mushroom cloud.</w:t>
      </w:r>
      <w:r w:rsidRPr="0050442C">
        <w:rPr>
          <w:sz w:val="14"/>
        </w:rPr>
        <w:t xml:space="preserve"> First, it should be noted that </w:t>
      </w:r>
      <w:r w:rsidRPr="009E59D5">
        <w:rPr>
          <w:rStyle w:val="Emphasis"/>
          <w:highlight w:val="green"/>
        </w:rPr>
        <w:t>a nuclear exchange does not</w:t>
      </w:r>
      <w:r w:rsidRPr="00531840">
        <w:rPr>
          <w:rStyle w:val="Emphasis"/>
        </w:rPr>
        <w:t xml:space="preserve"> inevitably </w:t>
      </w:r>
      <w:r w:rsidRPr="009E59D5">
        <w:rPr>
          <w:rStyle w:val="Emphasis"/>
          <w:highlight w:val="green"/>
        </w:rPr>
        <w:t>result in apocalyptic loss of life.</w:t>
      </w:r>
      <w:r w:rsidRPr="009E59D5">
        <w:rPr>
          <w:rStyle w:val="StyleUnderline"/>
          <w:highlight w:val="green"/>
        </w:rPr>
        <w:t xml:space="preserve"> </w:t>
      </w:r>
      <w:r w:rsidRPr="009E59D5">
        <w:rPr>
          <w:rStyle w:val="Emphasis"/>
          <w:highlight w:val="green"/>
        </w:rPr>
        <w:t>Nuclear winter</w:t>
      </w:r>
      <w:r w:rsidRPr="00531840">
        <w:rPr>
          <w:rStyle w:val="StyleUnderline"/>
        </w:rPr>
        <w:t>—the idea that firestorms would make the earth uninhabitable—</w:t>
      </w:r>
      <w:r w:rsidRPr="009E59D5">
        <w:rPr>
          <w:rStyle w:val="Emphasis"/>
          <w:highlight w:val="green"/>
        </w:rPr>
        <w:t>is based on shaky science.</w:t>
      </w:r>
      <w:r w:rsidRPr="009E59D5">
        <w:rPr>
          <w:rStyle w:val="StyleUnderline"/>
          <w:highlight w:val="green"/>
        </w:rPr>
        <w:t xml:space="preserve"> There’s</w:t>
      </w:r>
      <w:r w:rsidRPr="00531840">
        <w:rPr>
          <w:rStyle w:val="StyleUnderline"/>
        </w:rPr>
        <w:t xml:space="preserve"> </w:t>
      </w:r>
      <w:r w:rsidRPr="009E59D5">
        <w:rPr>
          <w:rStyle w:val="StyleUnderline"/>
          <w:highlight w:val="green"/>
        </w:rPr>
        <w:t>no reliable model</w:t>
      </w:r>
      <w:r w:rsidRPr="00531840">
        <w:rPr>
          <w:rStyle w:val="StyleUnderline"/>
        </w:rPr>
        <w:t xml:space="preserve"> that can determine how many megatons would decimate agriculture or make humans extinct</w:t>
      </w:r>
      <w:r w:rsidRPr="0050442C">
        <w:rPr>
          <w:sz w:val="14"/>
        </w:rPr>
        <w:t xml:space="preserve">. Nations have already detonated 2,476 nuclear devices. </w:t>
      </w:r>
      <w:r w:rsidRPr="00531840">
        <w:rPr>
          <w:rStyle w:val="StyleUnderline"/>
        </w:rPr>
        <w:t>An exchange that shuts down the global economy but stops short of human extinction may be the only blade realistically likely to cut the carbon knot we’re trapped within</w:t>
      </w:r>
      <w:r w:rsidRPr="00531840">
        <w:rPr>
          <w:rStyle w:val="Emphasis"/>
        </w:rPr>
        <w:t xml:space="preserve">. </w:t>
      </w:r>
      <w:r w:rsidRPr="009E59D5">
        <w:rPr>
          <w:rStyle w:val="Emphasis"/>
          <w:highlight w:val="green"/>
        </w:rPr>
        <w:t>It would</w:t>
      </w:r>
      <w:r w:rsidRPr="009E59D5">
        <w:rPr>
          <w:rStyle w:val="StyleUnderline"/>
          <w:highlight w:val="green"/>
        </w:rPr>
        <w:t xml:space="preserve"> decimate</w:t>
      </w:r>
      <w:r w:rsidRPr="00531840">
        <w:rPr>
          <w:rStyle w:val="StyleUnderline"/>
        </w:rPr>
        <w:t xml:space="preserve"> existing </w:t>
      </w:r>
      <w:r w:rsidRPr="009E59D5">
        <w:rPr>
          <w:rStyle w:val="StyleUnderline"/>
          <w:highlight w:val="green"/>
        </w:rPr>
        <w:t xml:space="preserve">infrastructures, </w:t>
      </w:r>
      <w:r w:rsidRPr="009E59D5">
        <w:rPr>
          <w:rStyle w:val="Emphasis"/>
          <w:highlight w:val="green"/>
        </w:rPr>
        <w:t>providing an opportunity to build new energy infrastructure</w:t>
      </w:r>
      <w:r w:rsidRPr="0050442C">
        <w:rPr>
          <w:sz w:val="14"/>
        </w:rPr>
        <w:t xml:space="preserve"> and intervene in the current investments and subsidies keeping fossil fuels alive. In the near term, emissions would almost certainly rise as militaries are some of the world’s largest emitters. Given what we know of human history, though, </w:t>
      </w:r>
      <w:r w:rsidRPr="009E59D5">
        <w:rPr>
          <w:rStyle w:val="Emphasis"/>
          <w:highlight w:val="green"/>
        </w:rPr>
        <w:t>conflict may be the only way</w:t>
      </w:r>
      <w:r w:rsidRPr="0050442C">
        <w:rPr>
          <w:sz w:val="14"/>
        </w:rPr>
        <w:t xml:space="preserve"> to build the mass social cohesion necessary </w:t>
      </w:r>
      <w:r w:rsidRPr="009E59D5">
        <w:rPr>
          <w:rStyle w:val="Emphasis"/>
          <w:highlight w:val="green"/>
        </w:rPr>
        <w:t>for</w:t>
      </w:r>
      <w:r w:rsidRPr="00531840">
        <w:rPr>
          <w:rStyle w:val="Emphasis"/>
        </w:rPr>
        <w:t xml:space="preserve"> </w:t>
      </w:r>
      <w:r w:rsidRPr="009E59D5">
        <w:rPr>
          <w:rStyle w:val="Emphasis"/>
          <w:highlight w:val="green"/>
        </w:rPr>
        <w:t>undertaking</w:t>
      </w:r>
      <w:r w:rsidRPr="00531840">
        <w:rPr>
          <w:rStyle w:val="StyleUnderline"/>
        </w:rPr>
        <w:t xml:space="preserve"> </w:t>
      </w:r>
      <w:r w:rsidRPr="009E59D5">
        <w:rPr>
          <w:rStyle w:val="StyleUnderline"/>
          <w:highlight w:val="green"/>
        </w:rPr>
        <w:t>the</w:t>
      </w:r>
      <w:r w:rsidRPr="00531840">
        <w:rPr>
          <w:rStyle w:val="StyleUnderline"/>
        </w:rPr>
        <w:t xml:space="preserve"> kind of huge, </w:t>
      </w:r>
      <w:r w:rsidRPr="009E59D5">
        <w:rPr>
          <w:rStyle w:val="StyleUnderline"/>
          <w:highlight w:val="green"/>
        </w:rPr>
        <w:t>collective action needed</w:t>
      </w:r>
      <w:r w:rsidRPr="00531840">
        <w:rPr>
          <w:rStyle w:val="StyleUnderline"/>
        </w:rPr>
        <w:t xml:space="preserve"> for global sequestration and </w:t>
      </w:r>
      <w:r w:rsidRPr="00531840">
        <w:rPr>
          <w:rStyle w:val="Emphasis"/>
        </w:rPr>
        <w:t>energy transition</w:t>
      </w:r>
      <w:r w:rsidRPr="00531840">
        <w:rPr>
          <w:rStyle w:val="StyleUnderline"/>
        </w:rPr>
        <w:t>.</w:t>
      </w:r>
      <w:r w:rsidRPr="0050442C">
        <w:rPr>
          <w:sz w:val="14"/>
        </w:rPr>
        <w:t xml:space="preserve"> Like the 20th century’s world wars, a nuclear exchange could serve as an economic leveler. </w:t>
      </w:r>
      <w:r w:rsidRPr="00531840">
        <w:rPr>
          <w:rStyle w:val="StyleUnderline"/>
        </w:rPr>
        <w:t>It could provide justification for nationalizing energy industries with the interest of shuttering fossil fuel plants and transitioning to renewables</w:t>
      </w:r>
      <w:r w:rsidRPr="0050442C">
        <w:rPr>
          <w:sz w:val="14"/>
        </w:rPr>
        <w:t xml:space="preserve"> and, uh, nuclear energy. It could shock us into reimagining a less suicidal civilization, one that dethrones the death-cult zealots who are currently in power. And it may toss particulates into the atmosphere sufficient to block out some of the solar heat helping to drive global warming. Or it may have the opposite effects. Who knows? </w:t>
      </w:r>
      <w:r w:rsidRPr="00531840">
        <w:rPr>
          <w:rStyle w:val="StyleUnderline"/>
        </w:rPr>
        <w:t xml:space="preserve">What we do know is that </w:t>
      </w:r>
      <w:r w:rsidRPr="009E59D5">
        <w:rPr>
          <w:rStyle w:val="Emphasis"/>
          <w:highlight w:val="green"/>
        </w:rPr>
        <w:t>humans can survive and recover from war</w:t>
      </w:r>
      <w:r w:rsidRPr="00531840">
        <w:rPr>
          <w:rStyle w:val="Emphasis"/>
        </w:rPr>
        <w:t xml:space="preserve">, </w:t>
      </w:r>
      <w:r w:rsidRPr="0050442C">
        <w:rPr>
          <w:sz w:val="14"/>
        </w:rPr>
        <w:t>probably</w:t>
      </w:r>
      <w:r w:rsidRPr="00531840">
        <w:rPr>
          <w:rStyle w:val="Emphasis"/>
        </w:rPr>
        <w:t xml:space="preserve"> </w:t>
      </w:r>
      <w:r w:rsidRPr="009E59D5">
        <w:rPr>
          <w:rStyle w:val="Emphasis"/>
          <w:highlight w:val="green"/>
        </w:rPr>
        <w:t>even a nuclear one</w:t>
      </w:r>
      <w:r w:rsidRPr="009E59D5">
        <w:rPr>
          <w:rStyle w:val="StyleUnderline"/>
          <w:highlight w:val="green"/>
        </w:rPr>
        <w:t xml:space="preserve">. </w:t>
      </w:r>
      <w:r w:rsidRPr="009E59D5">
        <w:rPr>
          <w:rStyle w:val="Emphasis"/>
          <w:highlight w:val="green"/>
        </w:rPr>
        <w:t>Humans cannot recover from</w:t>
      </w:r>
      <w:r w:rsidRPr="00531840">
        <w:rPr>
          <w:rStyle w:val="Emphasis"/>
        </w:rPr>
        <w:t xml:space="preserve"> </w:t>
      </w:r>
      <w:r w:rsidRPr="0050442C">
        <w:rPr>
          <w:sz w:val="14"/>
        </w:rPr>
        <w:t>runaway</w:t>
      </w:r>
      <w:r w:rsidRPr="00531840">
        <w:rPr>
          <w:rStyle w:val="Emphasis"/>
        </w:rPr>
        <w:t xml:space="preserve"> </w:t>
      </w:r>
      <w:r w:rsidRPr="009E59D5">
        <w:rPr>
          <w:rStyle w:val="Emphasis"/>
          <w:highlight w:val="green"/>
        </w:rPr>
        <w:t>climate change</w:t>
      </w:r>
      <w:r w:rsidRPr="00531840">
        <w:rPr>
          <w:rStyle w:val="StyleUnderline"/>
        </w:rPr>
        <w:t>. Nuclear war is not an inevitable extinction event; six degrees of warming is.</w:t>
      </w:r>
      <w:r>
        <w:rPr>
          <w:rStyle w:val="StyleUnderline"/>
        </w:rPr>
        <w:t xml:space="preserve"> </w:t>
      </w:r>
      <w:r w:rsidRPr="0050442C">
        <w:rPr>
          <w:sz w:val="14"/>
        </w:rPr>
        <w:t xml:space="preserve">Given that mostly violent, psychopathic individuals manage the governments and industries of the world, </w:t>
      </w:r>
      <w:r w:rsidRPr="00531840">
        <w:rPr>
          <w:rStyle w:val="StyleUnderline"/>
        </w:rPr>
        <w:t xml:space="preserve">it may only be possible for anti-social collective action—that is, war—to halt, </w:t>
      </w:r>
      <w:r w:rsidRPr="0050442C">
        <w:rPr>
          <w:sz w:val="14"/>
        </w:rPr>
        <w:t>or at least slow</w:t>
      </w:r>
      <w:r w:rsidRPr="00531840">
        <w:rPr>
          <w:rStyle w:val="StyleUnderline"/>
        </w:rPr>
        <w:t>, our inexorable march toward oblivion.</w:t>
      </w:r>
      <w:r w:rsidRPr="0050442C">
        <w:rPr>
          <w:sz w:val="14"/>
        </w:rPr>
        <w:t xml:space="preserve"> A courageous, benevolent ruler might compel vast numbers of people to collective action. But we have too few of those, and the legal, political, and military barriers preventing them from rising are immense. Our current crop of villainous presidents, prime ministers, and CEOs, whether lusting for chaos or pursuing their own petty ends, may inadvertently conspire to break the machine now preventing our future. When so bereft of heroes, we may need to rely on humanity’s antagonists and their petty incompetence to accidentally save the day. It is a stark reflection of how homicidal our economy is—and our collective adherence to its whims—that </w:t>
      </w:r>
      <w:r w:rsidRPr="00531840">
        <w:rPr>
          <w:rStyle w:val="StyleUnderline"/>
        </w:rPr>
        <w:t>nuclear war could be a rational course of action.</w:t>
      </w:r>
    </w:p>
    <w:p w14:paraId="0A9148ED" w14:textId="77777777" w:rsidR="005F504F" w:rsidRDefault="005F504F" w:rsidP="005F504F">
      <w:pPr>
        <w:pStyle w:val="Heading4"/>
      </w:pPr>
      <w:r>
        <w:t>It also makes sure we cant reboot technological civilization</w:t>
      </w:r>
    </w:p>
    <w:p w14:paraId="02A76BDE" w14:textId="77777777" w:rsidR="005F504F" w:rsidRDefault="005F504F" w:rsidP="005F504F">
      <w:r>
        <w:t xml:space="preserve">Lewis </w:t>
      </w:r>
      <w:r w:rsidRPr="005D44A6">
        <w:rPr>
          <w:rStyle w:val="Style13ptBold"/>
        </w:rPr>
        <w:t>Dartnell 15</w:t>
      </w:r>
      <w:r>
        <w:t>. UK Space Agency research fellow at the University of Leicester, working in astrobiology and the search for microbial life on Mars. His latest book is The Knowledge: How to Rebuild Our World from Scratch. 04-13-15. "Could we reboot a modern civilisation without fossil fuels? – Lewis Dartnell." Aeon. https://aeon.co/essays/could-we-reboot-a-modern-civilisation-without-fossil-fuels</w:t>
      </w:r>
    </w:p>
    <w:p w14:paraId="6BE1C6DD" w14:textId="77777777" w:rsidR="005F504F" w:rsidRPr="00411BE0" w:rsidRDefault="005F504F" w:rsidP="005F504F">
      <w:pPr>
        <w:rPr>
          <w:sz w:val="16"/>
        </w:rPr>
      </w:pPr>
      <w:r w:rsidRPr="00FB631B">
        <w:rPr>
          <w:rStyle w:val="Emphasis"/>
        </w:rPr>
        <w:t>Imagine that the world as we know it ends tomorrow</w:t>
      </w:r>
      <w:r w:rsidRPr="00FB631B">
        <w:rPr>
          <w:rStyle w:val="StyleUnderline"/>
        </w:rPr>
        <w:t xml:space="preserve">. There’s a </w:t>
      </w:r>
      <w:r w:rsidRPr="00FB631B">
        <w:rPr>
          <w:rStyle w:val="Emphasis"/>
        </w:rPr>
        <w:t>global catastrophe</w:t>
      </w:r>
      <w:r w:rsidRPr="00FB631B">
        <w:rPr>
          <w:sz w:val="16"/>
        </w:rPr>
        <w:t xml:space="preserve">: a pandemic virus, an asteroid strike, or </w:t>
      </w:r>
      <w:r w:rsidRPr="00FB631B">
        <w:rPr>
          <w:rStyle w:val="StyleUnderline"/>
        </w:rPr>
        <w:t xml:space="preserve">perhaps a </w:t>
      </w:r>
      <w:r w:rsidRPr="00FB631B">
        <w:rPr>
          <w:rStyle w:val="Emphasis"/>
        </w:rPr>
        <w:t>nuclear holocaust</w:t>
      </w:r>
      <w:r w:rsidRPr="00FB631B">
        <w:rPr>
          <w:sz w:val="16"/>
        </w:rPr>
        <w:t xml:space="preserve">. </w:t>
      </w:r>
      <w:r w:rsidRPr="00FB631B">
        <w:rPr>
          <w:rStyle w:val="StyleUnderline"/>
        </w:rPr>
        <w:t xml:space="preserve">The </w:t>
      </w:r>
      <w:r w:rsidRPr="00FB631B">
        <w:rPr>
          <w:rStyle w:val="Emphasis"/>
        </w:rPr>
        <w:t>vast majority</w:t>
      </w:r>
      <w:r w:rsidRPr="00FB631B">
        <w:rPr>
          <w:rStyle w:val="StyleUnderline"/>
        </w:rPr>
        <w:t xml:space="preserve"> of the human</w:t>
      </w:r>
      <w:r w:rsidRPr="002E5BAC">
        <w:rPr>
          <w:rStyle w:val="StyleUnderline"/>
        </w:rPr>
        <w:t xml:space="preserve"> race </w:t>
      </w:r>
      <w:r w:rsidRPr="00FB631B">
        <w:rPr>
          <w:rStyle w:val="Emphasis"/>
        </w:rPr>
        <w:t>perishes</w:t>
      </w:r>
      <w:r w:rsidRPr="00FB631B">
        <w:rPr>
          <w:rStyle w:val="StyleUnderline"/>
        </w:rPr>
        <w:t>. Our civilisation collapses. The post-apocalyptic survivors find themselves in a devastated world of decaying, deserted cities</w:t>
      </w:r>
      <w:r w:rsidRPr="00FB631B">
        <w:rPr>
          <w:sz w:val="16"/>
        </w:rPr>
        <w:t xml:space="preserve"> and roving gangs of bandits looting and taking by force. </w:t>
      </w:r>
      <w:r w:rsidRPr="00FB631B">
        <w:rPr>
          <w:rStyle w:val="Emphasis"/>
        </w:rPr>
        <w:t>Bad as things sound, that’s not the end for humanity</w:t>
      </w:r>
      <w:r w:rsidRPr="00FB631B">
        <w:rPr>
          <w:sz w:val="16"/>
        </w:rPr>
        <w:t xml:space="preserve">. </w:t>
      </w:r>
      <w:r w:rsidRPr="00FB631B">
        <w:rPr>
          <w:rStyle w:val="StyleUnderline"/>
        </w:rPr>
        <w:t>We</w:t>
      </w:r>
      <w:r w:rsidRPr="00FB631B">
        <w:rPr>
          <w:sz w:val="16"/>
        </w:rPr>
        <w:t xml:space="preserve"> </w:t>
      </w:r>
      <w:r w:rsidRPr="00FB631B">
        <w:rPr>
          <w:rStyle w:val="Emphasis"/>
        </w:rPr>
        <w:t>bounce back</w:t>
      </w:r>
      <w:r w:rsidRPr="00FB631B">
        <w:rPr>
          <w:sz w:val="16"/>
        </w:rPr>
        <w:t xml:space="preserve">. Sooner or later, </w:t>
      </w:r>
      <w:r w:rsidRPr="00FB631B">
        <w:rPr>
          <w:rStyle w:val="Emphasis"/>
        </w:rPr>
        <w:t>peace and order</w:t>
      </w:r>
      <w:r w:rsidRPr="00FB631B">
        <w:rPr>
          <w:sz w:val="16"/>
        </w:rPr>
        <w:t xml:space="preserve"> </w:t>
      </w:r>
      <w:r w:rsidRPr="00FB631B">
        <w:rPr>
          <w:rStyle w:val="StyleUnderline"/>
        </w:rPr>
        <w:t xml:space="preserve">emerge again, just as they have time and again through history. </w:t>
      </w:r>
      <w:r w:rsidRPr="00FB631B">
        <w:rPr>
          <w:rStyle w:val="Emphasis"/>
        </w:rPr>
        <w:t>Stable communities</w:t>
      </w:r>
      <w:r w:rsidRPr="00FB631B">
        <w:rPr>
          <w:rStyle w:val="StyleUnderline"/>
        </w:rPr>
        <w:t xml:space="preserve"> take shape</w:t>
      </w:r>
      <w:r w:rsidRPr="00FB631B">
        <w:rPr>
          <w:sz w:val="16"/>
        </w:rPr>
        <w:t xml:space="preserve">. </w:t>
      </w:r>
      <w:r w:rsidRPr="00FB631B">
        <w:rPr>
          <w:rStyle w:val="StyleUnderline"/>
        </w:rPr>
        <w:t>They</w:t>
      </w:r>
      <w:r w:rsidRPr="00FB631B">
        <w:rPr>
          <w:sz w:val="16"/>
        </w:rPr>
        <w:t xml:space="preserve"> </w:t>
      </w:r>
      <w:r w:rsidRPr="00FB631B">
        <w:rPr>
          <w:rStyle w:val="StyleUnderline"/>
        </w:rPr>
        <w:t>begin</w:t>
      </w:r>
      <w:r w:rsidRPr="00FB631B">
        <w:rPr>
          <w:sz w:val="16"/>
        </w:rPr>
        <w:t xml:space="preserve"> the agonising process of </w:t>
      </w:r>
      <w:r w:rsidRPr="00FB631B">
        <w:rPr>
          <w:rStyle w:val="Emphasis"/>
        </w:rPr>
        <w:t>rebuilding</w:t>
      </w:r>
      <w:r w:rsidRPr="00FB631B">
        <w:rPr>
          <w:sz w:val="16"/>
        </w:rPr>
        <w:t xml:space="preserve"> their technological base from scratch. </w:t>
      </w:r>
      <w:r w:rsidRPr="00FB631B">
        <w:rPr>
          <w:rStyle w:val="StyleUnderline"/>
        </w:rPr>
        <w:t>But here’s the question: how far could such</w:t>
      </w:r>
      <w:r w:rsidRPr="002E5BAC">
        <w:rPr>
          <w:rStyle w:val="StyleUnderline"/>
        </w:rPr>
        <w:t xml:space="preserve"> a society rebuild? </w:t>
      </w:r>
      <w:r w:rsidRPr="009E59D5">
        <w:rPr>
          <w:rStyle w:val="StyleUnderline"/>
          <w:highlight w:val="green"/>
        </w:rPr>
        <w:t xml:space="preserve">Is there </w:t>
      </w:r>
      <w:r w:rsidRPr="009E59D5">
        <w:rPr>
          <w:rStyle w:val="Emphasis"/>
          <w:highlight w:val="green"/>
        </w:rPr>
        <w:t>any chance</w:t>
      </w:r>
      <w:r w:rsidRPr="00CB6AE9">
        <w:rPr>
          <w:sz w:val="16"/>
        </w:rPr>
        <w:t xml:space="preserve">, for instance, </w:t>
      </w:r>
      <w:r w:rsidRPr="002E5BAC">
        <w:rPr>
          <w:rStyle w:val="StyleUnderline"/>
        </w:rPr>
        <w:t xml:space="preserve">that </w:t>
      </w:r>
      <w:r w:rsidRPr="009E59D5">
        <w:rPr>
          <w:rStyle w:val="StyleUnderline"/>
          <w:highlight w:val="green"/>
        </w:rPr>
        <w:t xml:space="preserve">a post-apocalyptic society could </w:t>
      </w:r>
      <w:r w:rsidRPr="009E59D5">
        <w:rPr>
          <w:rStyle w:val="Emphasis"/>
          <w:highlight w:val="green"/>
        </w:rPr>
        <w:t>reboot a technological civilisation?</w:t>
      </w:r>
      <w:r>
        <w:rPr>
          <w:rStyle w:val="Emphasis"/>
        </w:rPr>
        <w:t xml:space="preserve"> </w:t>
      </w:r>
      <w:r w:rsidRPr="00CB6AE9">
        <w:rPr>
          <w:sz w:val="16"/>
        </w:rPr>
        <w:t xml:space="preserve">Let’s make the basis of this thought experiment a little more specific. Today, </w:t>
      </w:r>
      <w:r w:rsidRPr="009E59D5">
        <w:rPr>
          <w:rStyle w:val="StyleUnderline"/>
          <w:highlight w:val="green"/>
        </w:rPr>
        <w:t xml:space="preserve">we have already consumed the </w:t>
      </w:r>
      <w:r w:rsidRPr="009E59D5">
        <w:rPr>
          <w:rStyle w:val="Emphasis"/>
          <w:highlight w:val="green"/>
        </w:rPr>
        <w:t>most</w:t>
      </w:r>
      <w:r w:rsidRPr="009E59D5">
        <w:rPr>
          <w:rStyle w:val="StyleUnderline"/>
          <w:highlight w:val="green"/>
        </w:rPr>
        <w:t xml:space="preserve"> easily drainable </w:t>
      </w:r>
      <w:r w:rsidRPr="009E59D5">
        <w:rPr>
          <w:rStyle w:val="Emphasis"/>
          <w:highlight w:val="green"/>
        </w:rPr>
        <w:t>crude oil</w:t>
      </w:r>
      <w:r w:rsidRPr="002E5BAC">
        <w:rPr>
          <w:rStyle w:val="StyleUnderline"/>
        </w:rPr>
        <w:t xml:space="preserve"> and</w:t>
      </w:r>
      <w:r w:rsidRPr="00CB6AE9">
        <w:rPr>
          <w:sz w:val="16"/>
        </w:rPr>
        <w:t xml:space="preserve">, particularly in Britain, much of the shallowest, </w:t>
      </w:r>
      <w:r w:rsidRPr="002E5BAC">
        <w:rPr>
          <w:rStyle w:val="Emphasis"/>
        </w:rPr>
        <w:t>most</w:t>
      </w:r>
      <w:r w:rsidRPr="002E5BAC">
        <w:rPr>
          <w:rStyle w:val="StyleUnderline"/>
        </w:rPr>
        <w:t xml:space="preserve"> readily mined deposits of </w:t>
      </w:r>
      <w:r w:rsidRPr="002E5BAC">
        <w:rPr>
          <w:rStyle w:val="Emphasis"/>
        </w:rPr>
        <w:t>coal</w:t>
      </w:r>
      <w:r w:rsidRPr="00CB6AE9">
        <w:rPr>
          <w:sz w:val="16"/>
        </w:rPr>
        <w:t xml:space="preserve">. </w:t>
      </w:r>
      <w:r w:rsidRPr="009E59D5">
        <w:rPr>
          <w:rStyle w:val="Emphasis"/>
          <w:highlight w:val="green"/>
        </w:rPr>
        <w:t>Fossil fuels are central</w:t>
      </w:r>
      <w:r w:rsidRPr="009E59D5">
        <w:rPr>
          <w:sz w:val="16"/>
          <w:highlight w:val="green"/>
        </w:rPr>
        <w:t xml:space="preserve"> </w:t>
      </w:r>
      <w:r w:rsidRPr="009E59D5">
        <w:rPr>
          <w:rStyle w:val="StyleUnderline"/>
          <w:highlight w:val="green"/>
        </w:rPr>
        <w:t>to</w:t>
      </w:r>
      <w:r w:rsidRPr="002E5BAC">
        <w:rPr>
          <w:rStyle w:val="StyleUnderline"/>
        </w:rPr>
        <w:t xml:space="preserve"> the </w:t>
      </w:r>
      <w:r w:rsidRPr="009E59D5">
        <w:rPr>
          <w:rStyle w:val="StyleUnderline"/>
          <w:highlight w:val="green"/>
        </w:rPr>
        <w:t>organisation of modern</w:t>
      </w:r>
      <w:r w:rsidRPr="002E5BAC">
        <w:rPr>
          <w:rStyle w:val="StyleUnderline"/>
        </w:rPr>
        <w:t xml:space="preserve"> industrial </w:t>
      </w:r>
      <w:r w:rsidRPr="009E59D5">
        <w:rPr>
          <w:rStyle w:val="StyleUnderline"/>
          <w:highlight w:val="green"/>
        </w:rPr>
        <w:t>society</w:t>
      </w:r>
      <w:r w:rsidRPr="002E5BAC">
        <w:rPr>
          <w:rStyle w:val="StyleUnderline"/>
        </w:rPr>
        <w:t xml:space="preserve">, just as they were central to its </w:t>
      </w:r>
      <w:r w:rsidRPr="002E5BAC">
        <w:rPr>
          <w:rStyle w:val="Emphasis"/>
        </w:rPr>
        <w:t>development</w:t>
      </w:r>
      <w:r w:rsidRPr="00CB6AE9">
        <w:rPr>
          <w:sz w:val="16"/>
        </w:rPr>
        <w:t xml:space="preserve">. </w:t>
      </w:r>
      <w:r w:rsidRPr="002E5BAC">
        <w:rPr>
          <w:rStyle w:val="StyleUnderline"/>
        </w:rPr>
        <w:t>Those</w:t>
      </w:r>
      <w:r w:rsidRPr="00CB6AE9">
        <w:rPr>
          <w:sz w:val="16"/>
        </w:rPr>
        <w:t xml:space="preserve">, by the way, </w:t>
      </w:r>
      <w:r w:rsidRPr="002E5BAC">
        <w:rPr>
          <w:rStyle w:val="StyleUnderline"/>
        </w:rPr>
        <w:t>are</w:t>
      </w:r>
      <w:r w:rsidRPr="00CB6AE9">
        <w:rPr>
          <w:sz w:val="16"/>
        </w:rPr>
        <w:t xml:space="preserve"> </w:t>
      </w:r>
      <w:r w:rsidRPr="002E5BAC">
        <w:rPr>
          <w:rStyle w:val="Emphasis"/>
        </w:rPr>
        <w:t>distinct roles</w:t>
      </w:r>
      <w:r w:rsidRPr="00CB6AE9">
        <w:rPr>
          <w:sz w:val="16"/>
        </w:rPr>
        <w:t xml:space="preserve">: </w:t>
      </w:r>
      <w:r w:rsidRPr="002E5BAC">
        <w:rPr>
          <w:rStyle w:val="StyleUnderline"/>
        </w:rPr>
        <w:t xml:space="preserve">even if we could somehow do without fossil fuels now (which we can’t, quite), it’s a different question whether we </w:t>
      </w:r>
      <w:r w:rsidRPr="002E5BAC">
        <w:rPr>
          <w:rStyle w:val="Emphasis"/>
        </w:rPr>
        <w:t>could have got to where we are without ever having had them</w:t>
      </w:r>
      <w:r w:rsidRPr="002E5BAC">
        <w:rPr>
          <w:rStyle w:val="StyleUnderline"/>
        </w:rPr>
        <w:t>.</w:t>
      </w:r>
      <w:r>
        <w:rPr>
          <w:rStyle w:val="StyleUnderline"/>
        </w:rPr>
        <w:t xml:space="preserve"> </w:t>
      </w:r>
      <w:r w:rsidRPr="00CB6AE9">
        <w:rPr>
          <w:sz w:val="16"/>
        </w:rPr>
        <w:t xml:space="preserve">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w:t>
      </w:r>
      <w:r w:rsidRPr="002E5BAC">
        <w:rPr>
          <w:rStyle w:val="StyleUnderline"/>
        </w:rPr>
        <w:t xml:space="preserve">It’s easy to </w:t>
      </w:r>
      <w:r w:rsidRPr="002E5BAC">
        <w:rPr>
          <w:rStyle w:val="Emphasis"/>
        </w:rPr>
        <w:t>underestimate</w:t>
      </w:r>
      <w:r w:rsidRPr="002E5BAC">
        <w:rPr>
          <w:rStyle w:val="StyleUnderline"/>
        </w:rPr>
        <w:t xml:space="preserve"> our current dependence on fossil fuels</w:t>
      </w:r>
      <w:r w:rsidRPr="00CB6AE9">
        <w:rPr>
          <w:sz w:val="16"/>
        </w:rPr>
        <w:t xml:space="preserve">. In everyday life, their most visible use is the </w:t>
      </w:r>
      <w:r w:rsidRPr="00935DCA">
        <w:rPr>
          <w:sz w:val="16"/>
        </w:rPr>
        <w:t xml:space="preserve">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935DCA">
        <w:rPr>
          <w:rStyle w:val="StyleUnderline"/>
        </w:rPr>
        <w:t>You can’t smelt metal, make glass, roast the ingredients of concrete, or synthesise artificial fertiliser without</w:t>
      </w:r>
      <w:r w:rsidRPr="002E5BAC">
        <w:rPr>
          <w:rStyle w:val="StyleUnderline"/>
        </w:rPr>
        <w:t xml:space="preserve"> a lot of heat. It is </w:t>
      </w:r>
      <w:r w:rsidRPr="009E59D5">
        <w:rPr>
          <w:rStyle w:val="Emphasis"/>
          <w:highlight w:val="green"/>
        </w:rPr>
        <w:t>fossil fuels</w:t>
      </w:r>
      <w:r w:rsidRPr="002E5BAC">
        <w:rPr>
          <w:rStyle w:val="StyleUnderline"/>
        </w:rPr>
        <w:t xml:space="preserve"> – coal, gas and oil – </w:t>
      </w:r>
      <w:r w:rsidRPr="009E59D5">
        <w:rPr>
          <w:rStyle w:val="StyleUnderline"/>
          <w:highlight w:val="green"/>
        </w:rPr>
        <w:t>that provide</w:t>
      </w:r>
      <w:r w:rsidRPr="002E5BAC">
        <w:rPr>
          <w:rStyle w:val="StyleUnderline"/>
        </w:rPr>
        <w:t xml:space="preserve"> most of this </w:t>
      </w:r>
      <w:r w:rsidRPr="009E59D5">
        <w:rPr>
          <w:rStyle w:val="Emphasis"/>
          <w:highlight w:val="green"/>
        </w:rPr>
        <w:t>thermal</w:t>
      </w:r>
      <w:r w:rsidRPr="009E59D5">
        <w:rPr>
          <w:rStyle w:val="StyleUnderline"/>
          <w:highlight w:val="green"/>
        </w:rPr>
        <w:t xml:space="preserve"> energy</w:t>
      </w:r>
      <w:r w:rsidRPr="002E5BAC">
        <w:rPr>
          <w:rStyle w:val="StyleUnderline"/>
        </w:rPr>
        <w:t>.</w:t>
      </w:r>
      <w:r>
        <w:rPr>
          <w:rStyle w:val="StyleUnderline"/>
        </w:rPr>
        <w:t xml:space="preserve"> </w:t>
      </w:r>
      <w:r w:rsidRPr="00CB6AE9">
        <w:rPr>
          <w:sz w:val="16"/>
        </w:rPr>
        <w:t>I</w:t>
      </w:r>
      <w:r w:rsidRPr="002E5BAC">
        <w:rPr>
          <w:rStyle w:val="StyleUnderline"/>
        </w:rPr>
        <w:t xml:space="preserve">n fact, the problem is </w:t>
      </w:r>
      <w:r w:rsidRPr="002E5BAC">
        <w:rPr>
          <w:rStyle w:val="Emphasis"/>
        </w:rPr>
        <w:t>even worse</w:t>
      </w:r>
      <w:r w:rsidRPr="002E5BAC">
        <w:rPr>
          <w:rStyle w:val="StyleUnderline"/>
        </w:rPr>
        <w:t xml:space="preserve"> than that. Many of the </w:t>
      </w:r>
      <w:r w:rsidRPr="002E5BAC">
        <w:rPr>
          <w:rStyle w:val="Emphasis"/>
        </w:rPr>
        <w:t>chemicals</w:t>
      </w:r>
      <w:r w:rsidRPr="002E5BAC">
        <w:rPr>
          <w:rStyle w:val="StyleUnderline"/>
        </w:rPr>
        <w:t xml:space="preserve"> required in bulk to run the modern world, from pesticides to plastics, derive from the </w:t>
      </w:r>
      <w:r w:rsidRPr="002E5BAC">
        <w:rPr>
          <w:rStyle w:val="Emphasis"/>
        </w:rPr>
        <w:t>diverse organic compounds in crude oil</w:t>
      </w:r>
      <w:r w:rsidRPr="00CB6AE9">
        <w:rPr>
          <w:sz w:val="16"/>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w:t>
      </w:r>
      <w:r w:rsidRPr="002E5BAC">
        <w:rPr>
          <w:rStyle w:val="StyleUnderline"/>
        </w:rPr>
        <w:t>Is the emergence of a technologically advanced civilisation necessarily contingent on the easy availability of ancient energy?</w:t>
      </w:r>
      <w:r w:rsidRPr="00CB6AE9">
        <w:rPr>
          <w:sz w:val="16"/>
        </w:rPr>
        <w:t xml:space="preserve"> Is it possible to build an industrialised civilisation without fossil fuels? And the answer to that question is: maybe – but it would be extremely difficult. Let’s see </w:t>
      </w:r>
      <w:r w:rsidRPr="00FB631B">
        <w:rPr>
          <w:sz w:val="16"/>
        </w:rPr>
        <w:t xml:space="preserve">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t>
      </w:r>
      <w:r w:rsidRPr="00FB631B">
        <w:rPr>
          <w:rStyle w:val="StyleUnderline"/>
        </w:rPr>
        <w:t xml:space="preserve">Why couldn’t our civilisation 2.0 just start with renewables? Well, it could, in a very limited way. If you find yourself among the survivors in a post-apocalyptic world, you could </w:t>
      </w:r>
      <w:r w:rsidRPr="00FB631B">
        <w:rPr>
          <w:rStyle w:val="Emphasis"/>
        </w:rPr>
        <w:t>scavenge</w:t>
      </w:r>
      <w:r w:rsidRPr="00FB631B">
        <w:rPr>
          <w:sz w:val="16"/>
        </w:rPr>
        <w:t xml:space="preserve"> enough </w:t>
      </w:r>
      <w:r w:rsidRPr="00FB631B">
        <w:rPr>
          <w:rStyle w:val="Emphasis"/>
        </w:rPr>
        <w:t>working solar panels</w:t>
      </w:r>
      <w:r w:rsidRPr="00FB631B">
        <w:rPr>
          <w:sz w:val="16"/>
        </w:rPr>
        <w:t xml:space="preserve">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w:t>
      </w:r>
      <w:r w:rsidRPr="00CB6AE9">
        <w:rPr>
          <w:sz w:val="16"/>
        </w:rPr>
        <w:t xml:space="preserve">. </w:t>
      </w:r>
      <w:r w:rsidRPr="00CB6AE9">
        <w:rPr>
          <w:rStyle w:val="Emphasis"/>
        </w:rPr>
        <w:t>Then what?</w:t>
      </w:r>
      <w:r>
        <w:rPr>
          <w:rStyle w:val="Emphasis"/>
        </w:rPr>
        <w:t xml:space="preserve"> </w:t>
      </w:r>
      <w:r w:rsidRPr="00CB6AE9">
        <w:rPr>
          <w:rStyle w:val="Emphasis"/>
        </w:rPr>
        <w:t>New ones</w:t>
      </w:r>
      <w:r w:rsidRPr="00CB6AE9">
        <w:rPr>
          <w:sz w:val="16"/>
        </w:rPr>
        <w:t xml:space="preserve"> </w:t>
      </w:r>
      <w:r w:rsidRPr="00CB6AE9">
        <w:rPr>
          <w:rStyle w:val="StyleUnderline"/>
        </w:rPr>
        <w:t xml:space="preserve">would be </w:t>
      </w:r>
      <w:r w:rsidRPr="00CB6AE9">
        <w:rPr>
          <w:rStyle w:val="Emphasis"/>
        </w:rPr>
        <w:t>fiendishly difficult</w:t>
      </w:r>
      <w:r w:rsidRPr="00CB6AE9">
        <w:rPr>
          <w:sz w:val="16"/>
        </w:rPr>
        <w:t xml:space="preserve"> to create from scratch. </w:t>
      </w:r>
      <w:r w:rsidRPr="00CB6AE9">
        <w:rPr>
          <w:rStyle w:val="StyleUnderline"/>
        </w:rPr>
        <w:t>Solar panels are</w:t>
      </w:r>
      <w:r w:rsidRPr="00CB6AE9">
        <w:rPr>
          <w:sz w:val="16"/>
        </w:rPr>
        <w:t xml:space="preserve"> made from thin slices of </w:t>
      </w:r>
      <w:r w:rsidRPr="00CB6AE9">
        <w:rPr>
          <w:rStyle w:val="Emphasis"/>
        </w:rPr>
        <w:t>extremely</w:t>
      </w:r>
      <w:r w:rsidRPr="00CB6AE9">
        <w:rPr>
          <w:sz w:val="16"/>
        </w:rPr>
        <w:t xml:space="preserve"> pure silicon, and although the raw material is common sand, it must be processed and refined using </w:t>
      </w:r>
      <w:r w:rsidRPr="00CB6AE9">
        <w:rPr>
          <w:rStyle w:val="Emphasis"/>
        </w:rPr>
        <w:t>complex</w:t>
      </w:r>
      <w:r w:rsidRPr="00CB6AE9">
        <w:rPr>
          <w:sz w:val="16"/>
        </w:rPr>
        <w:t xml:space="preserve"> and precise techniques – the same technological capabilities, more or less, that we need for modern semiconductor electronics components. </w:t>
      </w:r>
      <w:r w:rsidRPr="00CB6AE9">
        <w:rPr>
          <w:rStyle w:val="StyleUnderline"/>
        </w:rPr>
        <w:t>These techniques took a long time to develop, and would presumably take a long time to recover. So photovoltaic solar power would not be within the capability of a society early in the industrialisation process.</w:t>
      </w:r>
      <w:r>
        <w:rPr>
          <w:rStyle w:val="StyleUnderline"/>
        </w:rPr>
        <w:t xml:space="preserve"> </w:t>
      </w:r>
      <w:r w:rsidRPr="00CB6AE9">
        <w:rPr>
          <w:sz w:val="16"/>
        </w:rPr>
        <w:t xml:space="preserve">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organisation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9E59D5">
        <w:rPr>
          <w:rStyle w:val="StyleUnderline"/>
          <w:highlight w:val="green"/>
        </w:rPr>
        <w:t xml:space="preserve">In a world without fossil fuels, one might envisage an electrified civilisation that largely </w:t>
      </w:r>
      <w:r w:rsidRPr="009E59D5">
        <w:rPr>
          <w:rStyle w:val="Emphasis"/>
          <w:highlight w:val="green"/>
        </w:rPr>
        <w:t>bypasses combustion</w:t>
      </w:r>
      <w:r w:rsidRPr="00CB6AE9">
        <w:rPr>
          <w:sz w:val="16"/>
        </w:rPr>
        <w:t xml:space="preserve"> engines, building its transport infrastructure around electric trains and trams for long-distance and urban transport. </w:t>
      </w:r>
      <w:r w:rsidRPr="00CB6AE9">
        <w:rPr>
          <w:rStyle w:val="StyleUnderline"/>
        </w:rPr>
        <w:t>I say ‘largely’. We couldn’t get round it all together.</w:t>
      </w:r>
      <w:r>
        <w:rPr>
          <w:rStyle w:val="StyleUnderline"/>
        </w:rPr>
        <w:t xml:space="preserve"> </w:t>
      </w:r>
      <w:r w:rsidRPr="00CB6AE9">
        <w:rPr>
          <w:rStyle w:val="StyleUnderline"/>
        </w:rPr>
        <w:t xml:space="preserve">When it comes to generating the white heat demanded by modern industry, there are </w:t>
      </w:r>
      <w:r w:rsidRPr="00CB6AE9">
        <w:rPr>
          <w:rStyle w:val="Emphasis"/>
        </w:rPr>
        <w:t>few good options but to burn stuff</w:t>
      </w:r>
      <w:r>
        <w:rPr>
          <w:rStyle w:val="Emphasis"/>
        </w:rPr>
        <w:t xml:space="preserve"> </w:t>
      </w:r>
      <w:r w:rsidRPr="00CB6AE9">
        <w:rPr>
          <w:sz w:val="16"/>
        </w:rPr>
        <w:t xml:space="preserve">While the electric motor could perhaps replace the coal-burning steam engine for mechanical applications, society, as we’ve already seen, also relies upon thermal energy to drive the essential chemical and physical transformations it needs. How could an industrialising society produce crucial building materials such as iron and steel, brick, mortar, cement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sulphur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smoulders.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sealed and a fire is lit from the top. The skill in charcoal production is to allow just enough air into the interior of the kiln. There must be enough combustion heat to drive out moisture and volatiles and to pyrolyse the wood, but not so much that you are left with nothing but a pile of ashes. The kiln attendant monitors the state of the burn by carefully watching the smoke seeping out of the top, opening air holes or sealing with clay as necessary to regulate the process. Brazil shows how the raw materials of modern civilisation can be supplied without reliance on fossil fuels Good things come to those who wait, and this wood pyrolysis process can take up to a week of carefully controlled smouldering.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civilisation can be supplied without reliance on fossil fuels. Another, related option might be wood gasification. The use of wood to provide heat is as old as mankind, and yet simply burning timber only uses about a third of its energy. The rest is lost when gases and vapours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actually touching the matchwood: it dances above, with a clear gap in between. The flame actually feeds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To release these gases in a controlled way, bake some timber in a closed container. Oxygen is restricted so that the wood doesn’t simply catch fire. Its complex molecules decompose through a process known as pyrolysis, and then the hot carbonised lumps of charcoal at the bottom of the container react with the breakdown products to produce flammable gases such as hydrogen and carbon monoxide. The resultant ‘producer gas’ is a versatile fuel: it can be stored or piped for use in heating or street lights,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litre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cement or bricks. Wood gas generator units could easily power </w:t>
      </w:r>
      <w:r w:rsidRPr="002E7551">
        <w:rPr>
          <w:sz w:val="16"/>
        </w:rPr>
        <w:t xml:space="preserve">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marvellous vision of industry wholly weaned from its dependency on fossil fuel. Is that our solution, then? </w:t>
      </w:r>
      <w:r w:rsidRPr="002E7551">
        <w:rPr>
          <w:rStyle w:val="StyleUnderline"/>
        </w:rPr>
        <w:t xml:space="preserve">Could our rebooting society run on </w:t>
      </w:r>
      <w:r w:rsidRPr="002E7551">
        <w:rPr>
          <w:rStyle w:val="Emphasis"/>
        </w:rPr>
        <w:t>wood</w:t>
      </w:r>
      <w:r w:rsidRPr="002E7551">
        <w:rPr>
          <w:sz w:val="16"/>
        </w:rPr>
        <w:t xml:space="preserve">, supplemented with electricity from renewable sources? </w:t>
      </w:r>
      <w:r w:rsidRPr="002E7551">
        <w:rPr>
          <w:rStyle w:val="StyleUnderline"/>
        </w:rPr>
        <w:t xml:space="preserve">Maybe so, if the </w:t>
      </w:r>
      <w:r w:rsidRPr="002E7551">
        <w:rPr>
          <w:rStyle w:val="Emphasis"/>
        </w:rPr>
        <w:t>population</w:t>
      </w:r>
      <w:r w:rsidRPr="002E7551">
        <w:rPr>
          <w:rStyle w:val="StyleUnderline"/>
        </w:rPr>
        <w:t xml:space="preserve"> was </w:t>
      </w:r>
      <w:r w:rsidRPr="002E7551">
        <w:rPr>
          <w:rStyle w:val="Emphasis"/>
        </w:rPr>
        <w:t>fairly small</w:t>
      </w:r>
      <w:r w:rsidRPr="002E7551">
        <w:rPr>
          <w:sz w:val="16"/>
        </w:rPr>
        <w:t xml:space="preserve">. </w:t>
      </w:r>
      <w:r w:rsidRPr="002E7551">
        <w:rPr>
          <w:rStyle w:val="StyleUnderline"/>
        </w:rPr>
        <w:t xml:space="preserve">But </w:t>
      </w:r>
      <w:r w:rsidRPr="002E7551">
        <w:rPr>
          <w:rStyle w:val="Emphasis"/>
        </w:rPr>
        <w:t>here’s the catch</w:t>
      </w:r>
      <w:r w:rsidRPr="002E7551">
        <w:rPr>
          <w:rStyle w:val="StyleUnderline"/>
        </w:rPr>
        <w:t xml:space="preserve">. These options all presuppose that our </w:t>
      </w:r>
      <w:r w:rsidRPr="009E59D5">
        <w:rPr>
          <w:rStyle w:val="StyleUnderline"/>
          <w:highlight w:val="green"/>
        </w:rPr>
        <w:t xml:space="preserve">survivors are able to </w:t>
      </w:r>
      <w:r w:rsidRPr="009E59D5">
        <w:rPr>
          <w:rStyle w:val="Emphasis"/>
          <w:highlight w:val="green"/>
        </w:rPr>
        <w:t>construct efficient steam turbines, CHP stations and internal combustion</w:t>
      </w:r>
      <w:r w:rsidRPr="00CB6AE9">
        <w:rPr>
          <w:rStyle w:val="Emphasis"/>
        </w:rPr>
        <w:t xml:space="preserve"> engines</w:t>
      </w:r>
      <w:r w:rsidRPr="00CB6AE9">
        <w:rPr>
          <w:sz w:val="16"/>
        </w:rPr>
        <w:t xml:space="preserve">. </w:t>
      </w:r>
      <w:r w:rsidRPr="00CB6AE9">
        <w:rPr>
          <w:rStyle w:val="StyleUnderline"/>
        </w:rPr>
        <w:t>We</w:t>
      </w:r>
      <w:r w:rsidRPr="00CB6AE9">
        <w:rPr>
          <w:sz w:val="16"/>
        </w:rPr>
        <w:t xml:space="preserve"> </w:t>
      </w:r>
      <w:r w:rsidRPr="00CB6AE9">
        <w:rPr>
          <w:rStyle w:val="Emphasis"/>
        </w:rPr>
        <w:t xml:space="preserve">know how to do </w:t>
      </w:r>
      <w:r w:rsidRPr="00CB6AE9">
        <w:rPr>
          <w:sz w:val="16"/>
        </w:rPr>
        <w:t xml:space="preserve">all </w:t>
      </w:r>
      <w:r w:rsidRPr="00CB6AE9">
        <w:rPr>
          <w:rStyle w:val="Emphasis"/>
        </w:rPr>
        <w:t>that</w:t>
      </w:r>
      <w:r w:rsidRPr="00CB6AE9">
        <w:rPr>
          <w:sz w:val="16"/>
        </w:rPr>
        <w:t xml:space="preserve">, </w:t>
      </w:r>
      <w:r w:rsidRPr="00CB6AE9">
        <w:rPr>
          <w:rStyle w:val="StyleUnderline"/>
        </w:rPr>
        <w:t xml:space="preserve">of course – but </w:t>
      </w:r>
      <w:r w:rsidRPr="009E59D5">
        <w:rPr>
          <w:rStyle w:val="StyleUnderline"/>
          <w:highlight w:val="green"/>
        </w:rPr>
        <w:t xml:space="preserve">in the event of a civilisational collapse, </w:t>
      </w:r>
      <w:r w:rsidRPr="009E59D5">
        <w:rPr>
          <w:rStyle w:val="Emphasis"/>
          <w:highlight w:val="green"/>
        </w:rPr>
        <w:t>who is to say that the knowledge won’t be lost?</w:t>
      </w:r>
      <w:r w:rsidRPr="00CB6AE9">
        <w:rPr>
          <w:rStyle w:val="Emphasis"/>
        </w:rPr>
        <w:t xml:space="preserve"> And if it is, </w:t>
      </w:r>
      <w:r w:rsidRPr="009E59D5">
        <w:rPr>
          <w:rStyle w:val="Emphasis"/>
          <w:highlight w:val="green"/>
        </w:rPr>
        <w:t>what are the chances that our descendants</w:t>
      </w:r>
      <w:r w:rsidRPr="00CB6AE9">
        <w:rPr>
          <w:rStyle w:val="Emphasis"/>
        </w:rPr>
        <w:t xml:space="preserve"> could </w:t>
      </w:r>
      <w:r w:rsidRPr="009E59D5">
        <w:rPr>
          <w:rStyle w:val="Emphasis"/>
          <w:highlight w:val="green"/>
        </w:rPr>
        <w:t>reconstruct it?</w:t>
      </w:r>
      <w:r>
        <w:rPr>
          <w:rStyle w:val="Emphasis"/>
        </w:rPr>
        <w:t xml:space="preserve"> </w:t>
      </w:r>
      <w:r w:rsidRPr="00CB6AE9">
        <w:rPr>
          <w:sz w:val="16"/>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that subsequent engineers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RPr="00CB6AE9">
        <w:rPr>
          <w:rStyle w:val="StyleUnderline"/>
        </w:rPr>
        <w:t>In a world without readily mined coal, would there ever be the opportunity to test profligate prototypes of steam engines, even if they could mature and become more efficient</w:t>
      </w:r>
      <w:r>
        <w:rPr>
          <w:rStyle w:val="StyleUnderline"/>
        </w:rPr>
        <w:t xml:space="preserve"> </w:t>
      </w:r>
      <w:r w:rsidRPr="00CB6AE9">
        <w:rPr>
          <w:rStyle w:val="StyleUnderline"/>
        </w:rPr>
        <w:t>over time?</w:t>
      </w:r>
      <w:r w:rsidRPr="00CB6AE9">
        <w:rPr>
          <w:sz w:val="16"/>
        </w:rPr>
        <w:t xml:space="preserve"> </w:t>
      </w:r>
      <w:r w:rsidRPr="00CB6AE9">
        <w:rPr>
          <w:rStyle w:val="StyleUnderline"/>
        </w:rPr>
        <w:t xml:space="preserve">How feasible is it that a society could attain a </w:t>
      </w:r>
      <w:r w:rsidRPr="00CB6AE9">
        <w:rPr>
          <w:rStyle w:val="Emphasis"/>
        </w:rPr>
        <w:t>sufficient understanding of thermodynamics, metallurgy and mechanics</w:t>
      </w:r>
      <w:r w:rsidRPr="00CB6AE9">
        <w:rPr>
          <w:sz w:val="16"/>
        </w:rPr>
        <w:t xml:space="preserve"> </w:t>
      </w:r>
      <w:r w:rsidRPr="00CB6AE9">
        <w:rPr>
          <w:rStyle w:val="StyleUnderline"/>
        </w:rPr>
        <w:t xml:space="preserve">to make the precisely interacting components of an internal </w:t>
      </w:r>
      <w:r w:rsidRPr="00C97470">
        <w:rPr>
          <w:rStyle w:val="StyleUnderline"/>
        </w:rPr>
        <w:t xml:space="preserve">combustion engine, without first </w:t>
      </w:r>
      <w:r w:rsidRPr="00C97470">
        <w:rPr>
          <w:rStyle w:val="Emphasis"/>
        </w:rPr>
        <w:t>cutting its teeth</w:t>
      </w:r>
      <w:r w:rsidRPr="00C97470">
        <w:rPr>
          <w:rStyle w:val="StyleUnderline"/>
        </w:rPr>
        <w:t xml:space="preserve"> on </w:t>
      </w:r>
      <w:r w:rsidRPr="00C97470">
        <w:rPr>
          <w:rStyle w:val="Emphasis"/>
        </w:rPr>
        <w:t>much simpler external combustion engines</w:t>
      </w:r>
      <w:r w:rsidRPr="00C97470">
        <w:rPr>
          <w:rStyle w:val="StyleUnderline"/>
        </w:rPr>
        <w:t xml:space="preserve"> – the separate boiler and cylinder-piston of steam engines? It took a lot of energy to develop our technologies to their present heights, and presumably it would take a lot of energy to do it again. </w:t>
      </w:r>
      <w:r w:rsidRPr="009E59D5">
        <w:rPr>
          <w:rStyle w:val="StyleUnderline"/>
          <w:highlight w:val="green"/>
        </w:rPr>
        <w:t>Fossil fuels are out</w:t>
      </w:r>
      <w:r w:rsidRPr="00C97470">
        <w:rPr>
          <w:rStyle w:val="StyleUnderline"/>
        </w:rPr>
        <w:t xml:space="preserve">. That means our future society will need an </w:t>
      </w:r>
      <w:r w:rsidRPr="00C97470">
        <w:rPr>
          <w:rStyle w:val="Emphasis"/>
        </w:rPr>
        <w:t>awful lot of timber</w:t>
      </w:r>
      <w:r w:rsidRPr="00C97470">
        <w:rPr>
          <w:sz w:val="16"/>
        </w:rPr>
        <w:t xml:space="preserve">. An industrial revolution without coal would be, at a minimum, very difficult In a temperate climate such as the UK’s, an acre of broadleaf trees produces about four to five tonnes of biomass fuel every year. If you cultivated fast-growing kinds such as willow or miscanthus grass, you could quadruple that. The trick to maximising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all of the energy requirements of the burgeoning society. The central problem is that woodland, even when it is well-managed, competes with other land uses, principally agriculture. The double-whammy of development is that, </w:t>
      </w:r>
      <w:r w:rsidRPr="00C97470">
        <w:rPr>
          <w:rStyle w:val="StyleUnderline"/>
        </w:rPr>
        <w:t xml:space="preserve">as a society’s population grows, it requires more farmland to provide enough food and </w:t>
      </w:r>
      <w:r w:rsidRPr="00C97470">
        <w:rPr>
          <w:rStyle w:val="Emphasis"/>
        </w:rPr>
        <w:t>also greater timber production</w:t>
      </w:r>
      <w:r w:rsidRPr="00C97470">
        <w:rPr>
          <w:rStyle w:val="StyleUnderline"/>
        </w:rPr>
        <w:t xml:space="preserve"> for </w:t>
      </w:r>
      <w:r w:rsidRPr="00C97470">
        <w:rPr>
          <w:rStyle w:val="Emphasis"/>
        </w:rPr>
        <w:t>energy</w:t>
      </w:r>
      <w:r w:rsidRPr="00C97470">
        <w:rPr>
          <w:rStyle w:val="StyleUnderline"/>
        </w:rPr>
        <w:t xml:space="preserve">. The two needs </w:t>
      </w:r>
      <w:r w:rsidRPr="00C97470">
        <w:rPr>
          <w:rStyle w:val="Emphasis"/>
        </w:rPr>
        <w:t>compete</w:t>
      </w:r>
      <w:r w:rsidRPr="00C97470">
        <w:rPr>
          <w:rStyle w:val="StyleUnderline"/>
        </w:rPr>
        <w:t xml:space="preserve"> for largely the same land areas. </w:t>
      </w:r>
      <w:r w:rsidRPr="00C97470">
        <w:rPr>
          <w:sz w:val="16"/>
        </w:rPr>
        <w:t xml:space="preserve">We know how this played out </w:t>
      </w:r>
      <w:r w:rsidRPr="00C97470">
        <w:rPr>
          <w:rStyle w:val="StyleUnderline"/>
        </w:rPr>
        <w:t xml:space="preserve">in </w:t>
      </w:r>
      <w:r w:rsidRPr="00C97470">
        <w:rPr>
          <w:rStyle w:val="Emphasis"/>
        </w:rPr>
        <w:t>our own past</w:t>
      </w:r>
      <w:r w:rsidRPr="00C97470">
        <w:rPr>
          <w:sz w:val="16"/>
        </w:rPr>
        <w:t xml:space="preserve">. From the mid-16th century, </w:t>
      </w:r>
      <w:r w:rsidRPr="00C97470">
        <w:rPr>
          <w:rStyle w:val="StyleUnderline"/>
        </w:rPr>
        <w:t xml:space="preserve">Britain responded to these factors by </w:t>
      </w:r>
      <w:r w:rsidRPr="00C97470">
        <w:rPr>
          <w:rStyle w:val="Emphasis"/>
        </w:rPr>
        <w:t>increasing the exploitation of its coal fields</w:t>
      </w:r>
      <w:r w:rsidRPr="00C97470">
        <w:rPr>
          <w:sz w:val="16"/>
        </w:rPr>
        <w:t xml:space="preserve"> – essentially harvesting the energy of ancient forests beneath the ground without compromising its agricultural output. The same energy provided by one hectare of coppice for a year is provided by about five to 10 tonnes of coal, and it can be dug out of the ground an awful lot quicker than waiting for the woodland to regrow. </w:t>
      </w:r>
      <w:r w:rsidRPr="00C97470">
        <w:rPr>
          <w:rStyle w:val="StyleUnderline"/>
        </w:rPr>
        <w:t>It is this limitation in the supply of thermal energy that would pose the biggest problem to a society trying to industrialise without easy access to fossil fuels</w:t>
      </w:r>
      <w:r w:rsidRPr="00CB6AE9">
        <w:rPr>
          <w:rStyle w:val="StyleUnderline"/>
        </w:rPr>
        <w:t xml:space="preserve">. </w:t>
      </w:r>
      <w:r w:rsidRPr="009E59D5">
        <w:rPr>
          <w:rStyle w:val="StyleUnderline"/>
          <w:highlight w:val="green"/>
        </w:rPr>
        <w:t xml:space="preserve">This is true in our </w:t>
      </w:r>
      <w:r w:rsidRPr="009E59D5">
        <w:rPr>
          <w:rStyle w:val="Emphasis"/>
          <w:highlight w:val="green"/>
        </w:rPr>
        <w:t>post-apocalyptic scenario</w:t>
      </w:r>
      <w:r w:rsidRPr="00CB6AE9">
        <w:rPr>
          <w:sz w:val="16"/>
        </w:rPr>
        <w:t xml:space="preserve">, and it would be equally true in any counterfactual world that never developed fossil fuels for whatever reason. For a society to stand any chance of industrialising under such conditions, it would have to focus its efforts in certain, very favourable natural environments: not the coal-island of 18th-century Britain, but perhaps areas of Scandinavia or Canada that combine fast-flowing streams for hydroelectric power and large areas of forest that can be harvested sustainably for thermal </w:t>
      </w:r>
      <w:r w:rsidRPr="00C97470">
        <w:rPr>
          <w:sz w:val="16"/>
        </w:rPr>
        <w:t xml:space="preserve">energy. Even so, </w:t>
      </w:r>
      <w:r w:rsidRPr="00C97470">
        <w:rPr>
          <w:rStyle w:val="StyleUnderline"/>
        </w:rPr>
        <w:t xml:space="preserve">an industrial revolution without coal would be, at a minimum, </w:t>
      </w:r>
      <w:r w:rsidRPr="00C97470">
        <w:rPr>
          <w:rStyle w:val="Emphasis"/>
        </w:rPr>
        <w:t>very difficult</w:t>
      </w:r>
      <w:r w:rsidRPr="00C97470">
        <w:rPr>
          <w:sz w:val="16"/>
        </w:rPr>
        <w:t>. Today, use of fossil fuels is actually growing, which is worrying for a number of reasons too familiar to rehearse here. Steps towards a low-carbon economy are vital. But</w:t>
      </w:r>
      <w:r w:rsidRPr="00CB6AE9">
        <w:rPr>
          <w:sz w:val="16"/>
        </w:rPr>
        <w:t xml:space="preserve"> we should also recognise how pivotal those accumulated reservoirs of thermal energy were in getting us to where we are. Maybe we could have made it the hard way. A slow-burn progression through the stages of mechanisation, supported by a combination of renewable electricity and sustainably grown biomass, might be possible after all. Then again, it might not. We’d better hope we can secure the future of our own civilisation, because we might have scuppered the chances of any society to follow in our wake.</w:t>
      </w:r>
    </w:p>
    <w:p w14:paraId="4F96F45D" w14:textId="77777777" w:rsidR="005F504F" w:rsidRDefault="005F504F" w:rsidP="005F504F">
      <w:pPr>
        <w:pStyle w:val="Heading4"/>
      </w:pPr>
      <w:r w:rsidRPr="0029207E">
        <w:rPr>
          <w:u w:val="single"/>
        </w:rPr>
        <w:t>Resource</w:t>
      </w:r>
      <w:r>
        <w:t xml:space="preserve"> and </w:t>
      </w:r>
      <w:r>
        <w:rPr>
          <w:u w:val="single"/>
        </w:rPr>
        <w:t>structural</w:t>
      </w:r>
      <w:r>
        <w:t xml:space="preserve"> factors make growth </w:t>
      </w:r>
      <w:r>
        <w:rPr>
          <w:u w:val="single"/>
        </w:rPr>
        <w:t>unsustainable</w:t>
      </w:r>
      <w:r>
        <w:t xml:space="preserve">, technology </w:t>
      </w:r>
      <w:r>
        <w:rPr>
          <w:u w:val="single"/>
        </w:rPr>
        <w:t>overwhelmingly</w:t>
      </w:r>
      <w:r>
        <w:t xml:space="preserve"> doesn’t solve, and it’s </w:t>
      </w:r>
      <w:r>
        <w:rPr>
          <w:u w:val="single"/>
        </w:rPr>
        <w:t>try or die</w:t>
      </w:r>
      <w:r>
        <w:t xml:space="preserve"> for the transition – takes out decoupling, your authors are just trying to justify their place at the top</w:t>
      </w:r>
    </w:p>
    <w:p w14:paraId="6D2969BA" w14:textId="77777777" w:rsidR="005F504F" w:rsidRPr="00311753" w:rsidRDefault="005F504F" w:rsidP="005F504F">
      <w:pPr>
        <w:rPr>
          <w:rStyle w:val="Style13ptBold"/>
        </w:rPr>
      </w:pPr>
      <w:r>
        <w:rPr>
          <w:rStyle w:val="Style13ptBold"/>
        </w:rPr>
        <w:t xml:space="preserve">Trainer 16 </w:t>
      </w:r>
      <w:r w:rsidRPr="000F467A">
        <w:t>–</w:t>
      </w:r>
      <w:r>
        <w:rPr>
          <w:rStyle w:val="Style13ptBold"/>
        </w:rPr>
        <w:t xml:space="preserve"> </w:t>
      </w:r>
      <w:r w:rsidRPr="00311753">
        <w:t>Ted</w:t>
      </w:r>
      <w:r>
        <w:t xml:space="preserve"> Trainer</w:t>
      </w:r>
      <w:r w:rsidRPr="00311753">
        <w:t xml:space="preserve">, </w:t>
      </w:r>
      <w:r>
        <w:t>Conjoint Lecturer in the School of Social Sciences, University of New South Wales</w:t>
      </w:r>
      <w:r w:rsidRPr="00311753">
        <w:t xml:space="preserve">, </w:t>
      </w:r>
      <w:r>
        <w:t>2016 (</w:t>
      </w:r>
      <w:r w:rsidRPr="00311753">
        <w:t xml:space="preserve">“Sustainability – The Simpler Way </w:t>
      </w:r>
      <w:r>
        <w:t>P</w:t>
      </w:r>
      <w:r w:rsidRPr="00311753">
        <w:t xml:space="preserve">erspective,” </w:t>
      </w:r>
      <w:r w:rsidRPr="000F467A">
        <w:rPr>
          <w:i/>
        </w:rPr>
        <w:t>Resilience</w:t>
      </w:r>
      <w:r w:rsidRPr="00311753">
        <w:t xml:space="preserve">, </w:t>
      </w:r>
      <w:r>
        <w:t>May 10</w:t>
      </w:r>
      <w:r w:rsidRPr="000F467A">
        <w:rPr>
          <w:vertAlign w:val="superscript"/>
        </w:rPr>
        <w:t>th</w:t>
      </w:r>
      <w:r>
        <w:t xml:space="preserve">, </w:t>
      </w:r>
      <w:hyperlink r:id="rId7" w:history="1">
        <w:r w:rsidRPr="000F5BFA">
          <w:rPr>
            <w:rStyle w:val="Hyperlink"/>
          </w:rPr>
          <w:t>http://www.resilience.org/articles/General/2016/07_July/Sustainability%20The%20Simpler%20Way%20Perspective.pdf</w:t>
        </w:r>
      </w:hyperlink>
      <w:r>
        <w:t>, AIvackovic)</w:t>
      </w:r>
    </w:p>
    <w:p w14:paraId="68C9EB85" w14:textId="77777777" w:rsidR="005F504F" w:rsidRDefault="005F504F" w:rsidP="005F504F">
      <w:pPr>
        <w:rPr>
          <w:sz w:val="16"/>
        </w:rPr>
      </w:pPr>
      <w:r w:rsidRPr="00AB66CA">
        <w:rPr>
          <w:sz w:val="16"/>
        </w:rPr>
        <w:t xml:space="preserve">Firstly, let’s set the scene; </w:t>
      </w:r>
      <w:r w:rsidRPr="000F467A">
        <w:rPr>
          <w:u w:val="single"/>
        </w:rPr>
        <w:t>The deteriorating state of the planet</w:t>
      </w:r>
      <w:r w:rsidRPr="00AB66CA">
        <w:rPr>
          <w:sz w:val="16"/>
        </w:rPr>
        <w:t xml:space="preserve">. The </w:t>
      </w:r>
      <w:r w:rsidRPr="001170EF">
        <w:rPr>
          <w:u w:val="single"/>
        </w:rPr>
        <w:t xml:space="preserve">resource base and </w:t>
      </w:r>
      <w:r w:rsidRPr="009E59D5">
        <w:rPr>
          <w:highlight w:val="green"/>
          <w:u w:val="single"/>
        </w:rPr>
        <w:t>environmental conditions</w:t>
      </w:r>
      <w:r w:rsidRPr="001170EF">
        <w:rPr>
          <w:u w:val="single"/>
        </w:rPr>
        <w:t xml:space="preserve"> on which</w:t>
      </w:r>
      <w:r w:rsidRPr="00AB66CA">
        <w:rPr>
          <w:sz w:val="16"/>
        </w:rPr>
        <w:t xml:space="preserve"> the </w:t>
      </w:r>
      <w:r w:rsidRPr="001170EF">
        <w:rPr>
          <w:u w:val="single"/>
        </w:rPr>
        <w:t>present levels of global production and consumption are built are</w:t>
      </w:r>
      <w:r w:rsidRPr="00AB66CA">
        <w:rPr>
          <w:sz w:val="16"/>
        </w:rPr>
        <w:t xml:space="preserve"> obviously </w:t>
      </w:r>
      <w:r w:rsidRPr="009E59D5">
        <w:rPr>
          <w:rStyle w:val="Emphasis"/>
          <w:highlight w:val="green"/>
        </w:rPr>
        <w:t>deteriorating at an alarming rate</w:t>
      </w:r>
      <w:r w:rsidRPr="00AB66CA">
        <w:rPr>
          <w:sz w:val="16"/>
        </w:rPr>
        <w:t xml:space="preserve">. Few if any would not be aware of this but it is important to briefly remind ourselves before focusing on how impossible it would be for this base to sustain affluence and growth for all. A glance at the situation reveals that </w:t>
      </w:r>
      <w:r w:rsidRPr="009E59D5">
        <w:rPr>
          <w:highlight w:val="green"/>
          <w:u w:val="single"/>
        </w:rPr>
        <w:t>resources</w:t>
      </w:r>
      <w:r w:rsidRPr="001170EF">
        <w:rPr>
          <w:u w:val="single"/>
        </w:rPr>
        <w:t xml:space="preserve"> are becoming </w:t>
      </w:r>
      <w:r w:rsidRPr="009E59D5">
        <w:rPr>
          <w:rStyle w:val="Emphasis"/>
          <w:highlight w:val="green"/>
        </w:rPr>
        <w:t>more scarce</w:t>
      </w:r>
      <w:r w:rsidRPr="009E59D5">
        <w:rPr>
          <w:highlight w:val="green"/>
          <w:u w:val="single"/>
        </w:rPr>
        <w:t xml:space="preserve"> and </w:t>
      </w:r>
      <w:r w:rsidRPr="009E59D5">
        <w:rPr>
          <w:rStyle w:val="Emphasis"/>
          <w:highlight w:val="green"/>
        </w:rPr>
        <w:t>costly</w:t>
      </w:r>
      <w:r w:rsidRPr="00AB66CA">
        <w:rPr>
          <w:sz w:val="16"/>
        </w:rPr>
        <w:t xml:space="preserve">, </w:t>
      </w:r>
      <w:r w:rsidRPr="001170EF">
        <w:rPr>
          <w:u w:val="single"/>
        </w:rPr>
        <w:t>including</w:t>
      </w:r>
      <w:r w:rsidRPr="00AB66CA">
        <w:rPr>
          <w:sz w:val="16"/>
        </w:rPr>
        <w:t xml:space="preserve"> </w:t>
      </w:r>
      <w:r w:rsidRPr="009E59D5">
        <w:rPr>
          <w:rStyle w:val="Emphasis"/>
          <w:highlight w:val="green"/>
        </w:rPr>
        <w:t>energy</w:t>
      </w:r>
      <w:r w:rsidRPr="009E59D5">
        <w:rPr>
          <w:sz w:val="16"/>
          <w:highlight w:val="green"/>
        </w:rPr>
        <w:t xml:space="preserve">, </w:t>
      </w:r>
      <w:r w:rsidRPr="009E59D5">
        <w:rPr>
          <w:rStyle w:val="Emphasis"/>
          <w:highlight w:val="green"/>
        </w:rPr>
        <w:t>productive land</w:t>
      </w:r>
      <w:r w:rsidRPr="009E59D5">
        <w:rPr>
          <w:sz w:val="16"/>
          <w:highlight w:val="green"/>
        </w:rPr>
        <w:t xml:space="preserve">, </w:t>
      </w:r>
      <w:r w:rsidRPr="009E59D5">
        <w:rPr>
          <w:rStyle w:val="Emphasis"/>
          <w:highlight w:val="green"/>
        </w:rPr>
        <w:t>minerals</w:t>
      </w:r>
      <w:r w:rsidRPr="009E59D5">
        <w:rPr>
          <w:sz w:val="16"/>
          <w:highlight w:val="green"/>
        </w:rPr>
        <w:t xml:space="preserve">, </w:t>
      </w:r>
      <w:r w:rsidRPr="009E59D5">
        <w:rPr>
          <w:rStyle w:val="Emphasis"/>
          <w:highlight w:val="green"/>
        </w:rPr>
        <w:t>food</w:t>
      </w:r>
      <w:r w:rsidRPr="009E59D5">
        <w:rPr>
          <w:sz w:val="16"/>
          <w:highlight w:val="green"/>
        </w:rPr>
        <w:t xml:space="preserve">, </w:t>
      </w:r>
      <w:r w:rsidRPr="009E59D5">
        <w:rPr>
          <w:rStyle w:val="Emphasis"/>
          <w:highlight w:val="green"/>
        </w:rPr>
        <w:t>fish</w:t>
      </w:r>
      <w:r w:rsidRPr="009E59D5">
        <w:rPr>
          <w:sz w:val="16"/>
          <w:highlight w:val="green"/>
        </w:rPr>
        <w:t xml:space="preserve">, </w:t>
      </w:r>
      <w:r w:rsidRPr="009E59D5">
        <w:rPr>
          <w:rStyle w:val="Emphasis"/>
          <w:highlight w:val="green"/>
        </w:rPr>
        <w:t>wood</w:t>
      </w:r>
      <w:r w:rsidRPr="00AB66CA">
        <w:rPr>
          <w:sz w:val="16"/>
        </w:rPr>
        <w:t xml:space="preserve"> and </w:t>
      </w:r>
      <w:r w:rsidRPr="009E59D5">
        <w:rPr>
          <w:rStyle w:val="Emphasis"/>
          <w:highlight w:val="green"/>
        </w:rPr>
        <w:t>water</w:t>
      </w:r>
      <w:r w:rsidRPr="00AB66CA">
        <w:rPr>
          <w:sz w:val="16"/>
        </w:rPr>
        <w:t xml:space="preserve">, </w:t>
      </w:r>
      <w:r w:rsidRPr="001170EF">
        <w:rPr>
          <w:u w:val="single"/>
        </w:rPr>
        <w:t>and</w:t>
      </w:r>
      <w:r w:rsidRPr="00AB66CA">
        <w:rPr>
          <w:sz w:val="16"/>
        </w:rPr>
        <w:t xml:space="preserve"> </w:t>
      </w:r>
      <w:r w:rsidRPr="001170EF">
        <w:rPr>
          <w:rStyle w:val="Emphasis"/>
        </w:rPr>
        <w:t>ecosystems</w:t>
      </w:r>
      <w:r w:rsidRPr="00AB66CA">
        <w:rPr>
          <w:sz w:val="16"/>
        </w:rPr>
        <w:t xml:space="preserve"> are </w:t>
      </w:r>
      <w:r w:rsidRPr="001170EF">
        <w:rPr>
          <w:u w:val="single"/>
        </w:rPr>
        <w:t>being severely damaged</w:t>
      </w:r>
      <w:r w:rsidRPr="00AB66CA">
        <w:rPr>
          <w:sz w:val="16"/>
        </w:rPr>
        <w:t xml:space="preserve">. </w:t>
      </w:r>
      <w:r w:rsidRPr="001170EF">
        <w:rPr>
          <w:u w:val="single"/>
        </w:rPr>
        <w:t xml:space="preserve">We are </w:t>
      </w:r>
      <w:r w:rsidRPr="009E59D5">
        <w:rPr>
          <w:highlight w:val="green"/>
          <w:u w:val="single"/>
        </w:rPr>
        <w:t>losing</w:t>
      </w:r>
      <w:r w:rsidRPr="009E59D5">
        <w:rPr>
          <w:sz w:val="16"/>
          <w:highlight w:val="green"/>
        </w:rPr>
        <w:t xml:space="preserve"> </w:t>
      </w:r>
      <w:r w:rsidRPr="009E59D5">
        <w:rPr>
          <w:rStyle w:val="Emphasis"/>
          <w:highlight w:val="green"/>
        </w:rPr>
        <w:t>species</w:t>
      </w:r>
      <w:r w:rsidRPr="009E59D5">
        <w:rPr>
          <w:sz w:val="16"/>
          <w:highlight w:val="green"/>
        </w:rPr>
        <w:t xml:space="preserve">, </w:t>
      </w:r>
      <w:r w:rsidRPr="00F16E04">
        <w:rPr>
          <w:rStyle w:val="Emphasis"/>
        </w:rPr>
        <w:t>forests</w:t>
      </w:r>
      <w:r w:rsidRPr="00F16E04">
        <w:rPr>
          <w:sz w:val="16"/>
        </w:rPr>
        <w:t xml:space="preserve">, </w:t>
      </w:r>
      <w:r w:rsidRPr="00F16E04">
        <w:rPr>
          <w:rStyle w:val="Emphasis"/>
        </w:rPr>
        <w:t>land</w:t>
      </w:r>
      <w:r w:rsidRPr="00F16E04">
        <w:rPr>
          <w:sz w:val="16"/>
        </w:rPr>
        <w:t xml:space="preserve">, </w:t>
      </w:r>
      <w:r w:rsidRPr="00F16E04">
        <w:rPr>
          <w:rStyle w:val="Emphasis"/>
        </w:rPr>
        <w:t>coral reefs</w:t>
      </w:r>
      <w:r w:rsidRPr="00F16E04">
        <w:rPr>
          <w:sz w:val="16"/>
        </w:rPr>
        <w:t xml:space="preserve">, </w:t>
      </w:r>
      <w:r w:rsidRPr="00F16E04">
        <w:rPr>
          <w:rStyle w:val="Emphasis"/>
        </w:rPr>
        <w:t>grasslands</w:t>
      </w:r>
      <w:r w:rsidRPr="00F16E04">
        <w:rPr>
          <w:sz w:val="16"/>
        </w:rPr>
        <w:t xml:space="preserve"> </w:t>
      </w:r>
      <w:r w:rsidRPr="00F16E04">
        <w:rPr>
          <w:u w:val="single"/>
        </w:rPr>
        <w:t>and</w:t>
      </w:r>
      <w:r w:rsidRPr="00F16E04">
        <w:rPr>
          <w:sz w:val="16"/>
        </w:rPr>
        <w:t xml:space="preserve"> </w:t>
      </w:r>
      <w:r w:rsidRPr="00F16E04">
        <w:rPr>
          <w:rStyle w:val="Emphasis"/>
        </w:rPr>
        <w:t>fisheries</w:t>
      </w:r>
      <w:r w:rsidRPr="00F16E04">
        <w:rPr>
          <w:sz w:val="16"/>
        </w:rPr>
        <w:t xml:space="preserve"> </w:t>
      </w:r>
      <w:r w:rsidRPr="009E59D5">
        <w:rPr>
          <w:highlight w:val="green"/>
          <w:u w:val="single"/>
        </w:rPr>
        <w:t>at accelerating rates</w:t>
      </w:r>
      <w:r w:rsidRPr="009E59D5">
        <w:rPr>
          <w:sz w:val="16"/>
          <w:highlight w:val="green"/>
        </w:rPr>
        <w:t>.</w:t>
      </w:r>
      <w:r w:rsidRPr="00AB66CA">
        <w:rPr>
          <w:sz w:val="16"/>
        </w:rPr>
        <w:t xml:space="preserve"> A </w:t>
      </w:r>
      <w:r w:rsidRPr="009E59D5">
        <w:rPr>
          <w:rStyle w:val="Emphasis"/>
          <w:highlight w:val="green"/>
        </w:rPr>
        <w:t>sixth era</w:t>
      </w:r>
      <w:r w:rsidRPr="009E59D5">
        <w:rPr>
          <w:highlight w:val="green"/>
          <w:u w:val="single"/>
        </w:rPr>
        <w:t xml:space="preserve"> of </w:t>
      </w:r>
      <w:r w:rsidRPr="009E59D5">
        <w:rPr>
          <w:rStyle w:val="Emphasis"/>
          <w:highlight w:val="green"/>
        </w:rPr>
        <w:t>massive biodiversity loss</w:t>
      </w:r>
      <w:r w:rsidRPr="009E59D5">
        <w:rPr>
          <w:highlight w:val="green"/>
          <w:u w:val="single"/>
        </w:rPr>
        <w:t xml:space="preserve"> </w:t>
      </w:r>
      <w:r w:rsidRPr="00F00529">
        <w:rPr>
          <w:u w:val="single"/>
        </w:rPr>
        <w:t>appears to have begun</w:t>
      </w:r>
      <w:r w:rsidRPr="00AB66CA">
        <w:rPr>
          <w:sz w:val="16"/>
        </w:rPr>
        <w:t xml:space="preserve">. </w:t>
      </w:r>
      <w:r w:rsidRPr="001170EF">
        <w:rPr>
          <w:u w:val="single"/>
        </w:rPr>
        <w:t xml:space="preserve">We are </w:t>
      </w:r>
      <w:r w:rsidRPr="009E59D5">
        <w:rPr>
          <w:rStyle w:val="Emphasis"/>
          <w:highlight w:val="green"/>
        </w:rPr>
        <w:t>polluting</w:t>
      </w:r>
      <w:r w:rsidRPr="001170EF">
        <w:rPr>
          <w:rStyle w:val="Emphasis"/>
        </w:rPr>
        <w:t xml:space="preserve"> the planet</w:t>
      </w:r>
      <w:r w:rsidRPr="001170EF">
        <w:rPr>
          <w:u w:val="single"/>
        </w:rPr>
        <w:t xml:space="preserve"> with </w:t>
      </w:r>
      <w:r w:rsidRPr="009E59D5">
        <w:rPr>
          <w:rStyle w:val="Emphasis"/>
          <w:highlight w:val="green"/>
        </w:rPr>
        <w:t>excess carbon dioxide</w:t>
      </w:r>
      <w:r w:rsidRPr="009E59D5">
        <w:rPr>
          <w:sz w:val="16"/>
          <w:highlight w:val="green"/>
        </w:rPr>
        <w:t xml:space="preserve">, </w:t>
      </w:r>
      <w:r w:rsidRPr="009E59D5">
        <w:rPr>
          <w:rStyle w:val="Emphasis"/>
          <w:highlight w:val="green"/>
        </w:rPr>
        <w:t>nitrogen</w:t>
      </w:r>
      <w:r w:rsidRPr="009E59D5">
        <w:rPr>
          <w:sz w:val="16"/>
          <w:highlight w:val="green"/>
        </w:rPr>
        <w:t xml:space="preserve"> </w:t>
      </w:r>
      <w:r w:rsidRPr="009E59D5">
        <w:rPr>
          <w:highlight w:val="green"/>
          <w:u w:val="single"/>
        </w:rPr>
        <w:t>and</w:t>
      </w:r>
      <w:r w:rsidRPr="00AB66CA">
        <w:rPr>
          <w:sz w:val="16"/>
        </w:rPr>
        <w:t xml:space="preserve"> many </w:t>
      </w:r>
      <w:r w:rsidRPr="009E59D5">
        <w:rPr>
          <w:rStyle w:val="Emphasis"/>
          <w:highlight w:val="green"/>
        </w:rPr>
        <w:t>toxic chemicals</w:t>
      </w:r>
      <w:r w:rsidRPr="00AB66CA">
        <w:rPr>
          <w:sz w:val="16"/>
        </w:rPr>
        <w:t xml:space="preserve">. The </w:t>
      </w:r>
      <w:r w:rsidRPr="001170EF">
        <w:rPr>
          <w:u w:val="single"/>
        </w:rPr>
        <w:t>mass of big animals on the planet has declined sharply in recent decades</w:t>
      </w:r>
      <w:r w:rsidRPr="00AB66CA">
        <w:rPr>
          <w:sz w:val="16"/>
        </w:rPr>
        <w:t xml:space="preserve">, probably down by </w:t>
      </w:r>
      <w:r w:rsidRPr="001170EF">
        <w:rPr>
          <w:u w:val="single"/>
        </w:rPr>
        <w:t>90% in the sea</w:t>
      </w:r>
      <w:r w:rsidRPr="00AB66CA">
        <w:rPr>
          <w:sz w:val="16"/>
        </w:rPr>
        <w:t xml:space="preserve">. The </w:t>
      </w:r>
      <w:r w:rsidRPr="001170EF">
        <w:rPr>
          <w:u w:val="single"/>
        </w:rPr>
        <w:t>World Wildlife Fund says</w:t>
      </w:r>
      <w:r w:rsidRPr="00AB66CA">
        <w:rPr>
          <w:sz w:val="16"/>
        </w:rPr>
        <w:t xml:space="preserve"> that </w:t>
      </w:r>
      <w:r w:rsidRPr="001170EF">
        <w:rPr>
          <w:u w:val="single"/>
        </w:rPr>
        <w:t xml:space="preserve">in general the quality of </w:t>
      </w:r>
      <w:r w:rsidRPr="009E59D5">
        <w:rPr>
          <w:highlight w:val="green"/>
          <w:u w:val="single"/>
        </w:rPr>
        <w:t xml:space="preserve">global ecosystems has </w:t>
      </w:r>
      <w:r w:rsidRPr="009E59D5">
        <w:rPr>
          <w:rStyle w:val="Emphasis"/>
          <w:highlight w:val="green"/>
        </w:rPr>
        <w:t>deteriorated 30%</w:t>
      </w:r>
      <w:r w:rsidRPr="009E59D5">
        <w:rPr>
          <w:highlight w:val="green"/>
          <w:u w:val="single"/>
        </w:rPr>
        <w:t xml:space="preserve"> since</w:t>
      </w:r>
      <w:r w:rsidRPr="001170EF">
        <w:rPr>
          <w:u w:val="single"/>
        </w:rPr>
        <w:t xml:space="preserve"> </w:t>
      </w:r>
      <w:r w:rsidRPr="009E59D5">
        <w:rPr>
          <w:highlight w:val="green"/>
          <w:u w:val="single"/>
        </w:rPr>
        <w:t>about 1970</w:t>
      </w:r>
      <w:r w:rsidRPr="00AB66CA">
        <w:rPr>
          <w:sz w:val="16"/>
        </w:rPr>
        <w:t xml:space="preserve">, </w:t>
      </w:r>
      <w:r w:rsidRPr="001170EF">
        <w:rPr>
          <w:u w:val="single"/>
        </w:rPr>
        <w:t>and</w:t>
      </w:r>
      <w:r w:rsidRPr="00AB66CA">
        <w:rPr>
          <w:sz w:val="16"/>
        </w:rPr>
        <w:t xml:space="preserve"> its “Footprint” measure indicates that </w:t>
      </w:r>
      <w:r w:rsidRPr="001170EF">
        <w:rPr>
          <w:u w:val="single"/>
        </w:rPr>
        <w:t xml:space="preserve">we are </w:t>
      </w:r>
      <w:r w:rsidRPr="009E59D5">
        <w:rPr>
          <w:highlight w:val="green"/>
          <w:u w:val="single"/>
        </w:rPr>
        <w:t>now taking biological resources at</w:t>
      </w:r>
      <w:r w:rsidRPr="001170EF">
        <w:rPr>
          <w:u w:val="single"/>
        </w:rPr>
        <w:t xml:space="preserve"> </w:t>
      </w:r>
      <w:r w:rsidRPr="009E59D5">
        <w:rPr>
          <w:highlight w:val="green"/>
          <w:u w:val="single"/>
        </w:rPr>
        <w:t>a rate that would take</w:t>
      </w:r>
      <w:r w:rsidRPr="009E59D5">
        <w:rPr>
          <w:sz w:val="16"/>
          <w:highlight w:val="green"/>
        </w:rPr>
        <w:t xml:space="preserve"> </w:t>
      </w:r>
      <w:r w:rsidRPr="009E59D5">
        <w:rPr>
          <w:rStyle w:val="Emphasis"/>
          <w:highlight w:val="green"/>
        </w:rPr>
        <w:t>1.5 planets to provide in a sustainable</w:t>
      </w:r>
      <w:r w:rsidRPr="001170EF">
        <w:rPr>
          <w:rStyle w:val="Emphasis"/>
        </w:rPr>
        <w:t xml:space="preserve"> way</w:t>
      </w:r>
      <w:r w:rsidRPr="00AB66CA">
        <w:rPr>
          <w:sz w:val="16"/>
        </w:rPr>
        <w:t xml:space="preserve">. (2014.) The </w:t>
      </w:r>
      <w:r w:rsidRPr="001170EF">
        <w:rPr>
          <w:u w:val="single"/>
        </w:rPr>
        <w:t>reason</w:t>
      </w:r>
      <w:r w:rsidRPr="00AB66CA">
        <w:rPr>
          <w:sz w:val="16"/>
        </w:rPr>
        <w:t xml:space="preserve"> for all this massive resource depletion and damage to the environment </w:t>
      </w:r>
      <w:r w:rsidRPr="001170EF">
        <w:rPr>
          <w:u w:val="single"/>
        </w:rPr>
        <w:t>is</w:t>
      </w:r>
      <w:r w:rsidRPr="00AB66CA">
        <w:rPr>
          <w:sz w:val="16"/>
        </w:rPr>
        <w:t xml:space="preserve"> simply that </w:t>
      </w:r>
      <w:r w:rsidRPr="001170EF">
        <w:rPr>
          <w:u w:val="single"/>
        </w:rPr>
        <w:t xml:space="preserve">there is far too much </w:t>
      </w:r>
      <w:r w:rsidRPr="001170EF">
        <w:rPr>
          <w:rStyle w:val="Emphasis"/>
        </w:rPr>
        <w:t>producing</w:t>
      </w:r>
      <w:r w:rsidRPr="001170EF">
        <w:rPr>
          <w:u w:val="single"/>
        </w:rPr>
        <w:t xml:space="preserve"> and </w:t>
      </w:r>
      <w:r w:rsidRPr="001170EF">
        <w:rPr>
          <w:rStyle w:val="Emphasis"/>
        </w:rPr>
        <w:t>consuming</w:t>
      </w:r>
      <w:r w:rsidRPr="001170EF">
        <w:rPr>
          <w:u w:val="single"/>
        </w:rPr>
        <w:t xml:space="preserve"> going on</w:t>
      </w:r>
      <w:r w:rsidRPr="00AB66CA">
        <w:rPr>
          <w:sz w:val="16"/>
        </w:rPr>
        <w:t xml:space="preserve">. This is causing too many resources to be taken from nature and too many wastes to be dumped back into nature. Now consider the limits case: </w:t>
      </w:r>
      <w:r w:rsidRPr="001170EF">
        <w:rPr>
          <w:u w:val="single"/>
        </w:rPr>
        <w:t>Could everyone live as we do</w:t>
      </w:r>
      <w:r w:rsidRPr="003515C6">
        <w:rPr>
          <w:u w:val="single"/>
        </w:rPr>
        <w:t>?</w:t>
      </w:r>
      <w:r w:rsidRPr="00AB66CA">
        <w:rPr>
          <w:sz w:val="16"/>
        </w:rPr>
        <w:t xml:space="preserve"> The </w:t>
      </w:r>
      <w:r w:rsidRPr="001170EF">
        <w:rPr>
          <w:u w:val="single"/>
        </w:rPr>
        <w:t>10-15% of the world’s people living in regions such as North America</w:t>
      </w:r>
      <w:r w:rsidRPr="00AB66CA">
        <w:rPr>
          <w:sz w:val="16"/>
        </w:rPr>
        <w:t xml:space="preserve">, </w:t>
      </w:r>
      <w:r w:rsidRPr="001170EF">
        <w:rPr>
          <w:u w:val="single"/>
        </w:rPr>
        <w:t>Australia and Europe have per capita levels of resource use that are around 20 times the average</w:t>
      </w:r>
      <w:r w:rsidRPr="00AB66CA">
        <w:rPr>
          <w:sz w:val="16"/>
        </w:rPr>
        <w:t xml:space="preserve"> </w:t>
      </w:r>
      <w:r w:rsidRPr="001170EF">
        <w:rPr>
          <w:u w:val="single"/>
        </w:rPr>
        <w:t>for</w:t>
      </w:r>
      <w:r w:rsidRPr="00AB66CA">
        <w:rPr>
          <w:sz w:val="16"/>
        </w:rPr>
        <w:t xml:space="preserve"> the </w:t>
      </w:r>
      <w:r w:rsidRPr="001170EF">
        <w:rPr>
          <w:u w:val="single"/>
        </w:rPr>
        <w:t>poorest half of people</w:t>
      </w:r>
      <w:r w:rsidRPr="00AB66CA">
        <w:rPr>
          <w:sz w:val="16"/>
        </w:rPr>
        <w:t xml:space="preserve">. How likely is it that all the 9.7 billion people expected by 2050 could rise to the present rich world level of resource use? </w:t>
      </w:r>
      <w:r w:rsidRPr="001170EF">
        <w:rPr>
          <w:u w:val="single"/>
        </w:rPr>
        <w:t>If they did live as we do then</w:t>
      </w:r>
      <w:r w:rsidRPr="00AB66CA">
        <w:rPr>
          <w:sz w:val="16"/>
        </w:rPr>
        <w:t xml:space="preserve"> </w:t>
      </w:r>
      <w:r w:rsidRPr="001170EF">
        <w:rPr>
          <w:u w:val="single"/>
        </w:rPr>
        <w:t>world annual resource production and consumption</w:t>
      </w:r>
      <w:r w:rsidRPr="00AB66CA">
        <w:rPr>
          <w:sz w:val="16"/>
        </w:rPr>
        <w:t xml:space="preserve">, </w:t>
      </w:r>
      <w:r w:rsidRPr="001170EF">
        <w:rPr>
          <w:u w:val="single"/>
        </w:rPr>
        <w:t xml:space="preserve">and </w:t>
      </w:r>
      <w:r w:rsidRPr="001170EF">
        <w:rPr>
          <w:rStyle w:val="Emphasis"/>
        </w:rPr>
        <w:t>ecological damage</w:t>
      </w:r>
      <w:r w:rsidRPr="00AB66CA">
        <w:rPr>
          <w:sz w:val="16"/>
        </w:rPr>
        <w:t xml:space="preserve">, </w:t>
      </w:r>
      <w:r w:rsidRPr="001170EF">
        <w:rPr>
          <w:u w:val="single"/>
        </w:rPr>
        <w:t>would be</w:t>
      </w:r>
      <w:r w:rsidRPr="00AB66CA">
        <w:rPr>
          <w:sz w:val="16"/>
        </w:rPr>
        <w:t xml:space="preserve"> approaching </w:t>
      </w:r>
      <w:r w:rsidRPr="001170EF">
        <w:rPr>
          <w:rStyle w:val="Emphasis"/>
        </w:rPr>
        <w:t>6 times as great</w:t>
      </w:r>
      <w:r w:rsidRPr="00AB66CA">
        <w:rPr>
          <w:sz w:val="16"/>
        </w:rPr>
        <w:t xml:space="preserve"> as at present. Yet present levels of resource use and environmental impact are far from sustainable. The World Wildlife Fund’s ”Footprint” analysis yields an even higher multiple. They estimate that it takes about 8 ha of productive land to provide water, energy settlement area and food for one person living in Australia. So if 9 billion people were to live as we do we would need about 72 billion ha of productive land. But that is about 9 times all the available productive land on the planet. </w:t>
      </w:r>
      <w:r w:rsidRPr="001170EF">
        <w:rPr>
          <w:u w:val="single"/>
        </w:rPr>
        <w:t>Now add</w:t>
      </w:r>
      <w:r w:rsidRPr="00AB66CA">
        <w:rPr>
          <w:sz w:val="16"/>
        </w:rPr>
        <w:t xml:space="preserve"> the </w:t>
      </w:r>
      <w:r w:rsidRPr="009E59D5">
        <w:rPr>
          <w:rStyle w:val="Emphasis"/>
          <w:highlight w:val="green"/>
        </w:rPr>
        <w:t>absurdly impossible implications</w:t>
      </w:r>
      <w:r w:rsidRPr="009E59D5">
        <w:rPr>
          <w:sz w:val="16"/>
          <w:highlight w:val="green"/>
        </w:rPr>
        <w:t xml:space="preserve"> </w:t>
      </w:r>
      <w:r w:rsidRPr="009E59D5">
        <w:rPr>
          <w:highlight w:val="green"/>
          <w:u w:val="single"/>
        </w:rPr>
        <w:t>of</w:t>
      </w:r>
      <w:r w:rsidRPr="009E59D5">
        <w:rPr>
          <w:sz w:val="16"/>
          <w:highlight w:val="green"/>
        </w:rPr>
        <w:t xml:space="preserve"> </w:t>
      </w:r>
      <w:r w:rsidRPr="009E59D5">
        <w:rPr>
          <w:rStyle w:val="Emphasis"/>
          <w:highlight w:val="green"/>
        </w:rPr>
        <w:t>economic growth</w:t>
      </w:r>
      <w:r w:rsidRPr="00AB66CA">
        <w:rPr>
          <w:sz w:val="16"/>
        </w:rPr>
        <w:t xml:space="preserve">. But </w:t>
      </w:r>
      <w:r w:rsidRPr="003515C6">
        <w:rPr>
          <w:u w:val="single"/>
        </w:rPr>
        <w:t>the</w:t>
      </w:r>
      <w:r w:rsidRPr="00AB66CA">
        <w:rPr>
          <w:sz w:val="16"/>
        </w:rPr>
        <w:t xml:space="preserve"> </w:t>
      </w:r>
      <w:r w:rsidRPr="003515C6">
        <w:rPr>
          <w:u w:val="single"/>
        </w:rPr>
        <w:t>foregoing argument has only been that the present levels of production and consumption are quite unsustainable</w:t>
      </w:r>
      <w:r w:rsidRPr="00AB66CA">
        <w:rPr>
          <w:sz w:val="16"/>
        </w:rPr>
        <w:t xml:space="preserve">. Yet we are determined to increase present living standards and levels of output and consumption, as much as possible and without any end in sight. In other words, </w:t>
      </w:r>
      <w:r w:rsidRPr="003515C6">
        <w:rPr>
          <w:u w:val="single"/>
        </w:rPr>
        <w:t>our supreme national goal is economic growth</w:t>
      </w:r>
      <w:r w:rsidRPr="00AB66CA">
        <w:rPr>
          <w:sz w:val="16"/>
        </w:rPr>
        <w:t xml:space="preserve">. Few people seem to recognise the absurdly impossible consequences of pursing economic growth. </w:t>
      </w:r>
      <w:r w:rsidRPr="003515C6">
        <w:rPr>
          <w:u w:val="single"/>
        </w:rPr>
        <w:t>If we rich countries have</w:t>
      </w:r>
      <w:r w:rsidRPr="00AB66CA">
        <w:rPr>
          <w:sz w:val="16"/>
        </w:rPr>
        <w:t xml:space="preserve"> a </w:t>
      </w:r>
      <w:r w:rsidRPr="009E59D5">
        <w:rPr>
          <w:highlight w:val="green"/>
          <w:u w:val="single"/>
        </w:rPr>
        <w:t>3% p.a. increase in economic activity until 2050</w:t>
      </w:r>
      <w:r w:rsidRPr="003515C6">
        <w:rPr>
          <w:u w:val="single"/>
        </w:rPr>
        <w:t xml:space="preserve"> then our output</w:t>
      </w:r>
      <w:r w:rsidRPr="00AB66CA">
        <w:rPr>
          <w:sz w:val="16"/>
        </w:rPr>
        <w:t xml:space="preserve">, </w:t>
      </w:r>
      <w:r w:rsidRPr="009E59D5">
        <w:rPr>
          <w:highlight w:val="green"/>
          <w:u w:val="single"/>
        </w:rPr>
        <w:t>resource use</w:t>
      </w:r>
      <w:r w:rsidRPr="009E59D5">
        <w:rPr>
          <w:sz w:val="16"/>
          <w:highlight w:val="green"/>
        </w:rPr>
        <w:t xml:space="preserve"> </w:t>
      </w:r>
      <w:r w:rsidRPr="009E59D5">
        <w:rPr>
          <w:highlight w:val="green"/>
          <w:u w:val="single"/>
        </w:rPr>
        <w:t>and</w:t>
      </w:r>
      <w:r w:rsidRPr="009E59D5">
        <w:rPr>
          <w:sz w:val="16"/>
          <w:highlight w:val="green"/>
        </w:rPr>
        <w:t xml:space="preserve"> </w:t>
      </w:r>
      <w:r w:rsidRPr="009E59D5">
        <w:rPr>
          <w:highlight w:val="green"/>
          <w:u w:val="single"/>
        </w:rPr>
        <w:t>environmental impact will be</w:t>
      </w:r>
      <w:r w:rsidRPr="00AB66CA">
        <w:rPr>
          <w:sz w:val="16"/>
        </w:rPr>
        <w:t xml:space="preserve"> around </w:t>
      </w:r>
      <w:r w:rsidRPr="009E59D5">
        <w:rPr>
          <w:rStyle w:val="Emphasis"/>
          <w:highlight w:val="green"/>
        </w:rPr>
        <w:t>4 times as great</w:t>
      </w:r>
      <w:r w:rsidRPr="003515C6">
        <w:rPr>
          <w:rStyle w:val="Emphasis"/>
        </w:rPr>
        <w:t xml:space="preserve"> </w:t>
      </w:r>
      <w:r w:rsidRPr="00AB66CA">
        <w:rPr>
          <w:sz w:val="16"/>
        </w:rPr>
        <w:t xml:space="preserve">as it is now, and </w:t>
      </w:r>
      <w:r w:rsidRPr="009E59D5">
        <w:rPr>
          <w:rStyle w:val="Emphasis"/>
          <w:highlight w:val="green"/>
        </w:rPr>
        <w:t>doubling every 23 years thereafter</w:t>
      </w:r>
      <w:r w:rsidRPr="009E59D5">
        <w:rPr>
          <w:sz w:val="16"/>
          <w:highlight w:val="green"/>
        </w:rPr>
        <w:t>.</w:t>
      </w:r>
      <w:r w:rsidRPr="00AB66CA">
        <w:rPr>
          <w:sz w:val="16"/>
        </w:rPr>
        <w:t xml:space="preserve"> Now what if by 2050 all the expected 9.7 billion people expected to be living on earth had risen to the “living standards” we in rich countries would then have given 3% economic growth. Total world output, resource, use and environmental impact would be approaching 15 times as great as they are now … unless technical advance and efficiency gains could greatly reduce them. (See below.) </w:t>
      </w:r>
      <w:r w:rsidRPr="003515C6">
        <w:rPr>
          <w:u w:val="single"/>
        </w:rPr>
        <w:t>These</w:t>
      </w:r>
      <w:r w:rsidRPr="00AB66CA">
        <w:rPr>
          <w:sz w:val="16"/>
        </w:rPr>
        <w:t xml:space="preserve"> </w:t>
      </w:r>
      <w:r w:rsidRPr="003515C6">
        <w:rPr>
          <w:u w:val="single"/>
        </w:rPr>
        <w:t>multiplies must be the focal point in discussions of sustainability</w:t>
      </w:r>
      <w:r w:rsidRPr="00AB66CA">
        <w:rPr>
          <w:sz w:val="16"/>
        </w:rPr>
        <w:t xml:space="preserve">. </w:t>
      </w:r>
      <w:r w:rsidRPr="003515C6">
        <w:rPr>
          <w:u w:val="single"/>
        </w:rPr>
        <w:t>Grasping</w:t>
      </w:r>
      <w:r w:rsidRPr="00AB66CA">
        <w:rPr>
          <w:sz w:val="16"/>
        </w:rPr>
        <w:t xml:space="preserve"> the </w:t>
      </w:r>
      <w:r w:rsidRPr="003515C6">
        <w:rPr>
          <w:rStyle w:val="Emphasis"/>
        </w:rPr>
        <w:t>magnitude of the overshoot and of the unsustainability is crucial here</w:t>
      </w:r>
      <w:r w:rsidRPr="00AB66CA">
        <w:rPr>
          <w:sz w:val="16"/>
        </w:rPr>
        <w:t xml:space="preserve">. The </w:t>
      </w:r>
      <w:r w:rsidRPr="009E59D5">
        <w:rPr>
          <w:highlight w:val="green"/>
          <w:u w:val="single"/>
        </w:rPr>
        <w:t>numbers show that present</w:t>
      </w:r>
      <w:r w:rsidRPr="00AB66CA">
        <w:rPr>
          <w:sz w:val="16"/>
        </w:rPr>
        <w:t xml:space="preserve">, let alone probable 2050 rich world levels of </w:t>
      </w:r>
      <w:r w:rsidRPr="009E59D5">
        <w:rPr>
          <w:highlight w:val="green"/>
          <w:u w:val="single"/>
        </w:rPr>
        <w:t>consumption</w:t>
      </w:r>
      <w:r w:rsidRPr="009E59D5">
        <w:rPr>
          <w:sz w:val="16"/>
          <w:highlight w:val="green"/>
        </w:rPr>
        <w:t>,</w:t>
      </w:r>
      <w:r w:rsidRPr="00AB66CA">
        <w:rPr>
          <w:sz w:val="16"/>
        </w:rPr>
        <w:t xml:space="preserve"> are </w:t>
      </w:r>
      <w:r w:rsidRPr="009E59D5">
        <w:rPr>
          <w:rStyle w:val="Emphasis"/>
          <w:highlight w:val="green"/>
        </w:rPr>
        <w:t>grossly unsustainable</w:t>
      </w:r>
      <w:r w:rsidRPr="00AB66CA">
        <w:rPr>
          <w:sz w:val="16"/>
        </w:rPr>
        <w:t xml:space="preserve"> </w:t>
      </w:r>
      <w:r w:rsidRPr="003515C6">
        <w:rPr>
          <w:u w:val="single"/>
        </w:rPr>
        <w:t>and</w:t>
      </w:r>
      <w:r w:rsidRPr="00AB66CA">
        <w:rPr>
          <w:sz w:val="16"/>
        </w:rPr>
        <w:t xml:space="preserve"> </w:t>
      </w:r>
      <w:r w:rsidRPr="009E59D5">
        <w:rPr>
          <w:rStyle w:val="Emphasis"/>
          <w:highlight w:val="green"/>
        </w:rPr>
        <w:t>could never be extended</w:t>
      </w:r>
      <w:r w:rsidRPr="00AB66CA">
        <w:rPr>
          <w:sz w:val="16"/>
        </w:rPr>
        <w:t xml:space="preserve"> to all people. But </w:t>
      </w:r>
      <w:r w:rsidRPr="003515C6">
        <w:rPr>
          <w:u w:val="single"/>
        </w:rPr>
        <w:t>can’t technical advance solve the problems?</w:t>
      </w:r>
      <w:r w:rsidRPr="00AB66CA">
        <w:rPr>
          <w:sz w:val="16"/>
        </w:rPr>
        <w:t xml:space="preserve"> </w:t>
      </w:r>
      <w:r w:rsidRPr="003515C6">
        <w:rPr>
          <w:u w:val="single"/>
        </w:rPr>
        <w:t>Most people hold the</w:t>
      </w:r>
      <w:r w:rsidRPr="00AB66CA">
        <w:rPr>
          <w:sz w:val="16"/>
        </w:rPr>
        <w:t xml:space="preserve"> "</w:t>
      </w:r>
      <w:r w:rsidRPr="009E59D5">
        <w:rPr>
          <w:rStyle w:val="Emphasis"/>
          <w:highlight w:val="green"/>
        </w:rPr>
        <w:t>technical fix faith</w:t>
      </w:r>
      <w:r w:rsidRPr="009E59D5">
        <w:rPr>
          <w:sz w:val="16"/>
          <w:highlight w:val="green"/>
        </w:rPr>
        <w:t>",</w:t>
      </w:r>
      <w:r w:rsidRPr="00AB66CA">
        <w:rPr>
          <w:sz w:val="16"/>
        </w:rPr>
        <w:t xml:space="preserve"> believing that technical advance will solve the resource and environmental problems and thereby make it unnecessary for us to question the commitment to affluence and growth. </w:t>
      </w:r>
      <w:r w:rsidRPr="003515C6">
        <w:rPr>
          <w:u w:val="single"/>
        </w:rPr>
        <w:t>When considering the following evidence</w:t>
      </w:r>
      <w:r w:rsidRPr="00AB66CA">
        <w:rPr>
          <w:sz w:val="16"/>
        </w:rPr>
        <w:t xml:space="preserve"> </w:t>
      </w:r>
      <w:r w:rsidRPr="003515C6">
        <w:rPr>
          <w:rStyle w:val="Emphasis"/>
        </w:rPr>
        <w:t>keep in mind</w:t>
      </w:r>
      <w:r w:rsidRPr="00AB66CA">
        <w:rPr>
          <w:sz w:val="16"/>
        </w:rPr>
        <w:t xml:space="preserve"> that </w:t>
      </w:r>
      <w:r w:rsidRPr="003515C6">
        <w:rPr>
          <w:u w:val="single"/>
        </w:rPr>
        <w:t>what we need is n</w:t>
      </w:r>
      <w:r w:rsidRPr="003515C6">
        <w:rPr>
          <w:rStyle w:val="Emphasis"/>
        </w:rPr>
        <w:t>ot just to stop increases in impacts as growth goes on</w:t>
      </w:r>
      <w:r w:rsidRPr="00AB66CA">
        <w:rPr>
          <w:sz w:val="16"/>
        </w:rPr>
        <w:t xml:space="preserve"> -- </w:t>
      </w:r>
      <w:r w:rsidRPr="003515C6">
        <w:rPr>
          <w:u w:val="single"/>
        </w:rPr>
        <w:t>we need to reduce impacts dramatically</w:t>
      </w:r>
      <w:r w:rsidRPr="00AB66CA">
        <w:rPr>
          <w:sz w:val="16"/>
        </w:rPr>
        <w:t xml:space="preserve"> </w:t>
      </w:r>
      <w:r w:rsidRPr="003515C6">
        <w:rPr>
          <w:rStyle w:val="Emphasis"/>
        </w:rPr>
        <w:t>before sustainable levels are reached</w:t>
      </w:r>
      <w:r w:rsidRPr="00AB66CA">
        <w:rPr>
          <w:sz w:val="16"/>
        </w:rPr>
        <w:t xml:space="preserve">. </w:t>
      </w:r>
      <w:r w:rsidRPr="003515C6">
        <w:rPr>
          <w:u w:val="single"/>
        </w:rPr>
        <w:t xml:space="preserve">There is a </w:t>
      </w:r>
      <w:r w:rsidRPr="003515C6">
        <w:rPr>
          <w:rStyle w:val="Emphasis"/>
        </w:rPr>
        <w:t>very strong case</w:t>
      </w:r>
      <w:r w:rsidRPr="00AB66CA">
        <w:rPr>
          <w:sz w:val="16"/>
        </w:rPr>
        <w:t xml:space="preserve"> </w:t>
      </w:r>
      <w:r w:rsidRPr="003515C6">
        <w:rPr>
          <w:u w:val="single"/>
        </w:rPr>
        <w:t>that</w:t>
      </w:r>
      <w:r w:rsidRPr="00AB66CA">
        <w:rPr>
          <w:sz w:val="16"/>
        </w:rPr>
        <w:t xml:space="preserve"> </w:t>
      </w:r>
      <w:r w:rsidRPr="003515C6">
        <w:rPr>
          <w:u w:val="single"/>
        </w:rPr>
        <w:t>technical advance</w:t>
      </w:r>
      <w:r w:rsidRPr="00AB66CA">
        <w:rPr>
          <w:sz w:val="16"/>
        </w:rPr>
        <w:t xml:space="preserve"> </w:t>
      </w:r>
      <w:r w:rsidRPr="003515C6">
        <w:rPr>
          <w:u w:val="single"/>
        </w:rPr>
        <w:t>is</w:t>
      </w:r>
      <w:r w:rsidRPr="00AB66CA">
        <w:rPr>
          <w:sz w:val="16"/>
        </w:rPr>
        <w:t xml:space="preserve"> </w:t>
      </w:r>
      <w:r w:rsidRPr="009E59D5">
        <w:rPr>
          <w:rStyle w:val="Emphasis"/>
          <w:highlight w:val="green"/>
        </w:rPr>
        <w:t>nowhere near capable of solving</w:t>
      </w:r>
      <w:r w:rsidRPr="00AB66CA">
        <w:rPr>
          <w:sz w:val="16"/>
        </w:rPr>
        <w:t xml:space="preserve"> the </w:t>
      </w:r>
      <w:r w:rsidRPr="009E59D5">
        <w:rPr>
          <w:highlight w:val="green"/>
          <w:u w:val="single"/>
        </w:rPr>
        <w:t>sustainability problems</w:t>
      </w:r>
      <w:r w:rsidRPr="003515C6">
        <w:rPr>
          <w:u w:val="single"/>
        </w:rPr>
        <w:t xml:space="preserve"> facing us</w:t>
      </w:r>
      <w:r w:rsidRPr="00AB66CA">
        <w:rPr>
          <w:sz w:val="16"/>
        </w:rPr>
        <w:t xml:space="preserve">. Note that </w:t>
      </w:r>
      <w:r w:rsidRPr="003515C6">
        <w:rPr>
          <w:u w:val="single"/>
        </w:rPr>
        <w:t>many miraculous technical developments</w:t>
      </w:r>
      <w:r w:rsidRPr="00AB66CA">
        <w:rPr>
          <w:sz w:val="16"/>
        </w:rPr>
        <w:t xml:space="preserve">, e.g., in physics, astronomy, genetics, and medicine, </w:t>
      </w:r>
      <w:r w:rsidRPr="003515C6">
        <w:rPr>
          <w:u w:val="single"/>
        </w:rPr>
        <w:t>are not so relevant here</w:t>
      </w:r>
      <w:r w:rsidRPr="00AB66CA">
        <w:rPr>
          <w:sz w:val="16"/>
        </w:rPr>
        <w:t xml:space="preserve"> </w:t>
      </w:r>
      <w:r w:rsidRPr="003515C6">
        <w:rPr>
          <w:u w:val="single"/>
        </w:rPr>
        <w:t>where the focus is on the possibility of making</w:t>
      </w:r>
      <w:r w:rsidRPr="00AB66CA">
        <w:rPr>
          <w:sz w:val="16"/>
        </w:rPr>
        <w:t xml:space="preserve"> big </w:t>
      </w:r>
      <w:r w:rsidRPr="003515C6">
        <w:rPr>
          <w:u w:val="single"/>
        </w:rPr>
        <w:t>improvements in the efficiency and energy costs of producing energy and materials</w:t>
      </w:r>
      <w:r w:rsidRPr="00AB66CA">
        <w:rPr>
          <w:sz w:val="16"/>
        </w:rPr>
        <w:t xml:space="preserve">, </w:t>
      </w:r>
      <w:r w:rsidRPr="003515C6">
        <w:rPr>
          <w:u w:val="single"/>
        </w:rPr>
        <w:t>and of cutting ecological impacts</w:t>
      </w:r>
      <w:r w:rsidRPr="00AB66CA">
        <w:rPr>
          <w:sz w:val="16"/>
        </w:rPr>
        <w:t xml:space="preserve">. Following are some of the main elements in the case. 1. </w:t>
      </w:r>
      <w:r w:rsidRPr="009E59D5">
        <w:rPr>
          <w:highlight w:val="green"/>
          <w:u w:val="single"/>
        </w:rPr>
        <w:t>Efficiency gains to date</w:t>
      </w:r>
      <w:r w:rsidRPr="00AB66CA">
        <w:rPr>
          <w:sz w:val="16"/>
        </w:rPr>
        <w:t xml:space="preserve">. It is not the case that technical achievements in the relevant areas have been very encouraging. Ayres and Vouroudis (2009) note that </w:t>
      </w:r>
      <w:r w:rsidRPr="003515C6">
        <w:rPr>
          <w:u w:val="single"/>
        </w:rPr>
        <w:t xml:space="preserve">for many decades the </w:t>
      </w:r>
      <w:r w:rsidRPr="003515C6">
        <w:rPr>
          <w:rStyle w:val="Emphasis"/>
        </w:rPr>
        <w:t>e</w:t>
      </w:r>
      <w:r w:rsidRPr="009E59D5">
        <w:rPr>
          <w:rStyle w:val="Emphasis"/>
          <w:highlight w:val="green"/>
        </w:rPr>
        <w:t>fficiency</w:t>
      </w:r>
      <w:r w:rsidRPr="009E59D5">
        <w:rPr>
          <w:highlight w:val="green"/>
          <w:u w:val="single"/>
        </w:rPr>
        <w:t xml:space="preserve"> of </w:t>
      </w:r>
      <w:r w:rsidRPr="009E59D5">
        <w:rPr>
          <w:rStyle w:val="Emphasis"/>
          <w:highlight w:val="green"/>
        </w:rPr>
        <w:t>production of electricity and fuels</w:t>
      </w:r>
      <w:r w:rsidRPr="009E59D5">
        <w:rPr>
          <w:sz w:val="16"/>
          <w:highlight w:val="green"/>
        </w:rPr>
        <w:t xml:space="preserve">, </w:t>
      </w:r>
      <w:r w:rsidRPr="009E59D5">
        <w:rPr>
          <w:rStyle w:val="Emphasis"/>
          <w:highlight w:val="green"/>
        </w:rPr>
        <w:t>electric motors</w:t>
      </w:r>
      <w:r w:rsidRPr="009E59D5">
        <w:rPr>
          <w:sz w:val="16"/>
          <w:highlight w:val="green"/>
        </w:rPr>
        <w:t xml:space="preserve">, </w:t>
      </w:r>
      <w:r w:rsidRPr="009E59D5">
        <w:rPr>
          <w:rStyle w:val="Emphasis"/>
          <w:highlight w:val="green"/>
        </w:rPr>
        <w:t>ammonia</w:t>
      </w:r>
      <w:r w:rsidRPr="00AB66CA">
        <w:rPr>
          <w:sz w:val="16"/>
        </w:rPr>
        <w:t xml:space="preserve"> and </w:t>
      </w:r>
      <w:r w:rsidRPr="009E59D5">
        <w:rPr>
          <w:rStyle w:val="Emphasis"/>
          <w:highlight w:val="green"/>
        </w:rPr>
        <w:t>iron</w:t>
      </w:r>
      <w:r w:rsidRPr="009E59D5">
        <w:rPr>
          <w:sz w:val="16"/>
          <w:highlight w:val="green"/>
        </w:rPr>
        <w:t xml:space="preserve"> </w:t>
      </w:r>
      <w:r w:rsidRPr="009E59D5">
        <w:rPr>
          <w:highlight w:val="green"/>
          <w:u w:val="single"/>
        </w:rPr>
        <w:t>and</w:t>
      </w:r>
      <w:r w:rsidRPr="009E59D5">
        <w:rPr>
          <w:sz w:val="16"/>
          <w:highlight w:val="green"/>
        </w:rPr>
        <w:t xml:space="preserve"> </w:t>
      </w:r>
      <w:r w:rsidRPr="009E59D5">
        <w:rPr>
          <w:rStyle w:val="Emphasis"/>
          <w:highlight w:val="green"/>
        </w:rPr>
        <w:t>steel</w:t>
      </w:r>
      <w:r w:rsidRPr="00AB66CA">
        <w:rPr>
          <w:sz w:val="16"/>
        </w:rPr>
        <w:t xml:space="preserve"> </w:t>
      </w:r>
      <w:r w:rsidRPr="003515C6">
        <w:rPr>
          <w:u w:val="single"/>
        </w:rPr>
        <w:t>has</w:t>
      </w:r>
      <w:r w:rsidRPr="00AB66CA">
        <w:rPr>
          <w:sz w:val="16"/>
        </w:rPr>
        <w:t xml:space="preserve"> more or less </w:t>
      </w:r>
      <w:r w:rsidRPr="009E59D5">
        <w:rPr>
          <w:highlight w:val="green"/>
          <w:u w:val="single"/>
        </w:rPr>
        <w:t>plateaued</w:t>
      </w:r>
      <w:r w:rsidRPr="00AB66CA">
        <w:rPr>
          <w:sz w:val="16"/>
        </w:rPr>
        <w:t xml:space="preserve">. In many crucial areas such as producing energy and minerals (below) the trend is towards worse efficiency, i.e., the need is for increasing inputs per unit of output. 2. The deteriorating productivity growth rate. </w:t>
      </w:r>
      <w:r w:rsidRPr="009E59D5">
        <w:rPr>
          <w:highlight w:val="green"/>
          <w:u w:val="single"/>
        </w:rPr>
        <w:t>Technical advance</w:t>
      </w:r>
      <w:r w:rsidRPr="00AB66CA">
        <w:rPr>
          <w:sz w:val="16"/>
        </w:rPr>
        <w:t xml:space="preserve"> is </w:t>
      </w:r>
      <w:r w:rsidRPr="009E59D5">
        <w:rPr>
          <w:highlight w:val="green"/>
          <w:u w:val="single"/>
        </w:rPr>
        <w:t xml:space="preserve">regarded as a major determinant of </w:t>
      </w:r>
      <w:r w:rsidRPr="009E59D5">
        <w:rPr>
          <w:rStyle w:val="Emphasis"/>
          <w:highlight w:val="green"/>
        </w:rPr>
        <w:t>productivity growth</w:t>
      </w:r>
      <w:r w:rsidRPr="00AB66CA">
        <w:rPr>
          <w:sz w:val="16"/>
        </w:rPr>
        <w:t xml:space="preserve"> and that has been in long term decline since the 1970s. Even the </w:t>
      </w:r>
      <w:r w:rsidRPr="003515C6">
        <w:rPr>
          <w:u w:val="single"/>
        </w:rPr>
        <w:t>advent of computerisation has had a surprisingly small effect</w:t>
      </w:r>
      <w:r w:rsidRPr="00AB66CA">
        <w:rPr>
          <w:sz w:val="16"/>
        </w:rPr>
        <w:t xml:space="preserve">, a phenomenon </w:t>
      </w:r>
      <w:r w:rsidRPr="003515C6">
        <w:rPr>
          <w:u w:val="single"/>
        </w:rPr>
        <w:t>now labelled</w:t>
      </w:r>
      <w:r w:rsidRPr="00AB66CA">
        <w:rPr>
          <w:sz w:val="16"/>
        </w:rPr>
        <w:t xml:space="preserve"> the “</w:t>
      </w:r>
      <w:r w:rsidRPr="003515C6">
        <w:rPr>
          <w:u w:val="single"/>
        </w:rPr>
        <w:t>Productivity Paradox</w:t>
      </w:r>
      <w:r w:rsidRPr="00AB66CA">
        <w:rPr>
          <w:sz w:val="16"/>
        </w:rPr>
        <w:t xml:space="preserve">.” In fact the UK productivity growth rate has recently has gone below zero; i.e., productivity has actually deteriorated. (Weldon, 2016.) 3. Little or </w:t>
      </w:r>
      <w:r w:rsidRPr="009E59D5">
        <w:rPr>
          <w:rStyle w:val="Emphasis"/>
          <w:highlight w:val="green"/>
        </w:rPr>
        <w:t>no</w:t>
      </w:r>
      <w:r w:rsidRPr="00AB66CA">
        <w:rPr>
          <w:sz w:val="16"/>
        </w:rPr>
        <w:t xml:space="preserve"> “</w:t>
      </w:r>
      <w:r w:rsidRPr="009E59D5">
        <w:rPr>
          <w:rStyle w:val="Emphasis"/>
          <w:highlight w:val="green"/>
        </w:rPr>
        <w:t>decoupling</w:t>
      </w:r>
      <w:r w:rsidRPr="009E59D5">
        <w:rPr>
          <w:sz w:val="16"/>
          <w:highlight w:val="green"/>
        </w:rPr>
        <w:t>”</w:t>
      </w:r>
      <w:r w:rsidRPr="00AB66CA">
        <w:rPr>
          <w:sz w:val="16"/>
        </w:rPr>
        <w:t xml:space="preserve"> </w:t>
      </w:r>
      <w:r w:rsidRPr="003515C6">
        <w:rPr>
          <w:u w:val="single"/>
        </w:rPr>
        <w:t xml:space="preserve">is </w:t>
      </w:r>
      <w:r w:rsidRPr="009E59D5">
        <w:rPr>
          <w:highlight w:val="green"/>
          <w:u w:val="single"/>
        </w:rPr>
        <w:t>occurring</w:t>
      </w:r>
      <w:r w:rsidRPr="009E59D5">
        <w:rPr>
          <w:sz w:val="16"/>
          <w:highlight w:val="green"/>
        </w:rPr>
        <w:t xml:space="preserve"> </w:t>
      </w:r>
      <w:r w:rsidRPr="009E59D5">
        <w:rPr>
          <w:highlight w:val="green"/>
          <w:u w:val="single"/>
        </w:rPr>
        <w:t xml:space="preserve">for </w:t>
      </w:r>
      <w:r w:rsidRPr="009E59D5">
        <w:rPr>
          <w:rStyle w:val="Emphasis"/>
          <w:highlight w:val="green"/>
        </w:rPr>
        <w:t>materials or energy use</w:t>
      </w:r>
      <w:r w:rsidRPr="00AB66CA">
        <w:rPr>
          <w:sz w:val="16"/>
        </w:rPr>
        <w:t xml:space="preserve">. </w:t>
      </w:r>
      <w:r w:rsidRPr="003515C6">
        <w:rPr>
          <w:u w:val="single"/>
        </w:rPr>
        <w:t xml:space="preserve">This is the </w:t>
      </w:r>
      <w:r w:rsidRPr="003515C6">
        <w:rPr>
          <w:rStyle w:val="Emphasis"/>
        </w:rPr>
        <w:t>most important issue</w:t>
      </w:r>
      <w:r w:rsidRPr="00AB66CA">
        <w:rPr>
          <w:sz w:val="16"/>
        </w:rPr>
        <w:t>; does recent history indicate that economic output has been or can be separated from materials and energy use, so that growth can continue while resource demand falls? The “</w:t>
      </w:r>
      <w:r w:rsidRPr="009E59D5">
        <w:rPr>
          <w:highlight w:val="green"/>
          <w:u w:val="single"/>
        </w:rPr>
        <w:t>Tech-Fix faith</w:t>
      </w:r>
      <w:r w:rsidRPr="00AB66CA">
        <w:rPr>
          <w:sz w:val="16"/>
        </w:rPr>
        <w:t xml:space="preserve">” </w:t>
      </w:r>
      <w:r w:rsidRPr="003515C6">
        <w:rPr>
          <w:u w:val="single"/>
        </w:rPr>
        <w:t>is</w:t>
      </w:r>
      <w:r w:rsidRPr="00AB66CA">
        <w:rPr>
          <w:sz w:val="16"/>
        </w:rPr>
        <w:t xml:space="preserve"> </w:t>
      </w:r>
      <w:r w:rsidRPr="003515C6">
        <w:rPr>
          <w:u w:val="single"/>
        </w:rPr>
        <w:t xml:space="preserve">fundamentally </w:t>
      </w:r>
      <w:r w:rsidRPr="009E59D5">
        <w:rPr>
          <w:highlight w:val="green"/>
          <w:u w:val="single"/>
        </w:rPr>
        <w:t>dependent on the assumption that massive decoupling is possible</w:t>
      </w:r>
      <w:r w:rsidRPr="009E59D5">
        <w:rPr>
          <w:sz w:val="16"/>
          <w:highlight w:val="green"/>
        </w:rPr>
        <w:t>.</w:t>
      </w:r>
      <w:r w:rsidRPr="00AB66CA">
        <w:rPr>
          <w:sz w:val="16"/>
        </w:rPr>
        <w:t xml:space="preserve"> </w:t>
      </w:r>
      <w:r w:rsidRPr="003515C6">
        <w:rPr>
          <w:u w:val="single"/>
        </w:rPr>
        <w:t>But</w:t>
      </w:r>
      <w:r w:rsidRPr="00AB66CA">
        <w:rPr>
          <w:sz w:val="16"/>
        </w:rPr>
        <w:t xml:space="preserve"> </w:t>
      </w:r>
      <w:r w:rsidRPr="003515C6">
        <w:rPr>
          <w:rStyle w:val="Emphasis"/>
        </w:rPr>
        <w:t>all the evidence</w:t>
      </w:r>
      <w:r w:rsidRPr="00AB66CA">
        <w:rPr>
          <w:sz w:val="16"/>
        </w:rPr>
        <w:t xml:space="preserve"> </w:t>
      </w:r>
      <w:r w:rsidRPr="003515C6">
        <w:rPr>
          <w:u w:val="single"/>
        </w:rPr>
        <w:t>seems to say</w:t>
      </w:r>
      <w:r w:rsidRPr="00AB66CA">
        <w:rPr>
          <w:sz w:val="16"/>
        </w:rPr>
        <w:t xml:space="preserve"> that the </w:t>
      </w:r>
      <w:r w:rsidRPr="009E59D5">
        <w:rPr>
          <w:highlight w:val="green"/>
          <w:u w:val="single"/>
        </w:rPr>
        <w:t>amount of materials or energy needed to produce</w:t>
      </w:r>
      <w:r w:rsidRPr="003515C6">
        <w:rPr>
          <w:u w:val="single"/>
        </w:rPr>
        <w:t xml:space="preserve"> a </w:t>
      </w:r>
      <w:r w:rsidRPr="009E59D5">
        <w:rPr>
          <w:highlight w:val="green"/>
          <w:u w:val="single"/>
        </w:rPr>
        <w:t xml:space="preserve">unit of GDP in rich countries has </w:t>
      </w:r>
      <w:r w:rsidRPr="009E59D5">
        <w:rPr>
          <w:rStyle w:val="Emphasis"/>
          <w:highlight w:val="green"/>
        </w:rPr>
        <w:t>not improved much if at all in recent years</w:t>
      </w:r>
      <w:r w:rsidRPr="00AB66CA">
        <w:rPr>
          <w:sz w:val="16"/>
        </w:rPr>
        <w:t xml:space="preserve">. The box below refers to some of the evidence. </w:t>
      </w:r>
      <w:r w:rsidRPr="003515C6">
        <w:rPr>
          <w:u w:val="single"/>
        </w:rPr>
        <w:t>Weidmann</w:t>
      </w:r>
      <w:r w:rsidRPr="00AB66CA">
        <w:rPr>
          <w:sz w:val="16"/>
        </w:rPr>
        <w:t xml:space="preserve"> et al. (</w:t>
      </w:r>
      <w:r w:rsidRPr="003515C6">
        <w:rPr>
          <w:u w:val="single"/>
        </w:rPr>
        <w:t>2014</w:t>
      </w:r>
      <w:r w:rsidRPr="00AB66CA">
        <w:rPr>
          <w:sz w:val="16"/>
        </w:rPr>
        <w:t xml:space="preserve">) </w:t>
      </w:r>
      <w:r w:rsidRPr="003515C6">
        <w:rPr>
          <w:u w:val="single"/>
        </w:rPr>
        <w:t>say</w:t>
      </w:r>
      <w:r w:rsidRPr="00AB66CA">
        <w:rPr>
          <w:sz w:val="16"/>
        </w:rPr>
        <w:t xml:space="preserve"> “…</w:t>
      </w:r>
      <w:r w:rsidRPr="003515C6">
        <w:rPr>
          <w:u w:val="single"/>
        </w:rPr>
        <w:t>for the past two decades</w:t>
      </w:r>
      <w:r w:rsidRPr="00AB66CA">
        <w:rPr>
          <w:sz w:val="16"/>
        </w:rPr>
        <w:t xml:space="preserve"> </w:t>
      </w:r>
      <w:r w:rsidRPr="009E59D5">
        <w:rPr>
          <w:highlight w:val="green"/>
          <w:u w:val="single"/>
        </w:rPr>
        <w:t>global amounts of iron</w:t>
      </w:r>
      <w:r w:rsidRPr="009E59D5">
        <w:rPr>
          <w:sz w:val="16"/>
          <w:highlight w:val="green"/>
        </w:rPr>
        <w:t xml:space="preserve"> </w:t>
      </w:r>
      <w:r w:rsidRPr="00F16E04">
        <w:rPr>
          <w:sz w:val="16"/>
        </w:rPr>
        <w:t>ore</w:t>
      </w:r>
      <w:r w:rsidRPr="00AB66CA">
        <w:rPr>
          <w:sz w:val="16"/>
        </w:rPr>
        <w:t xml:space="preserve"> </w:t>
      </w:r>
      <w:r w:rsidRPr="003515C6">
        <w:rPr>
          <w:u w:val="single"/>
        </w:rPr>
        <w:t xml:space="preserve">and </w:t>
      </w:r>
      <w:r w:rsidRPr="009E59D5">
        <w:rPr>
          <w:highlight w:val="green"/>
          <w:u w:val="single"/>
        </w:rPr>
        <w:t>bauxite extractions</w:t>
      </w:r>
      <w:r w:rsidRPr="00AB66CA">
        <w:rPr>
          <w:sz w:val="16"/>
        </w:rPr>
        <w:t xml:space="preserve"> have </w:t>
      </w:r>
      <w:r w:rsidRPr="009E59D5">
        <w:rPr>
          <w:rStyle w:val="Emphasis"/>
          <w:highlight w:val="green"/>
        </w:rPr>
        <w:t>risen faster than global GDP</w:t>
      </w:r>
      <w:r w:rsidRPr="00AB66CA">
        <w:rPr>
          <w:sz w:val="16"/>
        </w:rPr>
        <w:t xml:space="preserve">.” “… resource </w:t>
      </w:r>
      <w:r w:rsidRPr="00FF7346">
        <w:rPr>
          <w:u w:val="single"/>
        </w:rPr>
        <w:t>productivity</w:t>
      </w:r>
      <w:r w:rsidRPr="00AB66CA">
        <w:rPr>
          <w:sz w:val="16"/>
        </w:rPr>
        <w:t xml:space="preserve">…has </w:t>
      </w:r>
      <w:r w:rsidRPr="00FF7346">
        <w:rPr>
          <w:rStyle w:val="Emphasis"/>
        </w:rPr>
        <w:t>fallen in developed nations</w:t>
      </w:r>
      <w:r w:rsidRPr="00AB66CA">
        <w:rPr>
          <w:sz w:val="16"/>
        </w:rPr>
        <w:t>.” “</w:t>
      </w:r>
      <w:r w:rsidRPr="00FF7346">
        <w:rPr>
          <w:u w:val="single"/>
        </w:rPr>
        <w:t xml:space="preserve">There has been </w:t>
      </w:r>
      <w:r w:rsidRPr="00FF7346">
        <w:rPr>
          <w:rStyle w:val="Emphasis"/>
        </w:rPr>
        <w:t>no improvement</w:t>
      </w:r>
      <w:r w:rsidRPr="00AB66CA">
        <w:rPr>
          <w:sz w:val="16"/>
        </w:rPr>
        <w:t xml:space="preserve"> whatsoever </w:t>
      </w:r>
      <w:r w:rsidRPr="00FF7346">
        <w:rPr>
          <w:u w:val="single"/>
        </w:rPr>
        <w:t>with respect to</w:t>
      </w:r>
      <w:r w:rsidRPr="00AB66CA">
        <w:rPr>
          <w:sz w:val="16"/>
        </w:rPr>
        <w:t xml:space="preserve"> </w:t>
      </w:r>
      <w:r w:rsidRPr="00FF7346">
        <w:rPr>
          <w:rStyle w:val="Emphasis"/>
        </w:rPr>
        <w:t>improving</w:t>
      </w:r>
      <w:r w:rsidRPr="00AB66CA">
        <w:rPr>
          <w:sz w:val="16"/>
        </w:rPr>
        <w:t xml:space="preserve"> the </w:t>
      </w:r>
      <w:r w:rsidRPr="00FF7346">
        <w:rPr>
          <w:rStyle w:val="Emphasis"/>
        </w:rPr>
        <w:t>economic efficiency</w:t>
      </w:r>
      <w:r w:rsidRPr="00AB66CA">
        <w:rPr>
          <w:sz w:val="16"/>
        </w:rPr>
        <w:t xml:space="preserve"> </w:t>
      </w:r>
      <w:r w:rsidRPr="00FF7346">
        <w:rPr>
          <w:u w:val="single"/>
        </w:rPr>
        <w:t>of</w:t>
      </w:r>
      <w:r w:rsidRPr="00AB66CA">
        <w:rPr>
          <w:sz w:val="16"/>
        </w:rPr>
        <w:t xml:space="preserve"> </w:t>
      </w:r>
      <w:r w:rsidRPr="00FF7346">
        <w:rPr>
          <w:u w:val="single"/>
        </w:rPr>
        <w:t>metal ore use</w:t>
      </w:r>
      <w:r w:rsidRPr="00AB66CA">
        <w:rPr>
          <w:sz w:val="16"/>
        </w:rPr>
        <w:t xml:space="preserve">.” </w:t>
      </w:r>
      <w:r w:rsidRPr="00FF7346">
        <w:rPr>
          <w:u w:val="single"/>
        </w:rPr>
        <w:t>Giljum</w:t>
      </w:r>
      <w:r w:rsidRPr="00AB66CA">
        <w:rPr>
          <w:sz w:val="16"/>
        </w:rPr>
        <w:t xml:space="preserve"> et al. (</w:t>
      </w:r>
      <w:r w:rsidRPr="00FF7346">
        <w:rPr>
          <w:u w:val="single"/>
        </w:rPr>
        <w:t>2014</w:t>
      </w:r>
      <w:r w:rsidRPr="00AB66CA">
        <w:rPr>
          <w:sz w:val="16"/>
        </w:rPr>
        <w:t xml:space="preserve">, p. 324) </w:t>
      </w:r>
      <w:r w:rsidRPr="00C02A78">
        <w:rPr>
          <w:u w:val="single"/>
        </w:rPr>
        <w:t>report</w:t>
      </w:r>
      <w:r w:rsidRPr="00AB66CA">
        <w:rPr>
          <w:sz w:val="16"/>
        </w:rPr>
        <w:t xml:space="preserve"> in the world as a whole only a 0.9% p.a. improvement in the dollar value extracted from the use of each unit of minerals between 1980 and 2009, and that over the 10 years before the GFC there was no improvement. “…</w:t>
      </w:r>
      <w:r w:rsidRPr="00C02A78">
        <w:rPr>
          <w:rStyle w:val="Emphasis"/>
        </w:rPr>
        <w:t>not even a relative decoupling</w:t>
      </w:r>
      <w:r w:rsidRPr="00AB66CA">
        <w:rPr>
          <w:sz w:val="16"/>
        </w:rPr>
        <w:t xml:space="preserve"> was </w:t>
      </w:r>
      <w:r w:rsidRPr="00C02A78">
        <w:rPr>
          <w:u w:val="single"/>
        </w:rPr>
        <w:t>achieved</w:t>
      </w:r>
      <w:r w:rsidRPr="00AB66CA">
        <w:rPr>
          <w:sz w:val="16"/>
        </w:rPr>
        <w:t xml:space="preserve"> </w:t>
      </w:r>
      <w:r w:rsidRPr="00C02A78">
        <w:rPr>
          <w:u w:val="single"/>
        </w:rPr>
        <w:t>on the global level</w:t>
      </w:r>
      <w:r w:rsidRPr="00AB66CA">
        <w:rPr>
          <w:sz w:val="16"/>
        </w:rPr>
        <w:t xml:space="preserve">.” They point out that </w:t>
      </w:r>
      <w:r w:rsidRPr="00C02A78">
        <w:rPr>
          <w:u w:val="single"/>
        </w:rPr>
        <w:t xml:space="preserve">the picture would have been </w:t>
      </w:r>
      <w:r w:rsidRPr="00C02A78">
        <w:rPr>
          <w:rStyle w:val="Emphasis"/>
        </w:rPr>
        <w:t>worse</w:t>
      </w:r>
      <w:r w:rsidRPr="00C02A78">
        <w:rPr>
          <w:u w:val="single"/>
        </w:rPr>
        <w:t xml:space="preserve"> had they included the many materials in rich world imports</w:t>
      </w:r>
      <w:r w:rsidRPr="00AB66CA">
        <w:rPr>
          <w:sz w:val="16"/>
        </w:rPr>
        <w:t xml:space="preserve">. </w:t>
      </w:r>
      <w:r w:rsidRPr="00C00509">
        <w:rPr>
          <w:u w:val="single"/>
        </w:rPr>
        <w:t>Diederan’s</w:t>
      </w:r>
      <w:r w:rsidRPr="00AB66CA">
        <w:rPr>
          <w:sz w:val="16"/>
        </w:rPr>
        <w:t xml:space="preserve"> </w:t>
      </w:r>
      <w:r w:rsidRPr="00C00509">
        <w:rPr>
          <w:u w:val="single"/>
        </w:rPr>
        <w:t>account</w:t>
      </w:r>
      <w:r w:rsidRPr="00AB66CA">
        <w:rPr>
          <w:sz w:val="16"/>
        </w:rPr>
        <w:t xml:space="preserve"> (</w:t>
      </w:r>
      <w:r w:rsidRPr="00C00509">
        <w:rPr>
          <w:u w:val="single"/>
        </w:rPr>
        <w:t>2009</w:t>
      </w:r>
      <w:r w:rsidRPr="00AB66CA">
        <w:rPr>
          <w:sz w:val="16"/>
        </w:rPr>
        <w:t xml:space="preserve">) of the productivity of minerals </w:t>
      </w:r>
      <w:r w:rsidRPr="00C00509">
        <w:rPr>
          <w:u w:val="single"/>
        </w:rPr>
        <w:t>discovery</w:t>
      </w:r>
      <w:r w:rsidRPr="00AB66CA">
        <w:rPr>
          <w:sz w:val="16"/>
        </w:rPr>
        <w:t xml:space="preserve"> </w:t>
      </w:r>
      <w:r w:rsidRPr="00C00509">
        <w:rPr>
          <w:u w:val="single"/>
        </w:rPr>
        <w:t>effort is even more pessimistic</w:t>
      </w:r>
      <w:r w:rsidRPr="00AB66CA">
        <w:rPr>
          <w:sz w:val="16"/>
        </w:rPr>
        <w:t xml:space="preserve">. Between 1980 and 2008 the annual major deposit discovery rate fell from 13 to less than 1, while discovery expenditure went from about $1.5 billion p.a. to $7 billion p.a., meaning the </w:t>
      </w:r>
      <w:r w:rsidRPr="00C00509">
        <w:rPr>
          <w:u w:val="single"/>
        </w:rPr>
        <w:t>productivity of expenditure fell by a factor in the vicinity of around 100</w:t>
      </w:r>
      <w:r w:rsidRPr="00AB66CA">
        <w:rPr>
          <w:sz w:val="16"/>
        </w:rPr>
        <w:t xml:space="preserve">, </w:t>
      </w:r>
      <w:r w:rsidRPr="00C00509">
        <w:rPr>
          <w:u w:val="single"/>
        </w:rPr>
        <w:t>which is an annual decline of around 40%</w:t>
      </w:r>
      <w:r w:rsidRPr="00AB66CA">
        <w:rPr>
          <w:sz w:val="16"/>
        </w:rPr>
        <w:t xml:space="preserve"> p.a. Recent petroleum figures are similar; in the last decade or so the </w:t>
      </w:r>
      <w:r w:rsidRPr="00C00509">
        <w:rPr>
          <w:u w:val="single"/>
        </w:rPr>
        <w:t xml:space="preserve">discovery rate has </w:t>
      </w:r>
      <w:r w:rsidRPr="00C00509">
        <w:rPr>
          <w:rStyle w:val="Emphasis"/>
        </w:rPr>
        <w:t>not increased</w:t>
      </w:r>
      <w:r w:rsidRPr="00AB66CA">
        <w:rPr>
          <w:sz w:val="16"/>
        </w:rPr>
        <w:t xml:space="preserve"> </w:t>
      </w:r>
      <w:r w:rsidRPr="00C00509">
        <w:rPr>
          <w:u w:val="single"/>
        </w:rPr>
        <w:t>but</w:t>
      </w:r>
      <w:r w:rsidRPr="00AB66CA">
        <w:rPr>
          <w:sz w:val="16"/>
        </w:rPr>
        <w:t xml:space="preserve"> </w:t>
      </w:r>
      <w:r w:rsidRPr="00C00509">
        <w:rPr>
          <w:u w:val="single"/>
        </w:rPr>
        <w:t xml:space="preserve">discovery </w:t>
      </w:r>
      <w:r w:rsidRPr="00C00509">
        <w:rPr>
          <w:rStyle w:val="Emphasis"/>
        </w:rPr>
        <w:t>expenditure</w:t>
      </w:r>
      <w:r w:rsidRPr="00AB66CA">
        <w:rPr>
          <w:sz w:val="16"/>
        </w:rPr>
        <w:t xml:space="preserve"> more or less </w:t>
      </w:r>
      <w:r w:rsidRPr="00C00509">
        <w:rPr>
          <w:rStyle w:val="Emphasis"/>
        </w:rPr>
        <w:t>trebled</w:t>
      </w:r>
      <w:r w:rsidRPr="00AB66CA">
        <w:rPr>
          <w:sz w:val="16"/>
        </w:rPr>
        <w:t>. (</w:t>
      </w:r>
      <w:r w:rsidRPr="00C00509">
        <w:rPr>
          <w:u w:val="single"/>
        </w:rPr>
        <w:t>Johnson</w:t>
      </w:r>
      <w:r w:rsidRPr="00AB66CA">
        <w:rPr>
          <w:sz w:val="16"/>
        </w:rPr>
        <w:t xml:space="preserve">, </w:t>
      </w:r>
      <w:r w:rsidRPr="00C00509">
        <w:rPr>
          <w:u w:val="single"/>
        </w:rPr>
        <w:t>2010</w:t>
      </w:r>
      <w:r w:rsidRPr="00AB66CA">
        <w:rPr>
          <w:sz w:val="16"/>
        </w:rPr>
        <w:t xml:space="preserve">.) </w:t>
      </w:r>
      <w:r w:rsidRPr="00C00509">
        <w:rPr>
          <w:u w:val="single"/>
        </w:rPr>
        <w:t>Schandl</w:t>
      </w:r>
      <w:r w:rsidRPr="00AB66CA">
        <w:rPr>
          <w:sz w:val="16"/>
        </w:rPr>
        <w:t xml:space="preserve"> et al. (</w:t>
      </w:r>
      <w:r w:rsidRPr="00C00509">
        <w:rPr>
          <w:u w:val="single"/>
        </w:rPr>
        <w:t>2015</w:t>
      </w:r>
      <w:r w:rsidRPr="00AB66CA">
        <w:rPr>
          <w:sz w:val="16"/>
        </w:rPr>
        <w:t xml:space="preserve">) </w:t>
      </w:r>
      <w:r w:rsidRPr="00C00509">
        <w:rPr>
          <w:u w:val="single"/>
        </w:rPr>
        <w:t>say</w:t>
      </w:r>
      <w:r w:rsidRPr="00AB66CA">
        <w:rPr>
          <w:sz w:val="16"/>
        </w:rPr>
        <w:t xml:space="preserve"> “ … </w:t>
      </w:r>
      <w:r w:rsidRPr="00C00509">
        <w:rPr>
          <w:u w:val="single"/>
        </w:rPr>
        <w:t>there is a very high coupling of energy use to economic growth</w:t>
      </w:r>
      <w:r w:rsidRPr="00AB66CA">
        <w:rPr>
          <w:sz w:val="16"/>
        </w:rPr>
        <w:t xml:space="preserve">, </w:t>
      </w:r>
      <w:r w:rsidRPr="00C00509">
        <w:rPr>
          <w:u w:val="single"/>
        </w:rPr>
        <w:t>meaning</w:t>
      </w:r>
      <w:r w:rsidRPr="00AB66CA">
        <w:rPr>
          <w:sz w:val="16"/>
        </w:rPr>
        <w:t xml:space="preserve"> that an </w:t>
      </w:r>
      <w:r w:rsidRPr="00C00509">
        <w:rPr>
          <w:rStyle w:val="Emphasis"/>
        </w:rPr>
        <w:t>increase in GDP</w:t>
      </w:r>
      <w:r w:rsidRPr="00AB66CA">
        <w:rPr>
          <w:sz w:val="16"/>
        </w:rPr>
        <w:t xml:space="preserve"> </w:t>
      </w:r>
      <w:r w:rsidRPr="00C00509">
        <w:rPr>
          <w:u w:val="single"/>
        </w:rPr>
        <w:t>drives</w:t>
      </w:r>
      <w:r w:rsidRPr="00AB66CA">
        <w:rPr>
          <w:sz w:val="16"/>
        </w:rPr>
        <w:t xml:space="preserve"> a </w:t>
      </w:r>
      <w:r w:rsidRPr="00C00509">
        <w:rPr>
          <w:rStyle w:val="Emphasis"/>
        </w:rPr>
        <w:t>proportional increase in energy use</w:t>
      </w:r>
      <w:r w:rsidRPr="00AB66CA">
        <w:rPr>
          <w:sz w:val="16"/>
        </w:rPr>
        <w:t xml:space="preserve">.” “Our </w:t>
      </w:r>
      <w:r w:rsidRPr="00C00509">
        <w:rPr>
          <w:u w:val="single"/>
        </w:rPr>
        <w:t>results show</w:t>
      </w:r>
      <w:r w:rsidRPr="00AB66CA">
        <w:rPr>
          <w:sz w:val="16"/>
        </w:rPr>
        <w:t xml:space="preserve"> that while relative decoupling can be achieved in some scenarios, none would lead to an absolute reduction in energy or materials footprint.” In all three of their scenarios “… energy use continues to be strongly coupled with economic activity...” </w:t>
      </w:r>
      <w:r w:rsidRPr="00C00509">
        <w:rPr>
          <w:u w:val="single"/>
        </w:rPr>
        <w:t>Alvarez found</w:t>
      </w:r>
      <w:r w:rsidRPr="00AB66CA">
        <w:rPr>
          <w:sz w:val="16"/>
        </w:rPr>
        <w:t xml:space="preserve"> that for Europe, Spain and the </w:t>
      </w:r>
      <w:r w:rsidRPr="00C00509">
        <w:rPr>
          <w:u w:val="single"/>
        </w:rPr>
        <w:t>US</w:t>
      </w:r>
      <w:r w:rsidRPr="00AB66CA">
        <w:rPr>
          <w:sz w:val="16"/>
        </w:rPr>
        <w:t xml:space="preserve">, </w:t>
      </w:r>
      <w:r w:rsidRPr="00C00509">
        <w:rPr>
          <w:u w:val="single"/>
        </w:rPr>
        <w:t>GDP</w:t>
      </w:r>
      <w:r w:rsidRPr="00AB66CA">
        <w:rPr>
          <w:sz w:val="16"/>
        </w:rPr>
        <w:t xml:space="preserve"> </w:t>
      </w:r>
      <w:r w:rsidRPr="00C00509">
        <w:rPr>
          <w:u w:val="single"/>
        </w:rPr>
        <w:t>increased</w:t>
      </w:r>
      <w:r w:rsidRPr="00AB66CA">
        <w:rPr>
          <w:sz w:val="16"/>
        </w:rPr>
        <w:t xml:space="preserve"> </w:t>
      </w:r>
      <w:r w:rsidRPr="00C00509">
        <w:rPr>
          <w:rStyle w:val="Emphasis"/>
        </w:rPr>
        <w:t>74% in 20 years</w:t>
      </w:r>
      <w:r w:rsidRPr="00AB66CA">
        <w:rPr>
          <w:sz w:val="16"/>
        </w:rPr>
        <w:t xml:space="preserve">, but </w:t>
      </w:r>
      <w:r w:rsidRPr="00C00509">
        <w:rPr>
          <w:u w:val="single"/>
        </w:rPr>
        <w:t>materials use actually increased</w:t>
      </w:r>
      <w:r w:rsidRPr="00AB66CA">
        <w:rPr>
          <w:sz w:val="16"/>
        </w:rPr>
        <w:t xml:space="preserve"> </w:t>
      </w:r>
      <w:r w:rsidRPr="00C00509">
        <w:rPr>
          <w:rStyle w:val="Emphasis"/>
        </w:rPr>
        <w:t>85%</w:t>
      </w:r>
      <w:r w:rsidRPr="00AB66CA">
        <w:rPr>
          <w:sz w:val="16"/>
        </w:rPr>
        <w:t>. (</w:t>
      </w:r>
      <w:r w:rsidRPr="00C00509">
        <w:rPr>
          <w:u w:val="single"/>
        </w:rPr>
        <w:t>Latouche</w:t>
      </w:r>
      <w:r w:rsidRPr="00AB66CA">
        <w:rPr>
          <w:sz w:val="16"/>
        </w:rPr>
        <w:t xml:space="preserve">, </w:t>
      </w:r>
      <w:r w:rsidRPr="00C00509">
        <w:rPr>
          <w:u w:val="single"/>
        </w:rPr>
        <w:t>2014</w:t>
      </w:r>
      <w:r w:rsidRPr="00AB66CA">
        <w:rPr>
          <w:sz w:val="16"/>
        </w:rPr>
        <w:t xml:space="preserve">.) Similar conclusions re stagnant or declining materials use productivity etc. are arrived at by Aadrianse, 1997, Dittrich et al., (2014), Schutz, Bringezu and Moll, (2004), Warr, (2004), Berndt, (1990), Smil, (2014) and Victor (2008, pp. 55-56). (Note that economists often claim that the “energy intensity” of rich world economies is improving, but this is only because they fail to take into account the huge amounts of energy used overseas to produce imports, and “fuel switching”; see Kaufman, 2004.) 4. </w:t>
      </w:r>
      <w:r w:rsidRPr="00C00509">
        <w:rPr>
          <w:u w:val="single"/>
        </w:rPr>
        <w:t xml:space="preserve">There is </w:t>
      </w:r>
      <w:r w:rsidRPr="009E59D5">
        <w:rPr>
          <w:rStyle w:val="Emphasis"/>
          <w:highlight w:val="green"/>
        </w:rPr>
        <w:t>ecological deterioration</w:t>
      </w:r>
      <w:r w:rsidRPr="009E59D5">
        <w:rPr>
          <w:highlight w:val="green"/>
          <w:u w:val="single"/>
        </w:rPr>
        <w:t xml:space="preserve"> in almost </w:t>
      </w:r>
      <w:r w:rsidRPr="009E59D5">
        <w:rPr>
          <w:rStyle w:val="Emphasis"/>
          <w:highlight w:val="green"/>
        </w:rPr>
        <w:t>all domains</w:t>
      </w:r>
      <w:r w:rsidRPr="00AB66CA">
        <w:rPr>
          <w:sz w:val="16"/>
        </w:rPr>
        <w:t xml:space="preserve">. </w:t>
      </w:r>
      <w:r w:rsidRPr="009E59D5">
        <w:rPr>
          <w:highlight w:val="green"/>
          <w:u w:val="single"/>
        </w:rPr>
        <w:t xml:space="preserve">Technical advance has </w:t>
      </w:r>
      <w:r w:rsidRPr="009E59D5">
        <w:rPr>
          <w:rStyle w:val="Emphasis"/>
          <w:highlight w:val="green"/>
        </w:rPr>
        <w:t>obviously</w:t>
      </w:r>
      <w:r w:rsidRPr="009E59D5">
        <w:rPr>
          <w:highlight w:val="green"/>
          <w:u w:val="single"/>
        </w:rPr>
        <w:t xml:space="preserve"> not </w:t>
      </w:r>
      <w:r w:rsidRPr="009E59D5">
        <w:rPr>
          <w:rStyle w:val="Emphasis"/>
          <w:highlight w:val="green"/>
        </w:rPr>
        <w:t>slowed</w:t>
      </w:r>
      <w:r w:rsidRPr="009E59D5">
        <w:rPr>
          <w:sz w:val="16"/>
          <w:highlight w:val="green"/>
        </w:rPr>
        <w:t xml:space="preserve">, </w:t>
      </w:r>
      <w:r w:rsidRPr="009E59D5">
        <w:rPr>
          <w:rStyle w:val="Emphasis"/>
          <w:highlight w:val="green"/>
        </w:rPr>
        <w:t>halted</w:t>
      </w:r>
      <w:r w:rsidRPr="009E59D5">
        <w:rPr>
          <w:sz w:val="16"/>
          <w:highlight w:val="green"/>
        </w:rPr>
        <w:t xml:space="preserve"> </w:t>
      </w:r>
      <w:r w:rsidRPr="009E59D5">
        <w:rPr>
          <w:highlight w:val="green"/>
          <w:u w:val="single"/>
        </w:rPr>
        <w:t>or</w:t>
      </w:r>
      <w:r w:rsidRPr="009E59D5">
        <w:rPr>
          <w:sz w:val="16"/>
          <w:highlight w:val="green"/>
        </w:rPr>
        <w:t xml:space="preserve"> </w:t>
      </w:r>
      <w:r w:rsidRPr="009E59D5">
        <w:rPr>
          <w:rStyle w:val="Emphasis"/>
          <w:highlight w:val="green"/>
        </w:rPr>
        <w:t>reversed</w:t>
      </w:r>
      <w:r w:rsidRPr="00AB66CA">
        <w:rPr>
          <w:sz w:val="16"/>
        </w:rPr>
        <w:t xml:space="preserve"> </w:t>
      </w:r>
      <w:r w:rsidRPr="001D6BDC">
        <w:rPr>
          <w:u w:val="single"/>
        </w:rPr>
        <w:t xml:space="preserve">overall damage to the </w:t>
      </w:r>
      <w:r w:rsidRPr="001D6BDC">
        <w:rPr>
          <w:rStyle w:val="Emphasis"/>
        </w:rPr>
        <w:t>planet’s ecosystems</w:t>
      </w:r>
      <w:r w:rsidRPr="00AB66CA">
        <w:rPr>
          <w:sz w:val="16"/>
        </w:rPr>
        <w:t>. The “</w:t>
      </w:r>
      <w:r w:rsidRPr="001D6BDC">
        <w:rPr>
          <w:u w:val="single"/>
        </w:rPr>
        <w:t>Environmental Kuznets Curve</w:t>
      </w:r>
      <w:r w:rsidRPr="00AB66CA">
        <w:rPr>
          <w:sz w:val="16"/>
        </w:rPr>
        <w:t xml:space="preserve">” </w:t>
      </w:r>
      <w:r w:rsidRPr="001D6BDC">
        <w:rPr>
          <w:u w:val="single"/>
        </w:rPr>
        <w:t>thesis is an application of the decoupling claim to environmental impacts</w:t>
      </w:r>
      <w:r w:rsidRPr="00AB66CA">
        <w:rPr>
          <w:sz w:val="16"/>
        </w:rPr>
        <w:t xml:space="preserve">, </w:t>
      </w:r>
      <w:r w:rsidRPr="001D6BDC">
        <w:rPr>
          <w:u w:val="single"/>
        </w:rPr>
        <w:t>asserting</w:t>
      </w:r>
      <w:r w:rsidRPr="00AB66CA">
        <w:rPr>
          <w:sz w:val="16"/>
        </w:rPr>
        <w:t xml:space="preserve"> that as </w:t>
      </w:r>
      <w:r w:rsidRPr="001D6BDC">
        <w:rPr>
          <w:u w:val="single"/>
        </w:rPr>
        <w:t xml:space="preserve">countries become richer impacts increase for a </w:t>
      </w:r>
      <w:r w:rsidRPr="001D6BDC">
        <w:rPr>
          <w:rStyle w:val="Emphasis"/>
        </w:rPr>
        <w:t>time</w:t>
      </w:r>
      <w:r w:rsidRPr="001D6BDC">
        <w:rPr>
          <w:u w:val="single"/>
        </w:rPr>
        <w:t xml:space="preserve"> but then </w:t>
      </w:r>
      <w:r w:rsidRPr="001D6BDC">
        <w:rPr>
          <w:rStyle w:val="Emphasis"/>
        </w:rPr>
        <w:t>plateau and fall</w:t>
      </w:r>
      <w:r w:rsidRPr="00AB66CA">
        <w:rPr>
          <w:sz w:val="16"/>
        </w:rPr>
        <w:t xml:space="preserve">. </w:t>
      </w:r>
      <w:r w:rsidRPr="001D6BDC">
        <w:rPr>
          <w:u w:val="single"/>
        </w:rPr>
        <w:t>There</w:t>
      </w:r>
      <w:r w:rsidRPr="00AB66CA">
        <w:rPr>
          <w:sz w:val="16"/>
        </w:rPr>
        <w:t xml:space="preserve"> </w:t>
      </w:r>
      <w:r w:rsidRPr="001D6BDC">
        <w:rPr>
          <w:u w:val="single"/>
        </w:rPr>
        <w:t xml:space="preserve">is </w:t>
      </w:r>
      <w:r w:rsidRPr="001D6BDC">
        <w:rPr>
          <w:rStyle w:val="Emphasis"/>
        </w:rPr>
        <w:t>little doubt</w:t>
      </w:r>
      <w:r w:rsidRPr="00AB66CA">
        <w:rPr>
          <w:sz w:val="16"/>
        </w:rPr>
        <w:t xml:space="preserve"> now </w:t>
      </w:r>
      <w:r w:rsidRPr="001D6BDC">
        <w:rPr>
          <w:u w:val="single"/>
        </w:rPr>
        <w:t>that</w:t>
      </w:r>
      <w:r w:rsidRPr="00AB66CA">
        <w:rPr>
          <w:sz w:val="16"/>
        </w:rPr>
        <w:t xml:space="preserve"> the </w:t>
      </w:r>
      <w:r w:rsidRPr="001D6BDC">
        <w:rPr>
          <w:u w:val="single"/>
        </w:rPr>
        <w:t>thesis is not valid</w:t>
      </w:r>
      <w:r w:rsidRPr="00AB66CA">
        <w:rPr>
          <w:sz w:val="16"/>
        </w:rPr>
        <w:t xml:space="preserve">. </w:t>
      </w:r>
      <w:r w:rsidRPr="001D6BDC">
        <w:rPr>
          <w:u w:val="single"/>
        </w:rPr>
        <w:t>Rich countries are</w:t>
      </w:r>
      <w:r w:rsidRPr="00AB66CA">
        <w:rPr>
          <w:sz w:val="16"/>
        </w:rPr>
        <w:t xml:space="preserve"> in general </w:t>
      </w:r>
      <w:r w:rsidRPr="001D6BDC">
        <w:rPr>
          <w:rStyle w:val="Emphasis"/>
        </w:rPr>
        <w:t>not solving</w:t>
      </w:r>
      <w:r w:rsidRPr="00AB66CA">
        <w:rPr>
          <w:sz w:val="16"/>
        </w:rPr>
        <w:t xml:space="preserve"> </w:t>
      </w:r>
      <w:r w:rsidRPr="001D6BDC">
        <w:rPr>
          <w:u w:val="single"/>
        </w:rPr>
        <w:t>their most serious environmental problems</w:t>
      </w:r>
      <w:r w:rsidRPr="00AB66CA">
        <w:rPr>
          <w:sz w:val="16"/>
        </w:rPr>
        <w:t xml:space="preserve">. </w:t>
      </w:r>
      <w:r w:rsidRPr="001D6BDC">
        <w:rPr>
          <w:u w:val="single"/>
        </w:rPr>
        <w:t>Alexander</w:t>
      </w:r>
      <w:r w:rsidRPr="00AB66CA">
        <w:rPr>
          <w:sz w:val="16"/>
        </w:rPr>
        <w:t>’s review (</w:t>
      </w:r>
      <w:r w:rsidRPr="001D6BDC">
        <w:rPr>
          <w:u w:val="single"/>
        </w:rPr>
        <w:t>2014</w:t>
      </w:r>
      <w:r w:rsidRPr="00AB66CA">
        <w:rPr>
          <w:sz w:val="16"/>
        </w:rPr>
        <w:t xml:space="preserve">) concludes that for the world as a whole, ”… </w:t>
      </w:r>
      <w:r w:rsidRPr="001D6BDC">
        <w:rPr>
          <w:u w:val="single"/>
        </w:rPr>
        <w:t xml:space="preserve">decades of extraordinary technological development have resulted </w:t>
      </w:r>
      <w:r w:rsidRPr="009E59D5">
        <w:rPr>
          <w:highlight w:val="green"/>
          <w:u w:val="single"/>
        </w:rPr>
        <w:t xml:space="preserve">in </w:t>
      </w:r>
      <w:r w:rsidRPr="009E59D5">
        <w:rPr>
          <w:rStyle w:val="Emphasis"/>
          <w:highlight w:val="green"/>
        </w:rPr>
        <w:t>increased</w:t>
      </w:r>
      <w:r w:rsidRPr="009E59D5">
        <w:rPr>
          <w:sz w:val="16"/>
          <w:highlight w:val="green"/>
        </w:rPr>
        <w:t xml:space="preserve">, </w:t>
      </w:r>
      <w:r w:rsidRPr="009E59D5">
        <w:rPr>
          <w:rStyle w:val="Emphasis"/>
          <w:highlight w:val="green"/>
        </w:rPr>
        <w:t>not reduced</w:t>
      </w:r>
      <w:r w:rsidRPr="009E59D5">
        <w:rPr>
          <w:sz w:val="16"/>
          <w:highlight w:val="green"/>
        </w:rPr>
        <w:t xml:space="preserve">, </w:t>
      </w:r>
      <w:r w:rsidRPr="009E59D5">
        <w:rPr>
          <w:rStyle w:val="Emphasis"/>
          <w:highlight w:val="green"/>
        </w:rPr>
        <w:t>environmental impacts</w:t>
      </w:r>
      <w:r w:rsidRPr="00AB66CA">
        <w:rPr>
          <w:sz w:val="16"/>
        </w:rPr>
        <w:t xml:space="preserve">.” </w:t>
      </w:r>
      <w:r w:rsidRPr="001D6BDC">
        <w:rPr>
          <w:u w:val="single"/>
        </w:rPr>
        <w:t>These many sources and figures show</w:t>
      </w:r>
      <w:r w:rsidRPr="00AB66CA">
        <w:rPr>
          <w:sz w:val="16"/>
        </w:rPr>
        <w:t xml:space="preserve"> the </w:t>
      </w:r>
      <w:r w:rsidRPr="001D6BDC">
        <w:rPr>
          <w:rStyle w:val="Emphasis"/>
        </w:rPr>
        <w:t>extreme implausibility</w:t>
      </w:r>
      <w:r w:rsidRPr="00AB66CA">
        <w:rPr>
          <w:sz w:val="16"/>
        </w:rPr>
        <w:t xml:space="preserve"> </w:t>
      </w:r>
      <w:r w:rsidRPr="001D6BDC">
        <w:rPr>
          <w:u w:val="single"/>
        </w:rPr>
        <w:t>of the tech-fix faith</w:t>
      </w:r>
      <w:r w:rsidRPr="00AB66CA">
        <w:rPr>
          <w:sz w:val="16"/>
        </w:rPr>
        <w:t xml:space="preserve"> that in future technical advances will enable us to stop worrying about limits and any need to dramatically reduce consumption or the obsession with economic growth. </w:t>
      </w:r>
      <w:r w:rsidRPr="001D6BDC">
        <w:rPr>
          <w:u w:val="single"/>
        </w:rPr>
        <w:t>Conclusions</w:t>
      </w:r>
      <w:r w:rsidRPr="00AB66CA">
        <w:rPr>
          <w:sz w:val="16"/>
        </w:rPr>
        <w:t xml:space="preserve"> </w:t>
      </w:r>
      <w:r w:rsidRPr="001D6BDC">
        <w:rPr>
          <w:u w:val="single"/>
        </w:rPr>
        <w:t>on the limits to growth</w:t>
      </w:r>
      <w:r w:rsidRPr="00AB66CA">
        <w:rPr>
          <w:sz w:val="16"/>
        </w:rPr>
        <w:t xml:space="preserve"> case. In view of these lines of argument </w:t>
      </w:r>
      <w:r w:rsidRPr="001D6BDC">
        <w:rPr>
          <w:u w:val="single"/>
        </w:rPr>
        <w:t>it is difficult to see how anyone could disagree with the basic limits to growth case</w:t>
      </w:r>
      <w:r w:rsidRPr="00AB66CA">
        <w:rPr>
          <w:sz w:val="16"/>
        </w:rPr>
        <w:t xml:space="preserve">. </w:t>
      </w:r>
      <w:r w:rsidRPr="001D6BDC">
        <w:rPr>
          <w:u w:val="single"/>
        </w:rPr>
        <w:t>Present ways are</w:t>
      </w:r>
      <w:r w:rsidRPr="00AB66CA">
        <w:rPr>
          <w:sz w:val="16"/>
        </w:rPr>
        <w:t xml:space="preserve"> </w:t>
      </w:r>
      <w:r w:rsidRPr="001D6BDC">
        <w:rPr>
          <w:rStyle w:val="Emphasis"/>
        </w:rPr>
        <w:t>so grossly unsustainable</w:t>
      </w:r>
      <w:r w:rsidRPr="00AB66CA">
        <w:rPr>
          <w:sz w:val="16"/>
        </w:rPr>
        <w:t xml:space="preserve"> </w:t>
      </w:r>
      <w:r w:rsidRPr="001D6BDC">
        <w:rPr>
          <w:u w:val="single"/>
        </w:rPr>
        <w:t>there is no possibility of all people rising to the living standards we take for granted</w:t>
      </w:r>
      <w:r w:rsidRPr="00AB66CA">
        <w:rPr>
          <w:sz w:val="16"/>
        </w:rPr>
        <w:t xml:space="preserve"> today in rich countries, let alone those we are seeking. Again </w:t>
      </w:r>
      <w:r w:rsidRPr="001D6BDC">
        <w:rPr>
          <w:u w:val="single"/>
        </w:rPr>
        <w:t xml:space="preserve">the most important point is the </w:t>
      </w:r>
      <w:r w:rsidRPr="001D6BDC">
        <w:rPr>
          <w:rStyle w:val="Emphasis"/>
        </w:rPr>
        <w:t>magnitude of the overshoot</w:t>
      </w:r>
      <w:r w:rsidRPr="00AB66CA">
        <w:rPr>
          <w:sz w:val="16"/>
        </w:rPr>
        <w:t xml:space="preserve">. Most people have no idea of how far beyond sustainable levels of consumption we are or how big the reductions should be. For decades many </w:t>
      </w:r>
      <w:r w:rsidRPr="001D6BDC">
        <w:rPr>
          <w:u w:val="single"/>
        </w:rPr>
        <w:t>scientists and agencies</w:t>
      </w:r>
      <w:r w:rsidRPr="00AB66CA">
        <w:rPr>
          <w:sz w:val="16"/>
        </w:rPr>
        <w:t xml:space="preserve"> are </w:t>
      </w:r>
      <w:r w:rsidRPr="001D6BDC">
        <w:rPr>
          <w:u w:val="single"/>
        </w:rPr>
        <w:t>have been emphasizing the validity and importance</w:t>
      </w:r>
      <w:r w:rsidRPr="00AB66CA">
        <w:rPr>
          <w:sz w:val="16"/>
        </w:rPr>
        <w:t xml:space="preserve"> </w:t>
      </w:r>
      <w:r w:rsidRPr="001D6BDC">
        <w:rPr>
          <w:u w:val="single"/>
        </w:rPr>
        <w:t>of the basic limits case</w:t>
      </w:r>
      <w:r w:rsidRPr="00AB66CA">
        <w:rPr>
          <w:sz w:val="16"/>
        </w:rPr>
        <w:t xml:space="preserve">. Sustainable ways that all could share appear to require us to go down to per capita rates of resource consumption around 10% of those we have now. It follows from the above discussion that </w:t>
      </w:r>
      <w:r w:rsidRPr="001D6BDC">
        <w:rPr>
          <w:rStyle w:val="Emphasis"/>
        </w:rPr>
        <w:t xml:space="preserve">the </w:t>
      </w:r>
      <w:r w:rsidRPr="009E59D5">
        <w:rPr>
          <w:rStyle w:val="Emphasis"/>
          <w:highlight w:val="green"/>
        </w:rPr>
        <w:t>only solution is</w:t>
      </w:r>
      <w:r w:rsidRPr="00AB66CA">
        <w:rPr>
          <w:sz w:val="16"/>
        </w:rPr>
        <w:t xml:space="preserve"> </w:t>
      </w:r>
      <w:r w:rsidRPr="009E59D5">
        <w:rPr>
          <w:highlight w:val="green"/>
          <w:u w:val="single"/>
        </w:rPr>
        <w:t>to shift to some kind of Simpler Way</w:t>
      </w:r>
      <w:r w:rsidRPr="009E59D5">
        <w:rPr>
          <w:sz w:val="16"/>
          <w:highlight w:val="green"/>
        </w:rPr>
        <w:t>,</w:t>
      </w:r>
      <w:r w:rsidRPr="00AB66CA">
        <w:rPr>
          <w:sz w:val="16"/>
        </w:rPr>
        <w:t xml:space="preserve"> i.e., to </w:t>
      </w:r>
      <w:r w:rsidRPr="001D6BDC">
        <w:rPr>
          <w:u w:val="single"/>
        </w:rPr>
        <w:t>life</w:t>
      </w:r>
      <w:r w:rsidRPr="009E59D5">
        <w:rPr>
          <w:highlight w:val="green"/>
          <w:u w:val="single"/>
        </w:rPr>
        <w:t>styles</w:t>
      </w:r>
      <w:r w:rsidRPr="009E59D5">
        <w:rPr>
          <w:sz w:val="16"/>
          <w:highlight w:val="green"/>
        </w:rPr>
        <w:t xml:space="preserve">, </w:t>
      </w:r>
      <w:r w:rsidRPr="009E59D5">
        <w:rPr>
          <w:highlight w:val="green"/>
          <w:u w:val="single"/>
        </w:rPr>
        <w:t>settlements</w:t>
      </w:r>
      <w:r w:rsidRPr="009E59D5">
        <w:rPr>
          <w:sz w:val="16"/>
          <w:highlight w:val="green"/>
        </w:rPr>
        <w:t xml:space="preserve"> </w:t>
      </w:r>
      <w:r w:rsidRPr="009E59D5">
        <w:rPr>
          <w:highlight w:val="green"/>
          <w:u w:val="single"/>
        </w:rPr>
        <w:t>and systems that make it possible for us to live well on a small</w:t>
      </w:r>
      <w:r w:rsidRPr="001D6BDC">
        <w:rPr>
          <w:u w:val="single"/>
        </w:rPr>
        <w:t xml:space="preserve"> </w:t>
      </w:r>
      <w:r w:rsidRPr="009E59D5">
        <w:rPr>
          <w:highlight w:val="green"/>
          <w:u w:val="single"/>
        </w:rPr>
        <w:t>fraction</w:t>
      </w:r>
      <w:r w:rsidRPr="00AB66CA">
        <w:rPr>
          <w:sz w:val="16"/>
        </w:rPr>
        <w:t xml:space="preserve"> of our present rich world levels, </w:t>
      </w:r>
      <w:r w:rsidRPr="009E59D5">
        <w:rPr>
          <w:rStyle w:val="Emphasis"/>
          <w:highlight w:val="green"/>
        </w:rPr>
        <w:t>with no economic growth</w:t>
      </w:r>
      <w:r w:rsidRPr="00AB66CA">
        <w:rPr>
          <w:sz w:val="16"/>
        </w:rPr>
        <w:t xml:space="preserve">. </w:t>
      </w:r>
    </w:p>
    <w:p w14:paraId="255D3D56" w14:textId="77777777" w:rsidR="005F504F" w:rsidRPr="00AB66CA" w:rsidRDefault="005F504F" w:rsidP="005F504F">
      <w:pPr>
        <w:rPr>
          <w:sz w:val="16"/>
        </w:rPr>
      </w:pPr>
    </w:p>
    <w:p w14:paraId="0506D4ED" w14:textId="77777777" w:rsidR="005F504F" w:rsidRDefault="005F504F" w:rsidP="005F504F">
      <w:pPr>
        <w:pStyle w:val="Heading4"/>
      </w:pPr>
      <w:r>
        <w:t>Tech makes extinction inevitable independent of nukes which non u/qs the aff—accidental and deliberate misuse of nanotech, AI and superintelligence, genetically engineered diseases, future tech development</w:t>
      </w:r>
    </w:p>
    <w:p w14:paraId="722342EA" w14:textId="77777777" w:rsidR="005F504F" w:rsidRPr="00CD5CE9" w:rsidRDefault="005F504F" w:rsidP="005F504F">
      <w:r w:rsidRPr="00CD5CE9">
        <w:t xml:space="preserve">Bruce </w:t>
      </w:r>
      <w:r w:rsidRPr="00CD5CE9">
        <w:rPr>
          <w:b/>
          <w:bCs/>
          <w:sz w:val="26"/>
          <w:szCs w:val="26"/>
        </w:rPr>
        <w:t>Sterling</w:t>
      </w:r>
      <w:r w:rsidRPr="00CD5CE9">
        <w:t>, 6-1-20</w:t>
      </w:r>
      <w:r w:rsidRPr="00CD5CE9">
        <w:rPr>
          <w:b/>
          <w:bCs/>
          <w:sz w:val="26"/>
          <w:szCs w:val="26"/>
        </w:rPr>
        <w:t>18</w:t>
      </w:r>
      <w:r w:rsidRPr="00CD5CE9">
        <w:t>, "When Nick Bostrom says “Bang”," WIRED, https://www.wired.com/beyond-the-beyond/2018/06/nick-bostrom-says-bang/</w:t>
      </w:r>
    </w:p>
    <w:p w14:paraId="4DCAFB66" w14:textId="77777777" w:rsidR="005F504F" w:rsidRDefault="005F504F" w:rsidP="005F504F">
      <w:pPr>
        <w:rPr>
          <w:sz w:val="8"/>
        </w:rPr>
      </w:pPr>
      <w:r w:rsidRPr="00CD5CE9">
        <w:rPr>
          <w:sz w:val="8"/>
        </w:rPr>
        <w:t xml:space="preserve">This is the most obvious kind of existential risk. It is conceptually easy to understand. Below are some possible ways for the world to end in a bang.[8] I have tried to rank them roughly in order of how probable they are, in my estimation, to cause the extinction of Earth-originating intelligent life; but my intention with the ordering is more to provide a basis for further discussion than to make any firm assertions. 4.1 </w:t>
      </w:r>
      <w:r w:rsidRPr="009E59D5">
        <w:rPr>
          <w:highlight w:val="green"/>
          <w:u w:val="single"/>
        </w:rPr>
        <w:t>Deliberate</w:t>
      </w:r>
      <w:r w:rsidRPr="00CD5CE9">
        <w:rPr>
          <w:u w:val="single"/>
        </w:rPr>
        <w:t xml:space="preserve"> </w:t>
      </w:r>
      <w:r w:rsidRPr="009E59D5">
        <w:rPr>
          <w:highlight w:val="green"/>
          <w:u w:val="single"/>
        </w:rPr>
        <w:t>misuse of nanotechnology</w:t>
      </w:r>
      <w:r w:rsidRPr="00CD5CE9">
        <w:rPr>
          <w:u w:val="single"/>
        </w:rPr>
        <w:t xml:space="preserve"> In a mature form, </w:t>
      </w:r>
      <w:r w:rsidRPr="009E59D5">
        <w:rPr>
          <w:highlight w:val="green"/>
          <w:u w:val="single"/>
        </w:rPr>
        <w:t>molecular nanotechnology will enable</w:t>
      </w:r>
      <w:r w:rsidRPr="00CD5CE9">
        <w:rPr>
          <w:u w:val="single"/>
        </w:rPr>
        <w:t xml:space="preserve"> the construction of </w:t>
      </w:r>
      <w:r w:rsidRPr="009E59D5">
        <w:rPr>
          <w:highlight w:val="green"/>
          <w:u w:val="single"/>
        </w:rPr>
        <w:t>bacterium-scale self-replicating mechanical</w:t>
      </w:r>
      <w:r w:rsidRPr="00CD5CE9">
        <w:rPr>
          <w:u w:val="single"/>
        </w:rPr>
        <w:t xml:space="preserve"> robots that can feed on dirt or other organic matter</w:t>
      </w:r>
      <w:r w:rsidRPr="00CD5CE9">
        <w:rPr>
          <w:sz w:val="8"/>
        </w:rPr>
        <w:t xml:space="preserve"> [22-25]. Such </w:t>
      </w:r>
      <w:r w:rsidRPr="00CD5CE9">
        <w:rPr>
          <w:u w:val="single"/>
        </w:rPr>
        <w:t>replicators could eat up the biosphere or destroy it by other means such as by poisoning it, burning it, or blocking out sunlight.</w:t>
      </w:r>
      <w:r w:rsidRPr="00CD5CE9">
        <w:rPr>
          <w:sz w:val="8"/>
        </w:rPr>
        <w:t xml:space="preserve"> A person of malicious intent in possession of this technology </w:t>
      </w:r>
      <w:r w:rsidRPr="009E59D5">
        <w:rPr>
          <w:rStyle w:val="Emphasis"/>
          <w:highlight w:val="green"/>
        </w:rPr>
        <w:t>might cause the extinction of intelligent life on Earth</w:t>
      </w:r>
      <w:r w:rsidRPr="00CD5CE9">
        <w:rPr>
          <w:sz w:val="8"/>
        </w:rPr>
        <w:t xml:space="preserve"> </w:t>
      </w:r>
      <w:r w:rsidRPr="00CD5CE9">
        <w:rPr>
          <w:u w:val="single"/>
        </w:rPr>
        <w:t xml:space="preserve">by </w:t>
      </w:r>
      <w:r w:rsidRPr="009E59D5">
        <w:rPr>
          <w:highlight w:val="green"/>
          <w:u w:val="single"/>
        </w:rPr>
        <w:t>releasing</w:t>
      </w:r>
      <w:r w:rsidRPr="00CD5CE9">
        <w:rPr>
          <w:u w:val="single"/>
        </w:rPr>
        <w:t xml:space="preserve"> such </w:t>
      </w:r>
      <w:r w:rsidRPr="009E59D5">
        <w:rPr>
          <w:highlight w:val="green"/>
          <w:u w:val="single"/>
        </w:rPr>
        <w:t>nanobots</w:t>
      </w:r>
      <w:r w:rsidRPr="00CD5CE9">
        <w:rPr>
          <w:u w:val="single"/>
        </w:rPr>
        <w:t xml:space="preserve"> into the environment.[</w:t>
      </w:r>
      <w:r w:rsidRPr="00CD5CE9">
        <w:rPr>
          <w:sz w:val="8"/>
        </w:rPr>
        <w:t xml:space="preserve">9] The technology to produce a destructive nanobot seems </w:t>
      </w:r>
      <w:r w:rsidRPr="00CD5CE9">
        <w:rPr>
          <w:u w:val="single"/>
        </w:rPr>
        <w:t>considerably easier to develop than the tech</w:t>
      </w:r>
      <w:r w:rsidRPr="00CD5CE9">
        <w:rPr>
          <w:sz w:val="8"/>
        </w:rPr>
        <w:t xml:space="preserve">nology </w:t>
      </w:r>
      <w:r w:rsidRPr="00CD5CE9">
        <w:rPr>
          <w:u w:val="single"/>
        </w:rPr>
        <w:t>to create an effective defense against such an attack (a global nanotech immune system, an “active shield</w:t>
      </w:r>
      <w:r w:rsidRPr="00CD5CE9">
        <w:rPr>
          <w:sz w:val="8"/>
        </w:rPr>
        <w:t xml:space="preserve">” [23]). It is therefore likely that there will be a period of vulnerability during which this technology must be prevented from coming into the wrong hands. Yet </w:t>
      </w:r>
      <w:r w:rsidRPr="00CD5CE9">
        <w:rPr>
          <w:u w:val="single"/>
        </w:rPr>
        <w:t>the technology could prove hard to regulate, since it doesn’t require rare radioactive isotopes or large, easily identifiable manufacturing plants, as does production of nuclear weapons</w:t>
      </w:r>
      <w:r w:rsidRPr="00CD5CE9">
        <w:rPr>
          <w:sz w:val="8"/>
        </w:rPr>
        <w:t xml:space="preserve"> [23]. Even if effective defenses against a limited nanotech attack are developed before dangerous replicators are designed and acquired by suicidal regimes or terrorists, there will still be the danger of an arms race between states possessing nanotechnology. It has been argued [26] that </w:t>
      </w:r>
      <w:r w:rsidRPr="009E59D5">
        <w:rPr>
          <w:rStyle w:val="Emphasis"/>
          <w:highlight w:val="green"/>
        </w:rPr>
        <w:t>molecular</w:t>
      </w:r>
      <w:r w:rsidRPr="00CD5CE9">
        <w:rPr>
          <w:rStyle w:val="Emphasis"/>
        </w:rPr>
        <w:t xml:space="preserve"> </w:t>
      </w:r>
      <w:r w:rsidRPr="009E59D5">
        <w:rPr>
          <w:rStyle w:val="Emphasis"/>
          <w:highlight w:val="green"/>
        </w:rPr>
        <w:t>manufacturing would lead to both arms race</w:t>
      </w:r>
      <w:r w:rsidRPr="00CD5CE9">
        <w:rPr>
          <w:rStyle w:val="Emphasis"/>
        </w:rPr>
        <w:t xml:space="preserve"> </w:t>
      </w:r>
      <w:r w:rsidRPr="009E59D5">
        <w:rPr>
          <w:rStyle w:val="Emphasis"/>
          <w:highlight w:val="green"/>
        </w:rPr>
        <w:t>instability</w:t>
      </w:r>
      <w:r w:rsidRPr="00CD5CE9">
        <w:rPr>
          <w:rStyle w:val="Emphasis"/>
        </w:rPr>
        <w:t xml:space="preserve"> and crisis instability, </w:t>
      </w:r>
      <w:r w:rsidRPr="009E59D5">
        <w:rPr>
          <w:rStyle w:val="Emphasis"/>
          <w:highlight w:val="green"/>
        </w:rPr>
        <w:t>to a higher degree than was the case with nuclear weapons</w:t>
      </w:r>
      <w:r w:rsidRPr="00CD5CE9">
        <w:rPr>
          <w:rStyle w:val="Emphasis"/>
        </w:rPr>
        <w:t>.</w:t>
      </w:r>
      <w:r w:rsidRPr="00CD5CE9">
        <w:rPr>
          <w:sz w:val="8"/>
        </w:rPr>
        <w:t xml:space="preserve"> Arms race instability means that there would be dominant incentives for each competitor to escalate its armaments, leading to a runaway arms race. </w:t>
      </w:r>
      <w:r w:rsidRPr="00CD5CE9">
        <w:rPr>
          <w:u w:val="single"/>
        </w:rPr>
        <w:t>Crisis instability means that there would be dominant incentives for striking first. Two roughly balanced rivals acquiring nanotechnology would, on this view, begin a massive buildup of armaments and weapons development programs</w:t>
      </w:r>
      <w:r w:rsidRPr="00CD5CE9">
        <w:rPr>
          <w:sz w:val="8"/>
        </w:rPr>
        <w:t xml:space="preserve"> that would continue until a crisis occurs and war breaks out, potentially </w:t>
      </w:r>
      <w:r w:rsidRPr="00CD5CE9">
        <w:rPr>
          <w:u w:val="single"/>
        </w:rPr>
        <w:t>causing global terminal destruction</w:t>
      </w:r>
      <w:r w:rsidRPr="00CD5CE9">
        <w:rPr>
          <w:sz w:val="8"/>
        </w:rPr>
        <w:t xml:space="preserve">. That the arms race could have been predicted is no guarantee that an international security system will be created ahead of time to prevent this disaster from happening. The nuclear arms race between the US and the USSR was predicted but occurred nevertheless. 4.2 Nuclear holocaust The US and Russia still have huge stockpiles of nuclear weapons. But would an all-out nuclear war really exterminate humankind? Note that: (i)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4.3 We’re living in a simulation and it gets shut down A case can be made that the hypothesis that we are living in a computer simulation should be given a significant probability [27]. The basic idea behind this so-called “Simulation argument” is that vast amounts of computing power may become available in the future (see e.g. [28,29]), and that it could be used, among other things, to run large numbers of fine-grained simulations of past human civilizations. Under some not-too-implausible assumptions, the result can be that almost all minds like ours are simulated minds, and that we should therefore assign a significant probability to being such computer-emulated minds rather than the (subjectively indistinguishable) minds of originally evolved creatures. And if we are, we suffer the risk that the simulation may be shut down at any time. A decision to terminate our simulation may be prompted by our actions or by exogenous factors. 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intellectually dishonest to neglect to mention simulation-shutdown as a potential extinction mode. 4.4 Badly programmed superintelligence </w:t>
      </w:r>
      <w:r w:rsidRPr="00CD5CE9">
        <w:rPr>
          <w:u w:val="single"/>
        </w:rPr>
        <w:t xml:space="preserve">When we create the first </w:t>
      </w:r>
      <w:r w:rsidRPr="009E59D5">
        <w:rPr>
          <w:highlight w:val="green"/>
          <w:u w:val="single"/>
        </w:rPr>
        <w:t>superintelligent entity</w:t>
      </w:r>
      <w:r w:rsidRPr="00CD5CE9">
        <w:rPr>
          <w:sz w:val="8"/>
        </w:rPr>
        <w:t xml:space="preserve"> [28-34</w:t>
      </w:r>
      <w:r w:rsidRPr="00CD5CE9">
        <w:rPr>
          <w:u w:val="single"/>
        </w:rPr>
        <w:t xml:space="preserve">], we might make a mistake and </w:t>
      </w:r>
      <w:r w:rsidRPr="009E59D5">
        <w:rPr>
          <w:highlight w:val="green"/>
          <w:u w:val="single"/>
        </w:rPr>
        <w:t>give it goals that lead it to annihilate humankind</w:t>
      </w:r>
      <w:r w:rsidRPr="00CD5CE9">
        <w:rPr>
          <w:u w:val="single"/>
        </w:rPr>
        <w:t>, assuming its enormous intellectual advantage gives it the power to do so</w:t>
      </w:r>
      <w:r w:rsidRPr="00CD5CE9">
        <w:rPr>
          <w:sz w:val="8"/>
        </w:rPr>
        <w:t xml:space="preserve">. For example, we could </w:t>
      </w:r>
      <w:r w:rsidRPr="00CD5CE9">
        <w:rPr>
          <w:u w:val="single"/>
        </w:rPr>
        <w:t>mistakenly elevate a subgoal to the status of a supergoal. We tell it to solve a mathematical problem, and it complies by turning all the matter in the solar system into a giant calculating device, in the process killing the person who asked the question</w:t>
      </w:r>
      <w:r w:rsidRPr="00CD5CE9">
        <w:rPr>
          <w:sz w:val="8"/>
        </w:rPr>
        <w:t xml:space="preserve">. (For further analysis of this, see [35].) 4.5 </w:t>
      </w:r>
      <w:r w:rsidRPr="009E59D5">
        <w:rPr>
          <w:highlight w:val="green"/>
          <w:u w:val="single"/>
        </w:rPr>
        <w:t>Genetically engineered biological agent</w:t>
      </w:r>
      <w:r w:rsidRPr="00CD5CE9">
        <w:rPr>
          <w:sz w:val="8"/>
        </w:rPr>
        <w:t xml:space="preserve"> With the fabulous </w:t>
      </w:r>
      <w:r w:rsidRPr="00CD5CE9">
        <w:rPr>
          <w:u w:val="single"/>
        </w:rPr>
        <w:t>advances in genetic technology currently taking place, it may become</w:t>
      </w:r>
      <w:r w:rsidRPr="00CD5CE9">
        <w:rPr>
          <w:sz w:val="8"/>
        </w:rPr>
        <w:t xml:space="preserve"> </w:t>
      </w:r>
      <w:r w:rsidRPr="00CD5CE9">
        <w:rPr>
          <w:u w:val="single"/>
        </w:rPr>
        <w:t>possible</w:t>
      </w:r>
      <w:r w:rsidRPr="00CD5CE9">
        <w:rPr>
          <w:sz w:val="8"/>
        </w:rPr>
        <w:t xml:space="preserve"> </w:t>
      </w:r>
      <w:r w:rsidRPr="00CD5CE9">
        <w:rPr>
          <w:u w:val="single"/>
        </w:rPr>
        <w:t>for a</w:t>
      </w:r>
      <w:r w:rsidRPr="00CD5CE9">
        <w:rPr>
          <w:sz w:val="8"/>
        </w:rPr>
        <w:t xml:space="preserve"> tyrant, </w:t>
      </w:r>
      <w:r w:rsidRPr="00CD5CE9">
        <w:rPr>
          <w:u w:val="single"/>
        </w:rPr>
        <w:t>terrorist</w:t>
      </w:r>
      <w:r w:rsidRPr="00CD5CE9">
        <w:rPr>
          <w:sz w:val="8"/>
        </w:rPr>
        <w:t xml:space="preserve">, or lunatic </w:t>
      </w:r>
      <w:r w:rsidRPr="00CD5CE9">
        <w:rPr>
          <w:rStyle w:val="StyleUnderline"/>
        </w:rPr>
        <w:t xml:space="preserve">to </w:t>
      </w:r>
      <w:r w:rsidRPr="009E59D5">
        <w:rPr>
          <w:rStyle w:val="StyleUnderline"/>
          <w:highlight w:val="green"/>
        </w:rPr>
        <w:t>create a</w:t>
      </w:r>
      <w:r w:rsidRPr="00CD5CE9">
        <w:rPr>
          <w:rStyle w:val="StyleUnderline"/>
        </w:rPr>
        <w:t xml:space="preserve"> </w:t>
      </w:r>
      <w:r w:rsidRPr="009E59D5">
        <w:rPr>
          <w:rStyle w:val="StyleUnderline"/>
          <w:highlight w:val="green"/>
        </w:rPr>
        <w:t>doomsday virus,</w:t>
      </w:r>
      <w:r w:rsidRPr="00CD5CE9">
        <w:rPr>
          <w:rStyle w:val="StyleUnderline"/>
        </w:rPr>
        <w:t xml:space="preserve"> an organism that combines long latency with high virulence and mortality</w:t>
      </w:r>
      <w:r w:rsidRPr="00CD5CE9">
        <w:rPr>
          <w:sz w:val="8"/>
        </w:rPr>
        <w:t xml:space="preserve"> [36]. </w:t>
      </w:r>
      <w:r w:rsidRPr="00CD5CE9">
        <w:rPr>
          <w:u w:val="single"/>
        </w:rPr>
        <w:t>Dangerous viruses can even be spawned unintentionally</w:t>
      </w:r>
      <w:r w:rsidRPr="00CD5CE9">
        <w:rPr>
          <w:sz w:val="8"/>
        </w:rPr>
        <w:t xml:space="preserve">, as Australian researchers recently demonstrated when they created a </w:t>
      </w:r>
      <w:r w:rsidRPr="00CD5CE9">
        <w:rPr>
          <w:u w:val="single"/>
        </w:rPr>
        <w:t>modified mousepox virus</w:t>
      </w:r>
      <w:r w:rsidRPr="00CD5CE9">
        <w:rPr>
          <w:sz w:val="8"/>
        </w:rPr>
        <w:t xml:space="preserve"> with 100% mortality while trying to design a contraceptive virus for mice for use in pest control [37]. While this particular virus doesn’t affect humans, it is suspected that </w:t>
      </w:r>
      <w:r w:rsidRPr="00CD5CE9">
        <w:rPr>
          <w:u w:val="single"/>
        </w:rPr>
        <w:t>an</w:t>
      </w:r>
      <w:r w:rsidRPr="00CD5CE9">
        <w:rPr>
          <w:sz w:val="8"/>
        </w:rPr>
        <w:t xml:space="preserve"> </w:t>
      </w:r>
      <w:r w:rsidRPr="00CD5CE9">
        <w:rPr>
          <w:u w:val="single"/>
        </w:rPr>
        <w:t xml:space="preserve">analogous alteration would </w:t>
      </w:r>
      <w:r w:rsidRPr="009E59D5">
        <w:rPr>
          <w:highlight w:val="green"/>
          <w:u w:val="single"/>
        </w:rPr>
        <w:t>increase the mortality of</w:t>
      </w:r>
      <w:r w:rsidRPr="00CD5CE9">
        <w:rPr>
          <w:u w:val="single"/>
        </w:rPr>
        <w:t xml:space="preserve"> the human </w:t>
      </w:r>
      <w:r w:rsidRPr="009E59D5">
        <w:rPr>
          <w:highlight w:val="green"/>
          <w:u w:val="single"/>
        </w:rPr>
        <w:t>smallpox</w:t>
      </w:r>
      <w:r w:rsidRPr="00CD5CE9">
        <w:rPr>
          <w:u w:val="single"/>
        </w:rPr>
        <w:t xml:space="preserve"> virus</w:t>
      </w:r>
      <w:r w:rsidRPr="00CD5CE9">
        <w:rPr>
          <w:sz w:val="8"/>
        </w:rPr>
        <w:t xml:space="preserve">. What underscores the future hazard here is that the research was quickly published in the open scientific literature [38]. It is hard to see how information generated in open biotech research programs could be contained no matter how grave the potential danger that it poses; and the same holds for research in nanotechnology. Genetic medicine will also lead to better cures and vaccines, but there is no guarantee that defense will always keep pace with offense.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w:t>
      </w:r>
      <w:r w:rsidRPr="00CD5CE9">
        <w:rPr>
          <w:rStyle w:val="Emphasis"/>
        </w:rPr>
        <w:t xml:space="preserve">Accidental </w:t>
      </w:r>
      <w:r w:rsidRPr="009E59D5">
        <w:rPr>
          <w:rStyle w:val="Emphasis"/>
          <w:highlight w:val="green"/>
        </w:rPr>
        <w:t>misuse of nanotechnology</w:t>
      </w:r>
      <w:r w:rsidRPr="00CD5CE9">
        <w:rPr>
          <w:sz w:val="8"/>
        </w:rPr>
        <w:t xml:space="preserve"> (“gray goo”) </w:t>
      </w:r>
      <w:r w:rsidRPr="00CD5CE9">
        <w:rPr>
          <w:u w:val="single"/>
        </w:rPr>
        <w:t xml:space="preserve">The possibility of accidents </w:t>
      </w:r>
      <w:r w:rsidRPr="009E59D5">
        <w:rPr>
          <w:highlight w:val="green"/>
          <w:u w:val="single"/>
        </w:rPr>
        <w:t>can never be completely ruled out</w:t>
      </w:r>
      <w:r w:rsidRPr="00CD5CE9">
        <w:rPr>
          <w:sz w:val="8"/>
        </w:rPr>
        <w:t xml:space="preserve">. However, there are many ways of making sure, through responsible </w:t>
      </w:r>
      <w:r w:rsidRPr="00412D6D">
        <w:rPr>
          <w:sz w:val="8"/>
        </w:rPr>
        <w:t>engineering</w:t>
      </w:r>
      <w:r w:rsidRPr="00CD5CE9">
        <w:rPr>
          <w:sz w:val="8"/>
        </w:rPr>
        <w:t xml:space="preserve">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w:t>
      </w:r>
      <w:r w:rsidRPr="00CD5CE9">
        <w:rPr>
          <w:u w:val="single"/>
        </w:rPr>
        <w:t>]. Accidental misuse is therefore a smaller concern than malicious misus</w:t>
      </w:r>
      <w:r w:rsidRPr="00CD5CE9">
        <w:rPr>
          <w:sz w:val="8"/>
        </w:rPr>
        <w:t xml:space="preserve">e [23,25,41]. However, </w:t>
      </w:r>
      <w:r w:rsidRPr="00CD5CE9">
        <w:rPr>
          <w:u w:val="single"/>
        </w:rPr>
        <w:t>the distinction between the accidental and the deliberate can become blurred.</w:t>
      </w:r>
      <w:r w:rsidRPr="00CD5CE9">
        <w:rPr>
          <w:sz w:val="8"/>
        </w:rPr>
        <w:t xml:space="preserve"> While “in principle” it seems possible to make terminal nanotechnological accidents extremely improbable, the actual circumstances may not permit this ideal level of security to be realized. Compare nanotechnology with nuclear technology. From an engineering perspective, it is of course perfectly possible to use nuclear technology only for peaceful purposes such as nuclear reactors, which have a zero chance of destroying the whole planet. Yet 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military objectives in a way that carries unavoidable risks of serious accidents. In some situations it can even be strategically advantageous to deliberately make one’s technology or control systems risky, for example in order to make a “threat that leaves something to chance” [42]. 4.7 Something unforeseen We need a catch-all category. It would be foolish to be confident that we have already imagined and anticipated all significant risks. </w:t>
      </w:r>
      <w:r w:rsidRPr="00CD5CE9">
        <w:rPr>
          <w:rStyle w:val="Emphasis"/>
        </w:rPr>
        <w:t xml:space="preserve">Future </w:t>
      </w:r>
      <w:r w:rsidRPr="009E59D5">
        <w:rPr>
          <w:rStyle w:val="Emphasis"/>
          <w:highlight w:val="green"/>
        </w:rPr>
        <w:t>technological or scientific developments may very well reveal novel ways of destroying the world</w:t>
      </w:r>
      <w:r w:rsidRPr="00CD5CE9">
        <w:rPr>
          <w:sz w:val="8"/>
        </w:rPr>
        <w:t xml:space="preserve">. Some foreseen hazards (hence not members of the current category) which have been excluded from the list of bangs on grounds that they seem too unlikely to cause a global terminal disaster are: solar flares, supernovae, black hole explosions or mergers, gamma-ray bursts, galactic center outbursts, supervolcanos,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4.8 Physics disasters The Manhattan Project bomb-builders’ concern about an A-bomb-derived atmospheric conflagration has contemporary analogues. There have been speculations that </w:t>
      </w:r>
      <w:r w:rsidRPr="00CD5CE9">
        <w:rPr>
          <w:u w:val="single"/>
        </w:rPr>
        <w:t xml:space="preserve">future </w:t>
      </w:r>
      <w:r w:rsidRPr="009E59D5">
        <w:rPr>
          <w:highlight w:val="green"/>
          <w:u w:val="single"/>
        </w:rPr>
        <w:t>high-energy particle accelerator</w:t>
      </w:r>
      <w:r w:rsidRPr="00CD5CE9">
        <w:rPr>
          <w:u w:val="single"/>
        </w:rPr>
        <w:t xml:space="preserve"> </w:t>
      </w:r>
      <w:r w:rsidRPr="009E59D5">
        <w:rPr>
          <w:highlight w:val="green"/>
          <w:u w:val="single"/>
        </w:rPr>
        <w:t>experiments may cause a breakdown of a metastable vacuum</w:t>
      </w:r>
      <w:r w:rsidRPr="00CD5CE9">
        <w:rPr>
          <w:u w:val="single"/>
        </w:rPr>
        <w:t xml:space="preserve"> state that our part of the cosmos might be in, </w:t>
      </w:r>
      <w:r w:rsidRPr="009E59D5">
        <w:rPr>
          <w:highlight w:val="green"/>
          <w:u w:val="single"/>
        </w:rPr>
        <w:t>converting it into a “true” vacuum</w:t>
      </w:r>
      <w:r w:rsidRPr="00CD5CE9">
        <w:rPr>
          <w:u w:val="single"/>
        </w:rPr>
        <w:t xml:space="preserve"> of lower energy density</w:t>
      </w:r>
      <w:r w:rsidRPr="00CD5CE9">
        <w:rPr>
          <w:sz w:val="8"/>
        </w:rPr>
        <w:t xml:space="preserve"> [45]. This would result in an expanding bubble of total destruction that would sweep through the galaxy and beyond at the speed of light, tearing all matter apart as it proceeds. Another conceivability is that accelerator experiments might produce negatively charged stable “strangelets” (a hypothetical form of nuclear matter) or create a mini black hole that would sink to the center of the Earth and start accreting the rest of the planet [46]. These outcomes seem to be impossible given our best current physical theories. But the reason we do the experiments is precisely that we don’t really know what will happen. A more reassuring argument is that the energy densities attained in present day accelerators are far lower than those that occur naturally in collisions between cosmic rays [46,47]. It’s possible, however, that factors other than energy density are relevant for these hypothetical processes, and that those factors will be brought together in novel ways in future experiments. The main reason for concern in the “physics disasters” category is the meta-level observation that </w:t>
      </w:r>
      <w:r w:rsidRPr="00CD5CE9">
        <w:rPr>
          <w:u w:val="single"/>
        </w:rPr>
        <w:t>discoveries of all sorts of weird physical phenomena are made all the time, so even if right now all the particular physics disasters we have conceived of were absurdly improbable or impossible</w:t>
      </w:r>
      <w:r w:rsidRPr="00CD5CE9">
        <w:rPr>
          <w:sz w:val="8"/>
        </w:rPr>
        <w:t xml:space="preserve">, </w:t>
      </w:r>
      <w:r w:rsidRPr="00CD5CE9">
        <w:rPr>
          <w:u w:val="single"/>
        </w:rPr>
        <w:t xml:space="preserve">there could be other more realistic failure-modes waiting to be uncovered. </w:t>
      </w:r>
      <w:r w:rsidRPr="00CD5CE9">
        <w:rPr>
          <w:sz w:val="8"/>
        </w:rPr>
        <w:t>The ones listed here are merely illustrations of the general case.</w:t>
      </w:r>
    </w:p>
    <w:p w14:paraId="7F1B6393" w14:textId="77777777" w:rsidR="005F504F" w:rsidRDefault="005F504F" w:rsidP="005F504F">
      <w:pPr>
        <w:pStyle w:val="Heading4"/>
      </w:pPr>
      <w:r>
        <w:t>Uniqueness - multiple countries are investing billions in nanotech and they’re ripe for theft</w:t>
      </w:r>
    </w:p>
    <w:p w14:paraId="58C7F157" w14:textId="77777777" w:rsidR="005F504F" w:rsidRPr="00755880" w:rsidRDefault="005F504F" w:rsidP="005F504F">
      <w:r w:rsidRPr="00755880">
        <w:t xml:space="preserve">Jeff </w:t>
      </w:r>
      <w:r w:rsidRPr="00755880">
        <w:rPr>
          <w:b/>
          <w:bCs/>
          <w:sz w:val="26"/>
          <w:szCs w:val="26"/>
        </w:rPr>
        <w:t>Daniels</w:t>
      </w:r>
      <w:r w:rsidRPr="00755880">
        <w:t xml:space="preserve">, </w:t>
      </w:r>
      <w:r>
        <w:t>3-17-20</w:t>
      </w:r>
      <w:r w:rsidRPr="00755880">
        <w:rPr>
          <w:b/>
          <w:bCs/>
          <w:sz w:val="26"/>
          <w:szCs w:val="26"/>
        </w:rPr>
        <w:t>17</w:t>
      </w:r>
      <w:r w:rsidRPr="00755880">
        <w:t xml:space="preserve">, “Mini-nukes and mosquito-like robot weapons being primed for future warfare,” CNBC, </w:t>
      </w:r>
      <w:hyperlink r:id="rId8" w:history="1">
        <w:r w:rsidRPr="00CF1E12">
          <w:rPr>
            <w:rStyle w:val="Hyperlink"/>
          </w:rPr>
          <w:t>https://www.cnbc.com/2017/03/17/mini-nukes-and-inspect-bot-weapons-being-primed-for-future-warfare.html</w:t>
        </w:r>
      </w:hyperlink>
      <w:r>
        <w:t xml:space="preserve"> //RS</w:t>
      </w:r>
    </w:p>
    <w:p w14:paraId="09828906" w14:textId="77777777" w:rsidR="005F504F" w:rsidRDefault="005F504F" w:rsidP="005F504F">
      <w:r w:rsidRPr="00755880">
        <w:rPr>
          <w:u w:val="single"/>
        </w:rPr>
        <w:t>Several countries are developing nanoweapons that could unleash attacks using mini-nuclear bombs and insect-like lethal robots</w:t>
      </w:r>
      <w:r w:rsidRPr="00755880">
        <w:rPr>
          <w:sz w:val="12"/>
        </w:rPr>
        <w:t>.  While it may be the stuff of science fiction today</w:t>
      </w:r>
      <w:r w:rsidRPr="00755880">
        <w:rPr>
          <w:rStyle w:val="Emphasis"/>
        </w:rPr>
        <w:t>, the advancement of nanotechnology in the coming years will make it a bigger threat to humanity than conventional nuclear weapons</w:t>
      </w:r>
      <w:r w:rsidRPr="00755880">
        <w:rPr>
          <w:sz w:val="12"/>
        </w:rPr>
        <w:t xml:space="preserve">, according to an expert. </w:t>
      </w:r>
      <w:r w:rsidRPr="009E59D5">
        <w:rPr>
          <w:highlight w:val="green"/>
          <w:u w:val="single"/>
        </w:rPr>
        <w:t>The U.S., Russia and China are believed to be investing billions on nanoweapons research</w:t>
      </w:r>
      <w:r w:rsidRPr="00755880">
        <w:rPr>
          <w:sz w:val="12"/>
        </w:rPr>
        <w:t>.  “</w:t>
      </w:r>
      <w:r w:rsidRPr="00755880">
        <w:rPr>
          <w:u w:val="single"/>
        </w:rPr>
        <w:t>Nanobots are the real concern about wiping out humanity because they can be w</w:t>
      </w:r>
      <w:r w:rsidRPr="00755880">
        <w:rPr>
          <w:sz w:val="12"/>
        </w:rPr>
        <w:t xml:space="preserve">eapons of </w:t>
      </w:r>
      <w:r w:rsidRPr="00755880">
        <w:rPr>
          <w:u w:val="single"/>
        </w:rPr>
        <w:t>m</w:t>
      </w:r>
      <w:r w:rsidRPr="00755880">
        <w:rPr>
          <w:sz w:val="12"/>
        </w:rPr>
        <w:t xml:space="preserve">ass </w:t>
      </w:r>
      <w:r w:rsidRPr="00755880">
        <w:rPr>
          <w:u w:val="single"/>
        </w:rPr>
        <w:t>d</w:t>
      </w:r>
      <w:r w:rsidRPr="00755880">
        <w:rPr>
          <w:sz w:val="12"/>
        </w:rPr>
        <w:t xml:space="preserve">estruction,” said Louis Del Monte, a Minnesota-based physicist and futurist. He’s the author of a just released book entitled “Nanoweapons: A Growing Threat To Humanity.”  One unsettling prediction Del Monte’s made is that </w:t>
      </w:r>
      <w:r w:rsidRPr="009E59D5">
        <w:rPr>
          <w:highlight w:val="green"/>
          <w:u w:val="single"/>
        </w:rPr>
        <w:t>terrorists could get their hands on nanoweapons as early as the late 2020s through black market sources</w:t>
      </w:r>
      <w:r w:rsidRPr="00755880">
        <w:rPr>
          <w:sz w:val="12"/>
        </w:rPr>
        <w:t xml:space="preserve">.  According to Del Monte, nanoweapons are much smaller than a strand of human hair and the insect-like nanobots could be programmed to perform various tasks, including injecting toxins into people or contaminating the water supply of a major city.  Subs: Zika mosquito research 160621 Getty Images Another scenario he suggested the nanodrone could do in the future is fly into a room and </w:t>
      </w:r>
      <w:r w:rsidRPr="00755880">
        <w:rPr>
          <w:u w:val="single"/>
        </w:rPr>
        <w:t>drop a poison onto something, such as food, to presumably target a particular individual.</w:t>
      </w:r>
      <w:r w:rsidRPr="00755880">
        <w:rPr>
          <w:sz w:val="12"/>
        </w:rPr>
        <w:t xml:space="preserve">  The federal government defines nanotechnology as the science, technology and engineering of things so small they are measured on a nanoscale, or about 1 to 100 nanometers. A single nanometer is about 10 times smaller than the width of a human’s DNA molecule.  While nanotechnology has produced major benefits for medicine, electronics and industrial applications, federal research is currently underway that could ultimately produce nanobots.  For one, the Defense Advanced Research Projects Agency, or DARPA, has a program called the Fast Lightweight Autonomy program for the purpose to allow autonomous drones to enter a building and avoid hitting walls or objects.</w:t>
      </w:r>
      <w:r w:rsidRPr="00D87983">
        <w:t xml:space="preserve"> </w:t>
      </w:r>
    </w:p>
    <w:p w14:paraId="6FCF6CAA" w14:textId="77777777" w:rsidR="005F504F" w:rsidRPr="00F52C51" w:rsidRDefault="005F504F" w:rsidP="005F504F">
      <w:pPr>
        <w:pStyle w:val="Heading4"/>
        <w:spacing w:before="0"/>
        <w:rPr>
          <w:rFonts w:cs="Times New Roman"/>
        </w:rPr>
      </w:pPr>
      <w:r w:rsidRPr="00F52C51">
        <w:t>Usage is guaranteed and causes extinction.</w:t>
      </w:r>
    </w:p>
    <w:p w14:paraId="0388AC86" w14:textId="77777777" w:rsidR="005F504F" w:rsidRPr="00F52C51" w:rsidRDefault="005F504F" w:rsidP="005F504F">
      <w:pPr>
        <w:pStyle w:val="NormalWeb"/>
        <w:spacing w:before="15" w:beforeAutospacing="0" w:after="180" w:afterAutospacing="0"/>
      </w:pPr>
      <w:r w:rsidRPr="00F52C51">
        <w:rPr>
          <w:rFonts w:ascii="Calibri" w:hAnsi="Calibri"/>
          <w:b/>
          <w:bCs/>
          <w:sz w:val="26"/>
          <w:szCs w:val="26"/>
        </w:rPr>
        <w:t>Vassar et al., 6</w:t>
      </w:r>
      <w:r w:rsidRPr="00F52C51">
        <w:rPr>
          <w:rFonts w:ascii="Calibri" w:hAnsi="Calibri"/>
          <w:sz w:val="22"/>
        </w:rPr>
        <w:t> </w:t>
      </w:r>
      <w:r w:rsidRPr="00F52C51">
        <w:rPr>
          <w:rFonts w:ascii="Calibri" w:hAnsi="Calibri"/>
          <w:b/>
          <w:bCs/>
          <w:sz w:val="20"/>
          <w:szCs w:val="20"/>
        </w:rPr>
        <w:t xml:space="preserve">(Michael Vassar, Robert A. Freitas Jr., Amara D. Angelica, Philippe Van Nedervelde, Mike Treder, and "other Scientific Advisory Board members", *member of the Center for Responsible Nanotechnology (CRN) Task Force, **Senior Research Fellow at the Institute for Molecular Manufacturing, ***editor of KurzweilAI.net and its daily Accelerating Intelligence Newsletter, ****LF’s International Spokesperson, *****executive director of the Center for Responsible Nanotechnology, 7-6-2006, accessed on 12-2-2020, </w:t>
      </w:r>
      <w:r w:rsidRPr="00F52C51">
        <w:rPr>
          <w:rFonts w:ascii="Calibri" w:hAnsi="Calibri"/>
          <w:b/>
          <w:bCs/>
          <w:i/>
          <w:iCs/>
          <w:sz w:val="22"/>
        </w:rPr>
        <w:t>Lifeboat</w:t>
      </w:r>
      <w:r w:rsidRPr="00F52C51">
        <w:rPr>
          <w:rFonts w:ascii="Calibri" w:hAnsi="Calibri"/>
          <w:b/>
          <w:bCs/>
          <w:sz w:val="20"/>
          <w:szCs w:val="20"/>
        </w:rPr>
        <w:t>, "Lifeboat Foundation NanoShield Version 0.90.2.13", http://lifeboat.com/ex/nano.shield) //lex dy</w:t>
      </w:r>
    </w:p>
    <w:p w14:paraId="2D4F4069" w14:textId="77777777" w:rsidR="005F504F" w:rsidRPr="00FF3054" w:rsidRDefault="005F504F" w:rsidP="005F504F">
      <w:pPr>
        <w:rPr>
          <w:b/>
          <w:iCs/>
          <w:sz w:val="28"/>
          <w:u w:val="single"/>
        </w:rPr>
      </w:pPr>
      <w:r w:rsidRPr="00F52C51">
        <w:rPr>
          <w:rStyle w:val="Emphasis"/>
          <w:highlight w:val="yellow"/>
        </w:rPr>
        <w:t>Molecular manufacturing</w:t>
      </w:r>
      <w:r w:rsidRPr="00F52C51">
        <w:rPr>
          <w:rStyle w:val="StyleUnderline"/>
        </w:rPr>
        <w:t xml:space="preserve"> also </w:t>
      </w:r>
      <w:r w:rsidRPr="00F52C51">
        <w:rPr>
          <w:rStyle w:val="Emphasis"/>
          <w:highlight w:val="yellow"/>
        </w:rPr>
        <w:t>raises the possibility of horrifically effective</w:t>
      </w:r>
      <w:r w:rsidRPr="00F52C51">
        <w:rPr>
          <w:rStyle w:val="StyleUnderline"/>
        </w:rPr>
        <w:t xml:space="preserve"> nonreplicating </w:t>
      </w:r>
      <w:r w:rsidRPr="00F52C51">
        <w:rPr>
          <w:rStyle w:val="Emphasis"/>
          <w:highlight w:val="yellow"/>
        </w:rPr>
        <w:t>nanoweapons</w:t>
      </w:r>
      <w:r w:rsidRPr="00F52C51">
        <w:rPr>
          <w:rStyle w:val="StyleUnderline"/>
        </w:rPr>
        <w:t xml:space="preserve">. </w:t>
      </w:r>
      <w:r w:rsidRPr="00F52C51">
        <w:t xml:space="preserve">The difference in purpose between a nanotech weapon and an ecophage is that an ecophage seeks primarily to replicate by consuming biological matter, thus becoming a direct resource competitor to biology, while nanotech weapons can have a far greater diversity of purposes, including killing only specific parties. Ecophages must devote significant resources to replication, whereas nanoweapons can focus solely on destruction. This means that active nanoweapons can be far more dangerous per gram than ecophages, and can act much more rapidly because they need not waste time replicating. </w:t>
      </w:r>
      <w:r w:rsidRPr="00F52C51">
        <w:rPr>
          <w:rStyle w:val="StyleUnderline"/>
        </w:rPr>
        <w:t xml:space="preserve">As an example, the smallest insect is about 200 microns. This creates a plausible size estimate for a nanotech-built antipersonnel weapon capable of seeking and injecting toxin into unprotected humans. The human lethal dose of botulism toxin is about 100 nanograms, or about 1/100 the volume of the weapon. As many as 50 billion </w:t>
      </w:r>
      <w:r w:rsidRPr="00F52C51">
        <w:rPr>
          <w:rStyle w:val="Emphasis"/>
          <w:highlight w:val="yellow"/>
        </w:rPr>
        <w:t>toxin-carrying devices</w:t>
      </w:r>
      <w:r w:rsidRPr="00F52C51">
        <w:rPr>
          <w:rStyle w:val="StyleUnderline"/>
        </w:rPr>
        <w:t xml:space="preserve"> — theoretically </w:t>
      </w:r>
      <w:r w:rsidRPr="00F52C51">
        <w:rPr>
          <w:rStyle w:val="Emphasis"/>
          <w:highlight w:val="yellow"/>
        </w:rPr>
        <w:t>enough to kill every human</w:t>
      </w:r>
      <w:r w:rsidRPr="00F52C51">
        <w:rPr>
          <w:rStyle w:val="StyleUnderline"/>
        </w:rPr>
        <w:t xml:space="preserve"> on earth — </w:t>
      </w:r>
      <w:r w:rsidRPr="00F52C51">
        <w:rPr>
          <w:rStyle w:val="Emphasis"/>
          <w:highlight w:val="yellow"/>
        </w:rPr>
        <w:t xml:space="preserve">could be packed into a </w:t>
      </w:r>
      <w:r w:rsidRPr="00F52C51">
        <w:rPr>
          <w:rStyle w:val="StyleUnderline"/>
        </w:rPr>
        <w:t>single</w:t>
      </w:r>
      <w:r w:rsidRPr="00F52C51">
        <w:rPr>
          <w:rStyle w:val="Emphasis"/>
          <w:highlight w:val="yellow"/>
        </w:rPr>
        <w:t xml:space="preserve"> suitcase</w:t>
      </w:r>
      <w:r w:rsidRPr="00F52C51">
        <w:rPr>
          <w:rStyle w:val="StyleUnderline"/>
        </w:rPr>
        <w:t>.</w:t>
      </w:r>
      <w:r w:rsidRPr="00F52C51">
        <w:t xml:space="preserve"> Guns of all sizes would be far more powerful, and their bullets could be self-guided. Aerospace hardware would be far lighter and higher performance. Built with minimal or no metal, it would be much harder to spot on radar. Embedded computers would allow remote activation of any weapon, and more compact power handling would allow greatly improved robotics. Other possible nanoweapons (most of which have known defenses that could be incorporated into NanoShield) include: Arbitrarily large numbers of any robot. Deuterium filters for separating deuterium from seawater. Microscale isotopic separation of uranium. Massive utility fog banks that simply contain all movement in a large region. Computer viruses that make other people’s nanofactories build bombs. Inhalable or skin-penetrating machines that travel to the nervous system, allowing outside sources to take over inputs or outputs. Massive nanofactories could consume a substantial fraction of earth’s CO2. An important question is whether nanotech weapons — both replicating and nonreplicating — would be stabilizing or destabilizing. Nuclear weapons, for example, could perhaps be credited with preventing major wars since their invention. However, nanotech weapons differ from nuclear weapons. Nuclear stability stems from at least three factors. The most obvious is the massive destructiveness of all-out nuclear war. All-out nanotech war is probably equivalent in the short term, but nuclear weapons also have a high long-term cost of use (fallout, contamination) that would be much lower with nanotech weapons. </w:t>
      </w:r>
      <w:r w:rsidRPr="00F52C51">
        <w:rPr>
          <w:rStyle w:val="StyleUnderline"/>
        </w:rPr>
        <w:t xml:space="preserve">Nuclear weapons cause indiscriminate destruction; nanotech weapons could be targeted. And nuclear weapons require massive research effort and industrial development, which can be tracked far more easily than nanotech weapons development. Finally, </w:t>
      </w:r>
      <w:r w:rsidRPr="00F52C51">
        <w:rPr>
          <w:rStyle w:val="Emphasis"/>
          <w:highlight w:val="yellow"/>
        </w:rPr>
        <w:t>nanotech</w:t>
      </w:r>
      <w:r w:rsidRPr="00F52C51">
        <w:rPr>
          <w:rStyle w:val="StyleUnderline"/>
        </w:rPr>
        <w:t xml:space="preserve"> weapons </w:t>
      </w:r>
      <w:r w:rsidRPr="00F52C51">
        <w:rPr>
          <w:rStyle w:val="Emphasis"/>
          <w:highlight w:val="yellow"/>
        </w:rPr>
        <w:t>can be developed</w:t>
      </w:r>
      <w:r w:rsidRPr="00F52C51">
        <w:rPr>
          <w:rStyle w:val="StyleUnderline"/>
        </w:rPr>
        <w:t xml:space="preserve"> much </w:t>
      </w:r>
      <w:r w:rsidRPr="00F52C51">
        <w:rPr>
          <w:rStyle w:val="Emphasis"/>
          <w:highlight w:val="yellow"/>
        </w:rPr>
        <w:t>more rapidly due to faster</w:t>
      </w:r>
      <w:r w:rsidRPr="00F52C51">
        <w:rPr>
          <w:rStyle w:val="StyleUnderline"/>
        </w:rPr>
        <w:t xml:space="preserve">, cheaper </w:t>
      </w:r>
      <w:r w:rsidRPr="00F52C51">
        <w:rPr>
          <w:rStyle w:val="Emphasis"/>
          <w:highlight w:val="yellow"/>
        </w:rPr>
        <w:t>prototyping</w:t>
      </w:r>
      <w:r w:rsidRPr="00F52C51">
        <w:rPr>
          <w:rStyle w:val="StyleUnderline"/>
        </w:rPr>
        <w:t xml:space="preserve">. Greater </w:t>
      </w:r>
      <w:r w:rsidRPr="00F52C51">
        <w:rPr>
          <w:rStyle w:val="Emphasis"/>
          <w:highlight w:val="yellow"/>
        </w:rPr>
        <w:t>uncertainty</w:t>
      </w:r>
      <w:r w:rsidRPr="00F52C51">
        <w:rPr>
          <w:rStyle w:val="StyleUnderline"/>
        </w:rPr>
        <w:t xml:space="preserve"> of the capabilities of the adversary, </w:t>
      </w:r>
      <w:r w:rsidRPr="00F52C51">
        <w:rPr>
          <w:rStyle w:val="Emphasis"/>
          <w:highlight w:val="yellow"/>
        </w:rPr>
        <w:t>less response time</w:t>
      </w:r>
      <w:r w:rsidRPr="00F52C51">
        <w:rPr>
          <w:rStyle w:val="StyleUnderline"/>
        </w:rPr>
        <w:t xml:space="preserve"> to an attack, </w:t>
      </w:r>
      <w:r w:rsidRPr="00F52C51">
        <w:rPr>
          <w:rStyle w:val="Emphasis"/>
          <w:highlight w:val="yellow"/>
        </w:rPr>
        <w:t>and better targeted destruction</w:t>
      </w:r>
      <w:r w:rsidRPr="00F52C51">
        <w:rPr>
          <w:rStyle w:val="StyleUnderline"/>
        </w:rPr>
        <w:t xml:space="preserve"> of an enemy’s visible resources during an attack all </w:t>
      </w:r>
      <w:r w:rsidRPr="00F52C51">
        <w:rPr>
          <w:rStyle w:val="Emphasis"/>
          <w:highlight w:val="yellow"/>
        </w:rPr>
        <w:t>make nanotech arms races less stable.</w:t>
      </w:r>
      <w:r w:rsidRPr="00F52C51">
        <w:rPr>
          <w:rStyle w:val="StyleUnderline"/>
        </w:rPr>
        <w:t xml:space="preserve"> Also, </w:t>
      </w:r>
      <w:r w:rsidRPr="00F52C51">
        <w:rPr>
          <w:rStyle w:val="Emphasis"/>
          <w:highlight w:val="yellow"/>
        </w:rPr>
        <w:t>unless nanotech is tightly controlled, the number of nanotech nations</w:t>
      </w:r>
      <w:r w:rsidRPr="00F52C51">
        <w:rPr>
          <w:rStyle w:val="StyleUnderline"/>
        </w:rPr>
        <w:t xml:space="preserve"> in the world </w:t>
      </w:r>
      <w:r w:rsidRPr="00F52C51">
        <w:rPr>
          <w:rStyle w:val="Emphasis"/>
          <w:highlight w:val="yellow"/>
        </w:rPr>
        <w:t>could be much higher</w:t>
      </w:r>
      <w:r w:rsidRPr="00F52C51">
        <w:rPr>
          <w:rStyle w:val="StyleUnderline"/>
        </w:rPr>
        <w:t xml:space="preserve"> than the number of nuclear nations, </w:t>
      </w:r>
      <w:r w:rsidRPr="00F52C51">
        <w:rPr>
          <w:rStyle w:val="Emphasis"/>
          <w:highlight w:val="yellow"/>
        </w:rPr>
        <w:t>increasing the chance of a</w:t>
      </w:r>
      <w:r w:rsidRPr="00F52C51">
        <w:rPr>
          <w:rStyle w:val="StyleUnderline"/>
        </w:rPr>
        <w:t xml:space="preserve"> regional </w:t>
      </w:r>
      <w:r w:rsidRPr="00F52C51">
        <w:rPr>
          <w:rStyle w:val="Emphasis"/>
          <w:highlight w:val="yellow"/>
        </w:rPr>
        <w:t>conflict blowing up.</w:t>
      </w:r>
    </w:p>
    <w:p w14:paraId="5466CAAB" w14:textId="77777777" w:rsidR="005F504F" w:rsidRDefault="005F504F" w:rsidP="005F504F">
      <w:pPr>
        <w:pStyle w:val="Heading4"/>
      </w:pPr>
      <w:r>
        <w:t xml:space="preserve">None of their evidence assumes the </w:t>
      </w:r>
      <w:r w:rsidRPr="004213C4">
        <w:rPr>
          <w:u w:val="single"/>
        </w:rPr>
        <w:t>French Kerguelen Islands</w:t>
      </w:r>
      <w:r>
        <w:t xml:space="preserve">, which have unique characteristics conducive to effective repopulation </w:t>
      </w:r>
    </w:p>
    <w:p w14:paraId="0679E9C0" w14:textId="77777777" w:rsidR="005F504F" w:rsidRPr="001B75F0" w:rsidRDefault="005F504F" w:rsidP="005F504F">
      <w:r w:rsidRPr="00502888">
        <w:rPr>
          <w:rStyle w:val="Style13ptBold"/>
        </w:rPr>
        <w:t>Turchin and Green 18</w:t>
      </w:r>
      <w:r>
        <w:t xml:space="preserve"> </w:t>
      </w:r>
      <w:r w:rsidRPr="00502888">
        <w:rPr>
          <w:sz w:val="16"/>
          <w:szCs w:val="16"/>
        </w:rPr>
        <w:t>(Alexey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0E09263F" w14:textId="77777777" w:rsidR="005F504F" w:rsidRDefault="005F504F" w:rsidP="005F504F">
      <w:pPr>
        <w:rPr>
          <w:sz w:val="16"/>
          <w:szCs w:val="16"/>
        </w:rPr>
      </w:pPr>
      <w:r w:rsidRPr="00845CC1">
        <w:rPr>
          <w:u w:val="single"/>
        </w:rPr>
        <w:t xml:space="preserve">One of the most </w:t>
      </w:r>
      <w:r w:rsidRPr="009E59D5">
        <w:rPr>
          <w:highlight w:val="green"/>
          <w:u w:val="single"/>
        </w:rPr>
        <w:t>attractive islands for long-term survival</w:t>
      </w:r>
      <w:r w:rsidRPr="00845CC1">
        <w:rPr>
          <w:u w:val="single"/>
        </w:rPr>
        <w:t xml:space="preserve"> of global risks </w:t>
      </w:r>
      <w:r w:rsidRPr="009E59D5">
        <w:rPr>
          <w:highlight w:val="green"/>
          <w:u w:val="single"/>
        </w:rPr>
        <w:t>is</w:t>
      </w:r>
      <w:r w:rsidRPr="00845CC1">
        <w:rPr>
          <w:u w:val="single"/>
        </w:rPr>
        <w:t xml:space="preserve"> </w:t>
      </w:r>
      <w:r w:rsidRPr="00B84DCA">
        <w:rPr>
          <w:b/>
          <w:bCs/>
          <w:u w:val="single"/>
        </w:rPr>
        <w:t xml:space="preserve">the </w:t>
      </w:r>
      <w:r w:rsidRPr="009E59D5">
        <w:rPr>
          <w:b/>
          <w:bCs/>
          <w:highlight w:val="green"/>
          <w:u w:val="single"/>
        </w:rPr>
        <w:t>French archipelago of Kerguelen</w:t>
      </w:r>
      <w:r w:rsidRPr="00B84DCA">
        <w:rPr>
          <w:b/>
          <w:bCs/>
          <w:sz w:val="16"/>
          <w:szCs w:val="16"/>
        </w:rPr>
        <w:t xml:space="preserve"> </w:t>
      </w:r>
      <w:r w:rsidRPr="00845CC1">
        <w:rPr>
          <w:sz w:val="16"/>
          <w:szCs w:val="16"/>
        </w:rPr>
        <w:t xml:space="preserve">in the southern Indian Ocean. </w:t>
      </w:r>
      <w:r w:rsidRPr="00845CC1">
        <w:rPr>
          <w:u w:val="single"/>
        </w:rPr>
        <w:t>Kerguelen’s</w:t>
      </w:r>
      <w:r w:rsidRPr="00845CC1">
        <w:rPr>
          <w:sz w:val="16"/>
          <w:szCs w:val="16"/>
        </w:rPr>
        <w:t xml:space="preserve"> </w:t>
      </w:r>
      <w:r w:rsidRPr="00845CC1">
        <w:rPr>
          <w:u w:val="single"/>
        </w:rPr>
        <w:t>main</w:t>
      </w:r>
      <w:r w:rsidRPr="00845CC1">
        <w:rPr>
          <w:sz w:val="16"/>
          <w:szCs w:val="16"/>
        </w:rPr>
        <w:t xml:space="preserve"> Grand Terre</w:t>
      </w:r>
      <w:r>
        <w:rPr>
          <w:sz w:val="16"/>
          <w:szCs w:val="16"/>
        </w:rPr>
        <w:t xml:space="preserve"> </w:t>
      </w:r>
      <w:r w:rsidRPr="00845CC1">
        <w:rPr>
          <w:u w:val="single"/>
        </w:rPr>
        <w:t>Island</w:t>
      </w:r>
      <w:r w:rsidRPr="00845CC1">
        <w:rPr>
          <w:sz w:val="16"/>
          <w:szCs w:val="16"/>
        </w:rPr>
        <w:t xml:space="preserve"> has the following attractive features for long-term survival:</w:t>
      </w:r>
      <w:r>
        <w:rPr>
          <w:sz w:val="16"/>
          <w:szCs w:val="16"/>
        </w:rPr>
        <w:t xml:space="preserve"> </w:t>
      </w:r>
      <w:r w:rsidRPr="00845CC1">
        <w:rPr>
          <w:sz w:val="16"/>
          <w:szCs w:val="16"/>
        </w:rPr>
        <w:t xml:space="preserve">It </w:t>
      </w:r>
      <w:r w:rsidRPr="00B84DCA">
        <w:rPr>
          <w:b/>
          <w:bCs/>
          <w:u w:val="single"/>
        </w:rPr>
        <w:t xml:space="preserve">is very </w:t>
      </w:r>
      <w:r w:rsidRPr="009E59D5">
        <w:rPr>
          <w:b/>
          <w:bCs/>
          <w:highlight w:val="green"/>
          <w:u w:val="single"/>
        </w:rPr>
        <w:t>remote from</w:t>
      </w:r>
      <w:r w:rsidRPr="00B84DCA">
        <w:rPr>
          <w:b/>
          <w:bCs/>
          <w:u w:val="single"/>
        </w:rPr>
        <w:t xml:space="preserve"> any </w:t>
      </w:r>
      <w:r w:rsidRPr="009E59D5">
        <w:rPr>
          <w:b/>
          <w:bCs/>
          <w:highlight w:val="green"/>
          <w:u w:val="single"/>
        </w:rPr>
        <w:t>other</w:t>
      </w:r>
      <w:r w:rsidRPr="00B84DCA">
        <w:rPr>
          <w:b/>
          <w:bCs/>
          <w:u w:val="single"/>
        </w:rPr>
        <w:t xml:space="preserve"> constant human </w:t>
      </w:r>
      <w:r w:rsidRPr="009E59D5">
        <w:rPr>
          <w:b/>
          <w:bCs/>
          <w:highlight w:val="green"/>
          <w:u w:val="single"/>
        </w:rPr>
        <w:t>settlement</w:t>
      </w:r>
      <w:r w:rsidRPr="009E59D5">
        <w:rPr>
          <w:highlight w:val="green"/>
          <w:u w:val="single"/>
        </w:rPr>
        <w:t>s</w:t>
      </w:r>
      <w:r w:rsidRPr="00845CC1">
        <w:rPr>
          <w:sz w:val="16"/>
          <w:szCs w:val="16"/>
        </w:rPr>
        <w:t>; for example, is it 3,000 km</w:t>
      </w:r>
      <w:r>
        <w:rPr>
          <w:sz w:val="16"/>
          <w:szCs w:val="16"/>
        </w:rPr>
        <w:t xml:space="preserve"> </w:t>
      </w:r>
      <w:r w:rsidRPr="00845CC1">
        <w:rPr>
          <w:sz w:val="16"/>
          <w:szCs w:val="16"/>
        </w:rPr>
        <w:t xml:space="preserve">from the island of Reunion. </w:t>
      </w:r>
      <w:r w:rsidRPr="00845CC1">
        <w:rPr>
          <w:u w:val="single"/>
        </w:rPr>
        <w:t xml:space="preserve">The Kerguelen </w:t>
      </w:r>
      <w:r w:rsidRPr="009E59D5">
        <w:rPr>
          <w:highlight w:val="green"/>
          <w:u w:val="single"/>
        </w:rPr>
        <w:t xml:space="preserve">Islands lie </w:t>
      </w:r>
      <w:r w:rsidRPr="009E59D5">
        <w:rPr>
          <w:b/>
          <w:bCs/>
          <w:highlight w:val="green"/>
          <w:u w:val="single"/>
        </w:rPr>
        <w:t>outside</w:t>
      </w:r>
      <w:r w:rsidRPr="00B84DCA">
        <w:rPr>
          <w:b/>
          <w:bCs/>
          <w:u w:val="single"/>
        </w:rPr>
        <w:t xml:space="preserve"> the main </w:t>
      </w:r>
      <w:r w:rsidRPr="009E59D5">
        <w:rPr>
          <w:b/>
          <w:bCs/>
          <w:highlight w:val="green"/>
          <w:u w:val="single"/>
        </w:rPr>
        <w:t>trade lines</w:t>
      </w:r>
      <w:r w:rsidRPr="00845CC1">
        <w:rPr>
          <w:u w:val="single"/>
        </w:rPr>
        <w:t>, so the</w:t>
      </w:r>
      <w:r>
        <w:rPr>
          <w:u w:val="single"/>
        </w:rPr>
        <w:t xml:space="preserve"> </w:t>
      </w:r>
      <w:r w:rsidRPr="00845CC1">
        <w:rPr>
          <w:u w:val="single"/>
        </w:rPr>
        <w:t xml:space="preserve">probability of a random ship arriving there is low. </w:t>
      </w:r>
      <w:r w:rsidRPr="00B84DCA">
        <w:rPr>
          <w:b/>
          <w:bCs/>
          <w:u w:val="single"/>
        </w:rPr>
        <w:t xml:space="preserve">The </w:t>
      </w:r>
      <w:r w:rsidRPr="009E59D5">
        <w:rPr>
          <w:b/>
          <w:bCs/>
          <w:highlight w:val="green"/>
          <w:u w:val="single"/>
        </w:rPr>
        <w:t>islands are inside the circumpolar Antarctic current</w:t>
      </w:r>
      <w:r w:rsidRPr="00845CC1">
        <w:rPr>
          <w:u w:val="single"/>
        </w:rPr>
        <w:t>, and they are surrounded by strong winds</w:t>
      </w:r>
      <w:r w:rsidRPr="00845CC1">
        <w:rPr>
          <w:sz w:val="16"/>
          <w:szCs w:val="16"/>
        </w:rPr>
        <w:t xml:space="preserve"> (the “Roaring Forties” and</w:t>
      </w:r>
      <w:r>
        <w:rPr>
          <w:sz w:val="16"/>
          <w:szCs w:val="16"/>
        </w:rPr>
        <w:t xml:space="preserve"> </w:t>
      </w:r>
      <w:r w:rsidRPr="00845CC1">
        <w:rPr>
          <w:sz w:val="16"/>
          <w:szCs w:val="16"/>
        </w:rPr>
        <w:t xml:space="preserve">“Furious Fifties”), </w:t>
      </w:r>
      <w:r w:rsidRPr="00845CC1">
        <w:rPr>
          <w:u w:val="single"/>
        </w:rPr>
        <w:t>which will not accidentally bring any ships from further north</w:t>
      </w:r>
      <w:r w:rsidRPr="00845CC1">
        <w:rPr>
          <w:sz w:val="16"/>
          <w:szCs w:val="16"/>
        </w:rPr>
        <w:t>.</w:t>
      </w:r>
      <w:r>
        <w:rPr>
          <w:sz w:val="16"/>
          <w:szCs w:val="16"/>
        </w:rPr>
        <w:t xml:space="preserve"> </w:t>
      </w:r>
      <w:r w:rsidRPr="00845CC1">
        <w:rPr>
          <w:u w:val="single"/>
        </w:rPr>
        <w:t xml:space="preserve">A return trip from Reunion to Kerguelen by ship takes 28 days. </w:t>
      </w:r>
      <w:r w:rsidRPr="00B84DCA">
        <w:rPr>
          <w:b/>
          <w:bCs/>
          <w:u w:val="single"/>
        </w:rPr>
        <w:t xml:space="preserve">The </w:t>
      </w:r>
      <w:r w:rsidRPr="009E59D5">
        <w:rPr>
          <w:b/>
          <w:bCs/>
          <w:highlight w:val="green"/>
          <w:u w:val="single"/>
        </w:rPr>
        <w:t>islands do not have an airport</w:t>
      </w:r>
      <w:r w:rsidRPr="00845CC1">
        <w:rPr>
          <w:u w:val="single"/>
        </w:rPr>
        <w:t xml:space="preserve">, so they cannot be reached by air, </w:t>
      </w:r>
      <w:r w:rsidRPr="00B84DCA">
        <w:rPr>
          <w:b/>
          <w:bCs/>
          <w:u w:val="single"/>
        </w:rPr>
        <w:t xml:space="preserve">and they are too remote for helicopter travel. </w:t>
      </w:r>
      <w:r w:rsidRPr="00845CC1">
        <w:rPr>
          <w:sz w:val="16"/>
          <w:szCs w:val="16"/>
        </w:rPr>
        <w:t>While Easter Island is even more remote from other human settlements, it is more populated</w:t>
      </w:r>
      <w:r>
        <w:rPr>
          <w:sz w:val="16"/>
          <w:szCs w:val="16"/>
        </w:rPr>
        <w:t xml:space="preserve"> </w:t>
      </w:r>
      <w:r w:rsidRPr="00845CC1">
        <w:rPr>
          <w:sz w:val="16"/>
          <w:szCs w:val="16"/>
        </w:rPr>
        <w:t>and more often accessed by ships and planes.</w:t>
      </w:r>
      <w:r>
        <w:rPr>
          <w:sz w:val="16"/>
          <w:szCs w:val="16"/>
        </w:rPr>
        <w:t xml:space="preserve"> </w:t>
      </w:r>
      <w:r w:rsidRPr="00B84DCA">
        <w:rPr>
          <w:b/>
          <w:bCs/>
          <w:u w:val="single"/>
        </w:rPr>
        <w:t xml:space="preserve">The </w:t>
      </w:r>
      <w:r w:rsidRPr="009E59D5">
        <w:rPr>
          <w:b/>
          <w:bCs/>
          <w:highlight w:val="green"/>
          <w:u w:val="single"/>
        </w:rPr>
        <w:t>intense and isolating wind circulation</w:t>
      </w:r>
      <w:r w:rsidRPr="00B84DCA">
        <w:rPr>
          <w:b/>
          <w:bCs/>
          <w:u w:val="single"/>
        </w:rPr>
        <w:t xml:space="preserve"> around the South Pole </w:t>
      </w:r>
      <w:r w:rsidRPr="009E59D5">
        <w:rPr>
          <w:b/>
          <w:bCs/>
          <w:highlight w:val="green"/>
          <w:u w:val="single"/>
        </w:rPr>
        <w:t>could increase the time</w:t>
      </w:r>
      <w:r w:rsidRPr="00B84DCA">
        <w:rPr>
          <w:b/>
          <w:bCs/>
          <w:u w:val="single"/>
        </w:rPr>
        <w:t xml:space="preserve"> required </w:t>
      </w:r>
      <w:r w:rsidRPr="009E59D5">
        <w:rPr>
          <w:b/>
          <w:bCs/>
          <w:highlight w:val="green"/>
          <w:u w:val="single"/>
        </w:rPr>
        <w:t>for ash</w:t>
      </w:r>
      <w:r w:rsidRPr="00B84DCA">
        <w:rPr>
          <w:b/>
          <w:bCs/>
          <w:u w:val="single"/>
        </w:rPr>
        <w:t xml:space="preserve"> or </w:t>
      </w:r>
      <w:r w:rsidRPr="003E2108">
        <w:rPr>
          <w:b/>
          <w:bCs/>
          <w:u w:val="single"/>
        </w:rPr>
        <w:t xml:space="preserve">radioactive </w:t>
      </w:r>
      <w:r w:rsidRPr="009E59D5">
        <w:rPr>
          <w:b/>
          <w:bCs/>
          <w:highlight w:val="green"/>
          <w:u w:val="single"/>
        </w:rPr>
        <w:t>clouds</w:t>
      </w:r>
      <w:r w:rsidRPr="00845CC1">
        <w:rPr>
          <w:sz w:val="16"/>
          <w:szCs w:val="16"/>
        </w:rPr>
        <w:t xml:space="preserve"> from the northern hemisphere </w:t>
      </w:r>
      <w:r w:rsidRPr="00B84DCA">
        <w:rPr>
          <w:b/>
          <w:bCs/>
          <w:u w:val="single"/>
        </w:rPr>
        <w:t>to reach</w:t>
      </w:r>
      <w:r w:rsidRPr="00845CC1">
        <w:rPr>
          <w:u w:val="single"/>
        </w:rPr>
        <w:t xml:space="preserve"> the South</w:t>
      </w:r>
      <w:r>
        <w:rPr>
          <w:u w:val="single"/>
        </w:rPr>
        <w:t xml:space="preserve"> </w:t>
      </w:r>
      <w:r w:rsidRPr="00845CC1">
        <w:rPr>
          <w:u w:val="single"/>
        </w:rPr>
        <w:t>Polar Region. But the Kerguelen Islands are also not too close to the South Pole</w:t>
      </w:r>
      <w:r w:rsidRPr="00845CC1">
        <w:rPr>
          <w:sz w:val="16"/>
          <w:szCs w:val="16"/>
        </w:rPr>
        <w:t>: they are at</w:t>
      </w:r>
      <w:r>
        <w:rPr>
          <w:sz w:val="16"/>
          <w:szCs w:val="16"/>
        </w:rPr>
        <w:t xml:space="preserve"> </w:t>
      </w:r>
      <w:r w:rsidRPr="00845CC1">
        <w:rPr>
          <w:sz w:val="16"/>
          <w:szCs w:val="16"/>
        </w:rPr>
        <w:t xml:space="preserve">the equivalent latitude as southern Germany; thus, </w:t>
      </w:r>
      <w:r w:rsidRPr="00845CC1">
        <w:rPr>
          <w:u w:val="single"/>
        </w:rPr>
        <w:t>they get quite a bit of sunlight</w:t>
      </w:r>
      <w:r>
        <w:rPr>
          <w:sz w:val="16"/>
          <w:szCs w:val="16"/>
        </w:rPr>
        <w:t xml:space="preserve"> </w:t>
      </w:r>
      <w:r w:rsidRPr="00845CC1">
        <w:rPr>
          <w:u w:val="single"/>
        </w:rPr>
        <w:t>The Kerguelen Islands have a stable but cold climate</w:t>
      </w:r>
      <w:r w:rsidRPr="00845CC1">
        <w:rPr>
          <w:sz w:val="16"/>
          <w:szCs w:val="16"/>
        </w:rPr>
        <w:t>, with temperatures above freezing</w:t>
      </w:r>
      <w:r>
        <w:rPr>
          <w:sz w:val="16"/>
          <w:szCs w:val="16"/>
        </w:rPr>
        <w:t xml:space="preserve"> </w:t>
      </w:r>
      <w:r w:rsidRPr="00845CC1">
        <w:rPr>
          <w:sz w:val="16"/>
          <w:szCs w:val="16"/>
        </w:rPr>
        <w:t xml:space="preserve">most of the time. </w:t>
      </w:r>
      <w:r w:rsidRPr="00845CC1">
        <w:rPr>
          <w:u w:val="single"/>
        </w:rPr>
        <w:t xml:space="preserve">The </w:t>
      </w:r>
      <w:r w:rsidRPr="009E59D5">
        <w:rPr>
          <w:highlight w:val="green"/>
          <w:u w:val="single"/>
        </w:rPr>
        <w:t xml:space="preserve">main island has </w:t>
      </w:r>
      <w:r w:rsidRPr="009E59D5">
        <w:rPr>
          <w:b/>
          <w:bCs/>
          <w:highlight w:val="green"/>
          <w:u w:val="single"/>
        </w:rPr>
        <w:t>edible vegetation and many edible animals</w:t>
      </w:r>
      <w:r w:rsidRPr="00845CC1">
        <w:rPr>
          <w:u w:val="single"/>
        </w:rPr>
        <w:t>, including</w:t>
      </w:r>
      <w:r>
        <w:rPr>
          <w:u w:val="single"/>
        </w:rPr>
        <w:t xml:space="preserve"> </w:t>
      </w:r>
      <w:r w:rsidRPr="00845CC1">
        <w:rPr>
          <w:u w:val="single"/>
        </w:rPr>
        <w:t xml:space="preserve">3,000 sheeps. The </w:t>
      </w:r>
      <w:r w:rsidRPr="009E59D5">
        <w:rPr>
          <w:highlight w:val="green"/>
          <w:u w:val="single"/>
        </w:rPr>
        <w:t>island is very large, approximately 7,000 km2</w:t>
      </w:r>
      <w:r>
        <w:rPr>
          <w:u w:val="single"/>
        </w:rPr>
        <w:t xml:space="preserve"> </w:t>
      </w:r>
      <w:r w:rsidRPr="00845CC1">
        <w:rPr>
          <w:u w:val="single"/>
        </w:rPr>
        <w:t xml:space="preserve">, and </w:t>
      </w:r>
      <w:r w:rsidRPr="00B84DCA">
        <w:rPr>
          <w:b/>
          <w:bCs/>
          <w:u w:val="single"/>
        </w:rPr>
        <w:t>it has many deep gulfs and fjords that could be used as harbors</w:t>
      </w:r>
      <w:r w:rsidRPr="00845CC1">
        <w:rPr>
          <w:u w:val="single"/>
        </w:rPr>
        <w:t>.</w:t>
      </w:r>
      <w:r>
        <w:rPr>
          <w:u w:val="single"/>
        </w:rPr>
        <w:t xml:space="preserve"> </w:t>
      </w:r>
      <w:r w:rsidRPr="00845CC1">
        <w:rPr>
          <w:u w:val="single"/>
        </w:rPr>
        <w:t xml:space="preserve">The main island has high mountains (over 1,000 m) with </w:t>
      </w:r>
      <w:r w:rsidRPr="00B84DCA">
        <w:rPr>
          <w:b/>
          <w:bCs/>
          <w:u w:val="single"/>
        </w:rPr>
        <w:t>an ice cap which could provide fresh water</w:t>
      </w:r>
      <w:r w:rsidRPr="00845CC1">
        <w:rPr>
          <w:u w:val="single"/>
        </w:rPr>
        <w:t>.</w:t>
      </w:r>
      <w:r w:rsidRPr="00845CC1">
        <w:rPr>
          <w:sz w:val="16"/>
          <w:szCs w:val="16"/>
        </w:rPr>
        <w:t xml:space="preserve"> </w:t>
      </w:r>
      <w:r w:rsidRPr="00845CC1">
        <w:rPr>
          <w:u w:val="single"/>
        </w:rPr>
        <w:t xml:space="preserve">Nearby </w:t>
      </w:r>
      <w:r w:rsidRPr="009E59D5">
        <w:rPr>
          <w:highlight w:val="green"/>
          <w:u w:val="single"/>
        </w:rPr>
        <w:t>ice-free mountains</w:t>
      </w:r>
      <w:r w:rsidRPr="00845CC1">
        <w:rPr>
          <w:u w:val="single"/>
        </w:rPr>
        <w:t xml:space="preserve"> hundreds of meters high could </w:t>
      </w:r>
      <w:r w:rsidRPr="009E59D5">
        <w:rPr>
          <w:highlight w:val="green"/>
          <w:u w:val="single"/>
        </w:rPr>
        <w:t xml:space="preserve">provide </w:t>
      </w:r>
      <w:r w:rsidRPr="009E59D5">
        <w:rPr>
          <w:b/>
          <w:bCs/>
          <w:highlight w:val="green"/>
          <w:u w:val="single"/>
        </w:rPr>
        <w:t>protection against tsunamis</w:t>
      </w:r>
      <w:r w:rsidRPr="00845CC1">
        <w:rPr>
          <w:u w:val="single"/>
        </w:rPr>
        <w:t xml:space="preserve">. The highest </w:t>
      </w:r>
      <w:r w:rsidRPr="003E2108">
        <w:rPr>
          <w:u w:val="single"/>
        </w:rPr>
        <w:t>mountain is volcanic</w:t>
      </w:r>
      <w:r w:rsidRPr="003E2108">
        <w:rPr>
          <w:sz w:val="16"/>
          <w:szCs w:val="16"/>
        </w:rPr>
        <w:t>,</w:t>
      </w:r>
      <w:r w:rsidRPr="00845CC1">
        <w:rPr>
          <w:sz w:val="16"/>
          <w:szCs w:val="16"/>
        </w:rPr>
        <w:t xml:space="preserve"> and was active 100,000 years ago</w:t>
      </w:r>
      <w:r>
        <w:rPr>
          <w:sz w:val="16"/>
          <w:szCs w:val="16"/>
        </w:rPr>
        <w:t xml:space="preserve"> </w:t>
      </w:r>
      <w:r w:rsidRPr="00845CC1">
        <w:rPr>
          <w:sz w:val="16"/>
          <w:szCs w:val="16"/>
        </w:rPr>
        <w:t xml:space="preserve">(Weis et al., 1998). </w:t>
      </w:r>
      <w:r w:rsidRPr="00845CC1">
        <w:rPr>
          <w:u w:val="single"/>
        </w:rPr>
        <w:t xml:space="preserve">However, </w:t>
      </w:r>
      <w:r w:rsidRPr="009E59D5">
        <w:rPr>
          <w:b/>
          <w:bCs/>
          <w:highlight w:val="green"/>
          <w:u w:val="single"/>
        </w:rPr>
        <w:t>residual geothermal heat could provide heating</w:t>
      </w:r>
      <w:r w:rsidRPr="00B84DCA">
        <w:rPr>
          <w:b/>
          <w:bCs/>
          <w:u w:val="single"/>
        </w:rPr>
        <w:t xml:space="preserve"> and energy for a refuge</w:t>
      </w:r>
      <w:r w:rsidRPr="00845CC1">
        <w:rPr>
          <w:u w:val="single"/>
        </w:rPr>
        <w:t>.</w:t>
      </w:r>
      <w:r>
        <w:rPr>
          <w:u w:val="single"/>
        </w:rPr>
        <w:t xml:space="preserve"> </w:t>
      </w:r>
      <w:r w:rsidRPr="00845CC1">
        <w:rPr>
          <w:u w:val="single"/>
        </w:rPr>
        <w:t>The main island has a continuous population of</w:t>
      </w:r>
      <w:r w:rsidRPr="00845CC1">
        <w:rPr>
          <w:sz w:val="16"/>
          <w:szCs w:val="16"/>
        </w:rPr>
        <w:t xml:space="preserve"> only </w:t>
      </w:r>
      <w:r w:rsidRPr="00845CC1">
        <w:rPr>
          <w:u w:val="single"/>
        </w:rPr>
        <w:t>about 45 people</w:t>
      </w:r>
      <w:r w:rsidRPr="00845CC1">
        <w:rPr>
          <w:sz w:val="16"/>
          <w:szCs w:val="16"/>
        </w:rPr>
        <w:t xml:space="preserve">, </w:t>
      </w:r>
      <w:r w:rsidRPr="00845CC1">
        <w:rPr>
          <w:u w:val="single"/>
        </w:rPr>
        <w:t>who live at a scientific</w:t>
      </w:r>
      <w:r>
        <w:rPr>
          <w:u w:val="single"/>
        </w:rPr>
        <w:t xml:space="preserve"> </w:t>
      </w:r>
      <w:r w:rsidRPr="00845CC1">
        <w:rPr>
          <w:u w:val="single"/>
        </w:rPr>
        <w:t xml:space="preserve">station. </w:t>
      </w:r>
      <w:r w:rsidRPr="009E59D5">
        <w:rPr>
          <w:highlight w:val="green"/>
          <w:u w:val="single"/>
        </w:rPr>
        <w:t>Scientists who are selected</w:t>
      </w:r>
      <w:r w:rsidRPr="00845CC1">
        <w:rPr>
          <w:u w:val="single"/>
        </w:rPr>
        <w:t xml:space="preserve"> for long expeditions </w:t>
      </w:r>
      <w:r w:rsidRPr="009E59D5">
        <w:rPr>
          <w:highlight w:val="green"/>
          <w:u w:val="single"/>
        </w:rPr>
        <w:t xml:space="preserve">are </w:t>
      </w:r>
      <w:r w:rsidRPr="009E59D5">
        <w:rPr>
          <w:b/>
          <w:bCs/>
          <w:highlight w:val="green"/>
          <w:u w:val="single"/>
        </w:rPr>
        <w:t>more organized and educated</w:t>
      </w:r>
      <w:r w:rsidRPr="00B84DCA">
        <w:rPr>
          <w:b/>
          <w:bCs/>
          <w:u w:val="single"/>
        </w:rPr>
        <w:t xml:space="preserve"> than random people, </w:t>
      </w:r>
      <w:r w:rsidRPr="009E59D5">
        <w:rPr>
          <w:b/>
          <w:bCs/>
          <w:highlight w:val="green"/>
          <w:u w:val="single"/>
        </w:rPr>
        <w:t>so they may be better prepared for survival</w:t>
      </w:r>
      <w:r w:rsidRPr="00845CC1">
        <w:rPr>
          <w:u w:val="single"/>
        </w:rPr>
        <w:t>. Such a scientific base will</w:t>
      </w:r>
      <w:r>
        <w:rPr>
          <w:u w:val="single"/>
        </w:rPr>
        <w:t xml:space="preserve"> </w:t>
      </w:r>
      <w:r w:rsidRPr="00845CC1">
        <w:rPr>
          <w:u w:val="single"/>
        </w:rPr>
        <w:t>not be a military target</w:t>
      </w:r>
      <w:r w:rsidRPr="00845CC1">
        <w:rPr>
          <w:sz w:val="16"/>
          <w:szCs w:val="16"/>
        </w:rPr>
        <w:t xml:space="preserve"> in case of war. </w:t>
      </w:r>
      <w:r w:rsidRPr="00845CC1">
        <w:rPr>
          <w:u w:val="single"/>
        </w:rPr>
        <w:t>There are several other South Ocean islands similar to</w:t>
      </w:r>
      <w:r>
        <w:rPr>
          <w:u w:val="single"/>
        </w:rPr>
        <w:t xml:space="preserve"> </w:t>
      </w:r>
      <w:r w:rsidRPr="00845CC1">
        <w:rPr>
          <w:u w:val="single"/>
        </w:rPr>
        <w:t>Kerguelen, like South Georgia, Auckland Island and Macquarie Island</w:t>
      </w:r>
      <w:r w:rsidRPr="00845CC1">
        <w:rPr>
          <w:sz w:val="16"/>
          <w:szCs w:val="16"/>
        </w:rPr>
        <w:t xml:space="preserve"> (Schalansky, 2010).</w:t>
      </w:r>
    </w:p>
    <w:p w14:paraId="100CFAE8" w14:textId="77777777" w:rsidR="005F504F" w:rsidRDefault="005F504F" w:rsidP="005F504F">
      <w:pPr>
        <w:pStyle w:val="Heading4"/>
      </w:pPr>
      <w:r>
        <w:t xml:space="preserve">Rigorous climate simulations prove that </w:t>
      </w:r>
      <w:r w:rsidRPr="00A96471">
        <w:rPr>
          <w:u w:val="single"/>
        </w:rPr>
        <w:t>hydrophilic black carbon</w:t>
      </w:r>
      <w:r>
        <w:rPr>
          <w:u w:val="single"/>
        </w:rPr>
        <w:t xml:space="preserve"> (BC)</w:t>
      </w:r>
      <w:r>
        <w:t xml:space="preserve"> would </w:t>
      </w:r>
      <w:r w:rsidRPr="00A96471">
        <w:rPr>
          <w:u w:val="single"/>
        </w:rPr>
        <w:t>adhere</w:t>
      </w:r>
      <w:r>
        <w:t xml:space="preserve"> to atmospheric precipitation – Results in a </w:t>
      </w:r>
      <w:r w:rsidRPr="00A96471">
        <w:rPr>
          <w:u w:val="single"/>
        </w:rPr>
        <w:t>rainout effect</w:t>
      </w:r>
      <w:r>
        <w:t xml:space="preserve"> that quickly reverses nuclear cooling and </w:t>
      </w:r>
      <w:r w:rsidRPr="00CD501C">
        <w:rPr>
          <w:u w:val="single"/>
        </w:rPr>
        <w:t>won’t</w:t>
      </w:r>
      <w:r>
        <w:t xml:space="preserve"> cause heating</w:t>
      </w:r>
    </w:p>
    <w:p w14:paraId="5D025CB6" w14:textId="77777777" w:rsidR="005F504F" w:rsidRDefault="005F504F" w:rsidP="005F504F">
      <w:pPr>
        <w:rPr>
          <w:sz w:val="16"/>
          <w:szCs w:val="16"/>
        </w:rPr>
      </w:pPr>
      <w:r w:rsidRPr="0055654B">
        <w:rPr>
          <w:rStyle w:val="Style13ptBold"/>
        </w:rPr>
        <w:t>Reisner et al. 18</w:t>
      </w:r>
      <w:r>
        <w:t xml:space="preserve"> </w:t>
      </w:r>
      <w:r w:rsidRPr="0055654B">
        <w:rPr>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Eunmo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exchange:An improved assessment based on detailed source calculations”. 3/16/18. DOA: 7/13/19. </w:t>
      </w:r>
      <w:hyperlink r:id="rId9" w:history="1">
        <w:r w:rsidRPr="00294EC8">
          <w:rPr>
            <w:rStyle w:val="Hyperlink"/>
            <w:sz w:val="16"/>
            <w:szCs w:val="16"/>
          </w:rPr>
          <w:t>https://agupubs.onlinelibrary.wiley.com/doi/full/10.1002/2017JD027331</w:t>
        </w:r>
      </w:hyperlink>
      <w:r w:rsidRPr="0055654B">
        <w:rPr>
          <w:sz w:val="16"/>
          <w:szCs w:val="16"/>
        </w:rPr>
        <w:t>)</w:t>
      </w:r>
    </w:p>
    <w:p w14:paraId="3EABA86E" w14:textId="77777777" w:rsidR="005F504F" w:rsidRPr="0055654B" w:rsidRDefault="005F504F" w:rsidP="005F504F">
      <w:pPr>
        <w:rPr>
          <w:sz w:val="10"/>
          <w:szCs w:val="10"/>
        </w:rPr>
      </w:pPr>
      <w:r>
        <w:rPr>
          <w:sz w:val="16"/>
          <w:szCs w:val="16"/>
        </w:rPr>
        <w:t>*BC = Black Carbon</w:t>
      </w:r>
    </w:p>
    <w:p w14:paraId="5A695688" w14:textId="77777777" w:rsidR="005F504F" w:rsidRDefault="005F504F" w:rsidP="005F504F">
      <w:pPr>
        <w:rPr>
          <w:b/>
          <w:bCs/>
          <w:u w:val="single"/>
        </w:rPr>
      </w:pPr>
      <w:r w:rsidRPr="00DC3E80">
        <w:rPr>
          <w:u w:val="single"/>
        </w:rPr>
        <w:t xml:space="preserve">The no-rubble </w:t>
      </w:r>
      <w:r w:rsidRPr="009E59D5">
        <w:rPr>
          <w:highlight w:val="green"/>
          <w:u w:val="single"/>
        </w:rPr>
        <w:t>simulation produces</w:t>
      </w:r>
      <w:r w:rsidRPr="00DC3E80">
        <w:rPr>
          <w:u w:val="single"/>
        </w:rPr>
        <w:t xml:space="preserve"> </w:t>
      </w:r>
      <w:r w:rsidRPr="00E315FD">
        <w:rPr>
          <w:sz w:val="16"/>
          <w:szCs w:val="16"/>
        </w:rPr>
        <w:t xml:space="preserve">a </w:t>
      </w:r>
      <w:r w:rsidRPr="009E59D5">
        <w:rPr>
          <w:highlight w:val="green"/>
          <w:u w:val="single"/>
        </w:rPr>
        <w:t>significantly more</w:t>
      </w:r>
      <w:r w:rsidRPr="00DC3E80">
        <w:rPr>
          <w:u w:val="single"/>
        </w:rPr>
        <w:t xml:space="preserve"> intense </w:t>
      </w:r>
      <w:r w:rsidRPr="009E59D5">
        <w:rPr>
          <w:highlight w:val="green"/>
          <w:u w:val="single"/>
        </w:rPr>
        <w:t>fire</w:t>
      </w:r>
      <w:r w:rsidRPr="00E315FD">
        <w:rPr>
          <w:sz w:val="16"/>
          <w:szCs w:val="16"/>
        </w:rPr>
        <w:t xml:space="preserve">, </w:t>
      </w:r>
      <w:r w:rsidRPr="00DC3E80">
        <w:rPr>
          <w:u w:val="single"/>
        </w:rPr>
        <w:t xml:space="preserve">with more </w:t>
      </w:r>
      <w:r w:rsidRPr="00E315FD">
        <w:rPr>
          <w:sz w:val="16"/>
          <w:szCs w:val="16"/>
        </w:rPr>
        <w:t xml:space="preserve">fire </w:t>
      </w:r>
      <w:r w:rsidRPr="00DC3E80">
        <w:rPr>
          <w:u w:val="single"/>
        </w:rPr>
        <w:t>spread</w:t>
      </w:r>
      <w:r w:rsidRPr="00E315FD">
        <w:rPr>
          <w:sz w:val="16"/>
          <w:szCs w:val="16"/>
        </w:rPr>
        <w:t>,</w:t>
      </w:r>
      <w:r>
        <w:rPr>
          <w:sz w:val="16"/>
          <w:szCs w:val="16"/>
        </w:rPr>
        <w:t xml:space="preserve"> </w:t>
      </w:r>
      <w:r w:rsidRPr="00DC3E80">
        <w:rPr>
          <w:u w:val="single"/>
        </w:rPr>
        <w:t xml:space="preserve">and </w:t>
      </w:r>
      <w:r w:rsidRPr="00E315FD">
        <w:rPr>
          <w:sz w:val="16"/>
          <w:szCs w:val="16"/>
        </w:rPr>
        <w:t xml:space="preserve">consequently </w:t>
      </w:r>
      <w:r w:rsidRPr="00DC3E80">
        <w:rPr>
          <w:u w:val="single"/>
        </w:rPr>
        <w:t>a significantly stronger plume with larger amounts of BC reaching into the</w:t>
      </w:r>
      <w:r>
        <w:rPr>
          <w:u w:val="single"/>
        </w:rPr>
        <w:t xml:space="preserve"> </w:t>
      </w:r>
      <w:r w:rsidRPr="00DC3E80">
        <w:rPr>
          <w:u w:val="single"/>
        </w:rPr>
        <w:t>upper atmosphere</w:t>
      </w:r>
      <w:r w:rsidRPr="00E315FD">
        <w:rPr>
          <w:sz w:val="16"/>
          <w:szCs w:val="16"/>
        </w:rPr>
        <w:t xml:space="preserve"> than the simulation with rubble, illustrated in Figure 5. </w:t>
      </w:r>
      <w:r w:rsidRPr="00DC3E80">
        <w:rPr>
          <w:u w:val="single"/>
        </w:rPr>
        <w:t>While the no-rubble</w:t>
      </w:r>
      <w:r>
        <w:rPr>
          <w:u w:val="single"/>
        </w:rPr>
        <w:t xml:space="preserve"> </w:t>
      </w:r>
      <w:r w:rsidRPr="00DC3E80">
        <w:rPr>
          <w:u w:val="single"/>
        </w:rPr>
        <w:t xml:space="preserve">simulation </w:t>
      </w:r>
      <w:r w:rsidRPr="009E59D5">
        <w:rPr>
          <w:b/>
          <w:bCs/>
          <w:highlight w:val="green"/>
          <w:u w:val="single"/>
        </w:rPr>
        <w:t>represents</w:t>
      </w:r>
      <w:r w:rsidRPr="00E3154A">
        <w:rPr>
          <w:b/>
          <w:bCs/>
          <w:u w:val="single"/>
        </w:rPr>
        <w:t xml:space="preserve"> the </w:t>
      </w:r>
      <w:r w:rsidRPr="009E59D5">
        <w:rPr>
          <w:b/>
          <w:bCs/>
          <w:highlight w:val="green"/>
          <w:u w:val="single"/>
        </w:rPr>
        <w:t>worst-case scenario</w:t>
      </w:r>
      <w:r w:rsidRPr="00DC3E80">
        <w:rPr>
          <w:u w:val="single"/>
        </w:rPr>
        <w:t xml:space="preserve"> involving vigorous fire activity</w:t>
      </w:r>
      <w:r w:rsidRPr="00E315FD">
        <w:rPr>
          <w:sz w:val="16"/>
          <w:szCs w:val="16"/>
        </w:rPr>
        <w:t xml:space="preserve">, </w:t>
      </w:r>
      <w:r w:rsidRPr="009E59D5">
        <w:rPr>
          <w:b/>
          <w:bCs/>
          <w:highlight w:val="green"/>
          <w:u w:val="single"/>
        </w:rPr>
        <w:t>only a</w:t>
      </w:r>
      <w:r w:rsidRPr="00E3154A">
        <w:rPr>
          <w:b/>
          <w:bCs/>
          <w:u w:val="single"/>
        </w:rPr>
        <w:t xml:space="preserve"> relatively </w:t>
      </w:r>
      <w:r w:rsidRPr="009E59D5">
        <w:rPr>
          <w:b/>
          <w:bCs/>
          <w:highlight w:val="green"/>
          <w:u w:val="single"/>
        </w:rPr>
        <w:t>small amount of carbon</w:t>
      </w:r>
      <w:r w:rsidRPr="00E3154A">
        <w:rPr>
          <w:b/>
          <w:bCs/>
          <w:u w:val="single"/>
        </w:rPr>
        <w:t xml:space="preserve"> makes its way into the stratosphere</w:t>
      </w:r>
      <w:r w:rsidRPr="00DC3E80">
        <w:rPr>
          <w:u w:val="single"/>
        </w:rPr>
        <w:t xml:space="preserve"> </w:t>
      </w:r>
      <w:r w:rsidRPr="00E315FD">
        <w:rPr>
          <w:sz w:val="16"/>
          <w:szCs w:val="16"/>
        </w:rPr>
        <w:t>during the course of the</w:t>
      </w:r>
      <w:r>
        <w:rPr>
          <w:sz w:val="16"/>
          <w:szCs w:val="16"/>
        </w:rPr>
        <w:t xml:space="preserve"> </w:t>
      </w:r>
      <w:r w:rsidRPr="00E315FD">
        <w:rPr>
          <w:sz w:val="16"/>
          <w:szCs w:val="16"/>
        </w:rPr>
        <w:t>simulation. But while small compared to the surface BC mass, stratospheric BC amounts</w:t>
      </w:r>
      <w:r>
        <w:rPr>
          <w:sz w:val="16"/>
          <w:szCs w:val="16"/>
        </w:rPr>
        <w:t xml:space="preserve"> </w:t>
      </w:r>
      <w:r w:rsidRPr="00E315FD">
        <w:rPr>
          <w:sz w:val="16"/>
          <w:szCs w:val="16"/>
        </w:rPr>
        <w:t>from the current simulations are significantly higher than what would be expected from</w:t>
      </w:r>
      <w:r>
        <w:rPr>
          <w:sz w:val="16"/>
          <w:szCs w:val="16"/>
        </w:rPr>
        <w:t xml:space="preserve"> </w:t>
      </w:r>
      <w:r w:rsidRPr="00E315FD">
        <w:rPr>
          <w:sz w:val="16"/>
          <w:szCs w:val="16"/>
        </w:rPr>
        <w:t>burning vegetation such as trees (Heilman et al., 2014), e.g., the higher energy density of the</w:t>
      </w:r>
      <w:r>
        <w:rPr>
          <w:sz w:val="16"/>
          <w:szCs w:val="16"/>
        </w:rPr>
        <w:t xml:space="preserve"> </w:t>
      </w:r>
      <w:r w:rsidRPr="00E315FD">
        <w:rPr>
          <w:sz w:val="16"/>
          <w:szCs w:val="16"/>
        </w:rPr>
        <w:t>building fuels and the initial fluence from the weapon produce an intense response within</w:t>
      </w:r>
      <w:r>
        <w:rPr>
          <w:sz w:val="16"/>
          <w:szCs w:val="16"/>
        </w:rPr>
        <w:t xml:space="preserve"> </w:t>
      </w:r>
      <w:r w:rsidRPr="00E315FD">
        <w:rPr>
          <w:sz w:val="16"/>
          <w:szCs w:val="16"/>
        </w:rPr>
        <w:t>HIGRAD with initial updrafts of order 100 m/s in the lower troposphere. Or, in comparison</w:t>
      </w:r>
      <w:r>
        <w:rPr>
          <w:sz w:val="16"/>
          <w:szCs w:val="16"/>
        </w:rPr>
        <w:t xml:space="preserve"> </w:t>
      </w:r>
      <w:r w:rsidRPr="00E315FD">
        <w:rPr>
          <w:sz w:val="16"/>
          <w:szCs w:val="16"/>
        </w:rPr>
        <w:t>to a mass fire, wildfires will burn only a small amount of fuel in the corresponding time</w:t>
      </w:r>
      <w:r>
        <w:rPr>
          <w:sz w:val="16"/>
          <w:szCs w:val="16"/>
        </w:rPr>
        <w:t xml:space="preserve"> </w:t>
      </w:r>
      <w:r w:rsidRPr="00E315FD">
        <w:rPr>
          <w:sz w:val="16"/>
          <w:szCs w:val="16"/>
        </w:rPr>
        <w:t>period (roughly 10 minutes) that a nuclear weapon fluence can effectively ignite a large area</w:t>
      </w:r>
      <w:r>
        <w:rPr>
          <w:sz w:val="16"/>
          <w:szCs w:val="16"/>
        </w:rPr>
        <w:t xml:space="preserve"> </w:t>
      </w:r>
      <w:r w:rsidRPr="00E315FD">
        <w:rPr>
          <w:sz w:val="16"/>
          <w:szCs w:val="16"/>
        </w:rPr>
        <w:t>of fuel producing an impressive atmospheric response.</w:t>
      </w:r>
      <w:r>
        <w:rPr>
          <w:sz w:val="16"/>
          <w:szCs w:val="16"/>
        </w:rPr>
        <w:t xml:space="preserve"> </w:t>
      </w:r>
      <w:r w:rsidRPr="00E315FD">
        <w:rPr>
          <w:sz w:val="16"/>
          <w:szCs w:val="16"/>
        </w:rPr>
        <w:t xml:space="preserve">Figure 6 shows </w:t>
      </w:r>
      <w:r w:rsidRPr="00DC3E80">
        <w:rPr>
          <w:u w:val="single"/>
        </w:rPr>
        <w:t xml:space="preserve">vertical </w:t>
      </w:r>
      <w:r w:rsidRPr="009E59D5">
        <w:rPr>
          <w:highlight w:val="green"/>
          <w:u w:val="single"/>
        </w:rPr>
        <w:t>profiles of BC</w:t>
      </w:r>
      <w:r w:rsidRPr="00E315FD">
        <w:rPr>
          <w:sz w:val="16"/>
          <w:szCs w:val="16"/>
        </w:rPr>
        <w:t xml:space="preserve"> multiplied by 100 (number of cities involved in the</w:t>
      </w:r>
      <w:r>
        <w:rPr>
          <w:sz w:val="16"/>
          <w:szCs w:val="16"/>
        </w:rPr>
        <w:t xml:space="preserve"> </w:t>
      </w:r>
      <w:r w:rsidRPr="00E315FD">
        <w:rPr>
          <w:sz w:val="16"/>
          <w:szCs w:val="16"/>
        </w:rPr>
        <w:t>exchange) from the two simulations. The total amount of BC produced is in line with</w:t>
      </w:r>
      <w:r>
        <w:rPr>
          <w:sz w:val="16"/>
          <w:szCs w:val="16"/>
        </w:rPr>
        <w:t xml:space="preserve"> </w:t>
      </w:r>
      <w:r w:rsidRPr="00E315FD">
        <w:rPr>
          <w:sz w:val="16"/>
          <w:szCs w:val="16"/>
        </w:rPr>
        <w:t>previous estimates (about 3.69 Tg from no-rubble simulation); however, the majority of BC</w:t>
      </w:r>
      <w:r>
        <w:rPr>
          <w:sz w:val="16"/>
          <w:szCs w:val="16"/>
        </w:rPr>
        <w:t xml:space="preserve"> </w:t>
      </w:r>
      <w:r w:rsidRPr="00DC3E80">
        <w:rPr>
          <w:u w:val="single"/>
        </w:rPr>
        <w:t>reside</w:t>
      </w:r>
      <w:r w:rsidRPr="00E315FD">
        <w:rPr>
          <w:sz w:val="16"/>
          <w:szCs w:val="16"/>
        </w:rPr>
        <w:t xml:space="preserve">s </w:t>
      </w:r>
      <w:r w:rsidRPr="009E59D5">
        <w:rPr>
          <w:b/>
          <w:bCs/>
          <w:highlight w:val="green"/>
          <w:u w:val="single"/>
        </w:rPr>
        <w:t>below the stratosphere</w:t>
      </w:r>
      <w:r w:rsidRPr="00E315FD">
        <w:rPr>
          <w:sz w:val="16"/>
          <w:szCs w:val="16"/>
        </w:rPr>
        <w:t xml:space="preserve"> (3.46 Tg below 12 km) </w:t>
      </w:r>
      <w:r w:rsidRPr="009E59D5">
        <w:rPr>
          <w:highlight w:val="green"/>
          <w:u w:val="single"/>
        </w:rPr>
        <w:t>and can be</w:t>
      </w:r>
      <w:r w:rsidRPr="00DC3E80">
        <w:rPr>
          <w:u w:val="single"/>
        </w:rPr>
        <w:t xml:space="preserve"> </w:t>
      </w:r>
      <w:r w:rsidRPr="00E3154A">
        <w:rPr>
          <w:b/>
          <w:bCs/>
          <w:u w:val="single"/>
        </w:rPr>
        <w:t xml:space="preserve">readily </w:t>
      </w:r>
      <w:r w:rsidRPr="009E59D5">
        <w:rPr>
          <w:b/>
          <w:bCs/>
          <w:highlight w:val="green"/>
          <w:u w:val="single"/>
        </w:rPr>
        <w:t>impacted by</w:t>
      </w:r>
      <w:r w:rsidRPr="00E3154A">
        <w:rPr>
          <w:b/>
          <w:bCs/>
          <w:u w:val="single"/>
        </w:rPr>
        <w:t xml:space="preserve"> scavenging from </w:t>
      </w:r>
      <w:r w:rsidRPr="009E59D5">
        <w:rPr>
          <w:b/>
          <w:bCs/>
          <w:highlight w:val="green"/>
          <w:u w:val="single"/>
        </w:rPr>
        <w:t>precipitation</w:t>
      </w:r>
      <w:r w:rsidRPr="00DC3E80">
        <w:rPr>
          <w:u w:val="single"/>
        </w:rPr>
        <w:t xml:space="preserve"> either via </w:t>
      </w:r>
      <w:r w:rsidRPr="00E3154A">
        <w:rPr>
          <w:u w:val="single"/>
        </w:rPr>
        <w:t>pyro-cumulonimbus</w:t>
      </w:r>
      <w:r w:rsidRPr="00DC3E80">
        <w:rPr>
          <w:u w:val="single"/>
        </w:rPr>
        <w:t xml:space="preserve"> produced by the fire itself</w:t>
      </w:r>
      <w:r w:rsidRPr="00E315FD">
        <w:rPr>
          <w:sz w:val="16"/>
          <w:szCs w:val="16"/>
        </w:rPr>
        <w:t xml:space="preserve"> (not</w:t>
      </w:r>
      <w:r>
        <w:rPr>
          <w:sz w:val="16"/>
          <w:szCs w:val="16"/>
        </w:rPr>
        <w:t xml:space="preserve"> </w:t>
      </w:r>
      <w:r w:rsidRPr="00E315FD">
        <w:rPr>
          <w:sz w:val="16"/>
          <w:szCs w:val="16"/>
        </w:rPr>
        <w:t xml:space="preserve">modeled) </w:t>
      </w:r>
      <w:r w:rsidRPr="00DC3E80">
        <w:rPr>
          <w:u w:val="single"/>
        </w:rPr>
        <w:t xml:space="preserve">or other </w:t>
      </w:r>
      <w:r w:rsidRPr="00E3154A">
        <w:rPr>
          <w:u w:val="single"/>
        </w:rPr>
        <w:t>synoptic weather systems</w:t>
      </w:r>
      <w:r w:rsidRPr="00E315FD">
        <w:rPr>
          <w:sz w:val="16"/>
          <w:szCs w:val="16"/>
        </w:rPr>
        <w:t>. While the impact on climate of these more</w:t>
      </w:r>
      <w:r>
        <w:rPr>
          <w:sz w:val="16"/>
          <w:szCs w:val="16"/>
        </w:rPr>
        <w:t xml:space="preserve"> </w:t>
      </w:r>
      <w:r w:rsidRPr="00E315FD">
        <w:rPr>
          <w:sz w:val="16"/>
          <w:szCs w:val="16"/>
        </w:rPr>
        <w:t xml:space="preserve">realistic profiles will be explored in the next section, it should be mentioned that </w:t>
      </w:r>
      <w:r w:rsidRPr="00E3154A">
        <w:rPr>
          <w:b/>
          <w:bCs/>
          <w:u w:val="single"/>
        </w:rPr>
        <w:t>these estimates are</w:t>
      </w:r>
      <w:r w:rsidRPr="00E315FD">
        <w:rPr>
          <w:sz w:val="16"/>
          <w:szCs w:val="16"/>
        </w:rPr>
        <w:t xml:space="preserve"> still </w:t>
      </w:r>
      <w:r w:rsidRPr="00E3154A">
        <w:rPr>
          <w:b/>
          <w:bCs/>
          <w:u w:val="single"/>
        </w:rPr>
        <w:t>at the high end</w:t>
      </w:r>
      <w:r w:rsidRPr="00DC3E80">
        <w:rPr>
          <w:u w:val="single"/>
        </w:rPr>
        <w:t>, considering the inherent simplifications in the combustion</w:t>
      </w:r>
      <w:r>
        <w:rPr>
          <w:u w:val="single"/>
        </w:rPr>
        <w:t xml:space="preserve"> </w:t>
      </w:r>
      <w:r w:rsidRPr="00DC3E80">
        <w:rPr>
          <w:u w:val="single"/>
        </w:rPr>
        <w:t xml:space="preserve">model that lead to </w:t>
      </w:r>
      <w:r w:rsidRPr="00E3154A">
        <w:rPr>
          <w:b/>
          <w:bCs/>
          <w:u w:val="single"/>
        </w:rPr>
        <w:t>overestimating BC production</w:t>
      </w:r>
      <w:r w:rsidRPr="00DC3E80">
        <w:rPr>
          <w:u w:val="single"/>
        </w:rPr>
        <w:t>.</w:t>
      </w:r>
      <w:r>
        <w:rPr>
          <w:u w:val="single"/>
        </w:rPr>
        <w:t xml:space="preserve"> </w:t>
      </w:r>
      <w:r w:rsidRPr="00E315FD">
        <w:rPr>
          <w:sz w:val="16"/>
          <w:szCs w:val="16"/>
        </w:rPr>
        <w:t>3.3 Climate Results</w:t>
      </w:r>
      <w:r>
        <w:rPr>
          <w:sz w:val="16"/>
          <w:szCs w:val="16"/>
        </w:rPr>
        <w:t xml:space="preserve"> </w:t>
      </w:r>
      <w:r w:rsidRPr="009E59D5">
        <w:rPr>
          <w:highlight w:val="green"/>
          <w:u w:val="single"/>
        </w:rPr>
        <w:t>Long-term climatic effects</w:t>
      </w:r>
      <w:r w:rsidRPr="00DC3E80">
        <w:rPr>
          <w:u w:val="single"/>
        </w:rPr>
        <w:t xml:space="preserve"> critically </w:t>
      </w:r>
      <w:r w:rsidRPr="009E59D5">
        <w:rPr>
          <w:highlight w:val="green"/>
          <w:u w:val="single"/>
        </w:rPr>
        <w:t>depend on</w:t>
      </w:r>
      <w:r w:rsidRPr="00E315FD">
        <w:rPr>
          <w:sz w:val="16"/>
          <w:szCs w:val="16"/>
        </w:rPr>
        <w:t xml:space="preserve"> </w:t>
      </w:r>
      <w:r w:rsidRPr="00DC3E80">
        <w:rPr>
          <w:u w:val="single"/>
        </w:rPr>
        <w:t>the</w:t>
      </w:r>
      <w:r w:rsidRPr="00E315FD">
        <w:rPr>
          <w:sz w:val="16"/>
          <w:szCs w:val="16"/>
        </w:rPr>
        <w:t xml:space="preserve"> initial injection </w:t>
      </w:r>
      <w:r w:rsidRPr="00DC3E80">
        <w:rPr>
          <w:u w:val="single"/>
        </w:rPr>
        <w:t xml:space="preserve">height of the </w:t>
      </w:r>
      <w:r w:rsidRPr="009E59D5">
        <w:rPr>
          <w:highlight w:val="green"/>
          <w:u w:val="single"/>
        </w:rPr>
        <w:t>soot</w:t>
      </w:r>
      <w:r w:rsidRPr="00DC3E80">
        <w:rPr>
          <w:u w:val="single"/>
        </w:rPr>
        <w:t>, with</w:t>
      </w:r>
      <w:r>
        <w:rPr>
          <w:u w:val="single"/>
        </w:rPr>
        <w:t xml:space="preserve"> </w:t>
      </w:r>
      <w:r w:rsidRPr="00DC3E80">
        <w:rPr>
          <w:u w:val="single"/>
        </w:rPr>
        <w:t xml:space="preserve">larger quantities </w:t>
      </w:r>
      <w:r w:rsidRPr="009E59D5">
        <w:rPr>
          <w:highlight w:val="green"/>
          <w:u w:val="single"/>
        </w:rPr>
        <w:t>reaching the</w:t>
      </w:r>
      <w:r w:rsidRPr="00DC3E80">
        <w:rPr>
          <w:u w:val="single"/>
        </w:rPr>
        <w:t xml:space="preserve"> upper troposphere/lower </w:t>
      </w:r>
      <w:r w:rsidRPr="009E59D5">
        <w:rPr>
          <w:highlight w:val="green"/>
          <w:u w:val="single"/>
        </w:rPr>
        <w:t>stratosphere inducing a greater cooling impact</w:t>
      </w:r>
      <w:r w:rsidRPr="00DC3E80">
        <w:rPr>
          <w:u w:val="single"/>
        </w:rPr>
        <w:t xml:space="preserve"> because of longer residence times</w:t>
      </w:r>
      <w:r w:rsidRPr="00E315FD">
        <w:rPr>
          <w:sz w:val="16"/>
          <w:szCs w:val="16"/>
        </w:rPr>
        <w:t xml:space="preserve"> (Robock et al., 2007a). Absorption of solar</w:t>
      </w:r>
      <w:r>
        <w:rPr>
          <w:sz w:val="16"/>
          <w:szCs w:val="16"/>
        </w:rPr>
        <w:t xml:space="preserve"> </w:t>
      </w:r>
      <w:r w:rsidRPr="00E315FD">
        <w:rPr>
          <w:sz w:val="16"/>
          <w:szCs w:val="16"/>
        </w:rPr>
        <w:t>radiation by the BC aerosol and its subsequent radiative cooling tends to heat the surrounding</w:t>
      </w:r>
      <w:r>
        <w:rPr>
          <w:sz w:val="16"/>
          <w:szCs w:val="16"/>
        </w:rPr>
        <w:t xml:space="preserve"> </w:t>
      </w:r>
      <w:r w:rsidRPr="00E315FD">
        <w:rPr>
          <w:sz w:val="16"/>
          <w:szCs w:val="16"/>
        </w:rPr>
        <w:t>air, driving an initial upward diffusion of the soot plumes, an effect that depends on the initial</w:t>
      </w:r>
      <w:r>
        <w:rPr>
          <w:sz w:val="16"/>
          <w:szCs w:val="16"/>
        </w:rPr>
        <w:t xml:space="preserve"> </w:t>
      </w:r>
      <w:r w:rsidRPr="00E315FD">
        <w:rPr>
          <w:sz w:val="16"/>
          <w:szCs w:val="16"/>
        </w:rPr>
        <w:t xml:space="preserve">aerosol concentrations. </w:t>
      </w:r>
      <w:r w:rsidRPr="009E59D5">
        <w:rPr>
          <w:b/>
          <w:bCs/>
          <w:highlight w:val="green"/>
          <w:u w:val="single"/>
        </w:rPr>
        <w:t>Mixing and sedimentation</w:t>
      </w:r>
      <w:r w:rsidRPr="00DC3E80">
        <w:rPr>
          <w:u w:val="single"/>
        </w:rPr>
        <w:t xml:space="preserve"> </w:t>
      </w:r>
      <w:r w:rsidRPr="00E315FD">
        <w:rPr>
          <w:sz w:val="16"/>
          <w:szCs w:val="16"/>
        </w:rPr>
        <w:t xml:space="preserve">tend to </w:t>
      </w:r>
      <w:r w:rsidRPr="009E59D5">
        <w:rPr>
          <w:b/>
          <w:bCs/>
          <w:highlight w:val="green"/>
          <w:u w:val="single"/>
        </w:rPr>
        <w:t>reduce this process</w:t>
      </w:r>
      <w:r w:rsidRPr="00DC3E80">
        <w:rPr>
          <w:u w:val="single"/>
        </w:rPr>
        <w:t>, and low</w:t>
      </w:r>
      <w:r>
        <w:rPr>
          <w:u w:val="single"/>
        </w:rPr>
        <w:t xml:space="preserve"> </w:t>
      </w:r>
      <w:r w:rsidRPr="00DC3E80">
        <w:rPr>
          <w:u w:val="single"/>
        </w:rPr>
        <w:t xml:space="preserve">altitude emissions are </w:t>
      </w:r>
      <w:r w:rsidRPr="00E315FD">
        <w:rPr>
          <w:sz w:val="16"/>
          <w:szCs w:val="16"/>
        </w:rPr>
        <w:t xml:space="preserve">also </w:t>
      </w:r>
      <w:r w:rsidRPr="00DC3E80">
        <w:rPr>
          <w:u w:val="single"/>
        </w:rPr>
        <w:t>significantly impacted by precipitation</w:t>
      </w:r>
      <w:r w:rsidRPr="00E315FD">
        <w:rPr>
          <w:sz w:val="16"/>
          <w:szCs w:val="16"/>
        </w:rPr>
        <w:t xml:space="preserve"> if aging of the BC aerosol</w:t>
      </w:r>
      <w:r>
        <w:rPr>
          <w:sz w:val="16"/>
          <w:szCs w:val="16"/>
        </w:rPr>
        <w:t xml:space="preserve"> </w:t>
      </w:r>
      <w:r w:rsidRPr="00E315FD">
        <w:rPr>
          <w:sz w:val="16"/>
          <w:szCs w:val="16"/>
        </w:rPr>
        <w:t>occurs on sufficiently rapid timescales. But once at stratospheric altitudes, aerosol dilution</w:t>
      </w:r>
      <w:r>
        <w:rPr>
          <w:sz w:val="16"/>
          <w:szCs w:val="16"/>
        </w:rPr>
        <w:t xml:space="preserve"> </w:t>
      </w:r>
      <w:r w:rsidRPr="00E315FD">
        <w:rPr>
          <w:sz w:val="16"/>
          <w:szCs w:val="16"/>
        </w:rPr>
        <w:t>via coagulation is hindered by low particulate concentrations (e.g., Robock et al., 2007a) and</w:t>
      </w:r>
      <w:r>
        <w:rPr>
          <w:sz w:val="16"/>
          <w:szCs w:val="16"/>
        </w:rPr>
        <w:t xml:space="preserve"> </w:t>
      </w:r>
      <w:r w:rsidRPr="00E315FD">
        <w:rPr>
          <w:sz w:val="16"/>
          <w:szCs w:val="16"/>
        </w:rPr>
        <w:t>lofting to much higher altitudes is inhibited by gravitational settling in the low-density air</w:t>
      </w:r>
      <w:r>
        <w:rPr>
          <w:sz w:val="16"/>
          <w:szCs w:val="16"/>
        </w:rPr>
        <w:t xml:space="preserve"> </w:t>
      </w:r>
      <w:r w:rsidRPr="00E315FD">
        <w:rPr>
          <w:sz w:val="16"/>
          <w:szCs w:val="16"/>
        </w:rPr>
        <w:t>(Stenke et al., 2013), resulting in more stable BC concentrations over long times.</w:t>
      </w:r>
      <w:r>
        <w:rPr>
          <w:sz w:val="16"/>
          <w:szCs w:val="16"/>
        </w:rPr>
        <w:t xml:space="preserve"> </w:t>
      </w:r>
      <w:r w:rsidRPr="00DC3E80">
        <w:rPr>
          <w:u w:val="single"/>
        </w:rPr>
        <w:t xml:space="preserve">Of the initial BC </w:t>
      </w:r>
      <w:r w:rsidRPr="00E315FD">
        <w:rPr>
          <w:sz w:val="16"/>
          <w:szCs w:val="16"/>
        </w:rPr>
        <w:t xml:space="preserve">mass </w:t>
      </w:r>
      <w:r w:rsidRPr="00DC3E80">
        <w:rPr>
          <w:u w:val="single"/>
        </w:rPr>
        <w:t>released in the atmosphere</w:t>
      </w:r>
      <w:r w:rsidRPr="00E315FD">
        <w:rPr>
          <w:sz w:val="16"/>
          <w:szCs w:val="16"/>
        </w:rPr>
        <w:t xml:space="preserve">, most of which is emitted below 9 km, </w:t>
      </w:r>
      <w:r w:rsidRPr="009E59D5">
        <w:rPr>
          <w:b/>
          <w:bCs/>
          <w:highlight w:val="green"/>
          <w:u w:val="single"/>
        </w:rPr>
        <w:t>70% rains out within the</w:t>
      </w:r>
      <w:r w:rsidRPr="00E3154A">
        <w:rPr>
          <w:b/>
          <w:bCs/>
          <w:u w:val="single"/>
        </w:rPr>
        <w:t xml:space="preserve"> first </w:t>
      </w:r>
      <w:r w:rsidRPr="009E59D5">
        <w:rPr>
          <w:b/>
          <w:bCs/>
          <w:highlight w:val="green"/>
          <w:u w:val="single"/>
        </w:rPr>
        <w:t>month</w:t>
      </w:r>
      <w:r w:rsidRPr="00DC3E80">
        <w:rPr>
          <w:u w:val="single"/>
        </w:rPr>
        <w:t xml:space="preserve"> and 78%</w:t>
      </w:r>
      <w:r w:rsidRPr="00E315FD">
        <w:rPr>
          <w:sz w:val="16"/>
          <w:szCs w:val="16"/>
        </w:rPr>
        <w:t xml:space="preserve">, or about 2.9 Tg, </w:t>
      </w:r>
      <w:r w:rsidRPr="00DC3E80">
        <w:rPr>
          <w:u w:val="single"/>
        </w:rPr>
        <w:t>is removed within the first two</w:t>
      </w:r>
      <w:r>
        <w:rPr>
          <w:u w:val="single"/>
        </w:rPr>
        <w:t xml:space="preserve"> </w:t>
      </w:r>
      <w:r w:rsidRPr="00DC3E80">
        <w:rPr>
          <w:u w:val="single"/>
        </w:rPr>
        <w:t xml:space="preserve">months </w:t>
      </w:r>
      <w:r w:rsidRPr="00441A3C">
        <w:rPr>
          <w:sz w:val="10"/>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DC3E80">
        <w:rPr>
          <w:u w:val="single"/>
        </w:rPr>
        <w:t>The BC distributions</w:t>
      </w:r>
      <w:r w:rsidRPr="00E315FD">
        <w:rPr>
          <w:sz w:val="16"/>
          <w:szCs w:val="16"/>
        </w:rPr>
        <w:t xml:space="preserve"> used </w:t>
      </w:r>
      <w:r w:rsidRPr="00DC3E80">
        <w:rPr>
          <w:u w:val="single"/>
        </w:rPr>
        <w:t>in</w:t>
      </w:r>
      <w:r w:rsidRPr="00E315FD">
        <w:rPr>
          <w:sz w:val="16"/>
          <w:szCs w:val="16"/>
        </w:rPr>
        <w:t xml:space="preserve"> our </w:t>
      </w:r>
      <w:r w:rsidRPr="00DC3E80">
        <w:rPr>
          <w:u w:val="single"/>
        </w:rPr>
        <w:t>simulations</w:t>
      </w:r>
      <w:r>
        <w:rPr>
          <w:sz w:val="16"/>
          <w:szCs w:val="16"/>
        </w:rPr>
        <w:t xml:space="preserve"> </w:t>
      </w:r>
      <w:r w:rsidRPr="00DC3E80">
        <w:rPr>
          <w:u w:val="single"/>
        </w:rPr>
        <w:t>imply that</w:t>
      </w:r>
      <w:r w:rsidRPr="00E315FD">
        <w:rPr>
          <w:sz w:val="16"/>
          <w:szCs w:val="16"/>
        </w:rPr>
        <w:t xml:space="preserve"> the </w:t>
      </w:r>
      <w:r w:rsidRPr="00DC3E80">
        <w:rPr>
          <w:u w:val="single"/>
        </w:rPr>
        <w:t>upward transport of particles</w:t>
      </w:r>
      <w:r w:rsidRPr="00E315FD">
        <w:rPr>
          <w:sz w:val="16"/>
          <w:szCs w:val="16"/>
        </w:rPr>
        <w:t xml:space="preserve"> </w:t>
      </w:r>
      <w:r w:rsidRPr="00DC3E80">
        <w:rPr>
          <w:u w:val="single"/>
        </w:rPr>
        <w:t>is substantially less efficient compared to the case</w:t>
      </w:r>
      <w:r>
        <w:rPr>
          <w:u w:val="single"/>
        </w:rPr>
        <w:t xml:space="preserve"> </w:t>
      </w:r>
      <w:r w:rsidRPr="00DC3E80">
        <w:rPr>
          <w:u w:val="single"/>
        </w:rPr>
        <w:t>in</w:t>
      </w:r>
      <w:r w:rsidRPr="00E315FD">
        <w:rPr>
          <w:sz w:val="16"/>
          <w:szCs w:val="16"/>
        </w:rPr>
        <w:t xml:space="preserve"> </w:t>
      </w:r>
      <w:r w:rsidRPr="00DC3E80">
        <w:rPr>
          <w:u w:val="single"/>
        </w:rPr>
        <w:t>which</w:t>
      </w:r>
      <w:r w:rsidRPr="00E315FD">
        <w:rPr>
          <w:sz w:val="16"/>
          <w:szCs w:val="16"/>
        </w:rPr>
        <w:t xml:space="preserve"> 5 Tg of </w:t>
      </w:r>
      <w:r w:rsidRPr="00DC3E80">
        <w:rPr>
          <w:u w:val="single"/>
        </w:rPr>
        <w:t>BC is directly injected into the upper troposphere</w:t>
      </w:r>
      <w:r w:rsidRPr="00E315FD">
        <w:rPr>
          <w:sz w:val="16"/>
          <w:szCs w:val="16"/>
        </w:rPr>
        <w:t>. The semiannual cycle of</w:t>
      </w:r>
      <w:r>
        <w:rPr>
          <w:sz w:val="16"/>
          <w:szCs w:val="16"/>
        </w:rPr>
        <w:t xml:space="preserve"> </w:t>
      </w:r>
      <w:r w:rsidRPr="00E315FD">
        <w:rPr>
          <w:sz w:val="16"/>
          <w:szCs w:val="16"/>
        </w:rPr>
        <w:t>lofting and sinking of the aerosols is associated with atmospheric heating and cooling during</w:t>
      </w:r>
      <w:r>
        <w:rPr>
          <w:sz w:val="16"/>
          <w:szCs w:val="16"/>
        </w:rPr>
        <w:t xml:space="preserve"> </w:t>
      </w:r>
      <w:r w:rsidRPr="00E315FD">
        <w:rPr>
          <w:sz w:val="16"/>
          <w:szCs w:val="16"/>
        </w:rPr>
        <w:t>the solstice in each hemisphere (Robock et al., 2007a). During the first year, the oscillation</w:t>
      </w:r>
      <w:r>
        <w:rPr>
          <w:sz w:val="16"/>
          <w:szCs w:val="16"/>
        </w:rPr>
        <w:t xml:space="preserve"> </w:t>
      </w:r>
      <w:r w:rsidRPr="00E315FD">
        <w:rPr>
          <w:sz w:val="16"/>
          <w:szCs w:val="16"/>
        </w:rPr>
        <w:t>amplitude in our forced ensemble simulations is particularly large during the summer</w:t>
      </w:r>
      <w:r>
        <w:rPr>
          <w:sz w:val="16"/>
          <w:szCs w:val="16"/>
        </w:rPr>
        <w:t xml:space="preserve"> </w:t>
      </w:r>
      <w:r w:rsidRPr="00E315FD">
        <w:rPr>
          <w:sz w:val="16"/>
          <w:szCs w:val="16"/>
        </w:rPr>
        <w:t>solstice, compared to that during the winter solstice (see bottom panel of Figure 9), because</w:t>
      </w:r>
      <w:r>
        <w:rPr>
          <w:sz w:val="16"/>
          <w:szCs w:val="16"/>
        </w:rPr>
        <w:t xml:space="preserve"> </w:t>
      </w:r>
      <w:r w:rsidRPr="00E315FD">
        <w:rPr>
          <w:sz w:val="16"/>
          <w:szCs w:val="16"/>
        </w:rPr>
        <w:t>of the higher soot concentrations in the Northern Hemisphere, as can be seen in Figure 11</w:t>
      </w:r>
      <w:r>
        <w:rPr>
          <w:sz w:val="16"/>
          <w:szCs w:val="16"/>
        </w:rPr>
        <w:t xml:space="preserve"> </w:t>
      </w:r>
      <w:r w:rsidRPr="00E315FD">
        <w:rPr>
          <w:sz w:val="16"/>
          <w:szCs w:val="16"/>
        </w:rPr>
        <w:t>(see also left panel of Figure 12). Comparing the top and bottom panels of Figure 9, the BC</w:t>
      </w:r>
      <w:r>
        <w:rPr>
          <w:sz w:val="16"/>
          <w:szCs w:val="16"/>
        </w:rPr>
        <w:t xml:space="preserve"> </w:t>
      </w:r>
      <w:r w:rsidRPr="00E315FD">
        <w:rPr>
          <w:sz w:val="16"/>
          <w:szCs w:val="16"/>
        </w:rPr>
        <w:t>reaches the highest altitudes during the first year in both cases, but the concentrations at 0.1</w:t>
      </w:r>
      <w:r>
        <w:rPr>
          <w:sz w:val="16"/>
          <w:szCs w:val="16"/>
        </w:rPr>
        <w:t xml:space="preserve"> </w:t>
      </w:r>
      <w:r w:rsidRPr="00E315FD">
        <w:rPr>
          <w:sz w:val="16"/>
          <w:szCs w:val="16"/>
        </w:rPr>
        <w:t xml:space="preserve">hPa in the top panel can be 200 times as large. Qualitatively, </w:t>
      </w:r>
      <w:r w:rsidRPr="00441A3C">
        <w:rPr>
          <w:u w:val="single"/>
        </w:rPr>
        <w:t>the difference can be understood</w:t>
      </w:r>
      <w:r>
        <w:rPr>
          <w:u w:val="single"/>
        </w:rPr>
        <w:t xml:space="preserve"> </w:t>
      </w:r>
      <w:r w:rsidRPr="00441A3C">
        <w:rPr>
          <w:u w:val="single"/>
        </w:rPr>
        <w:t>in terms of the air temperature increase caused by BC radiation emission</w:t>
      </w:r>
      <w:r w:rsidRPr="00E315FD">
        <w:rPr>
          <w:sz w:val="16"/>
          <w:szCs w:val="16"/>
        </w:rPr>
        <w:t xml:space="preserve">, </w:t>
      </w:r>
      <w:r w:rsidRPr="00441A3C">
        <w:rPr>
          <w:u w:val="single"/>
        </w:rPr>
        <w:t>which is several</w:t>
      </w:r>
      <w:r>
        <w:rPr>
          <w:u w:val="single"/>
        </w:rPr>
        <w:t xml:space="preserve"> </w:t>
      </w:r>
      <w:r w:rsidRPr="00441A3C">
        <w:rPr>
          <w:u w:val="single"/>
        </w:rPr>
        <w:t xml:space="preserve">tens of kelvin </w:t>
      </w:r>
      <w:r w:rsidRPr="00EE567D">
        <w:rPr>
          <w:u w:val="single"/>
        </w:rPr>
        <w:t>degrees in</w:t>
      </w:r>
      <w:r w:rsidRPr="00EE567D">
        <w:rPr>
          <w:sz w:val="16"/>
          <w:szCs w:val="16"/>
        </w:rPr>
        <w:t xml:space="preserve"> the </w:t>
      </w:r>
      <w:r w:rsidRPr="00EE567D">
        <w:rPr>
          <w:u w:val="single"/>
        </w:rPr>
        <w:t>simulations</w:t>
      </w:r>
      <w:r w:rsidRPr="00EE567D">
        <w:rPr>
          <w:sz w:val="16"/>
          <w:szCs w:val="16"/>
        </w:rPr>
        <w:t xml:space="preserve"> </w:t>
      </w:r>
      <w:r w:rsidRPr="00EE567D">
        <w:rPr>
          <w:u w:val="single"/>
        </w:rPr>
        <w:t>of Robock</w:t>
      </w:r>
      <w:r w:rsidRPr="00EE567D">
        <w:rPr>
          <w:sz w:val="16"/>
          <w:szCs w:val="16"/>
        </w:rPr>
        <w:t xml:space="preserve"> et al. (2007a, see their Figure 4), </w:t>
      </w:r>
      <w:r w:rsidRPr="00EE567D">
        <w:rPr>
          <w:u w:val="single"/>
        </w:rPr>
        <w:t>Mills</w:t>
      </w:r>
      <w:r w:rsidRPr="00EE567D">
        <w:rPr>
          <w:sz w:val="16"/>
          <w:szCs w:val="16"/>
        </w:rPr>
        <w:t xml:space="preserve"> et al. (2008, see their Figure 5), </w:t>
      </w:r>
      <w:r w:rsidRPr="00EE567D">
        <w:rPr>
          <w:u w:val="single"/>
        </w:rPr>
        <w:t>Stenke</w:t>
      </w:r>
      <w:r w:rsidRPr="00EE567D">
        <w:rPr>
          <w:sz w:val="16"/>
          <w:szCs w:val="16"/>
        </w:rPr>
        <w:t xml:space="preserve"> et al. (2013, see high-load cases in their Figure 4), Mills et al. (2014, see their Figure 7), </w:t>
      </w:r>
      <w:r w:rsidRPr="00EE567D">
        <w:rPr>
          <w:u w:val="single"/>
        </w:rPr>
        <w:t>and Pausata</w:t>
      </w:r>
      <w:r w:rsidRPr="00EE567D">
        <w:rPr>
          <w:sz w:val="16"/>
          <w:szCs w:val="16"/>
        </w:rPr>
        <w:t xml:space="preserve"> et al. (2016, see one-day emission cases in their Figure 1), </w:t>
      </w:r>
      <w:r w:rsidRPr="00EE567D">
        <w:rPr>
          <w:u w:val="single"/>
        </w:rPr>
        <w:t>due to high BC concentrations, but</w:t>
      </w:r>
      <w:r w:rsidRPr="00EE567D">
        <w:rPr>
          <w:sz w:val="16"/>
          <w:szCs w:val="16"/>
        </w:rPr>
        <w:t xml:space="preserve"> it </w:t>
      </w:r>
      <w:r w:rsidRPr="00EE567D">
        <w:rPr>
          <w:u w:val="single"/>
        </w:rPr>
        <w:t>amounts to only about 10 K in our</w:t>
      </w:r>
      <w:r w:rsidRPr="00EE567D">
        <w:rPr>
          <w:sz w:val="16"/>
          <w:szCs w:val="16"/>
        </w:rPr>
        <w:t xml:space="preserve"> forced </w:t>
      </w:r>
      <w:r w:rsidRPr="00EE567D">
        <w:rPr>
          <w:u w:val="single"/>
        </w:rPr>
        <w:t>ensemble simulations</w:t>
      </w:r>
      <w:r w:rsidRPr="00EE567D">
        <w:rPr>
          <w:sz w:val="16"/>
          <w:szCs w:val="16"/>
        </w:rPr>
        <w:t xml:space="preserve">, as illustrated in Figure 10. Results similar to those presented in Figure 10 were obtained from the experiment “Exp1” performed by Stenke et al. (2013, see their Figure 4). </w:t>
      </w:r>
      <w:r w:rsidRPr="00EE567D">
        <w:rPr>
          <w:b/>
          <w:bCs/>
          <w:u w:val="single"/>
        </w:rPr>
        <w:t>In that scenario as well, somewhat less that 1 Tg of BC remained in the atmosphere after the initial rainout</w:t>
      </w:r>
      <w:r w:rsidRPr="00EE567D">
        <w:rPr>
          <w:u w:val="single"/>
        </w:rPr>
        <w:t xml:space="preserve">. </w:t>
      </w:r>
      <w:r w:rsidRPr="00EE567D">
        <w:rPr>
          <w:sz w:val="10"/>
          <w:szCs w:val="10"/>
        </w:rPr>
        <w:t>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w:t>
      </w:r>
      <w:r w:rsidRPr="00441A3C">
        <w:rPr>
          <w:sz w:val="10"/>
          <w:szCs w:val="10"/>
        </w:rPr>
        <w:t xml:space="preserve">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441A3C">
        <w:rPr>
          <w:u w:val="single"/>
        </w:rPr>
        <w:t>This</w:t>
      </w:r>
      <w:r w:rsidRPr="00441A3C">
        <w:rPr>
          <w:sz w:val="16"/>
          <w:szCs w:val="16"/>
        </w:rPr>
        <w:t xml:space="preserve"> overall agreement </w:t>
      </w:r>
      <w:r w:rsidRPr="00441A3C">
        <w:rPr>
          <w:u w:val="single"/>
        </w:rPr>
        <w:t xml:space="preserve">suggests that the </w:t>
      </w:r>
      <w:r w:rsidRPr="009E59D5">
        <w:rPr>
          <w:b/>
          <w:bCs/>
          <w:highlight w:val="green"/>
          <w:u w:val="single"/>
        </w:rPr>
        <w:t>inclusion of organic carbon aerosols, and</w:t>
      </w:r>
      <w:r>
        <w:rPr>
          <w:u w:val="single"/>
        </w:rPr>
        <w:t xml:space="preserve"> </w:t>
      </w:r>
      <w:r w:rsidRPr="00441A3C">
        <w:rPr>
          <w:u w:val="single"/>
        </w:rPr>
        <w:t xml:space="preserve">ensuing </w:t>
      </w:r>
      <w:r w:rsidRPr="009E59D5">
        <w:rPr>
          <w:b/>
          <w:bCs/>
          <w:highlight w:val="green"/>
          <w:u w:val="single"/>
        </w:rPr>
        <w:t>coagulation</w:t>
      </w:r>
      <w:r w:rsidRPr="009E59D5">
        <w:rPr>
          <w:highlight w:val="green"/>
          <w:u w:val="single"/>
        </w:rPr>
        <w:t xml:space="preserve"> with BC, </w:t>
      </w:r>
      <w:r w:rsidRPr="009E59D5">
        <w:rPr>
          <w:b/>
          <w:bCs/>
          <w:highlight w:val="green"/>
          <w:u w:val="single"/>
        </w:rPr>
        <w:t>should not dramatically alter the climatic effects</w:t>
      </w:r>
      <w:r w:rsidRPr="00441A3C">
        <w:rPr>
          <w:u w:val="single"/>
        </w:rPr>
        <w:t xml:space="preserve"> resulting from</w:t>
      </w:r>
      <w:r>
        <w:rPr>
          <w:u w:val="single"/>
        </w:rPr>
        <w:t xml:space="preserve"> </w:t>
      </w:r>
      <w:r w:rsidRPr="00441A3C">
        <w:rPr>
          <w:u w:val="single"/>
        </w:rPr>
        <w:t xml:space="preserve">our forced ensemble simulations. Moreover, </w:t>
      </w:r>
      <w:r w:rsidRPr="009E59D5">
        <w:rPr>
          <w:highlight w:val="green"/>
          <w:u w:val="single"/>
        </w:rPr>
        <w:t>aerosol growth would</w:t>
      </w:r>
      <w:r w:rsidRPr="00441A3C">
        <w:rPr>
          <w:u w:val="single"/>
        </w:rPr>
        <w:t xml:space="preserve"> likely </w:t>
      </w:r>
      <w:r w:rsidRPr="009E59D5">
        <w:rPr>
          <w:b/>
          <w:bCs/>
          <w:highlight w:val="green"/>
          <w:u w:val="single"/>
        </w:rPr>
        <w:t>shorten the residence time</w:t>
      </w:r>
      <w:r w:rsidRPr="00E3154A">
        <w:rPr>
          <w:b/>
          <w:bCs/>
          <w:u w:val="single"/>
        </w:rPr>
        <w:t xml:space="preserve"> of the BC particulate </w:t>
      </w:r>
      <w:r w:rsidRPr="009E59D5">
        <w:rPr>
          <w:b/>
          <w:bCs/>
          <w:highlight w:val="green"/>
          <w:u w:val="single"/>
        </w:rPr>
        <w:t>in the atmosphere</w:t>
      </w:r>
      <w:r w:rsidRPr="00441A3C">
        <w:rPr>
          <w:sz w:val="16"/>
          <w:szCs w:val="16"/>
        </w:rPr>
        <w:t xml:space="preserve"> (Pausata et al., 2016), possibly</w:t>
      </w:r>
      <w:r>
        <w:rPr>
          <w:sz w:val="16"/>
          <w:szCs w:val="16"/>
        </w:rPr>
        <w:t xml:space="preserve"> </w:t>
      </w:r>
      <w:r w:rsidRPr="00E3154A">
        <w:rPr>
          <w:b/>
          <w:bCs/>
          <w:u w:val="single"/>
        </w:rPr>
        <w:t>reducing the duration of these effects.</w:t>
      </w:r>
    </w:p>
    <w:p w14:paraId="16297FB1" w14:textId="77777777" w:rsidR="005F504F" w:rsidRDefault="005F504F" w:rsidP="005F504F">
      <w:pPr>
        <w:pStyle w:val="Heading4"/>
        <w:rPr>
          <w:u w:val="single"/>
        </w:rPr>
      </w:pPr>
      <w:r>
        <w:t xml:space="preserve">Nine planetary boundaries are necessary for human survival. Growth violates all of them. </w:t>
      </w:r>
    </w:p>
    <w:p w14:paraId="51146C70" w14:textId="77777777" w:rsidR="005F504F" w:rsidRPr="00196166" w:rsidRDefault="005F504F" w:rsidP="005F504F">
      <w:pPr>
        <w:rPr>
          <w:bCs/>
        </w:rPr>
      </w:pPr>
      <w:r>
        <w:rPr>
          <w:rStyle w:val="Style13ptBold"/>
        </w:rPr>
        <w:t xml:space="preserve">Martine and Alves 15 </w:t>
      </w:r>
      <w:r w:rsidRPr="00A167D0">
        <w:t xml:space="preserve">– </w:t>
      </w:r>
      <w:r>
        <w:t xml:space="preserve">George Martine, President, Brazilian Association for Population Studies; Consultant, United Nations Population Fund, José Eustáquio Diniz Alves, Escola Nacional de Ciências Estatísticas (Ence), Instituto Brasileiro de Geografia e Estatística (IBGE), 2015 (“Economy, society and environment in the 21st century: three pillars or trilemma of sustainability?” </w:t>
      </w:r>
      <w:r w:rsidRPr="00A167D0">
        <w:rPr>
          <w:i/>
        </w:rPr>
        <w:t>Revista Brasileira de Estudos de População</w:t>
      </w:r>
      <w:r>
        <w:t>, Decemer 2015, http://www.scielo.br/scielo.php?pid=S0102-30982015005001101&amp;script=sci_arttext&amp;tlng=en)</w:t>
      </w:r>
      <w:r>
        <w:tab/>
      </w:r>
    </w:p>
    <w:p w14:paraId="1790D4F0" w14:textId="77777777" w:rsidR="005F504F" w:rsidRDefault="005F504F" w:rsidP="005F504F">
      <w:pPr>
        <w:spacing w:after="0"/>
        <w:rPr>
          <w:sz w:val="12"/>
        </w:rPr>
      </w:pPr>
      <w:r w:rsidRPr="00DE1F84">
        <w:rPr>
          <w:rStyle w:val="StyleUnderline"/>
        </w:rPr>
        <w:t>A recent update of this study</w:t>
      </w:r>
      <w:r w:rsidRPr="00B474DC">
        <w:rPr>
          <w:sz w:val="12"/>
        </w:rPr>
        <w:t xml:space="preserve"> (STEFFEN et al., 2015) </w:t>
      </w:r>
      <w:r w:rsidRPr="00DE1F84">
        <w:rPr>
          <w:rStyle w:val="StyleUnderline"/>
        </w:rPr>
        <w:t xml:space="preserve">warned of an intensification in the </w:t>
      </w:r>
      <w:r w:rsidRPr="00DE1F84">
        <w:rPr>
          <w:rStyle w:val="Emphasis"/>
        </w:rPr>
        <w:t>violation of planetary borders</w:t>
      </w:r>
      <w:r w:rsidRPr="00B474DC">
        <w:rPr>
          <w:sz w:val="12"/>
        </w:rPr>
        <w:t xml:space="preserve">. </w:t>
      </w:r>
      <w:r w:rsidRPr="00A167D0">
        <w:rPr>
          <w:rStyle w:val="StyleUnderline"/>
        </w:rPr>
        <w:t>This new study</w:t>
      </w:r>
      <w:r w:rsidRPr="00B474DC">
        <w:rPr>
          <w:sz w:val="12"/>
        </w:rPr>
        <w:t xml:space="preserve">, based on a large number of peer-reviewed scientific studies, </w:t>
      </w:r>
      <w:r w:rsidRPr="00A167D0">
        <w:rPr>
          <w:rStyle w:val="StyleUnderline"/>
        </w:rPr>
        <w:t>aimed to solidify the methodology of the previous analysis</w:t>
      </w:r>
      <w:r w:rsidRPr="00B474DC">
        <w:rPr>
          <w:sz w:val="12"/>
        </w:rPr>
        <w:t xml:space="preserve">. </w:t>
      </w:r>
      <w:r w:rsidRPr="00A167D0">
        <w:rPr>
          <w:rStyle w:val="StyleUnderline"/>
        </w:rPr>
        <w:t>It generally confirms the original set of planetary boundaries but provides an updated analysis and a quantification of the situation in several of them</w:t>
      </w:r>
      <w:r w:rsidRPr="00B474DC">
        <w:rPr>
          <w:sz w:val="12"/>
        </w:rPr>
        <w:t xml:space="preserve">. It maintains the same processes as the 2009 study but improves the methodology and the analysis of the planetary boundaries with a focus on biophysics based on scientific advances over the previous five years. Several of the boundaries are now presented in two levels in order to reflect scale and regional heterogeneity. According to the authors, the methodology of the Planetary Boundaries does not propose to dictate how human societies should develop but to help civil society and decision-makers in the definition of a safe operational space for humanity and for life on Earth. </w:t>
      </w:r>
      <w:r w:rsidRPr="00A167D0">
        <w:rPr>
          <w:rStyle w:val="StyleUnderline"/>
        </w:rPr>
        <w:t xml:space="preserve">The </w:t>
      </w:r>
      <w:r w:rsidRPr="001F4439">
        <w:rPr>
          <w:rStyle w:val="Emphasis"/>
        </w:rPr>
        <w:t xml:space="preserve">nine </w:t>
      </w:r>
      <w:r w:rsidRPr="009E59D5">
        <w:rPr>
          <w:rStyle w:val="Emphasis"/>
          <w:highlight w:val="green"/>
        </w:rPr>
        <w:t>planetary boundaries</w:t>
      </w:r>
      <w:r w:rsidRPr="00A167D0">
        <w:rPr>
          <w:rStyle w:val="StyleUnderline"/>
        </w:rPr>
        <w:t xml:space="preserve"> listed in this more recent study are</w:t>
      </w:r>
      <w:r w:rsidRPr="00B474DC">
        <w:rPr>
          <w:sz w:val="12"/>
        </w:rPr>
        <w:t xml:space="preserve"> described as: </w:t>
      </w:r>
      <w:r w:rsidRPr="009E59D5">
        <w:rPr>
          <w:rStyle w:val="StyleUnderline"/>
          <w:highlight w:val="green"/>
        </w:rPr>
        <w:t>climate change</w:t>
      </w:r>
      <w:r w:rsidRPr="00B474DC">
        <w:rPr>
          <w:sz w:val="12"/>
        </w:rPr>
        <w:t xml:space="preserve">; </w:t>
      </w:r>
      <w:r w:rsidRPr="009E59D5">
        <w:rPr>
          <w:rStyle w:val="StyleUnderline"/>
          <w:highlight w:val="green"/>
        </w:rPr>
        <w:t>biosphere integrity</w:t>
      </w:r>
      <w:r w:rsidRPr="00B474DC">
        <w:rPr>
          <w:sz w:val="12"/>
        </w:rPr>
        <w:t xml:space="preserve"> (loss of biodiversity and extinction of species); stratospheric </w:t>
      </w:r>
      <w:r w:rsidRPr="009E59D5">
        <w:rPr>
          <w:rStyle w:val="StyleUnderline"/>
          <w:highlight w:val="green"/>
        </w:rPr>
        <w:t xml:space="preserve">ozone </w:t>
      </w:r>
      <w:r w:rsidRPr="00B474DC">
        <w:rPr>
          <w:rStyle w:val="StyleUnderline"/>
        </w:rPr>
        <w:t>depletion</w:t>
      </w:r>
      <w:r w:rsidRPr="00B474DC">
        <w:rPr>
          <w:sz w:val="12"/>
        </w:rPr>
        <w:t xml:space="preserve">; </w:t>
      </w:r>
      <w:r w:rsidRPr="009E59D5">
        <w:rPr>
          <w:rStyle w:val="StyleUnderline"/>
          <w:highlight w:val="green"/>
        </w:rPr>
        <w:t>ocean acidification</w:t>
      </w:r>
      <w:r w:rsidRPr="00B474DC">
        <w:rPr>
          <w:sz w:val="12"/>
        </w:rPr>
        <w:t>; biogeochemical flows (</w:t>
      </w:r>
      <w:r w:rsidRPr="009E59D5">
        <w:rPr>
          <w:rStyle w:val="StyleUnderline"/>
          <w:highlight w:val="green"/>
        </w:rPr>
        <w:t>phosphorus and nitrogen cycles</w:t>
      </w:r>
      <w:r w:rsidRPr="00B474DC">
        <w:rPr>
          <w:sz w:val="12"/>
        </w:rPr>
        <w:t xml:space="preserve">); landsystem change (such as </w:t>
      </w:r>
      <w:r w:rsidRPr="009E59D5">
        <w:rPr>
          <w:rStyle w:val="StyleUnderline"/>
          <w:highlight w:val="green"/>
        </w:rPr>
        <w:t>deforestation</w:t>
      </w:r>
      <w:r w:rsidRPr="00B474DC">
        <w:rPr>
          <w:sz w:val="12"/>
        </w:rPr>
        <w:t xml:space="preserve">); </w:t>
      </w:r>
      <w:r w:rsidRPr="009E59D5">
        <w:rPr>
          <w:rStyle w:val="StyleUnderline"/>
          <w:highlight w:val="green"/>
        </w:rPr>
        <w:t>freshwater use</w:t>
      </w:r>
      <w:r w:rsidRPr="00B474DC">
        <w:rPr>
          <w:sz w:val="12"/>
        </w:rPr>
        <w:t xml:space="preserve">; atmospheric </w:t>
      </w:r>
      <w:r w:rsidRPr="009E59D5">
        <w:rPr>
          <w:rStyle w:val="StyleUnderline"/>
          <w:highlight w:val="green"/>
        </w:rPr>
        <w:t>aerosol loading</w:t>
      </w:r>
      <w:r w:rsidRPr="00B474DC">
        <w:rPr>
          <w:sz w:val="12"/>
        </w:rPr>
        <w:t xml:space="preserve"> (such as organic pollutants, radioactive materials, nanomaterials and micro-plastics); </w:t>
      </w:r>
      <w:r w:rsidRPr="001F4439">
        <w:rPr>
          <w:rStyle w:val="StyleUnderline"/>
        </w:rPr>
        <w:t>and</w:t>
      </w:r>
      <w:r w:rsidRPr="00A167D0">
        <w:rPr>
          <w:rStyle w:val="StyleUnderline"/>
        </w:rPr>
        <w:t xml:space="preserve"> </w:t>
      </w:r>
      <w:r w:rsidRPr="009E59D5">
        <w:rPr>
          <w:rStyle w:val="StyleUnderline"/>
          <w:highlight w:val="green"/>
        </w:rPr>
        <w:t>novel entities</w:t>
      </w:r>
      <w:r w:rsidRPr="00B474DC">
        <w:rPr>
          <w:sz w:val="12"/>
        </w:rPr>
        <w:t xml:space="preserve"> (defined as new substances, new forms of existing substances, and modified life forms that have the potential for unwanted geophysical and/or biological effects). </w:t>
      </w:r>
      <w:r w:rsidRPr="009E59D5">
        <w:rPr>
          <w:rStyle w:val="StyleUnderline"/>
          <w:highlight w:val="green"/>
        </w:rPr>
        <w:t>These</w:t>
      </w:r>
      <w:r w:rsidRPr="00A167D0">
        <w:rPr>
          <w:rStyle w:val="StyleUnderline"/>
        </w:rPr>
        <w:t xml:space="preserve"> nine processes </w:t>
      </w:r>
      <w:r w:rsidRPr="00B474DC">
        <w:rPr>
          <w:rStyle w:val="StyleUnderline"/>
        </w:rPr>
        <w:t>affect the mechanisms that regulate</w:t>
      </w:r>
      <w:r w:rsidRPr="00A167D0">
        <w:rPr>
          <w:rStyle w:val="StyleUnderline"/>
        </w:rPr>
        <w:t xml:space="preserve"> and </w:t>
      </w:r>
      <w:r w:rsidRPr="009E59D5">
        <w:rPr>
          <w:rStyle w:val="StyleUnderline"/>
          <w:highlight w:val="green"/>
        </w:rPr>
        <w:t>maintain</w:t>
      </w:r>
      <w:r w:rsidRPr="00A167D0">
        <w:rPr>
          <w:rStyle w:val="StyleUnderline"/>
        </w:rPr>
        <w:t xml:space="preserve"> the </w:t>
      </w:r>
      <w:r w:rsidRPr="009E59D5">
        <w:rPr>
          <w:rStyle w:val="Emphasis"/>
          <w:highlight w:val="green"/>
        </w:rPr>
        <w:t>stability and resilience</w:t>
      </w:r>
      <w:r w:rsidRPr="009E59D5">
        <w:rPr>
          <w:rStyle w:val="StyleUnderline"/>
          <w:highlight w:val="green"/>
        </w:rPr>
        <w:t xml:space="preserve"> of </w:t>
      </w:r>
      <w:r w:rsidRPr="001F4439">
        <w:rPr>
          <w:rStyle w:val="StyleUnderline"/>
        </w:rPr>
        <w:t xml:space="preserve">the </w:t>
      </w:r>
      <w:r w:rsidRPr="009E59D5">
        <w:rPr>
          <w:rStyle w:val="StyleUnderline"/>
          <w:highlight w:val="green"/>
        </w:rPr>
        <w:t xml:space="preserve">Earth </w:t>
      </w:r>
      <w:r w:rsidRPr="001F4439">
        <w:rPr>
          <w:rStyle w:val="StyleUnderline"/>
        </w:rPr>
        <w:t>system</w:t>
      </w:r>
      <w:r w:rsidRPr="00B474DC">
        <w:rPr>
          <w:sz w:val="12"/>
        </w:rPr>
        <w:t xml:space="preserve">. </w:t>
      </w:r>
      <w:r w:rsidRPr="00A167D0">
        <w:rPr>
          <w:rStyle w:val="StyleUnderline"/>
        </w:rPr>
        <w:t>Interactions between land, oceans and the atmosphere control the conditions under which our societies depend for their survival</w:t>
      </w:r>
      <w:r w:rsidRPr="00B474DC">
        <w:rPr>
          <w:sz w:val="12"/>
        </w:rPr>
        <w:t xml:space="preserve">. </w:t>
      </w:r>
      <w:r w:rsidRPr="009E59D5">
        <w:rPr>
          <w:rStyle w:val="StyleUnderline"/>
          <w:highlight w:val="green"/>
        </w:rPr>
        <w:t xml:space="preserve">Transgression </w:t>
      </w:r>
      <w:r w:rsidRPr="001F4439">
        <w:rPr>
          <w:rStyle w:val="StyleUnderline"/>
        </w:rPr>
        <w:t xml:space="preserve">of a boundary </w:t>
      </w:r>
      <w:r w:rsidRPr="009E59D5">
        <w:rPr>
          <w:rStyle w:val="StyleUnderline"/>
          <w:highlight w:val="green"/>
        </w:rPr>
        <w:t xml:space="preserve">increases </w:t>
      </w:r>
      <w:r w:rsidRPr="001F4439">
        <w:rPr>
          <w:rStyle w:val="StyleUnderline"/>
        </w:rPr>
        <w:t xml:space="preserve">the </w:t>
      </w:r>
      <w:r w:rsidRPr="009E59D5">
        <w:rPr>
          <w:rStyle w:val="Emphasis"/>
          <w:highlight w:val="green"/>
        </w:rPr>
        <w:t>risks for all</w:t>
      </w:r>
      <w:r w:rsidRPr="00A167D0">
        <w:rPr>
          <w:rStyle w:val="Emphasis"/>
        </w:rPr>
        <w:t xml:space="preserve"> </w:t>
      </w:r>
      <w:r w:rsidRPr="009E59D5">
        <w:rPr>
          <w:rStyle w:val="Emphasis"/>
          <w:highlight w:val="green"/>
        </w:rPr>
        <w:t>human activities</w:t>
      </w:r>
      <w:r w:rsidRPr="00A167D0">
        <w:rPr>
          <w:rStyle w:val="StyleUnderline"/>
        </w:rPr>
        <w:t xml:space="preserve"> and could generate a much less hospitable state for the planet</w:t>
      </w:r>
      <w:r w:rsidRPr="00B474DC">
        <w:rPr>
          <w:sz w:val="12"/>
        </w:rPr>
        <w:t xml:space="preserve">, frustrating efforts to reduce poverty and leading to the deterioration of human well-being in many parts of the world, including in the rich countries. The main novelty in this second study is the discovery that </w:t>
      </w:r>
      <w:r w:rsidRPr="009E59D5">
        <w:rPr>
          <w:rStyle w:val="Emphasis"/>
          <w:highlight w:val="green"/>
        </w:rPr>
        <w:t>four</w:t>
      </w:r>
      <w:r w:rsidRPr="00A167D0">
        <w:rPr>
          <w:rStyle w:val="Emphasis"/>
        </w:rPr>
        <w:t xml:space="preserve"> of the planetary boundaries </w:t>
      </w:r>
      <w:r w:rsidRPr="009E59D5">
        <w:rPr>
          <w:rStyle w:val="Emphasis"/>
          <w:highlight w:val="green"/>
        </w:rPr>
        <w:t>have already been breached</w:t>
      </w:r>
      <w:r w:rsidRPr="00B474DC">
        <w:rPr>
          <w:sz w:val="12"/>
        </w:rPr>
        <w:t xml:space="preserve">: </w:t>
      </w:r>
      <w:r w:rsidRPr="00A167D0">
        <w:rPr>
          <w:rStyle w:val="StyleUnderline"/>
        </w:rPr>
        <w:t>climate change</w:t>
      </w:r>
      <w:r w:rsidRPr="00B474DC">
        <w:rPr>
          <w:sz w:val="12"/>
        </w:rPr>
        <w:t xml:space="preserve">, </w:t>
      </w:r>
      <w:r w:rsidRPr="00A167D0">
        <w:rPr>
          <w:rStyle w:val="StyleUnderline"/>
        </w:rPr>
        <w:t>biodiversity</w:t>
      </w:r>
      <w:r w:rsidRPr="00B474DC">
        <w:rPr>
          <w:sz w:val="12"/>
        </w:rPr>
        <w:t xml:space="preserve"> integrity; </w:t>
      </w:r>
      <w:r w:rsidRPr="00A167D0">
        <w:rPr>
          <w:rStyle w:val="StyleUnderline"/>
        </w:rPr>
        <w:t>landuse change, and</w:t>
      </w:r>
      <w:r w:rsidRPr="00B474DC">
        <w:rPr>
          <w:sz w:val="12"/>
        </w:rPr>
        <w:t>; biogeochemical flows (</w:t>
      </w:r>
      <w:r w:rsidRPr="00A167D0">
        <w:rPr>
          <w:rStyle w:val="StyleUnderline"/>
        </w:rPr>
        <w:t>phosphorus and nitrogen cycles</w:t>
      </w:r>
      <w:r w:rsidRPr="00B474DC">
        <w:rPr>
          <w:sz w:val="12"/>
        </w:rPr>
        <w:t xml:space="preserve">). </w:t>
      </w:r>
      <w:r w:rsidRPr="00A167D0">
        <w:rPr>
          <w:rStyle w:val="StyleUnderline"/>
        </w:rPr>
        <w:t>Two of these</w:t>
      </w:r>
      <w:r w:rsidRPr="00B474DC">
        <w:rPr>
          <w:sz w:val="12"/>
        </w:rPr>
        <w:t xml:space="preserve"> - climate change and biodiversity integrity - </w:t>
      </w:r>
      <w:r w:rsidRPr="00A167D0">
        <w:rPr>
          <w:rStyle w:val="StyleUnderline"/>
        </w:rPr>
        <w:t>constitute</w:t>
      </w:r>
      <w:r w:rsidRPr="00B474DC">
        <w:rPr>
          <w:sz w:val="12"/>
        </w:rPr>
        <w:t xml:space="preserve"> what the scientists call </w:t>
      </w:r>
      <w:r w:rsidRPr="00A167D0">
        <w:rPr>
          <w:rStyle w:val="Emphasis"/>
        </w:rPr>
        <w:t>"core" planetary boundaries</w:t>
      </w:r>
      <w:r w:rsidRPr="00B474DC">
        <w:rPr>
          <w:sz w:val="12"/>
        </w:rPr>
        <w:t xml:space="preserve"> </w:t>
      </w:r>
      <w:r w:rsidRPr="00A167D0">
        <w:rPr>
          <w:rStyle w:val="StyleUnderline"/>
        </w:rPr>
        <w:t xml:space="preserve">due to their </w:t>
      </w:r>
      <w:r w:rsidRPr="00A167D0">
        <w:rPr>
          <w:rStyle w:val="Emphasis"/>
        </w:rPr>
        <w:t>fundamental importance</w:t>
      </w:r>
      <w:r w:rsidRPr="00A167D0">
        <w:rPr>
          <w:rStyle w:val="StyleUnderline"/>
        </w:rPr>
        <w:t xml:space="preserve"> for the Earth system</w:t>
      </w:r>
      <w:r w:rsidRPr="00B474DC">
        <w:rPr>
          <w:sz w:val="12"/>
        </w:rPr>
        <w:t xml:space="preserve">. </w:t>
      </w:r>
      <w:r w:rsidRPr="009E59D5">
        <w:rPr>
          <w:rStyle w:val="StyleUnderline"/>
          <w:highlight w:val="green"/>
        </w:rPr>
        <w:t>Aggravating</w:t>
      </w:r>
      <w:r w:rsidRPr="00A167D0">
        <w:rPr>
          <w:rStyle w:val="StyleUnderline"/>
        </w:rPr>
        <w:t xml:space="preserve"> the </w:t>
      </w:r>
      <w:r w:rsidRPr="009E59D5">
        <w:rPr>
          <w:rStyle w:val="StyleUnderline"/>
          <w:highlight w:val="green"/>
        </w:rPr>
        <w:t xml:space="preserve">violation </w:t>
      </w:r>
      <w:r w:rsidRPr="00B474DC">
        <w:rPr>
          <w:rStyle w:val="StyleUnderline"/>
        </w:rPr>
        <w:t>of these core</w:t>
      </w:r>
      <w:r w:rsidRPr="00A167D0">
        <w:rPr>
          <w:rStyle w:val="StyleUnderline"/>
        </w:rPr>
        <w:t xml:space="preserve"> </w:t>
      </w:r>
      <w:r w:rsidRPr="00B474DC">
        <w:rPr>
          <w:rStyle w:val="StyleUnderline"/>
        </w:rPr>
        <w:t xml:space="preserve">frontiers </w:t>
      </w:r>
      <w:r w:rsidRPr="009E59D5">
        <w:rPr>
          <w:rStyle w:val="StyleUnderline"/>
          <w:highlight w:val="green"/>
        </w:rPr>
        <w:t xml:space="preserve">would be </w:t>
      </w:r>
      <w:r w:rsidRPr="009E59D5">
        <w:rPr>
          <w:rStyle w:val="Emphasis"/>
          <w:highlight w:val="green"/>
        </w:rPr>
        <w:t xml:space="preserve">catastrophic and could lead to the collapse of </w:t>
      </w:r>
      <w:r w:rsidRPr="001F4439">
        <w:rPr>
          <w:rStyle w:val="Emphasis"/>
        </w:rPr>
        <w:t xml:space="preserve">the </w:t>
      </w:r>
      <w:r w:rsidRPr="009E59D5">
        <w:rPr>
          <w:rStyle w:val="Emphasis"/>
          <w:highlight w:val="green"/>
        </w:rPr>
        <w:t>civilization</w:t>
      </w:r>
      <w:r w:rsidRPr="00B474DC">
        <w:rPr>
          <w:sz w:val="12"/>
        </w:rPr>
        <w:t xml:space="preserve"> we know. </w:t>
      </w:r>
    </w:p>
    <w:p w14:paraId="2A45C345" w14:textId="77777777" w:rsidR="005F504F" w:rsidRDefault="005F504F" w:rsidP="005F504F">
      <w:pPr>
        <w:pStyle w:val="Emphasis1"/>
      </w:pPr>
      <w:r>
        <w:t>marked</w:t>
      </w:r>
    </w:p>
    <w:p w14:paraId="5160FDDD" w14:textId="77777777" w:rsidR="005F504F" w:rsidRPr="003321C6" w:rsidRDefault="005F504F" w:rsidP="005F504F">
      <w:pPr>
        <w:spacing w:after="0"/>
        <w:rPr>
          <w:sz w:val="12"/>
        </w:rPr>
      </w:pPr>
      <w:r w:rsidRPr="00B474DC">
        <w:rPr>
          <w:sz w:val="12"/>
        </w:rPr>
        <w:t xml:space="preserve">In other words, </w:t>
      </w:r>
      <w:r w:rsidRPr="00A167D0">
        <w:rPr>
          <w:rStyle w:val="StyleUnderline"/>
        </w:rPr>
        <w:t>there are basic tipping points that cannot be surpassed</w:t>
      </w:r>
      <w:r w:rsidRPr="00B474DC">
        <w:rPr>
          <w:sz w:val="12"/>
        </w:rPr>
        <w:t xml:space="preserve">. The risks of ecological chaos if we continue to exceed planetary limits were dramatized in another study published in 2012 by 12 scientists from the University of California. The scientists alerted us to the fact that </w:t>
      </w:r>
      <w:r w:rsidRPr="009E59D5">
        <w:rPr>
          <w:rStyle w:val="StyleUnderline"/>
          <w:highlight w:val="green"/>
        </w:rPr>
        <w:t>we are on the brink of a "state shift",</w:t>
      </w:r>
      <w:r w:rsidRPr="00B474DC">
        <w:rPr>
          <w:sz w:val="12"/>
        </w:rPr>
        <w:t xml:space="preserve"> that is, </w:t>
      </w:r>
      <w:r w:rsidRPr="00A167D0">
        <w:rPr>
          <w:rStyle w:val="StyleUnderline"/>
        </w:rPr>
        <w:t xml:space="preserve">an abrupt critical transition </w:t>
      </w:r>
      <w:r w:rsidRPr="009E59D5">
        <w:rPr>
          <w:rStyle w:val="StyleUnderline"/>
          <w:highlight w:val="green"/>
        </w:rPr>
        <w:t>that could</w:t>
      </w:r>
      <w:r w:rsidRPr="00A167D0">
        <w:rPr>
          <w:rStyle w:val="StyleUnderline"/>
        </w:rPr>
        <w:t xml:space="preserve"> </w:t>
      </w:r>
      <w:r w:rsidRPr="009E59D5">
        <w:rPr>
          <w:rStyle w:val="StyleUnderline"/>
          <w:highlight w:val="green"/>
        </w:rPr>
        <w:t xml:space="preserve">suddenly alter known conditions, producing </w:t>
      </w:r>
      <w:r w:rsidRPr="009E59D5">
        <w:rPr>
          <w:rStyle w:val="Emphasis"/>
          <w:highlight w:val="green"/>
        </w:rPr>
        <w:t>unanticipated biotic effects</w:t>
      </w:r>
      <w:r w:rsidRPr="00B474DC">
        <w:rPr>
          <w:sz w:val="12"/>
        </w:rPr>
        <w:t xml:space="preserve"> (BARNOSKY et al., 2012). Hence, the </w:t>
      </w:r>
      <w:r w:rsidRPr="00A167D0">
        <w:rPr>
          <w:rStyle w:val="StyleUnderline"/>
        </w:rPr>
        <w:t>analysis of planetary boundaries confirm previous theoretical studies</w:t>
      </w:r>
      <w:r w:rsidRPr="00B474DC">
        <w:rPr>
          <w:sz w:val="12"/>
        </w:rPr>
        <w:t xml:space="preserve">, such as those of Beck (1995) and Giddens (2002) </w:t>
      </w:r>
      <w:r w:rsidRPr="00A167D0">
        <w:rPr>
          <w:rStyle w:val="StyleUnderline"/>
        </w:rPr>
        <w:t xml:space="preserve">in the sense that </w:t>
      </w:r>
      <w:r w:rsidRPr="009E59D5">
        <w:rPr>
          <w:rStyle w:val="StyleUnderline"/>
          <w:highlight w:val="green"/>
        </w:rPr>
        <w:t>capitalist modernization, while</w:t>
      </w:r>
      <w:r w:rsidRPr="00B474DC">
        <w:rPr>
          <w:sz w:val="12"/>
        </w:rPr>
        <w:t xml:space="preserve"> </w:t>
      </w:r>
      <w:r w:rsidRPr="009E59D5">
        <w:rPr>
          <w:rStyle w:val="StyleUnderline"/>
          <w:highlight w:val="green"/>
        </w:rPr>
        <w:t>overcoming some</w:t>
      </w:r>
      <w:r w:rsidRPr="00B474DC">
        <w:rPr>
          <w:sz w:val="12"/>
        </w:rPr>
        <w:t xml:space="preserve"> previous </w:t>
      </w:r>
      <w:r w:rsidRPr="009E59D5">
        <w:rPr>
          <w:rStyle w:val="StyleUnderline"/>
          <w:highlight w:val="green"/>
        </w:rPr>
        <w:t xml:space="preserve">conflicts, escalates those between society and nature, creating </w:t>
      </w:r>
      <w:r w:rsidRPr="009E59D5">
        <w:rPr>
          <w:rStyle w:val="Emphasis"/>
          <w:highlight w:val="green"/>
        </w:rPr>
        <w:t>global risks of catastrophic magnitude</w:t>
      </w:r>
      <w:r w:rsidRPr="00B474DC">
        <w:rPr>
          <w:sz w:val="12"/>
        </w:rPr>
        <w:t xml:space="preserve">. In this light, contrary to the cornucopian perception, </w:t>
      </w:r>
      <w:r w:rsidRPr="009E59D5">
        <w:rPr>
          <w:rStyle w:val="StyleUnderline"/>
          <w:highlight w:val="green"/>
        </w:rPr>
        <w:t>the prevailing economic system is taking us toward</w:t>
      </w:r>
      <w:r w:rsidRPr="001F4439">
        <w:rPr>
          <w:rStyle w:val="StyleUnderline"/>
        </w:rPr>
        <w:t xml:space="preserve">s </w:t>
      </w:r>
      <w:r w:rsidRPr="009E59D5">
        <w:rPr>
          <w:rStyle w:val="StyleUnderline"/>
          <w:highlight w:val="green"/>
        </w:rPr>
        <w:t xml:space="preserve">an </w:t>
      </w:r>
      <w:r w:rsidRPr="009E59D5">
        <w:rPr>
          <w:rStyle w:val="Emphasis"/>
          <w:highlight w:val="green"/>
        </w:rPr>
        <w:t>unsustainable future</w:t>
      </w:r>
      <w:r w:rsidRPr="00B474DC">
        <w:rPr>
          <w:sz w:val="12"/>
        </w:rPr>
        <w:t xml:space="preserve"> </w:t>
      </w:r>
      <w:r w:rsidRPr="00A167D0">
        <w:rPr>
          <w:rStyle w:val="StyleUnderline"/>
        </w:rPr>
        <w:t xml:space="preserve">and </w:t>
      </w:r>
      <w:r w:rsidRPr="009E59D5">
        <w:rPr>
          <w:rStyle w:val="StyleUnderline"/>
          <w:highlight w:val="green"/>
        </w:rPr>
        <w:t>succeeding generations will find it much harder to survive</w:t>
      </w:r>
      <w:r w:rsidRPr="00A167D0">
        <w:rPr>
          <w:rStyle w:val="StyleUnderline"/>
        </w:rPr>
        <w:t xml:space="preserve"> with a good quality of life</w:t>
      </w:r>
      <w:r w:rsidRPr="00B474DC">
        <w:rPr>
          <w:sz w:val="12"/>
        </w:rPr>
        <w:t xml:space="preserve">. History shows us that </w:t>
      </w:r>
      <w:r w:rsidRPr="00A167D0">
        <w:rPr>
          <w:rStyle w:val="StyleUnderline"/>
        </w:rPr>
        <w:t xml:space="preserve">civilizations follow a cycle of ascension, but when they are unable to accept new values or to change their trajectory, they tend to </w:t>
      </w:r>
      <w:r w:rsidRPr="00A167D0">
        <w:rPr>
          <w:rStyle w:val="Emphasis"/>
        </w:rPr>
        <w:t>collapse</w:t>
      </w:r>
      <w:r w:rsidRPr="00B474DC">
        <w:rPr>
          <w:sz w:val="12"/>
        </w:rPr>
        <w:t>. However, we have no historical record of any civilization that has ever deliberately risked suffering such vast devastation as ours! The next segment presents a brief analysis of the two threats that, according to current science, are particularly menacing for our current civilization - climate change and the integrity of biodiversity.</w:t>
      </w:r>
    </w:p>
    <w:p w14:paraId="10F7F249" w14:textId="77777777" w:rsidR="005F504F" w:rsidRPr="00D04F83" w:rsidRDefault="005F504F" w:rsidP="005F504F"/>
    <w:p w14:paraId="6288FFB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Bold">
    <w:altName w:val="Arial"/>
    <w:panose1 w:val="020B07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altName w:val="Times Roman"/>
    <w:panose1 w:val="02020603050405020304"/>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charset w:val="00"/>
    <w:family w:val="swiss"/>
    <w:pitch w:val="variable"/>
    <w:sig w:usb0="80000067" w:usb1="00000000" w:usb2="00000000" w:usb3="00000000" w:csb0="000001FB"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Malgun Gothic"/>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Baskerville">
    <w:charset w:val="00"/>
    <w:family w:val="auto"/>
    <w:pitch w:val="variable"/>
    <w:sig w:usb0="80000067" w:usb1="00000000" w:usb2="00000000" w:usb3="00000000" w:csb0="0000019F" w:csb1="00000000"/>
  </w:font>
  <w:font w:name="Frutiger 45 Light">
    <w:altName w:val="Times New Roman"/>
    <w:panose1 w:val="00000000000000000000"/>
    <w:charset w:val="00"/>
    <w:family w:val="roman"/>
    <w:notTrueType/>
    <w:pitch w:val="default"/>
  </w:font>
  <w:font w:name="Liberation Sans">
    <w:altName w:val="Arial"/>
    <w:charset w:val="01"/>
    <w:family w:val="roman"/>
    <w:pitch w:val="variable"/>
  </w:font>
  <w:font w:name="Droid Sans Fallback">
    <w:altName w:val="Times New Roman"/>
    <w:charset w:val="00"/>
    <w:family w:val="auto"/>
    <w:pitch w:val="variable"/>
  </w:font>
  <w:font w:name="FreeSans">
    <w:altName w:val="Cambria"/>
    <w:panose1 w:val="00000000000000000000"/>
    <w:charset w:val="00"/>
    <w:family w:val="roman"/>
    <w:notTrueType/>
    <w:pitch w:val="default"/>
  </w:font>
  <w:font w:name="HNKAOE+Arial">
    <w:panose1 w:val="00000000000000000000"/>
    <w:charset w:val="00"/>
    <w:family w:val="roman"/>
    <w:notTrueType/>
    <w:pitch w:val="default"/>
  </w:font>
  <w:font w:name="Times-Roman">
    <w:altName w:val="Times New Roman"/>
    <w:panose1 w:val="00000000000000000000"/>
    <w:charset w:val="4D"/>
    <w:family w:val="roman"/>
    <w:notTrueType/>
    <w:pitch w:val="default"/>
    <w:sig w:usb0="03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Gill Sans">
    <w:charset w:val="B1"/>
    <w:family w:val="swiss"/>
    <w:pitch w:val="variable"/>
    <w:sig w:usb0="80000A67" w:usb1="00000000" w:usb2="00000000" w:usb3="00000000" w:csb0="000001F7" w:csb1="00000000"/>
  </w:font>
  <w:font w:name="Futura">
    <w:altName w:val="Arial"/>
    <w:charset w:val="00"/>
    <w:family w:val="auto"/>
    <w:pitch w:val="variable"/>
    <w:sig w:usb0="80000067" w:usb1="00000000" w:usb2="00000000" w:usb3="00000000" w:csb0="000001FB" w:csb1="00000000"/>
  </w:font>
  <w:font w:name="MinionPro-Regular">
    <w:altName w:val="Calibri"/>
    <w:panose1 w:val="00000000000000000000"/>
    <w:charset w:val="4D"/>
    <w:family w:val="auto"/>
    <w:notTrueType/>
    <w:pitch w:val="default"/>
    <w:sig w:usb0="00000007" w:usb1="00000000" w:usb2="00000000" w:usb3="00000000" w:csb0="00000003" w:csb1="00000000"/>
  </w:font>
  <w:font w:name="Copperplate Gothic Bold">
    <w:panose1 w:val="020E0705020206020404"/>
    <w:charset w:val="00"/>
    <w:family w:val="swiss"/>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Courier">
    <w:panose1 w:val="02070409020205020404"/>
    <w:charset w:val="00"/>
    <w:family w:val="modern"/>
    <w:pitch w:val="fixed"/>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Estrangelo Edessa">
    <w:panose1 w:val="00000000000000000000"/>
    <w:charset w:val="01"/>
    <w:family w:val="roman"/>
    <w:pitch w:val="variable"/>
  </w:font>
  <w:font w:name="Adobe Garamond Pro">
    <w:panose1 w:val="00000000000000000000"/>
    <w:charset w:val="00"/>
    <w:family w:val="roman"/>
    <w:notTrueType/>
    <w:pitch w:val="variable"/>
    <w:sig w:usb0="00000007" w:usb1="00000001" w:usb2="00000000" w:usb3="00000000" w:csb0="00000093" w:csb1="00000000"/>
  </w:font>
  <w:font w:name="Helvetica LT Std">
    <w:altName w:val="Arial"/>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6BD0EC9"/>
    <w:multiLevelType w:val="multilevel"/>
    <w:tmpl w:val="0EFAFF54"/>
    <w:lvl w:ilvl="0">
      <w:start w:val="1"/>
      <w:numFmt w:val="decimal"/>
      <w:pStyle w:val="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8203683"/>
    <w:multiLevelType w:val="hybridMultilevel"/>
    <w:tmpl w:val="C278F1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3"/>
  </w:num>
  <w:num w:numId="13">
    <w:abstractNumId w:val="12"/>
  </w:num>
  <w:num w:numId="14">
    <w:abstractNumId w:val="20"/>
  </w:num>
  <w:num w:numId="15">
    <w:abstractNumId w:val="18"/>
  </w:num>
  <w:num w:numId="16">
    <w:abstractNumId w:val="16"/>
  </w:num>
  <w:num w:numId="17">
    <w:abstractNumId w:val="19"/>
  </w:num>
  <w:num w:numId="18">
    <w:abstractNumId w:val="14"/>
  </w:num>
  <w:num w:numId="19">
    <w:abstractNumId w:val="11"/>
  </w:num>
  <w:num w:numId="20">
    <w:abstractNumId w:val="22"/>
  </w:num>
  <w:num w:numId="21">
    <w:abstractNumId w:val="10"/>
  </w:num>
  <w:num w:numId="22">
    <w:abstractNumId w:val="15"/>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A43F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43F9"/>
    <w:rsid w:val="004C60E8"/>
    <w:rsid w:val="004E3579"/>
    <w:rsid w:val="004E728B"/>
    <w:rsid w:val="004F39E0"/>
    <w:rsid w:val="00537BD5"/>
    <w:rsid w:val="0057268A"/>
    <w:rsid w:val="005D2912"/>
    <w:rsid w:val="005F504F"/>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83F76"/>
  <w15:chartTrackingRefBased/>
  <w15:docId w15:val="{25084ED0-5685-4892-8ECF-762D9E9E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504F"/>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4A43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Tag&amp;C,Heading 21,Char2,T,TagStyle"/>
    <w:basedOn w:val="Normal"/>
    <w:next w:val="Normal"/>
    <w:link w:val="Heading2Char"/>
    <w:uiPriority w:val="1"/>
    <w:unhideWhenUsed/>
    <w:qFormat/>
    <w:rsid w:val="004A43F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2 Char Char Char Char,Heading 3 Foldover,Foldover,foldover, Char,Char Char Char Char Char Char Char,Char1 Char,Char1 Char + Left:  2.54 cm,Char, Char Char Char Char Char Char Char,Tag Char Char,First line:  0 Heading 3,3: Cite,no"/>
    <w:basedOn w:val="Normal"/>
    <w:next w:val="Normal"/>
    <w:link w:val="Heading3Char"/>
    <w:uiPriority w:val="2"/>
    <w:unhideWhenUsed/>
    <w:qFormat/>
    <w:rsid w:val="004A43F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3"/>
    <w:unhideWhenUsed/>
    <w:qFormat/>
    <w:rsid w:val="004A43F9"/>
    <w:pPr>
      <w:keepNext/>
      <w:keepLines/>
      <w:spacing w:before="40" w:after="0"/>
      <w:outlineLvl w:val="3"/>
    </w:pPr>
    <w:rPr>
      <w:rFonts w:eastAsiaTheme="majorEastAsia" w:cstheme="majorBidi"/>
      <w:b/>
      <w:iCs/>
      <w:sz w:val="26"/>
    </w:rPr>
  </w:style>
  <w:style w:type="paragraph" w:styleId="Heading5">
    <w:name w:val="heading 5"/>
    <w:aliases w:val="Text,Blocks"/>
    <w:basedOn w:val="Normal"/>
    <w:next w:val="Normal"/>
    <w:link w:val="Heading5Char"/>
    <w:uiPriority w:val="99"/>
    <w:unhideWhenUsed/>
    <w:qFormat/>
    <w:rsid w:val="005F504F"/>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nhideWhenUsed/>
    <w:qFormat/>
    <w:rsid w:val="005F504F"/>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5F504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qFormat/>
    <w:rsid w:val="005F504F"/>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5F504F"/>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4A43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43F9"/>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4A43F9"/>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4A43F9"/>
    <w:rPr>
      <w:rFonts w:ascii="Calibri" w:eastAsiaTheme="majorEastAsia" w:hAnsi="Calibri" w:cstheme="majorBidi"/>
      <w:b/>
      <w:sz w:val="44"/>
      <w:szCs w:val="26"/>
      <w:u w:val="double"/>
    </w:rPr>
  </w:style>
  <w:style w:type="character" w:customStyle="1" w:styleId="Heading3Char">
    <w:name w:val="Heading 3 Char"/>
    <w:aliases w:val="Block Char,Heading 2 Char Char Char Char Char,Heading 3 Foldover Char,Foldover Char,foldover Char, Char Char,Char Char Char Char Char Char Char Char,Char1 Char Char,Char1 Char + Left:  2.54 cm Char,Char Char,Tag Char Char Char,no Char"/>
    <w:basedOn w:val="DefaultParagraphFont"/>
    <w:link w:val="Heading3"/>
    <w:uiPriority w:val="2"/>
    <w:rsid w:val="004A43F9"/>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3"/>
    <w:rsid w:val="004A43F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7"/>
    <w:qFormat/>
    <w:rsid w:val="004A43F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A43F9"/>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Title Cha,8.,S"/>
    <w:basedOn w:val="DefaultParagraphFont"/>
    <w:uiPriority w:val="6"/>
    <w:qFormat/>
    <w:rsid w:val="004A43F9"/>
    <w:rPr>
      <w:b w:val="0"/>
      <w:sz w:val="22"/>
      <w:u w:val="single"/>
    </w:rPr>
  </w:style>
  <w:style w:type="character" w:styleId="Hyperlink">
    <w:name w:val="Hyperlink"/>
    <w:aliases w:val="No Spacing Char1,Card Format Char1,ClearFormatting Char1,Clear Char1,DDI Tag Char1,Tag Title Char1,Dont use Char1,Tag and Cite Char2,No Spacing31 Char,CD - Cite Char,No Spacing22 Char,No Spacing41 Char1,No Spacing6 Char1,No Spacing7 Char1,Read"/>
    <w:basedOn w:val="DefaultParagraphFont"/>
    <w:link w:val="NoSpacing"/>
    <w:uiPriority w:val="99"/>
    <w:unhideWhenUsed/>
    <w:rsid w:val="004A43F9"/>
    <w:rPr>
      <w:color w:val="auto"/>
      <w:u w:val="none"/>
    </w:rPr>
  </w:style>
  <w:style w:type="character" w:styleId="FollowedHyperlink">
    <w:name w:val="FollowedHyperlink"/>
    <w:basedOn w:val="DefaultParagraphFont"/>
    <w:uiPriority w:val="99"/>
    <w:unhideWhenUsed/>
    <w:rsid w:val="004A43F9"/>
    <w:rPr>
      <w:color w:val="auto"/>
      <w:u w:val="none"/>
    </w:rPr>
  </w:style>
  <w:style w:type="character" w:customStyle="1" w:styleId="Heading5Char">
    <w:name w:val="Heading 5 Char"/>
    <w:aliases w:val="Text Char,Blocks Char"/>
    <w:basedOn w:val="DefaultParagraphFont"/>
    <w:link w:val="Heading5"/>
    <w:uiPriority w:val="99"/>
    <w:rsid w:val="005F504F"/>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rsid w:val="005F504F"/>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5F504F"/>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5F504F"/>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5F504F"/>
    <w:rPr>
      <w:rFonts w:ascii="Cambria" w:eastAsia="Times New Roman" w:hAnsi="Cambria"/>
      <w:i/>
      <w:iCs/>
      <w:sz w:val="18"/>
      <w:szCs w:val="18"/>
      <w:lang w:bidi="en-US"/>
    </w:rPr>
  </w:style>
  <w:style w:type="paragraph" w:styleId="DocumentMap">
    <w:name w:val="Document Map"/>
    <w:basedOn w:val="Normal"/>
    <w:link w:val="DocumentMapChar"/>
    <w:uiPriority w:val="99"/>
    <w:unhideWhenUsed/>
    <w:rsid w:val="005F50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5F504F"/>
    <w:rPr>
      <w:rFonts w:ascii="Lucida Grande" w:hAnsi="Lucida Grande" w:cs="Lucida Grande"/>
      <w:sz w:val="24"/>
    </w:rPr>
  </w:style>
  <w:style w:type="paragraph" w:customStyle="1" w:styleId="textbold">
    <w:name w:val="text bold"/>
    <w:basedOn w:val="Normal"/>
    <w:link w:val="Emphasis"/>
    <w:uiPriority w:val="7"/>
    <w:qFormat/>
    <w:rsid w:val="005F504F"/>
    <w:pPr>
      <w:widowControl w:val="0"/>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111111"/>
    <w:basedOn w:val="Heading1"/>
    <w:link w:val="Hyperlink"/>
    <w:autoRedefine/>
    <w:uiPriority w:val="99"/>
    <w:qFormat/>
    <w:rsid w:val="005F504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5F504F"/>
    <w:pPr>
      <w:ind w:left="720"/>
      <w:contextualSpacing/>
    </w:pPr>
  </w:style>
  <w:style w:type="paragraph" w:customStyle="1" w:styleId="02featurecopynoindent">
    <w:name w:val="02featurecopynoindent"/>
    <w:basedOn w:val="Normal"/>
    <w:rsid w:val="005F504F"/>
    <w:pPr>
      <w:spacing w:before="100" w:beforeAutospacing="1" w:after="100" w:afterAutospacing="1" w:line="240" w:lineRule="auto"/>
    </w:pPr>
    <w:rPr>
      <w:rFonts w:ascii="Times New Roman" w:eastAsia="Times New Roman" w:hAnsi="Times New Roman" w:cs="Times New Roman"/>
      <w:sz w:val="24"/>
    </w:rPr>
  </w:style>
  <w:style w:type="paragraph" w:customStyle="1" w:styleId="02featurecopyindent">
    <w:name w:val="02featurecopyindent"/>
    <w:basedOn w:val="Normal"/>
    <w:rsid w:val="005F504F"/>
    <w:pPr>
      <w:spacing w:before="100" w:beforeAutospacing="1" w:after="100" w:afterAutospacing="1" w:line="240" w:lineRule="auto"/>
    </w:pPr>
    <w:rPr>
      <w:rFonts w:ascii="Times New Roman" w:eastAsia="Times New Roman" w:hAnsi="Times New Roman" w:cs="Times New Roman"/>
      <w:sz w:val="24"/>
    </w:rPr>
  </w:style>
  <w:style w:type="character" w:customStyle="1" w:styleId="Caption1">
    <w:name w:val="Caption1"/>
    <w:basedOn w:val="DefaultParagraphFont"/>
    <w:rsid w:val="005F504F"/>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5F504F"/>
    <w:pPr>
      <w:spacing w:before="100" w:beforeAutospacing="1" w:after="100" w:afterAutospacing="1" w:line="240" w:lineRule="auto"/>
    </w:pPr>
    <w:rPr>
      <w:rFonts w:ascii="Times New Roman" w:eastAsia="Times New Roman" w:hAnsi="Times New Roman" w:cs="Times New Roman"/>
      <w:sz w:val="24"/>
    </w:rPr>
  </w:style>
  <w:style w:type="paragraph" w:customStyle="1" w:styleId="02featuresubhead">
    <w:name w:val="02featuresubhead"/>
    <w:basedOn w:val="Normal"/>
    <w:rsid w:val="005F504F"/>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aliases w:val="8 pt font,Citation Char Char1 Char Char Char Char Char,Cut,Small 1,Read Char Char Char,Citation Char Char Char1,Read Char Char1,strong"/>
    <w:basedOn w:val="DefaultParagraphFont"/>
    <w:uiPriority w:val="22"/>
    <w:qFormat/>
    <w:rsid w:val="005F504F"/>
    <w:rPr>
      <w:b/>
      <w:bCs/>
    </w:rPr>
  </w:style>
  <w:style w:type="paragraph" w:customStyle="1" w:styleId="io">
    <w:name w:val="io"/>
    <w:basedOn w:val="Normal"/>
    <w:rsid w:val="005F504F"/>
    <w:pPr>
      <w:spacing w:before="100" w:beforeAutospacing="1" w:after="100" w:afterAutospacing="1" w:line="240" w:lineRule="auto"/>
    </w:pPr>
    <w:rPr>
      <w:rFonts w:ascii="Times New Roman" w:eastAsia="Times New Roman" w:hAnsi="Times New Roman" w:cs="Times New Roman"/>
      <w:sz w:val="24"/>
    </w:rPr>
  </w:style>
  <w:style w:type="character" w:customStyle="1" w:styleId="UnresolvedMention1">
    <w:name w:val="Unresolved Mention1"/>
    <w:basedOn w:val="DefaultParagraphFont"/>
    <w:uiPriority w:val="99"/>
    <w:unhideWhenUsed/>
    <w:rsid w:val="005F504F"/>
    <w:rPr>
      <w:color w:val="605E5C"/>
      <w:shd w:val="clear" w:color="auto" w:fill="E1DFDD"/>
    </w:rPr>
  </w:style>
  <w:style w:type="paragraph" w:styleId="BalloonText">
    <w:name w:val="Balloon Text"/>
    <w:basedOn w:val="Normal"/>
    <w:link w:val="BalloonTextChar"/>
    <w:uiPriority w:val="99"/>
    <w:unhideWhenUsed/>
    <w:qFormat/>
    <w:rsid w:val="005F50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qFormat/>
    <w:rsid w:val="005F504F"/>
    <w:rPr>
      <w:rFonts w:ascii="Segoe UI" w:hAnsi="Segoe UI" w:cs="Segoe UI"/>
      <w:sz w:val="18"/>
      <w:szCs w:val="18"/>
    </w:rPr>
  </w:style>
  <w:style w:type="paragraph" w:customStyle="1" w:styleId="Emphasis1">
    <w:name w:val="Emphasis1"/>
    <w:basedOn w:val="Normal"/>
    <w:autoRedefine/>
    <w:uiPriority w:val="7"/>
    <w:qFormat/>
    <w:rsid w:val="005F504F"/>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BodyText">
    <w:name w:val="Body Text"/>
    <w:aliases w:val="BT"/>
    <w:basedOn w:val="Normal"/>
    <w:link w:val="BodyTextChar"/>
    <w:uiPriority w:val="99"/>
    <w:qFormat/>
    <w:rsid w:val="005F504F"/>
    <w:pPr>
      <w:widowControl w:val="0"/>
      <w:autoSpaceDE w:val="0"/>
      <w:autoSpaceDN w:val="0"/>
      <w:spacing w:after="0" w:line="240" w:lineRule="auto"/>
    </w:pPr>
    <w:rPr>
      <w:rFonts w:ascii="Arial" w:eastAsia="Arial" w:hAnsi="Arial" w:cs="Arial"/>
    </w:rPr>
  </w:style>
  <w:style w:type="character" w:customStyle="1" w:styleId="BodyTextChar">
    <w:name w:val="Body Text Char"/>
    <w:aliases w:val="BT Char"/>
    <w:basedOn w:val="DefaultParagraphFont"/>
    <w:link w:val="BodyText"/>
    <w:uiPriority w:val="99"/>
    <w:qFormat/>
    <w:rsid w:val="005F504F"/>
    <w:rPr>
      <w:rFonts w:ascii="Arial" w:eastAsia="Arial" w:hAnsi="Arial" w:cs="Arial"/>
    </w:rPr>
  </w:style>
  <w:style w:type="paragraph" w:styleId="Title">
    <w:name w:val="Title"/>
    <w:aliases w:val="Cites and Cards,UNDERLINE,Bold Underlined,title,Block Heading,Read This,Non Read Text,Debate Normal,Warrants"/>
    <w:basedOn w:val="Normal"/>
    <w:link w:val="TitleChar"/>
    <w:uiPriority w:val="5"/>
    <w:qFormat/>
    <w:rsid w:val="005F504F"/>
    <w:pPr>
      <w:widowControl w:val="0"/>
      <w:autoSpaceDE w:val="0"/>
      <w:autoSpaceDN w:val="0"/>
      <w:spacing w:before="87" w:after="0" w:line="240" w:lineRule="auto"/>
      <w:ind w:left="3379" w:right="3364"/>
      <w:jc w:val="center"/>
    </w:pPr>
    <w:rPr>
      <w:rFonts w:ascii="Arial" w:eastAsia="Arial" w:hAnsi="Arial" w:cs="Arial"/>
      <w:sz w:val="40"/>
      <w:szCs w:val="40"/>
    </w:rPr>
  </w:style>
  <w:style w:type="character" w:customStyle="1" w:styleId="TitleChar">
    <w:name w:val="Title Char"/>
    <w:aliases w:val="Cites and Cards Char,UNDERLINE Char,Bold Underlined Char,title Char,Block Heading Char,Read This Char,Non Read Text Char,Debate Normal Char,Warrants Char"/>
    <w:basedOn w:val="DefaultParagraphFont"/>
    <w:link w:val="Title"/>
    <w:uiPriority w:val="5"/>
    <w:qFormat/>
    <w:rsid w:val="005F504F"/>
    <w:rPr>
      <w:rFonts w:ascii="Arial" w:eastAsia="Arial" w:hAnsi="Arial" w:cs="Arial"/>
      <w:sz w:val="40"/>
      <w:szCs w:val="40"/>
    </w:rPr>
  </w:style>
  <w:style w:type="paragraph" w:customStyle="1" w:styleId="TableParagraph">
    <w:name w:val="Table Paragraph"/>
    <w:basedOn w:val="Normal"/>
    <w:uiPriority w:val="1"/>
    <w:qFormat/>
    <w:rsid w:val="005F504F"/>
    <w:pPr>
      <w:widowControl w:val="0"/>
      <w:autoSpaceDE w:val="0"/>
      <w:autoSpaceDN w:val="0"/>
      <w:spacing w:after="0" w:line="240" w:lineRule="auto"/>
    </w:pPr>
    <w:rPr>
      <w:rFonts w:ascii="Arial" w:eastAsia="Arial" w:hAnsi="Arial" w:cs="Arial"/>
    </w:rPr>
  </w:style>
  <w:style w:type="paragraph" w:customStyle="1" w:styleId="Analytic">
    <w:name w:val="Analytic"/>
    <w:basedOn w:val="Heading4"/>
    <w:link w:val="AnalyticChar"/>
    <w:qFormat/>
    <w:rsid w:val="005F504F"/>
  </w:style>
  <w:style w:type="character" w:customStyle="1" w:styleId="AnalyticChar">
    <w:name w:val="Analytic Char"/>
    <w:basedOn w:val="DefaultParagraphFont"/>
    <w:link w:val="Analytic"/>
    <w:rsid w:val="005F504F"/>
    <w:rPr>
      <w:rFonts w:ascii="Calibri" w:eastAsiaTheme="majorEastAsia" w:hAnsi="Calibri" w:cstheme="majorBidi"/>
      <w:b/>
      <w:iCs/>
      <w:sz w:val="26"/>
    </w:rPr>
  </w:style>
  <w:style w:type="character" w:customStyle="1" w:styleId="Underline2Char">
    <w:name w:val="Underline2 Char"/>
    <w:basedOn w:val="DefaultParagraphFont"/>
    <w:link w:val="Underline2"/>
    <w:uiPriority w:val="4"/>
    <w:qFormat/>
    <w:locked/>
    <w:rsid w:val="005F504F"/>
    <w:rPr>
      <w:rFonts w:ascii="Calibri" w:hAnsi="Calibri" w:cs="Calibri"/>
      <w:b/>
      <w:sz w:val="16"/>
      <w:u w:val="single"/>
    </w:rPr>
  </w:style>
  <w:style w:type="paragraph" w:customStyle="1" w:styleId="Underline2">
    <w:name w:val="Underline2"/>
    <w:basedOn w:val="Normal"/>
    <w:link w:val="Underline2Char"/>
    <w:autoRedefine/>
    <w:uiPriority w:val="4"/>
    <w:qFormat/>
    <w:rsid w:val="005F504F"/>
    <w:pPr>
      <w:spacing w:line="256" w:lineRule="auto"/>
    </w:pPr>
    <w:rPr>
      <w:rFonts w:cs="Calibri"/>
      <w:b/>
      <w:sz w:val="16"/>
      <w:u w:val="single"/>
    </w:rPr>
  </w:style>
  <w:style w:type="character" w:customStyle="1" w:styleId="wikiexternallink">
    <w:name w:val="wikiexternallink"/>
    <w:basedOn w:val="DefaultParagraphFont"/>
    <w:rsid w:val="005F504F"/>
  </w:style>
  <w:style w:type="character" w:customStyle="1" w:styleId="wikigeneratedlinkcontent">
    <w:name w:val="wikigeneratedlinkcontent"/>
    <w:basedOn w:val="DefaultParagraphFont"/>
    <w:rsid w:val="005F504F"/>
  </w:style>
  <w:style w:type="character" w:styleId="IntenseEmphasis">
    <w:name w:val="Intense Emphasis"/>
    <w:aliases w:val="Underline Char,Minimized Char,9.5 pt,Underline Char Char Char,Cards + Font: 12 pt Char Char Char Char Char Char Char Char Char Char Char,Minimized Ch,Title Char2,Spacing -1 pt,Intense Emphasis21,Intense Emphasi,Box Out,Italic,Sty,8 pt"/>
    <w:basedOn w:val="DefaultParagraphFont"/>
    <w:link w:val="CardsFont12pt"/>
    <w:uiPriority w:val="6"/>
    <w:qFormat/>
    <w:rsid w:val="005F504F"/>
    <w:rPr>
      <w:rFonts w:ascii="Georgia" w:hAnsi="Georgia"/>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uiPriority w:val="6"/>
    <w:qFormat/>
    <w:rsid w:val="005F504F"/>
    <w:pPr>
      <w:autoSpaceDE w:val="0"/>
      <w:autoSpaceDN w:val="0"/>
      <w:adjustRightInd w:val="0"/>
      <w:jc w:val="both"/>
    </w:pPr>
    <w:rPr>
      <w:rFonts w:ascii="Georgia" w:hAnsi="Georgia"/>
      <w:u w:val="single"/>
    </w:rPr>
  </w:style>
  <w:style w:type="paragraph" w:customStyle="1" w:styleId="msonormal0">
    <w:name w:val="msonormal"/>
    <w:basedOn w:val="Normal"/>
    <w:qFormat/>
    <w:rsid w:val="005F504F"/>
    <w:pPr>
      <w:spacing w:before="100" w:beforeAutospacing="1" w:after="100" w:afterAutospacing="1" w:line="240" w:lineRule="auto"/>
    </w:pPr>
    <w:rPr>
      <w:rFonts w:ascii="Times New Roman" w:eastAsia="Times New Roman" w:hAnsi="Times New Roman" w:cs="Times New Roman"/>
      <w:sz w:val="24"/>
    </w:rPr>
  </w:style>
  <w:style w:type="paragraph" w:styleId="FootnoteText">
    <w:name w:val="footnote text"/>
    <w:basedOn w:val="Normal"/>
    <w:link w:val="FootnoteTextChar"/>
    <w:uiPriority w:val="99"/>
    <w:unhideWhenUsed/>
    <w:qFormat/>
    <w:rsid w:val="005F504F"/>
    <w:pPr>
      <w:spacing w:after="0" w:line="240" w:lineRule="auto"/>
    </w:pPr>
    <w:rPr>
      <w:sz w:val="20"/>
      <w:szCs w:val="20"/>
    </w:rPr>
  </w:style>
  <w:style w:type="character" w:customStyle="1" w:styleId="FootnoteTextChar">
    <w:name w:val="Footnote Text Char"/>
    <w:basedOn w:val="DefaultParagraphFont"/>
    <w:link w:val="FootnoteText"/>
    <w:uiPriority w:val="99"/>
    <w:rsid w:val="005F504F"/>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5F504F"/>
    <w:rPr>
      <w:vertAlign w:val="superscript"/>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5F504F"/>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5F504F"/>
    <w:rPr>
      <w:sz w:val="16"/>
      <w:szCs w:val="16"/>
    </w:rPr>
  </w:style>
  <w:style w:type="paragraph" w:styleId="CommentText">
    <w:name w:val="annotation text"/>
    <w:basedOn w:val="Normal"/>
    <w:link w:val="CommentTextChar"/>
    <w:uiPriority w:val="99"/>
    <w:unhideWhenUsed/>
    <w:rsid w:val="005F504F"/>
    <w:pPr>
      <w:spacing w:line="240" w:lineRule="auto"/>
    </w:pPr>
    <w:rPr>
      <w:sz w:val="20"/>
      <w:szCs w:val="20"/>
    </w:rPr>
  </w:style>
  <w:style w:type="character" w:customStyle="1" w:styleId="CommentTextChar">
    <w:name w:val="Comment Text Char"/>
    <w:basedOn w:val="DefaultParagraphFont"/>
    <w:link w:val="CommentText"/>
    <w:uiPriority w:val="99"/>
    <w:rsid w:val="005F504F"/>
    <w:rPr>
      <w:rFonts w:ascii="Calibri" w:hAnsi="Calibri"/>
      <w:sz w:val="20"/>
      <w:szCs w:val="20"/>
    </w:rPr>
  </w:style>
  <w:style w:type="paragraph" w:customStyle="1" w:styleId="UnderlinePara">
    <w:name w:val="Underline Para"/>
    <w:basedOn w:val="Normal"/>
    <w:uiPriority w:val="1"/>
    <w:qFormat/>
    <w:rsid w:val="005F504F"/>
    <w:pPr>
      <w:widowControl w:val="0"/>
      <w:suppressAutoHyphens/>
      <w:spacing w:after="200"/>
      <w:contextualSpacing/>
    </w:pPr>
    <w:rPr>
      <w:rFonts w:asciiTheme="minorHAnsi" w:hAnsiTheme="minorHAnsi"/>
      <w:u w:val="single"/>
    </w:rPr>
  </w:style>
  <w:style w:type="paragraph" w:customStyle="1" w:styleId="evidencetext">
    <w:name w:val="evidence text"/>
    <w:basedOn w:val="Normal"/>
    <w:next w:val="Normal"/>
    <w:link w:val="evidencetextChar1"/>
    <w:qFormat/>
    <w:rsid w:val="005F504F"/>
    <w:pPr>
      <w:ind w:left="432" w:right="432"/>
    </w:pPr>
    <w:rPr>
      <w:color w:val="000000"/>
    </w:rPr>
  </w:style>
  <w:style w:type="character" w:customStyle="1" w:styleId="evidencetextChar1">
    <w:name w:val="evidence text Char1"/>
    <w:link w:val="evidencetext"/>
    <w:rsid w:val="005F504F"/>
    <w:rPr>
      <w:rFonts w:ascii="Calibri" w:hAnsi="Calibri"/>
      <w:color w:val="000000"/>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5F504F"/>
    <w:rPr>
      <w:b/>
      <w:bCs/>
      <w:strike w:val="0"/>
      <w:dstrike w:val="0"/>
      <w:sz w:val="24"/>
      <w:u w:val="none"/>
      <w:effect w:val="none"/>
    </w:rPr>
  </w:style>
  <w:style w:type="character" w:customStyle="1" w:styleId="m489902567989944824gmail-style13ptbold">
    <w:name w:val="m_489902567989944824gmail-style13ptbold"/>
    <w:basedOn w:val="DefaultParagraphFont"/>
    <w:rsid w:val="005F504F"/>
  </w:style>
  <w:style w:type="character" w:customStyle="1" w:styleId="m489902567989944824gmail-styleunderline">
    <w:name w:val="m_489902567989944824gmail-styleunderline"/>
    <w:basedOn w:val="DefaultParagraphFont"/>
    <w:rsid w:val="005F504F"/>
  </w:style>
  <w:style w:type="paragraph" w:customStyle="1" w:styleId="Emphasize">
    <w:name w:val="Emphasize"/>
    <w:basedOn w:val="Normal"/>
    <w:uiPriority w:val="7"/>
    <w:qFormat/>
    <w:rsid w:val="005F504F"/>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 w:type="character" w:customStyle="1" w:styleId="dttext">
    <w:name w:val="dttext"/>
    <w:basedOn w:val="DefaultParagraphFont"/>
    <w:rsid w:val="005F504F"/>
  </w:style>
  <w:style w:type="paragraph" w:styleId="Subtitle">
    <w:name w:val="Subtitle"/>
    <w:aliases w:val="Underlined card text"/>
    <w:basedOn w:val="Normal"/>
    <w:next w:val="Normal"/>
    <w:link w:val="SubtitleChar"/>
    <w:uiPriority w:val="99"/>
    <w:qFormat/>
    <w:rsid w:val="005F504F"/>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5F504F"/>
    <w:rPr>
      <w:color w:val="5A5A5A" w:themeColor="text1" w:themeTint="A5"/>
      <w:spacing w:val="15"/>
    </w:rPr>
  </w:style>
  <w:style w:type="paragraph" w:customStyle="1" w:styleId="p">
    <w:name w:val="p"/>
    <w:basedOn w:val="Normal"/>
    <w:qFormat/>
    <w:rsid w:val="005F504F"/>
    <w:pPr>
      <w:spacing w:before="100" w:beforeAutospacing="1" w:after="100" w:afterAutospacing="1"/>
    </w:pPr>
  </w:style>
  <w:style w:type="paragraph" w:customStyle="1" w:styleId="cyhz9">
    <w:name w:val="cyhz9"/>
    <w:basedOn w:val="Normal"/>
    <w:rsid w:val="005F504F"/>
    <w:pPr>
      <w:spacing w:before="100" w:beforeAutospacing="1" w:after="100" w:afterAutospacing="1" w:line="240" w:lineRule="auto"/>
    </w:pPr>
    <w:rPr>
      <w:rFonts w:ascii="Times New Roman" w:eastAsia="Times New Roman" w:hAnsi="Times New Roman" w:cs="Times New Roman"/>
      <w:sz w:val="24"/>
    </w:rPr>
  </w:style>
  <w:style w:type="character" w:customStyle="1" w:styleId="sr-only">
    <w:name w:val="sr-only"/>
    <w:basedOn w:val="DefaultParagraphFont"/>
    <w:rsid w:val="005F504F"/>
  </w:style>
  <w:style w:type="character" w:customStyle="1" w:styleId="related-linkcontent">
    <w:name w:val="related-link__content"/>
    <w:basedOn w:val="DefaultParagraphFont"/>
    <w:rsid w:val="005F504F"/>
  </w:style>
  <w:style w:type="character" w:customStyle="1" w:styleId="link-icontext">
    <w:name w:val="link-icon__text"/>
    <w:basedOn w:val="DefaultParagraphFont"/>
    <w:rsid w:val="005F504F"/>
  </w:style>
  <w:style w:type="paragraph" w:customStyle="1" w:styleId="css-158dogj">
    <w:name w:val="css-158dogj"/>
    <w:basedOn w:val="Normal"/>
    <w:rsid w:val="005F504F"/>
    <w:pPr>
      <w:spacing w:before="100" w:beforeAutospacing="1" w:after="100" w:afterAutospacing="1"/>
    </w:pPr>
  </w:style>
  <w:style w:type="paragraph" w:customStyle="1" w:styleId="pullquote">
    <w:name w:val="pullquote"/>
    <w:basedOn w:val="Normal"/>
    <w:rsid w:val="005F504F"/>
    <w:pPr>
      <w:spacing w:before="100" w:beforeAutospacing="1" w:after="100" w:afterAutospacing="1"/>
    </w:pPr>
  </w:style>
  <w:style w:type="paragraph" w:customStyle="1" w:styleId="lead">
    <w:name w:val="lead"/>
    <w:basedOn w:val="Normal"/>
    <w:rsid w:val="005F504F"/>
    <w:pPr>
      <w:spacing w:before="100" w:beforeAutospacing="1" w:after="100" w:afterAutospacing="1"/>
    </w:pPr>
  </w:style>
  <w:style w:type="character" w:customStyle="1" w:styleId="apple-converted-space">
    <w:name w:val="apple-converted-space"/>
    <w:basedOn w:val="DefaultParagraphFont"/>
    <w:qFormat/>
    <w:rsid w:val="005F504F"/>
  </w:style>
  <w:style w:type="paragraph" w:styleId="CommentSubject">
    <w:name w:val="annotation subject"/>
    <w:basedOn w:val="CommentText"/>
    <w:next w:val="CommentText"/>
    <w:link w:val="CommentSubjectChar"/>
    <w:unhideWhenUsed/>
    <w:rsid w:val="005F504F"/>
    <w:rPr>
      <w:b/>
      <w:bCs/>
    </w:rPr>
  </w:style>
  <w:style w:type="character" w:customStyle="1" w:styleId="CommentSubjectChar">
    <w:name w:val="Comment Subject Char"/>
    <w:basedOn w:val="CommentTextChar"/>
    <w:link w:val="CommentSubject"/>
    <w:rsid w:val="005F504F"/>
    <w:rPr>
      <w:rFonts w:ascii="Calibri" w:hAnsi="Calibri"/>
      <w:b/>
      <w:bCs/>
      <w:sz w:val="20"/>
      <w:szCs w:val="20"/>
    </w:rPr>
  </w:style>
  <w:style w:type="paragraph" w:styleId="Revision">
    <w:name w:val="Revision"/>
    <w:hidden/>
    <w:uiPriority w:val="99"/>
    <w:semiHidden/>
    <w:rsid w:val="005F504F"/>
    <w:pPr>
      <w:spacing w:after="0" w:line="240" w:lineRule="auto"/>
    </w:pPr>
    <w:rPr>
      <w:rFonts w:ascii="Calibri" w:eastAsiaTheme="minorEastAsia" w:hAnsi="Calibri" w:cs="Calibri"/>
      <w:szCs w:val="24"/>
    </w:rPr>
  </w:style>
  <w:style w:type="paragraph" w:customStyle="1" w:styleId="1szqc">
    <w:name w:val="_1szqc"/>
    <w:basedOn w:val="Normal"/>
    <w:rsid w:val="005F504F"/>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Medium Grid 21,No Spacing3"/>
    <w:basedOn w:val="Normal"/>
    <w:next w:val="Normal"/>
    <w:link w:val="cardChar"/>
    <w:uiPriority w:val="1"/>
    <w:qFormat/>
    <w:rsid w:val="005F504F"/>
    <w:pPr>
      <w:ind w:left="288" w:right="288"/>
    </w:pPr>
    <w:rPr>
      <w:u w:val="single"/>
    </w:rPr>
  </w:style>
  <w:style w:type="paragraph" w:styleId="Header">
    <w:name w:val="header"/>
    <w:aliases w:val="Header Char Char1,Header Char2 Char Char Char,Header Char1 Char1 Char Char Char,Header Char Char Char1 Char Char Char,Header Char Char2 Char Char Char,Header 1, Char2,Block Char Char,Header Char1 Char Char Char,Header Char Char1 Char Char Char"/>
    <w:basedOn w:val="Normal"/>
    <w:link w:val="HeaderChar"/>
    <w:uiPriority w:val="99"/>
    <w:unhideWhenUsed/>
    <w:qFormat/>
    <w:rsid w:val="005F504F"/>
    <w:pPr>
      <w:tabs>
        <w:tab w:val="center" w:pos="4680"/>
        <w:tab w:val="right" w:pos="9360"/>
      </w:tabs>
    </w:pPr>
  </w:style>
  <w:style w:type="character" w:customStyle="1" w:styleId="HeaderChar">
    <w:name w:val="Header Char"/>
    <w:aliases w:val="Header Char Char1 Char,Header Char2 Char Char Char Char,Header Char1 Char1 Char Char Char Char,Header Char Char Char1 Char Char Char Char,Header Char Char2 Char Char Char Char,Header 1 Char1, Char2 Char,Block Char Char Char"/>
    <w:basedOn w:val="DefaultParagraphFont"/>
    <w:link w:val="Header"/>
    <w:uiPriority w:val="99"/>
    <w:rsid w:val="005F504F"/>
    <w:rPr>
      <w:rFonts w:ascii="Calibri" w:hAnsi="Calibri"/>
    </w:rPr>
  </w:style>
  <w:style w:type="paragraph" w:styleId="Footer">
    <w:name w:val="footer"/>
    <w:basedOn w:val="Normal"/>
    <w:link w:val="FooterChar"/>
    <w:uiPriority w:val="99"/>
    <w:unhideWhenUsed/>
    <w:rsid w:val="005F504F"/>
    <w:pPr>
      <w:tabs>
        <w:tab w:val="center" w:pos="4680"/>
        <w:tab w:val="right" w:pos="9360"/>
      </w:tabs>
    </w:pPr>
  </w:style>
  <w:style w:type="character" w:customStyle="1" w:styleId="FooterChar">
    <w:name w:val="Footer Char"/>
    <w:basedOn w:val="DefaultParagraphFont"/>
    <w:link w:val="Footer"/>
    <w:uiPriority w:val="99"/>
    <w:rsid w:val="005F504F"/>
    <w:rPr>
      <w:rFonts w:ascii="Calibri" w:hAnsi="Calibri"/>
    </w:rPr>
  </w:style>
  <w:style w:type="character" w:styleId="PageNumber">
    <w:name w:val="page number"/>
    <w:aliases w:val="card ununderlined"/>
    <w:basedOn w:val="DefaultParagraphFont"/>
    <w:uiPriority w:val="99"/>
    <w:unhideWhenUsed/>
    <w:rsid w:val="005F504F"/>
  </w:style>
  <w:style w:type="character" w:customStyle="1" w:styleId="underline">
    <w:name w:val="underline"/>
    <w:qFormat/>
    <w:rsid w:val="005F504F"/>
    <w:rPr>
      <w:u w:val="single"/>
    </w:rPr>
  </w:style>
  <w:style w:type="character" w:customStyle="1" w:styleId="m4841727538114946087gmail-styleunderline">
    <w:name w:val="m_4841727538114946087gmail-styleunderline"/>
    <w:basedOn w:val="DefaultParagraphFont"/>
    <w:rsid w:val="005F504F"/>
  </w:style>
  <w:style w:type="paragraph" w:customStyle="1" w:styleId="BreakTag">
    <w:name w:val="Break Tag"/>
    <w:basedOn w:val="Normal"/>
    <w:autoRedefine/>
    <w:uiPriority w:val="4"/>
    <w:qFormat/>
    <w:rsid w:val="005F504F"/>
    <w:pPr>
      <w:spacing w:before="240"/>
    </w:pPr>
    <w:rPr>
      <w:b/>
      <w:sz w:val="26"/>
    </w:rPr>
  </w:style>
  <w:style w:type="paragraph" w:customStyle="1" w:styleId="BreakBlock">
    <w:name w:val="Break Block"/>
    <w:basedOn w:val="Normal"/>
    <w:link w:val="BreakBlockChar"/>
    <w:autoRedefine/>
    <w:qFormat/>
    <w:rsid w:val="005F504F"/>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5F504F"/>
    <w:rPr>
      <w:rFonts w:ascii="Arial Bold" w:hAnsi="Arial Bold"/>
      <w:b/>
      <w:caps/>
      <w:sz w:val="32"/>
      <w:u w:val="single"/>
    </w:rPr>
  </w:style>
  <w:style w:type="character" w:customStyle="1" w:styleId="Mention1">
    <w:name w:val="Mention1"/>
    <w:basedOn w:val="DefaultParagraphFont"/>
    <w:uiPriority w:val="99"/>
    <w:semiHidden/>
    <w:unhideWhenUsed/>
    <w:rsid w:val="005F504F"/>
    <w:rPr>
      <w:color w:val="2B579A"/>
      <w:shd w:val="clear" w:color="auto" w:fill="E6E6E6"/>
    </w:rPr>
  </w:style>
  <w:style w:type="character" w:customStyle="1" w:styleId="Author-Date">
    <w:name w:val="Author-Date"/>
    <w:qFormat/>
    <w:rsid w:val="005F504F"/>
    <w:rPr>
      <w:b/>
      <w:sz w:val="24"/>
    </w:rPr>
  </w:style>
  <w:style w:type="paragraph" w:customStyle="1" w:styleId="Nothing">
    <w:name w:val="Nothing"/>
    <w:link w:val="NothingChar"/>
    <w:qFormat/>
    <w:rsid w:val="005F504F"/>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5F504F"/>
    <w:rPr>
      <w:rFonts w:eastAsia="Times New Roman"/>
      <w:u w:val="single"/>
    </w:rPr>
  </w:style>
  <w:style w:type="character" w:customStyle="1" w:styleId="Style4Char">
    <w:name w:val="Style4 Char"/>
    <w:link w:val="Style4"/>
    <w:qFormat/>
    <w:rsid w:val="005F504F"/>
    <w:rPr>
      <w:rFonts w:ascii="Calibri" w:eastAsia="Times New Roman" w:hAnsi="Calibri"/>
      <w:u w:val="single"/>
    </w:rPr>
  </w:style>
  <w:style w:type="character" w:customStyle="1" w:styleId="cardChar">
    <w:name w:val="card Char"/>
    <w:aliases w:val="Bold Cite Char Char,Speed Cite Char"/>
    <w:basedOn w:val="DefaultParagraphFont"/>
    <w:link w:val="card"/>
    <w:uiPriority w:val="1"/>
    <w:qFormat/>
    <w:rsid w:val="005F504F"/>
    <w:rPr>
      <w:rFonts w:ascii="Calibri" w:hAnsi="Calibri"/>
      <w:u w:val="single"/>
    </w:rPr>
  </w:style>
  <w:style w:type="character" w:customStyle="1" w:styleId="term">
    <w:name w:val="term"/>
    <w:basedOn w:val="DefaultParagraphFont"/>
    <w:rsid w:val="005F504F"/>
  </w:style>
  <w:style w:type="character" w:customStyle="1" w:styleId="Style1Char">
    <w:name w:val="Style1 Char"/>
    <w:qFormat/>
    <w:rsid w:val="005F504F"/>
    <w:rPr>
      <w:rFonts w:ascii="Times New Roman" w:eastAsia="SimSun" w:hAnsi="Times New Roman" w:cs="Times New Roman"/>
      <w:sz w:val="20"/>
      <w:szCs w:val="24"/>
      <w:u w:val="single"/>
      <w:lang w:eastAsia="zh-CN"/>
    </w:rPr>
  </w:style>
  <w:style w:type="character" w:customStyle="1" w:styleId="Styleunderline11pt">
    <w:name w:val="Style underline + 11 pt"/>
    <w:rsid w:val="005F504F"/>
    <w:rPr>
      <w:rFonts w:ascii="Times New Roman" w:hAnsi="Times New Roman"/>
      <w:sz w:val="20"/>
      <w:u w:val="single"/>
    </w:rPr>
  </w:style>
  <w:style w:type="paragraph" w:customStyle="1" w:styleId="Stylecard11pt">
    <w:name w:val="Style card + 11 pt"/>
    <w:basedOn w:val="Normal"/>
    <w:link w:val="Stylecard11ptChar"/>
    <w:qFormat/>
    <w:rsid w:val="005F504F"/>
    <w:pPr>
      <w:ind w:left="288" w:right="288"/>
    </w:pPr>
    <w:rPr>
      <w:rFonts w:ascii="Georgia" w:eastAsia="SimSun" w:hAnsi="Georgia"/>
      <w:lang w:eastAsia="zh-CN"/>
    </w:rPr>
  </w:style>
  <w:style w:type="character" w:customStyle="1" w:styleId="Stylecard11ptChar">
    <w:name w:val="Style card + 11 pt Char"/>
    <w:link w:val="Stylecard11pt"/>
    <w:rsid w:val="005F504F"/>
    <w:rPr>
      <w:rFonts w:ascii="Georgia" w:eastAsia="SimSun" w:hAnsi="Georgia"/>
      <w:lang w:eastAsia="zh-CN"/>
    </w:rPr>
  </w:style>
  <w:style w:type="paragraph" w:customStyle="1" w:styleId="Minimize">
    <w:name w:val="Minimize"/>
    <w:basedOn w:val="Normal"/>
    <w:next w:val="Normal"/>
    <w:link w:val="MinimizeChar"/>
    <w:qFormat/>
    <w:rsid w:val="005F504F"/>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5F504F"/>
    <w:rPr>
      <w:rFonts w:ascii="Georgia" w:hAnsi="Georgia"/>
      <w:color w:val="000000"/>
      <w:sz w:val="12"/>
      <w:szCs w:val="20"/>
    </w:rPr>
  </w:style>
  <w:style w:type="paragraph" w:customStyle="1" w:styleId="cardtext">
    <w:name w:val="card text"/>
    <w:basedOn w:val="Normal"/>
    <w:link w:val="cardtextChar"/>
    <w:qFormat/>
    <w:rsid w:val="005F504F"/>
    <w:pPr>
      <w:ind w:left="288" w:right="288"/>
    </w:pPr>
  </w:style>
  <w:style w:type="character" w:customStyle="1" w:styleId="cardtextChar">
    <w:name w:val="card text Char"/>
    <w:basedOn w:val="DefaultParagraphFont"/>
    <w:link w:val="cardtext"/>
    <w:rsid w:val="005F504F"/>
    <w:rPr>
      <w:rFonts w:ascii="Calibri" w:hAnsi="Calibri"/>
    </w:rPr>
  </w:style>
  <w:style w:type="character" w:customStyle="1" w:styleId="byline">
    <w:name w:val="byline"/>
    <w:basedOn w:val="DefaultParagraphFont"/>
    <w:rsid w:val="005F504F"/>
  </w:style>
  <w:style w:type="paragraph" w:customStyle="1" w:styleId="StyleStyle411pt">
    <w:name w:val="Style Style4 + 11 pt"/>
    <w:basedOn w:val="Normal"/>
    <w:link w:val="StyleStyle411ptChar"/>
    <w:qFormat/>
    <w:rsid w:val="005F504F"/>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5F504F"/>
    <w:rPr>
      <w:rFonts w:ascii="Calibri" w:eastAsia="Times New Roman" w:hAnsi="Calibri"/>
      <w:u w:val="single"/>
    </w:rPr>
  </w:style>
  <w:style w:type="character" w:customStyle="1" w:styleId="Style11ptUnderline">
    <w:name w:val="Style 11 pt Underline"/>
    <w:qFormat/>
    <w:rsid w:val="005F504F"/>
    <w:rPr>
      <w:sz w:val="20"/>
      <w:u w:val="single"/>
    </w:rPr>
  </w:style>
  <w:style w:type="character" w:customStyle="1" w:styleId="Style11ptBoldUnderline">
    <w:name w:val="Style 11 pt Bold Underline"/>
    <w:qFormat/>
    <w:rsid w:val="005F504F"/>
    <w:rPr>
      <w:b/>
      <w:bCs/>
      <w:sz w:val="20"/>
      <w:u w:val="single"/>
    </w:rPr>
  </w:style>
  <w:style w:type="character" w:customStyle="1" w:styleId="Style11pt">
    <w:name w:val="Style 11 pt"/>
    <w:qFormat/>
    <w:rsid w:val="005F504F"/>
    <w:rPr>
      <w:sz w:val="20"/>
    </w:rPr>
  </w:style>
  <w:style w:type="paragraph" w:customStyle="1" w:styleId="StyleStyle411ptBold">
    <w:name w:val="Style Style4 + 11 pt Bold"/>
    <w:basedOn w:val="Normal"/>
    <w:link w:val="StyleStyle411ptBoldChar"/>
    <w:qFormat/>
    <w:rsid w:val="005F504F"/>
    <w:rPr>
      <w:rFonts w:eastAsia="Times New Roman"/>
      <w:b/>
      <w:bCs/>
      <w:u w:val="single"/>
    </w:rPr>
  </w:style>
  <w:style w:type="character" w:customStyle="1" w:styleId="StyleStyle411ptBoldChar">
    <w:name w:val="Style Style4 + 11 pt Bold Char"/>
    <w:basedOn w:val="DefaultParagraphFont"/>
    <w:link w:val="StyleStyle411ptBold"/>
    <w:rsid w:val="005F504F"/>
    <w:rPr>
      <w:rFonts w:ascii="Calibri" w:eastAsia="Times New Roman" w:hAnsi="Calibri"/>
      <w:b/>
      <w:bCs/>
      <w:u w:val="single"/>
    </w:rPr>
  </w:style>
  <w:style w:type="paragraph" w:customStyle="1" w:styleId="BlockTitle">
    <w:name w:val="Block Title"/>
    <w:basedOn w:val="Normal"/>
    <w:next w:val="Normal"/>
    <w:link w:val="BlockTitleChar"/>
    <w:qFormat/>
    <w:rsid w:val="005F504F"/>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5F504F"/>
    <w:rPr>
      <w:rFonts w:ascii="Calibri" w:eastAsia="Times New Roman" w:hAnsi="Calibri"/>
      <w:b/>
      <w:sz w:val="32"/>
      <w:szCs w:val="20"/>
      <w:u w:val="single"/>
    </w:rPr>
  </w:style>
  <w:style w:type="character" w:customStyle="1" w:styleId="Emphasis2">
    <w:name w:val="Emphasis2"/>
    <w:basedOn w:val="DefaultParagraphFont"/>
    <w:qFormat/>
    <w:rsid w:val="005F504F"/>
    <w:rPr>
      <w:rFonts w:ascii="Franklin Gothic Heavy" w:hAnsi="Franklin Gothic Heavy"/>
      <w:iCs/>
      <w:u w:val="single"/>
    </w:rPr>
  </w:style>
  <w:style w:type="paragraph" w:customStyle="1" w:styleId="Cards">
    <w:name w:val="Cards"/>
    <w:basedOn w:val="Normal"/>
    <w:link w:val="CardsChar1"/>
    <w:qFormat/>
    <w:rsid w:val="005F504F"/>
    <w:pPr>
      <w:autoSpaceDE w:val="0"/>
      <w:autoSpaceDN w:val="0"/>
      <w:adjustRightInd w:val="0"/>
      <w:ind w:left="432" w:right="432"/>
      <w:jc w:val="both"/>
    </w:pPr>
    <w:rPr>
      <w:rFonts w:eastAsia="Times New Roman" w:cs="Times New Roman"/>
      <w:sz w:val="20"/>
      <w:szCs w:val="20"/>
    </w:rPr>
  </w:style>
  <w:style w:type="character" w:customStyle="1" w:styleId="CardsChar">
    <w:name w:val="Cards Char"/>
    <w:qFormat/>
    <w:locked/>
    <w:rsid w:val="005F504F"/>
    <w:rPr>
      <w:rFonts w:ascii="Times New Roman" w:eastAsia="Times New Roman" w:hAnsi="Times New Roman" w:cs="Times New Roman"/>
      <w:sz w:val="20"/>
      <w:szCs w:val="24"/>
    </w:rPr>
  </w:style>
  <w:style w:type="character" w:customStyle="1" w:styleId="pmterms1">
    <w:name w:val="pmterms1"/>
    <w:basedOn w:val="DefaultParagraphFont"/>
    <w:qFormat/>
    <w:rsid w:val="005F504F"/>
  </w:style>
  <w:style w:type="character" w:customStyle="1" w:styleId="hilite1">
    <w:name w:val="hilite1"/>
    <w:basedOn w:val="DefaultParagraphFont"/>
    <w:rsid w:val="005F504F"/>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5F504F"/>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5F504F"/>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5F504F"/>
    <w:rPr>
      <w:rFonts w:eastAsia="Times New Roman"/>
      <w:b/>
      <w:szCs w:val="20"/>
    </w:rPr>
  </w:style>
  <w:style w:type="character" w:customStyle="1" w:styleId="NormaltagChar">
    <w:name w:val="Normal tag Char"/>
    <w:basedOn w:val="DefaultParagraphFont"/>
    <w:link w:val="Normaltag"/>
    <w:uiPriority w:val="99"/>
    <w:locked/>
    <w:rsid w:val="005F504F"/>
    <w:rPr>
      <w:rFonts w:ascii="Calibri" w:eastAsia="Times New Roman" w:hAnsi="Calibri"/>
      <w:b/>
      <w:szCs w:val="20"/>
    </w:rPr>
  </w:style>
  <w:style w:type="character" w:customStyle="1" w:styleId="DebateUnderline">
    <w:name w:val="Debate Underline"/>
    <w:qFormat/>
    <w:rsid w:val="005F504F"/>
    <w:rPr>
      <w:rFonts w:ascii="Times New Roman" w:hAnsi="Times New Roman"/>
      <w:sz w:val="20"/>
      <w:szCs w:val="24"/>
      <w:u w:val="thick"/>
    </w:rPr>
  </w:style>
  <w:style w:type="character" w:customStyle="1" w:styleId="blue">
    <w:name w:val="blue"/>
    <w:basedOn w:val="DefaultParagraphFont"/>
    <w:qFormat/>
    <w:rsid w:val="005F504F"/>
    <w:rPr>
      <w:rFonts w:cs="Times New Roman"/>
    </w:rPr>
  </w:style>
  <w:style w:type="paragraph" w:customStyle="1" w:styleId="cites">
    <w:name w:val="cites"/>
    <w:link w:val="Heading1Char3"/>
    <w:autoRedefine/>
    <w:qFormat/>
    <w:rsid w:val="005F504F"/>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5F504F"/>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5F504F"/>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5F504F"/>
    <w:rPr>
      <w:rFonts w:ascii="Times New Roman" w:eastAsia="Malgun Gothic" w:hAnsi="Times New Roman" w:cs="Times New Roman"/>
      <w:sz w:val="12"/>
      <w:szCs w:val="24"/>
    </w:rPr>
  </w:style>
  <w:style w:type="character" w:customStyle="1" w:styleId="CitesChar2">
    <w:name w:val="Cites Char2"/>
    <w:link w:val="Cites0"/>
    <w:rsid w:val="005F504F"/>
    <w:rPr>
      <w:rFonts w:eastAsia="Times New Roman" w:cs="Times New Roman"/>
      <w:b/>
      <w:bCs/>
      <w:sz w:val="20"/>
      <w:szCs w:val="20"/>
    </w:rPr>
  </w:style>
  <w:style w:type="character" w:customStyle="1" w:styleId="Heading1Char1">
    <w:name w:val="Heading 1 Char1"/>
    <w:aliases w:val="Pocket Char1"/>
    <w:basedOn w:val="DefaultParagraphFont"/>
    <w:uiPriority w:val="1"/>
    <w:rsid w:val="005F504F"/>
    <w:rPr>
      <w:rFonts w:ascii="Arial" w:hAnsi="Arial" w:cs="Arial"/>
      <w:b/>
      <w:bCs/>
      <w:kern w:val="32"/>
      <w:sz w:val="28"/>
      <w:szCs w:val="32"/>
      <w:lang w:bidi="en-US"/>
    </w:rPr>
  </w:style>
  <w:style w:type="paragraph" w:customStyle="1" w:styleId="BlockTitle2">
    <w:name w:val="Block Title2"/>
    <w:basedOn w:val="Normal"/>
    <w:next w:val="Normal"/>
    <w:link w:val="BlockTitle2Char"/>
    <w:qFormat/>
    <w:rsid w:val="005F504F"/>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5F504F"/>
    <w:pPr>
      <w:spacing w:before="120" w:after="120"/>
    </w:pPr>
    <w:rPr>
      <w:rFonts w:eastAsia="Times New Roman"/>
      <w:b/>
      <w:u w:val="single"/>
      <w:lang w:bidi="en-US"/>
    </w:rPr>
  </w:style>
  <w:style w:type="paragraph" w:styleId="TOC9">
    <w:name w:val="toc 9"/>
    <w:basedOn w:val="Normal"/>
    <w:next w:val="Normal"/>
    <w:autoRedefine/>
    <w:uiPriority w:val="39"/>
    <w:rsid w:val="005F504F"/>
    <w:pPr>
      <w:ind w:left="1600"/>
    </w:pPr>
    <w:rPr>
      <w:rFonts w:eastAsia="Times New Roman"/>
      <w:sz w:val="20"/>
      <w:lang w:bidi="en-US"/>
    </w:rPr>
  </w:style>
  <w:style w:type="paragraph" w:customStyle="1" w:styleId="TxBrp1">
    <w:name w:val="TxBr_p1"/>
    <w:basedOn w:val="Normal"/>
    <w:qFormat/>
    <w:rsid w:val="005F504F"/>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5F504F"/>
    <w:pPr>
      <w:spacing w:before="100" w:beforeAutospacing="1" w:after="100" w:afterAutospacing="1"/>
    </w:pPr>
    <w:rPr>
      <w:rFonts w:eastAsia="Times New Roman"/>
      <w:lang w:bidi="en-US"/>
    </w:rPr>
  </w:style>
  <w:style w:type="character" w:customStyle="1" w:styleId="standardcontent">
    <w:name w:val="standardcontent"/>
    <w:basedOn w:val="DefaultParagraphFont"/>
    <w:rsid w:val="005F504F"/>
  </w:style>
  <w:style w:type="paragraph" w:customStyle="1" w:styleId="hat">
    <w:name w:val="hat"/>
    <w:basedOn w:val="Normal"/>
    <w:next w:val="Normal"/>
    <w:link w:val="hatChar"/>
    <w:qFormat/>
    <w:rsid w:val="005F504F"/>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5F504F"/>
  </w:style>
  <w:style w:type="paragraph" w:customStyle="1" w:styleId="HotRouteChar">
    <w:name w:val="Hot Route! Char"/>
    <w:basedOn w:val="Normal"/>
    <w:qFormat/>
    <w:rsid w:val="005F504F"/>
    <w:pPr>
      <w:ind w:left="144"/>
    </w:pPr>
    <w:rPr>
      <w:rFonts w:eastAsia="Times New Roman"/>
      <w:sz w:val="20"/>
      <w:lang w:bidi="en-US"/>
    </w:rPr>
  </w:style>
  <w:style w:type="paragraph" w:customStyle="1" w:styleId="Default">
    <w:name w:val="Default"/>
    <w:qFormat/>
    <w:rsid w:val="005F504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5F504F"/>
    <w:rPr>
      <w:rFonts w:ascii="Cambria" w:hAnsi="Cambria" w:cs="Times New Roman"/>
      <w:b/>
      <w:bCs/>
      <w:sz w:val="26"/>
      <w:szCs w:val="26"/>
    </w:rPr>
  </w:style>
  <w:style w:type="character" w:customStyle="1" w:styleId="UnderliningChar">
    <w:name w:val="Underlining Char"/>
    <w:basedOn w:val="DefaultParagraphFont"/>
    <w:link w:val="Underlining"/>
    <w:rsid w:val="005F504F"/>
    <w:rPr>
      <w:rFonts w:ascii="Arial Narrow" w:hAnsi="Arial Narrow" w:cs="Times New Roman"/>
      <w:u w:val="single"/>
    </w:rPr>
  </w:style>
  <w:style w:type="character" w:customStyle="1" w:styleId="CardCharChar1">
    <w:name w:val="Card Char Char1"/>
    <w:basedOn w:val="DefaultParagraphFont"/>
    <w:rsid w:val="005F504F"/>
    <w:rPr>
      <w:rFonts w:cs="Times New Roman"/>
      <w:b/>
      <w:bCs/>
      <w:sz w:val="28"/>
      <w:szCs w:val="28"/>
    </w:rPr>
  </w:style>
  <w:style w:type="character" w:customStyle="1" w:styleId="CitesChar">
    <w:name w:val="Cites Char"/>
    <w:qFormat/>
    <w:locked/>
    <w:rsid w:val="005F504F"/>
    <w:rPr>
      <w:rFonts w:ascii="Times New Roman" w:eastAsia="Calibri" w:hAnsi="Times New Roman" w:cs="Times New Roman"/>
      <w:sz w:val="24"/>
      <w:szCs w:val="24"/>
    </w:rPr>
  </w:style>
  <w:style w:type="character" w:customStyle="1" w:styleId="hit">
    <w:name w:val="hit"/>
    <w:basedOn w:val="DefaultParagraphFont"/>
    <w:qFormat/>
    <w:rsid w:val="005F504F"/>
    <w:rPr>
      <w:rFonts w:cs="Times New Roman"/>
    </w:rPr>
  </w:style>
  <w:style w:type="paragraph" w:customStyle="1" w:styleId="SmallFont">
    <w:name w:val="Small Font"/>
    <w:basedOn w:val="Normal"/>
    <w:link w:val="SmallFontChar"/>
    <w:qFormat/>
    <w:rsid w:val="005F504F"/>
    <w:pPr>
      <w:spacing w:after="200"/>
      <w:jc w:val="both"/>
    </w:pPr>
    <w:rPr>
      <w:rFonts w:eastAsia="Calibri"/>
      <w:szCs w:val="18"/>
    </w:rPr>
  </w:style>
  <w:style w:type="character" w:customStyle="1" w:styleId="SmallFontChar">
    <w:name w:val="Small Font Char"/>
    <w:basedOn w:val="DefaultParagraphFont"/>
    <w:link w:val="SmallFont"/>
    <w:locked/>
    <w:rsid w:val="005F504F"/>
    <w:rPr>
      <w:rFonts w:ascii="Calibri" w:eastAsia="Calibri" w:hAnsi="Calibri"/>
      <w:szCs w:val="18"/>
    </w:rPr>
  </w:style>
  <w:style w:type="character" w:customStyle="1" w:styleId="CircleChar1">
    <w:name w:val="Circle Char1"/>
    <w:basedOn w:val="DefaultParagraphFont"/>
    <w:rsid w:val="005F504F"/>
    <w:rPr>
      <w:rFonts w:cs="Times New Roman"/>
      <w:b/>
      <w:i/>
      <w:sz w:val="18"/>
      <w:szCs w:val="18"/>
      <w:u w:val="single"/>
      <w:lang w:val="en-US" w:eastAsia="en-US" w:bidi="ar-SA"/>
    </w:rPr>
  </w:style>
  <w:style w:type="character" w:customStyle="1" w:styleId="verdana">
    <w:name w:val="verdana"/>
    <w:basedOn w:val="DefaultParagraphFont"/>
    <w:qFormat/>
    <w:rsid w:val="005F504F"/>
  </w:style>
  <w:style w:type="character" w:customStyle="1" w:styleId="CardsChar1">
    <w:name w:val="Cards Char1"/>
    <w:link w:val="Cards"/>
    <w:rsid w:val="005F504F"/>
    <w:rPr>
      <w:rFonts w:ascii="Calibri" w:eastAsia="Times New Roman" w:hAnsi="Calibri" w:cs="Times New Roman"/>
      <w:sz w:val="20"/>
      <w:szCs w:val="20"/>
    </w:rPr>
  </w:style>
  <w:style w:type="paragraph" w:customStyle="1" w:styleId="BlockHeadings">
    <w:name w:val="Block Headings"/>
    <w:basedOn w:val="Normal"/>
    <w:link w:val="BlockHeadingsChar"/>
    <w:qFormat/>
    <w:rsid w:val="005F504F"/>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5F504F"/>
    <w:rPr>
      <w:rFonts w:ascii="Calibri" w:eastAsia="Times New Roman" w:hAnsi="Calibri" w:cs="Times New Roman"/>
      <w:b/>
      <w:sz w:val="20"/>
      <w:szCs w:val="20"/>
    </w:rPr>
  </w:style>
  <w:style w:type="paragraph" w:customStyle="1" w:styleId="loose">
    <w:name w:val="loose"/>
    <w:basedOn w:val="Normal"/>
    <w:uiPriority w:val="99"/>
    <w:qFormat/>
    <w:rsid w:val="005F504F"/>
    <w:pPr>
      <w:spacing w:before="210"/>
    </w:pPr>
    <w:rPr>
      <w:rFonts w:eastAsia="Times New Roman"/>
      <w:lang w:eastAsia="zh-CN" w:bidi="he-IL"/>
    </w:rPr>
  </w:style>
  <w:style w:type="character" w:customStyle="1" w:styleId="hit1">
    <w:name w:val="hit1"/>
    <w:basedOn w:val="DefaultParagraphFont"/>
    <w:rsid w:val="005F504F"/>
    <w:rPr>
      <w:b/>
      <w:bCs/>
      <w:color w:val="CC0033"/>
    </w:rPr>
  </w:style>
  <w:style w:type="character" w:customStyle="1" w:styleId="upper">
    <w:name w:val="upper"/>
    <w:basedOn w:val="DefaultParagraphFont"/>
    <w:rsid w:val="005F504F"/>
  </w:style>
  <w:style w:type="character" w:customStyle="1" w:styleId="Author">
    <w:name w:val="Author"/>
    <w:aliases w:val="Style Date"/>
    <w:basedOn w:val="DefaultParagraphFont"/>
    <w:qFormat/>
    <w:rsid w:val="005F504F"/>
    <w:rPr>
      <w:b/>
      <w:sz w:val="24"/>
    </w:rPr>
  </w:style>
  <w:style w:type="character" w:customStyle="1" w:styleId="SmallFont7pt">
    <w:name w:val="Small Font (7 pt)"/>
    <w:basedOn w:val="DefaultParagraphFont"/>
    <w:qFormat/>
    <w:rsid w:val="005F504F"/>
    <w:rPr>
      <w:sz w:val="14"/>
    </w:rPr>
  </w:style>
  <w:style w:type="paragraph" w:customStyle="1" w:styleId="UnderlinedText">
    <w:name w:val="Underlined Text"/>
    <w:basedOn w:val="Normal"/>
    <w:qFormat/>
    <w:rsid w:val="005F504F"/>
    <w:rPr>
      <w:rFonts w:eastAsia="Times New Roman"/>
      <w:b/>
      <w:szCs w:val="20"/>
    </w:rPr>
  </w:style>
  <w:style w:type="character" w:customStyle="1" w:styleId="SmallText-New">
    <w:name w:val="Small Text - New"/>
    <w:basedOn w:val="DefaultParagraphFont"/>
    <w:rsid w:val="005F504F"/>
    <w:rPr>
      <w:rFonts w:ascii="Arial Narrow" w:hAnsi="Arial Narrow"/>
      <w:sz w:val="14"/>
    </w:rPr>
  </w:style>
  <w:style w:type="paragraph" w:customStyle="1" w:styleId="Smalltext">
    <w:name w:val="Small text"/>
    <w:aliases w:val="Quote1,Quote11"/>
    <w:basedOn w:val="Normal"/>
    <w:link w:val="SmalltextChar"/>
    <w:qFormat/>
    <w:rsid w:val="005F504F"/>
    <w:rPr>
      <w:rFonts w:ascii="Arial Narrow" w:eastAsia="Times New Roman" w:hAnsi="Arial Narrow"/>
    </w:rPr>
  </w:style>
  <w:style w:type="character" w:customStyle="1" w:styleId="Underlined-New">
    <w:name w:val="Underlined - New"/>
    <w:basedOn w:val="DefaultParagraphFont"/>
    <w:rsid w:val="005F504F"/>
    <w:rPr>
      <w:rFonts w:ascii="Arial Narrow" w:hAnsi="Arial Narrow"/>
      <w:sz w:val="16"/>
      <w:u w:val="single"/>
    </w:rPr>
  </w:style>
  <w:style w:type="paragraph" w:styleId="TOC2">
    <w:name w:val="toc 2"/>
    <w:basedOn w:val="Normal"/>
    <w:next w:val="Normal"/>
    <w:autoRedefine/>
    <w:uiPriority w:val="39"/>
    <w:qFormat/>
    <w:rsid w:val="005F504F"/>
    <w:pPr>
      <w:ind w:left="200"/>
    </w:pPr>
    <w:rPr>
      <w:rFonts w:eastAsia="Times New Roman"/>
      <w:sz w:val="20"/>
      <w:lang w:bidi="en-US"/>
    </w:rPr>
  </w:style>
  <w:style w:type="paragraph" w:styleId="Caption">
    <w:name w:val="caption"/>
    <w:aliases w:val="caption"/>
    <w:basedOn w:val="Normal"/>
    <w:next w:val="Normal"/>
    <w:qFormat/>
    <w:rsid w:val="005F504F"/>
    <w:rPr>
      <w:rFonts w:eastAsia="Times New Roman"/>
      <w:b/>
      <w:bCs/>
      <w:sz w:val="18"/>
      <w:szCs w:val="18"/>
      <w:lang w:bidi="en-US"/>
    </w:rPr>
  </w:style>
  <w:style w:type="paragraph" w:styleId="TOCHeading">
    <w:name w:val="TOC Heading"/>
    <w:basedOn w:val="Heading1"/>
    <w:next w:val="Normal"/>
    <w:uiPriority w:val="39"/>
    <w:qFormat/>
    <w:rsid w:val="005F504F"/>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lang w:bidi="en-US"/>
    </w:rPr>
  </w:style>
  <w:style w:type="character" w:customStyle="1" w:styleId="Boxing">
    <w:name w:val="Boxing"/>
    <w:basedOn w:val="DefaultParagraphFont"/>
    <w:rsid w:val="005F504F"/>
    <w:rPr>
      <w:rFonts w:ascii="Arial Narrow" w:hAnsi="Arial Narrow"/>
      <w:dstrike w:val="0"/>
      <w:sz w:val="20"/>
      <w:bdr w:val="single" w:sz="2" w:space="0" w:color="auto"/>
      <w:vertAlign w:val="baseline"/>
    </w:rPr>
  </w:style>
  <w:style w:type="character" w:customStyle="1" w:styleId="style65">
    <w:name w:val="style65"/>
    <w:basedOn w:val="DefaultParagraphFont"/>
    <w:rsid w:val="005F504F"/>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5F504F"/>
    <w:rPr>
      <w:rFonts w:cs="Arial"/>
      <w:bCs/>
      <w:szCs w:val="26"/>
      <w:u w:val="single"/>
      <w:lang w:val="en-US" w:eastAsia="en-US" w:bidi="ar-SA"/>
    </w:rPr>
  </w:style>
  <w:style w:type="character" w:customStyle="1" w:styleId="qlabel">
    <w:name w:val="q_label"/>
    <w:basedOn w:val="DefaultParagraphFont"/>
    <w:rsid w:val="005F504F"/>
  </w:style>
  <w:style w:type="character" w:customStyle="1" w:styleId="alabel">
    <w:name w:val="a_label"/>
    <w:basedOn w:val="DefaultParagraphFont"/>
    <w:rsid w:val="005F504F"/>
  </w:style>
  <w:style w:type="character" w:customStyle="1" w:styleId="Style1Char1">
    <w:name w:val="Style1 Char1"/>
    <w:basedOn w:val="DefaultParagraphFont"/>
    <w:qFormat/>
    <w:rsid w:val="005F504F"/>
    <w:rPr>
      <w:rFonts w:eastAsia="SimSun"/>
      <w:sz w:val="20"/>
      <w:szCs w:val="24"/>
      <w:u w:val="single"/>
      <w:lang w:val="en-US" w:eastAsia="zh-CN" w:bidi="ar-SA"/>
    </w:rPr>
  </w:style>
  <w:style w:type="character" w:customStyle="1" w:styleId="UnderlineCharChar">
    <w:name w:val="Underline Char Char"/>
    <w:basedOn w:val="DefaultParagraphFont"/>
    <w:rsid w:val="005F504F"/>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5F504F"/>
    <w:rPr>
      <w:rFonts w:eastAsia="MS Mincho"/>
      <w:b/>
      <w:u w:val="single"/>
      <w:lang w:val="en-US" w:eastAsia="en-US" w:bidi="ar-SA"/>
    </w:rPr>
  </w:style>
  <w:style w:type="character" w:customStyle="1" w:styleId="CardTextChar0">
    <w:name w:val="Card Text Char"/>
    <w:basedOn w:val="DefaultParagraphFont"/>
    <w:rsid w:val="005F504F"/>
    <w:rPr>
      <w:rFonts w:ascii="Times New Roman" w:eastAsia="Times New Roman" w:hAnsi="Times New Roman" w:cs="Times New Roman"/>
      <w:szCs w:val="24"/>
    </w:rPr>
  </w:style>
  <w:style w:type="character" w:customStyle="1" w:styleId="reduce2">
    <w:name w:val="reduce2"/>
    <w:basedOn w:val="DefaultParagraphFont"/>
    <w:rsid w:val="005F504F"/>
    <w:rPr>
      <w:rFonts w:ascii="Arial" w:hAnsi="Arial" w:cs="Arial"/>
      <w:color w:val="000000"/>
      <w:sz w:val="10"/>
      <w:szCs w:val="22"/>
    </w:rPr>
  </w:style>
  <w:style w:type="paragraph" w:customStyle="1" w:styleId="BoldUnderline">
    <w:name w:val="BoldUnderline"/>
    <w:link w:val="BoldUnderlineChar"/>
    <w:uiPriority w:val="99"/>
    <w:qFormat/>
    <w:rsid w:val="005F504F"/>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5F504F"/>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5F504F"/>
    <w:rPr>
      <w:rFonts w:cs="Arial"/>
      <w:bCs/>
      <w:szCs w:val="26"/>
      <w:u w:val="single"/>
      <w:lang w:val="en-US" w:eastAsia="en-US" w:bidi="ar-SA"/>
    </w:rPr>
  </w:style>
  <w:style w:type="paragraph" w:customStyle="1" w:styleId="evidencetextChar">
    <w:name w:val="evidence text Char"/>
    <w:basedOn w:val="Normal"/>
    <w:qFormat/>
    <w:rsid w:val="005F504F"/>
    <w:pPr>
      <w:ind w:left="1728" w:right="1008"/>
    </w:pPr>
    <w:rPr>
      <w:rFonts w:eastAsia="Times New Roman"/>
      <w:color w:val="000000"/>
      <w:sz w:val="18"/>
    </w:rPr>
  </w:style>
  <w:style w:type="character" w:customStyle="1" w:styleId="underline20">
    <w:name w:val="underline2"/>
    <w:basedOn w:val="DefaultParagraphFont"/>
    <w:rsid w:val="005F504F"/>
    <w:rPr>
      <w:u w:val="single"/>
    </w:rPr>
  </w:style>
  <w:style w:type="character" w:customStyle="1" w:styleId="Style11ptUnderlineBorderSinglesolidlineAuto05pt">
    <w:name w:val="Style 11 pt Underline Border: : (Single solid line Auto  0.5 pt..."/>
    <w:qFormat/>
    <w:rsid w:val="005F504F"/>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5F504F"/>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5F504F"/>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5F504F"/>
    <w:rPr>
      <w:u w:val="single"/>
    </w:rPr>
  </w:style>
  <w:style w:type="paragraph" w:customStyle="1" w:styleId="UnderlineChar4">
    <w:name w:val="Underline Char4"/>
    <w:basedOn w:val="Normal"/>
    <w:link w:val="UnderlineChar4Char"/>
    <w:qFormat/>
    <w:rsid w:val="005F504F"/>
    <w:rPr>
      <w:rFonts w:asciiTheme="minorHAnsi" w:hAnsiTheme="minorHAnsi"/>
      <w:u w:val="single"/>
    </w:rPr>
  </w:style>
  <w:style w:type="character" w:customStyle="1" w:styleId="BoldandUnderlineChar3Char2">
    <w:name w:val="Bold and Underline Char3 Char2"/>
    <w:basedOn w:val="DefaultParagraphFont"/>
    <w:link w:val="BoldandUnderlineChar3"/>
    <w:rsid w:val="005F504F"/>
    <w:rPr>
      <w:b/>
      <w:u w:val="single"/>
    </w:rPr>
  </w:style>
  <w:style w:type="paragraph" w:customStyle="1" w:styleId="BoldandUnderlineChar3">
    <w:name w:val="Bold and Underline Char3"/>
    <w:basedOn w:val="Normal"/>
    <w:link w:val="BoldandUnderlineChar3Char2"/>
    <w:qFormat/>
    <w:rsid w:val="005F504F"/>
    <w:rPr>
      <w:rFonts w:asciiTheme="minorHAnsi" w:hAnsiTheme="minorHAnsi"/>
      <w:b/>
      <w:u w:val="single"/>
    </w:rPr>
  </w:style>
  <w:style w:type="paragraph" w:customStyle="1" w:styleId="StyleUnderlineChar11pt">
    <w:name w:val="Style Underline Char + 11 pt"/>
    <w:basedOn w:val="Normal"/>
    <w:link w:val="StyleUnderlineChar11ptChar"/>
    <w:qFormat/>
    <w:rsid w:val="005F504F"/>
    <w:rPr>
      <w:rFonts w:eastAsia="Times New Roman"/>
      <w:u w:val="single"/>
    </w:rPr>
  </w:style>
  <w:style w:type="character" w:customStyle="1" w:styleId="StyleUnderlineChar11ptChar">
    <w:name w:val="Style Underline Char + 11 pt Char"/>
    <w:basedOn w:val="DefaultParagraphFont"/>
    <w:link w:val="StyleUnderlineChar11pt"/>
    <w:rsid w:val="005F504F"/>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5F504F"/>
    <w:rPr>
      <w:rFonts w:eastAsia="Times New Roman"/>
      <w:b/>
      <w:bCs/>
      <w:u w:val="single"/>
    </w:rPr>
  </w:style>
  <w:style w:type="character" w:customStyle="1" w:styleId="StyleUnderlineChar11ptBoldChar">
    <w:name w:val="Style Underline Char + 11 pt Bold Char"/>
    <w:basedOn w:val="DefaultParagraphFont"/>
    <w:link w:val="StyleUnderlineChar11ptBold"/>
    <w:rsid w:val="005F504F"/>
    <w:rPr>
      <w:rFonts w:ascii="Calibri" w:eastAsia="Times New Roman" w:hAnsi="Calibri"/>
      <w:b/>
      <w:bCs/>
      <w:u w:val="single"/>
    </w:rPr>
  </w:style>
  <w:style w:type="character" w:customStyle="1" w:styleId="inside-head">
    <w:name w:val="inside-head"/>
    <w:basedOn w:val="DefaultParagraphFont"/>
    <w:rsid w:val="005F504F"/>
  </w:style>
  <w:style w:type="paragraph" w:customStyle="1" w:styleId="Style3">
    <w:name w:val="Style3"/>
    <w:basedOn w:val="Normal"/>
    <w:link w:val="Style3Char"/>
    <w:qFormat/>
    <w:rsid w:val="005F504F"/>
    <w:rPr>
      <w:rFonts w:ascii="Arial Narrow" w:eastAsia="Times New Roman" w:hAnsi="Arial Narrow"/>
      <w:b/>
    </w:rPr>
  </w:style>
  <w:style w:type="character" w:customStyle="1" w:styleId="Style3Char">
    <w:name w:val="Style3 Char"/>
    <w:basedOn w:val="DefaultParagraphFont"/>
    <w:link w:val="Style3"/>
    <w:rsid w:val="005F504F"/>
    <w:rPr>
      <w:rFonts w:ascii="Arial Narrow" w:eastAsia="Times New Roman" w:hAnsi="Arial Narrow"/>
      <w:b/>
    </w:rPr>
  </w:style>
  <w:style w:type="character" w:customStyle="1" w:styleId="7TimesNewRoman">
    <w:name w:val="7 Times New Roman"/>
    <w:rsid w:val="005F504F"/>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5F504F"/>
  </w:style>
  <w:style w:type="character" w:customStyle="1" w:styleId="officialsbureau">
    <w:name w:val="official_s_bureau"/>
    <w:basedOn w:val="DefaultParagraphFont"/>
    <w:rsid w:val="005F504F"/>
  </w:style>
  <w:style w:type="paragraph" w:customStyle="1" w:styleId="Stylecard11ptUnderline">
    <w:name w:val="Style card + 11 pt Underline"/>
    <w:basedOn w:val="Normal"/>
    <w:link w:val="Stylecard11ptUnderlineChar"/>
    <w:qFormat/>
    <w:rsid w:val="005F504F"/>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5F504F"/>
    <w:rPr>
      <w:rFonts w:ascii="Georgia" w:eastAsia="SimSun" w:hAnsi="Georgia"/>
      <w:u w:val="single"/>
      <w:lang w:eastAsia="zh-CN"/>
    </w:rPr>
  </w:style>
  <w:style w:type="paragraph" w:customStyle="1" w:styleId="Stylecard11ptBoldUnderline">
    <w:name w:val="Style card + 11 pt Bold Underline"/>
    <w:basedOn w:val="Normal"/>
    <w:link w:val="Stylecard11ptBoldUnderlineChar"/>
    <w:qFormat/>
    <w:rsid w:val="005F504F"/>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5F504F"/>
    <w:rPr>
      <w:rFonts w:ascii="Georgia" w:eastAsia="SimSun" w:hAnsi="Georgia"/>
      <w:b/>
      <w:bCs/>
      <w:u w:val="single"/>
      <w:lang w:eastAsia="zh-CN"/>
    </w:rPr>
  </w:style>
  <w:style w:type="character" w:customStyle="1" w:styleId="StyleStyle11ptBoldUnderlineBorderSinglesolidlineAuto">
    <w:name w:val="Style Style 11 pt Bold Underline Border: : (Single solid line Auto ..."/>
    <w:basedOn w:val="DefaultParagraphFont"/>
    <w:rsid w:val="005F504F"/>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5F504F"/>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5F504F"/>
    <w:rPr>
      <w:rFonts w:ascii="Georgia" w:eastAsia="SimSun" w:hAnsi="Georgia"/>
      <w:u w:val="single"/>
      <w:lang w:eastAsia="zh-CN"/>
    </w:rPr>
  </w:style>
  <w:style w:type="paragraph" w:styleId="HTMLPreformatted">
    <w:name w:val="HTML Preformatted"/>
    <w:basedOn w:val="Normal"/>
    <w:link w:val="HTMLPreformattedChar"/>
    <w:rsid w:val="005F5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5F504F"/>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5F504F"/>
    <w:rPr>
      <w:u w:val="single"/>
    </w:rPr>
  </w:style>
  <w:style w:type="character" w:customStyle="1" w:styleId="StyleUnderlining11ptChar">
    <w:name w:val="Style Underlining + 11 pt Char"/>
    <w:basedOn w:val="DefaultParagraphFont"/>
    <w:link w:val="StyleUnderlining11pt"/>
    <w:rsid w:val="005F504F"/>
    <w:rPr>
      <w:rFonts w:ascii="Calibri" w:hAnsi="Calibri"/>
      <w:u w:val="single"/>
    </w:rPr>
  </w:style>
  <w:style w:type="paragraph" w:customStyle="1" w:styleId="StyleCardText9pt">
    <w:name w:val="Style Card Text + 9 pt"/>
    <w:basedOn w:val="Normal"/>
    <w:link w:val="StyleCardText9ptChar"/>
    <w:qFormat/>
    <w:rsid w:val="005F504F"/>
    <w:pPr>
      <w:spacing w:after="200"/>
      <w:contextualSpacing/>
    </w:pPr>
    <w:rPr>
      <w:rFonts w:eastAsia="Calibri"/>
    </w:rPr>
  </w:style>
  <w:style w:type="character" w:customStyle="1" w:styleId="StyleCardText9ptChar">
    <w:name w:val="Style Card Text + 9 pt Char"/>
    <w:basedOn w:val="DefaultParagraphFont"/>
    <w:link w:val="StyleCardText9pt"/>
    <w:rsid w:val="005F504F"/>
    <w:rPr>
      <w:rFonts w:ascii="Calibri" w:eastAsia="Calibri" w:hAnsi="Calibri"/>
    </w:rPr>
  </w:style>
  <w:style w:type="paragraph" w:styleId="Quote">
    <w:name w:val="Quote"/>
    <w:basedOn w:val="Normal"/>
    <w:next w:val="Normal"/>
    <w:link w:val="QuoteChar"/>
    <w:uiPriority w:val="29"/>
    <w:qFormat/>
    <w:rsid w:val="005F504F"/>
    <w:pPr>
      <w:widowControl w:val="0"/>
    </w:pPr>
    <w:rPr>
      <w:rFonts w:eastAsia="Times New Roman"/>
      <w:iCs/>
      <w:color w:val="000000"/>
      <w:lang w:bidi="en-US"/>
    </w:rPr>
  </w:style>
  <w:style w:type="character" w:customStyle="1" w:styleId="QuoteChar">
    <w:name w:val="Quote Char"/>
    <w:basedOn w:val="DefaultParagraphFont"/>
    <w:link w:val="Quote"/>
    <w:uiPriority w:val="29"/>
    <w:rsid w:val="005F504F"/>
    <w:rPr>
      <w:rFonts w:ascii="Calibri" w:eastAsia="Times New Roman" w:hAnsi="Calibri"/>
      <w:iCs/>
      <w:color w:val="000000"/>
      <w:lang w:bidi="en-US"/>
    </w:rPr>
  </w:style>
  <w:style w:type="paragraph" w:customStyle="1" w:styleId="Underlining">
    <w:name w:val="Underlining"/>
    <w:basedOn w:val="Normal"/>
    <w:link w:val="UnderliningChar"/>
    <w:qFormat/>
    <w:rsid w:val="005F504F"/>
    <w:rPr>
      <w:rFonts w:ascii="Arial Narrow" w:hAnsi="Arial Narrow" w:cs="Times New Roman"/>
      <w:u w:val="single"/>
    </w:rPr>
  </w:style>
  <w:style w:type="character" w:customStyle="1" w:styleId="ital-inline">
    <w:name w:val="ital-inline"/>
    <w:basedOn w:val="DefaultParagraphFont"/>
    <w:qFormat/>
    <w:rsid w:val="005F504F"/>
  </w:style>
  <w:style w:type="character" w:customStyle="1" w:styleId="underlineChar">
    <w:name w:val="underline Char"/>
    <w:basedOn w:val="DefaultParagraphFont"/>
    <w:rsid w:val="005F504F"/>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5F504F"/>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5F504F"/>
    <w:rPr>
      <w:sz w:val="20"/>
      <w:u w:val="single"/>
    </w:rPr>
  </w:style>
  <w:style w:type="paragraph" w:styleId="BodyTextIndent2">
    <w:name w:val="Body Text Indent 2"/>
    <w:basedOn w:val="Normal"/>
    <w:link w:val="BodyTextIndent2Char"/>
    <w:unhideWhenUsed/>
    <w:rsid w:val="005F504F"/>
    <w:pPr>
      <w:spacing w:after="120" w:line="480" w:lineRule="auto"/>
      <w:ind w:left="360"/>
    </w:pPr>
  </w:style>
  <w:style w:type="character" w:customStyle="1" w:styleId="BodyTextIndent2Char">
    <w:name w:val="Body Text Indent 2 Char"/>
    <w:basedOn w:val="DefaultParagraphFont"/>
    <w:link w:val="BodyTextIndent2"/>
    <w:rsid w:val="005F504F"/>
    <w:rPr>
      <w:rFonts w:ascii="Calibri" w:hAnsi="Calibri"/>
    </w:rPr>
  </w:style>
  <w:style w:type="paragraph" w:styleId="BodyTextIndent3">
    <w:name w:val="Body Text Indent 3"/>
    <w:basedOn w:val="Normal"/>
    <w:link w:val="BodyTextIndent3Char"/>
    <w:uiPriority w:val="99"/>
    <w:unhideWhenUsed/>
    <w:rsid w:val="005F504F"/>
    <w:pPr>
      <w:spacing w:after="120"/>
      <w:ind w:left="360"/>
    </w:pPr>
    <w:rPr>
      <w:szCs w:val="16"/>
    </w:rPr>
  </w:style>
  <w:style w:type="character" w:customStyle="1" w:styleId="BodyTextIndent3Char">
    <w:name w:val="Body Text Indent 3 Char"/>
    <w:basedOn w:val="DefaultParagraphFont"/>
    <w:link w:val="BodyTextIndent3"/>
    <w:uiPriority w:val="99"/>
    <w:rsid w:val="005F504F"/>
    <w:rPr>
      <w:rFonts w:ascii="Calibri" w:hAnsi="Calibri"/>
      <w:szCs w:val="16"/>
    </w:rPr>
  </w:style>
  <w:style w:type="paragraph" w:styleId="BodyText2">
    <w:name w:val="Body Text 2"/>
    <w:basedOn w:val="Normal"/>
    <w:link w:val="BodyText2Char"/>
    <w:unhideWhenUsed/>
    <w:rsid w:val="005F504F"/>
    <w:pPr>
      <w:spacing w:after="120" w:line="480" w:lineRule="auto"/>
    </w:pPr>
  </w:style>
  <w:style w:type="character" w:customStyle="1" w:styleId="BodyText2Char">
    <w:name w:val="Body Text 2 Char"/>
    <w:basedOn w:val="DefaultParagraphFont"/>
    <w:link w:val="BodyText2"/>
    <w:rsid w:val="005F504F"/>
    <w:rPr>
      <w:rFonts w:ascii="Calibri" w:hAnsi="Calibri"/>
    </w:rPr>
  </w:style>
  <w:style w:type="paragraph" w:styleId="BodyTextIndent">
    <w:name w:val="Body Text Indent"/>
    <w:basedOn w:val="Normal"/>
    <w:link w:val="BodyTextIndentChar"/>
    <w:uiPriority w:val="99"/>
    <w:unhideWhenUsed/>
    <w:rsid w:val="005F504F"/>
    <w:pPr>
      <w:spacing w:after="120"/>
      <w:ind w:left="360"/>
    </w:pPr>
  </w:style>
  <w:style w:type="character" w:customStyle="1" w:styleId="BodyTextIndentChar">
    <w:name w:val="Body Text Indent Char"/>
    <w:basedOn w:val="DefaultParagraphFont"/>
    <w:link w:val="BodyTextIndent"/>
    <w:uiPriority w:val="99"/>
    <w:rsid w:val="005F504F"/>
    <w:rPr>
      <w:rFonts w:ascii="Calibri" w:hAnsi="Calibri"/>
    </w:rPr>
  </w:style>
  <w:style w:type="paragraph" w:styleId="BodyText3">
    <w:name w:val="Body Text 3"/>
    <w:basedOn w:val="Normal"/>
    <w:link w:val="BodyText3Char"/>
    <w:unhideWhenUsed/>
    <w:rsid w:val="005F504F"/>
    <w:pPr>
      <w:spacing w:after="120"/>
    </w:pPr>
    <w:rPr>
      <w:szCs w:val="16"/>
    </w:rPr>
  </w:style>
  <w:style w:type="character" w:customStyle="1" w:styleId="BodyText3Char">
    <w:name w:val="Body Text 3 Char"/>
    <w:basedOn w:val="DefaultParagraphFont"/>
    <w:link w:val="BodyText3"/>
    <w:rsid w:val="005F504F"/>
    <w:rPr>
      <w:rFonts w:ascii="Calibri" w:hAnsi="Calibri"/>
      <w:szCs w:val="16"/>
    </w:rPr>
  </w:style>
  <w:style w:type="character" w:customStyle="1" w:styleId="StyleBold">
    <w:name w:val="Style Bold"/>
    <w:basedOn w:val="DefaultParagraphFont"/>
    <w:uiPriority w:val="9"/>
    <w:rsid w:val="005F504F"/>
    <w:rPr>
      <w:b/>
      <w:bCs/>
    </w:rPr>
  </w:style>
  <w:style w:type="character" w:customStyle="1" w:styleId="body-text">
    <w:name w:val="body-text"/>
    <w:basedOn w:val="DefaultParagraphFont"/>
    <w:rsid w:val="005F504F"/>
  </w:style>
  <w:style w:type="paragraph" w:customStyle="1" w:styleId="StyleStyle411ptBoldBorderSinglesolidlineAuto0">
    <w:name w:val="Style Style4 + 11 pt Bold Border: : (Single solid line Auto  0...."/>
    <w:basedOn w:val="Normal"/>
    <w:link w:val="StyleStyle411ptBoldBorderSinglesolidlineAuto0Char"/>
    <w:qFormat/>
    <w:rsid w:val="005F504F"/>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5F504F"/>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5F504F"/>
    <w:rPr>
      <w:rFonts w:ascii="Tahoma" w:hAnsi="Tahoma" w:cs="Tahoma"/>
      <w:sz w:val="16"/>
      <w:szCs w:val="16"/>
    </w:rPr>
  </w:style>
  <w:style w:type="character" w:customStyle="1" w:styleId="globalcontentbody">
    <w:name w:val="globalcontentbody"/>
    <w:basedOn w:val="DefaultParagraphFont"/>
    <w:rsid w:val="005F504F"/>
  </w:style>
  <w:style w:type="paragraph" w:customStyle="1" w:styleId="StyleStyle112pt">
    <w:name w:val="Style Style1 + 12 pt"/>
    <w:basedOn w:val="Normal"/>
    <w:link w:val="StyleStyle112ptChar"/>
    <w:qFormat/>
    <w:rsid w:val="005F504F"/>
    <w:rPr>
      <w:rFonts w:eastAsia="SimSun"/>
      <w:u w:val="single"/>
      <w:lang w:eastAsia="zh-CN"/>
    </w:rPr>
  </w:style>
  <w:style w:type="character" w:customStyle="1" w:styleId="StyleStyle112ptChar">
    <w:name w:val="Style Style1 + 12 pt Char"/>
    <w:basedOn w:val="DefaultParagraphFont"/>
    <w:link w:val="StyleStyle112pt"/>
    <w:rsid w:val="005F504F"/>
    <w:rPr>
      <w:rFonts w:ascii="Calibri" w:eastAsia="SimSun" w:hAnsi="Calibri"/>
      <w:u w:val="single"/>
      <w:lang w:eastAsia="zh-CN"/>
    </w:rPr>
  </w:style>
  <w:style w:type="paragraph" w:customStyle="1" w:styleId="MinimizedText">
    <w:name w:val="Minimized Text"/>
    <w:basedOn w:val="Normal"/>
    <w:link w:val="MinimizedTextChar"/>
    <w:qFormat/>
    <w:rsid w:val="005F504F"/>
    <w:rPr>
      <w:rFonts w:eastAsia="Times New Roman"/>
    </w:rPr>
  </w:style>
  <w:style w:type="character" w:customStyle="1" w:styleId="MinimizedTextChar">
    <w:name w:val="Minimized Text Char"/>
    <w:basedOn w:val="DefaultParagraphFont"/>
    <w:link w:val="MinimizedText"/>
    <w:rsid w:val="005F504F"/>
    <w:rPr>
      <w:rFonts w:ascii="Calibri" w:eastAsia="Times New Roman" w:hAnsi="Calibri"/>
    </w:rPr>
  </w:style>
  <w:style w:type="character" w:customStyle="1" w:styleId="term1">
    <w:name w:val="term1"/>
    <w:basedOn w:val="DefaultParagraphFont"/>
    <w:rsid w:val="005F504F"/>
    <w:rPr>
      <w:b/>
      <w:bCs/>
    </w:rPr>
  </w:style>
  <w:style w:type="character" w:customStyle="1" w:styleId="Styleterm111ptUnderline">
    <w:name w:val="Style term1 + 11 pt Underline"/>
    <w:basedOn w:val="term1"/>
    <w:rsid w:val="005F504F"/>
    <w:rPr>
      <w:b/>
      <w:bCs/>
      <w:sz w:val="20"/>
      <w:u w:val="single"/>
    </w:rPr>
  </w:style>
  <w:style w:type="paragraph" w:customStyle="1" w:styleId="StyleMinimizedTextArialNarrow10pt">
    <w:name w:val="Style Minimized Text + Arial Narrow 10 pt"/>
    <w:basedOn w:val="MinimizedText"/>
    <w:link w:val="StyleMinimizedTextArialNarrow10ptChar"/>
    <w:qFormat/>
    <w:rsid w:val="005F504F"/>
    <w:rPr>
      <w:sz w:val="20"/>
    </w:rPr>
  </w:style>
  <w:style w:type="character" w:customStyle="1" w:styleId="StyleMinimizedTextArialNarrow10ptChar">
    <w:name w:val="Style Minimized Text + Arial Narrow 10 pt Char"/>
    <w:basedOn w:val="MinimizedTextChar"/>
    <w:link w:val="StyleMinimizedTextArialNarrow10pt"/>
    <w:rsid w:val="005F504F"/>
    <w:rPr>
      <w:rFonts w:ascii="Calibri" w:eastAsia="Times New Roman" w:hAnsi="Calibri"/>
      <w:sz w:val="20"/>
    </w:rPr>
  </w:style>
  <w:style w:type="character" w:customStyle="1" w:styleId="Styleunderline11ptBold">
    <w:name w:val="Style underline + 11 pt Bold"/>
    <w:basedOn w:val="underline"/>
    <w:rsid w:val="005F504F"/>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5F504F"/>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F504F"/>
    <w:rPr>
      <w:rFonts w:ascii="Calibri" w:eastAsia="Times New Roman" w:hAnsi="Calibri"/>
      <w:u w:val="single"/>
      <w:bdr w:val="single" w:sz="4" w:space="0" w:color="auto"/>
    </w:rPr>
  </w:style>
  <w:style w:type="character" w:customStyle="1" w:styleId="Style9pt">
    <w:name w:val="Style 9 pt"/>
    <w:basedOn w:val="DefaultParagraphFont"/>
    <w:rsid w:val="005F504F"/>
    <w:rPr>
      <w:rFonts w:ascii="Times New Roman" w:hAnsi="Times New Roman"/>
      <w:sz w:val="20"/>
    </w:rPr>
  </w:style>
  <w:style w:type="paragraph" w:customStyle="1" w:styleId="StyleStyle49pt3">
    <w:name w:val="Style Style4 + 9 pt3"/>
    <w:basedOn w:val="Style4"/>
    <w:link w:val="StyleStyle49pt3Char"/>
    <w:qFormat/>
    <w:rsid w:val="005F504F"/>
    <w:rPr>
      <w:rFonts w:cs="Times New Roman"/>
    </w:rPr>
  </w:style>
  <w:style w:type="character" w:customStyle="1" w:styleId="StyleStyle49pt3Char">
    <w:name w:val="Style Style4 + 9 pt3 Char"/>
    <w:basedOn w:val="Style4Char"/>
    <w:link w:val="StyleStyle49pt3"/>
    <w:rsid w:val="005F504F"/>
    <w:rPr>
      <w:rFonts w:ascii="Calibri" w:eastAsia="Times New Roman" w:hAnsi="Calibri" w:cs="Times New Roman"/>
      <w:u w:val="single"/>
    </w:rPr>
  </w:style>
  <w:style w:type="paragraph" w:customStyle="1" w:styleId="StyleStyle4Bold">
    <w:name w:val="Style Style4 + Bold"/>
    <w:basedOn w:val="Style4"/>
    <w:link w:val="StyleStyle4BoldChar"/>
    <w:qFormat/>
    <w:rsid w:val="005F504F"/>
    <w:rPr>
      <w:rFonts w:cs="Times New Roman"/>
      <w:b/>
      <w:bCs/>
    </w:rPr>
  </w:style>
  <w:style w:type="character" w:customStyle="1" w:styleId="StyleStyle4BoldChar">
    <w:name w:val="Style Style4 + Bold Char"/>
    <w:basedOn w:val="Style4Char"/>
    <w:link w:val="StyleStyle4Bold"/>
    <w:rsid w:val="005F504F"/>
    <w:rPr>
      <w:rFonts w:ascii="Calibri" w:eastAsia="Times New Roman" w:hAnsi="Calibri" w:cs="Times New Roman"/>
      <w:b/>
      <w:bCs/>
      <w:u w:val="single"/>
    </w:rPr>
  </w:style>
  <w:style w:type="character" w:customStyle="1" w:styleId="CharChar11">
    <w:name w:val="Char Char11"/>
    <w:basedOn w:val="DefaultParagraphFont"/>
    <w:rsid w:val="005F504F"/>
    <w:rPr>
      <w:rFonts w:cs="Arial"/>
      <w:bCs/>
      <w:szCs w:val="26"/>
      <w:u w:val="single"/>
      <w:lang w:val="en-US" w:eastAsia="en-US" w:bidi="ar-SA"/>
    </w:rPr>
  </w:style>
  <w:style w:type="character" w:customStyle="1" w:styleId="authorbio">
    <w:name w:val="authorbio"/>
    <w:basedOn w:val="DefaultParagraphFont"/>
    <w:rsid w:val="005F504F"/>
  </w:style>
  <w:style w:type="character" w:customStyle="1" w:styleId="a">
    <w:name w:val="a"/>
    <w:basedOn w:val="DefaultParagraphFont"/>
    <w:rsid w:val="005F504F"/>
  </w:style>
  <w:style w:type="character" w:customStyle="1" w:styleId="StyleStyleUnderline411pt">
    <w:name w:val="Style Style Underline4 + 11 pt"/>
    <w:basedOn w:val="DefaultParagraphFont"/>
    <w:rsid w:val="005F504F"/>
    <w:rPr>
      <w:sz w:val="20"/>
      <w:u w:val="single"/>
    </w:rPr>
  </w:style>
  <w:style w:type="character" w:customStyle="1" w:styleId="StyleStyleUnderline411ptBold">
    <w:name w:val="Style Style Underline4 + 11 pt Bold"/>
    <w:basedOn w:val="DefaultParagraphFont"/>
    <w:rsid w:val="005F504F"/>
    <w:rPr>
      <w:b/>
      <w:bCs/>
      <w:sz w:val="20"/>
      <w:u w:val="single"/>
    </w:rPr>
  </w:style>
  <w:style w:type="character" w:customStyle="1" w:styleId="StyleStyleUnderline311pt">
    <w:name w:val="Style Style Underline3 + 11 pt"/>
    <w:basedOn w:val="DefaultParagraphFont"/>
    <w:rsid w:val="005F504F"/>
    <w:rPr>
      <w:sz w:val="20"/>
      <w:u w:val="single"/>
    </w:rPr>
  </w:style>
  <w:style w:type="character" w:customStyle="1" w:styleId="StyleStyleUnderline311ptBold">
    <w:name w:val="Style Style Underline3 + 11 pt Bold"/>
    <w:basedOn w:val="DefaultParagraphFont"/>
    <w:rsid w:val="005F504F"/>
    <w:rPr>
      <w:b/>
      <w:bCs/>
      <w:sz w:val="20"/>
      <w:u w:val="single"/>
    </w:rPr>
  </w:style>
  <w:style w:type="character" w:customStyle="1" w:styleId="StyleUnderline3">
    <w:name w:val="Style Underline3"/>
    <w:basedOn w:val="DefaultParagraphFont"/>
    <w:rsid w:val="005F504F"/>
    <w:rPr>
      <w:u w:val="single"/>
    </w:rPr>
  </w:style>
  <w:style w:type="paragraph" w:customStyle="1" w:styleId="StyleStyle111ptBorderSinglesolidlineAuto05ptL">
    <w:name w:val="Style Style1 + 11 pt Border: : (Single solid line Auto  0.5 pt L..."/>
    <w:link w:val="StyleStyle111ptBorderSinglesolidlineAuto05ptLChar"/>
    <w:qFormat/>
    <w:rsid w:val="005F504F"/>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F504F"/>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5F504F"/>
    <w:rPr>
      <w:u w:val="single"/>
    </w:rPr>
  </w:style>
  <w:style w:type="character" w:customStyle="1" w:styleId="NothingChar">
    <w:name w:val="Nothing Char"/>
    <w:basedOn w:val="DefaultParagraphFont"/>
    <w:link w:val="Nothing"/>
    <w:rsid w:val="005F504F"/>
    <w:rPr>
      <w:rFonts w:ascii="Times New Roman" w:eastAsia="Times New Roman" w:hAnsi="Times New Roman" w:cs="Times New Roman"/>
      <w:sz w:val="20"/>
      <w:szCs w:val="24"/>
    </w:rPr>
  </w:style>
  <w:style w:type="character" w:customStyle="1" w:styleId="CardsFont12pt0">
    <w:name w:val="Cards + Font 12pt"/>
    <w:basedOn w:val="DefaultParagraphFont"/>
    <w:uiPriority w:val="1"/>
    <w:qFormat/>
    <w:rsid w:val="005F504F"/>
    <w:rPr>
      <w:rFonts w:ascii="Times New Roman" w:eastAsia="Calibri" w:hAnsi="Times New Roman" w:cs="Times New Roman"/>
      <w:sz w:val="24"/>
      <w:szCs w:val="20"/>
      <w:u w:val="single"/>
    </w:rPr>
  </w:style>
  <w:style w:type="character" w:customStyle="1" w:styleId="SmallTextChar0">
    <w:name w:val="Small Text Char"/>
    <w:aliases w:val="No Spacing111 Char1,Read stuff Char1,No Spacing1 Char,Read stuff Char"/>
    <w:basedOn w:val="CardTextChar0"/>
    <w:uiPriority w:val="99"/>
    <w:qFormat/>
    <w:rsid w:val="005F504F"/>
    <w:rPr>
      <w:rFonts w:ascii="Times New Roman" w:eastAsia="MS Mincho" w:hAnsi="Times New Roman" w:cs="Times New Roman"/>
      <w:sz w:val="15"/>
      <w:szCs w:val="24"/>
      <w:lang w:eastAsia="ja-JP"/>
    </w:rPr>
  </w:style>
  <w:style w:type="paragraph" w:customStyle="1" w:styleId="Circled">
    <w:name w:val="Circled"/>
    <w:link w:val="CircledChar"/>
    <w:qFormat/>
    <w:rsid w:val="005F504F"/>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5F504F"/>
    <w:rPr>
      <w:rFonts w:ascii="Times New Roman" w:eastAsia="MS Mincho" w:hAnsi="Times New Roman" w:cs="Times New Roman"/>
      <w:b/>
      <w:szCs w:val="20"/>
      <w:u w:val="single"/>
      <w:lang w:eastAsia="ja-JP"/>
    </w:rPr>
  </w:style>
  <w:style w:type="character" w:customStyle="1" w:styleId="UnderlinedChar0">
    <w:name w:val="Underlined Char"/>
    <w:aliases w:val="small text Char Char,TAG Ch"/>
    <w:basedOn w:val="CardTextChar0"/>
    <w:rsid w:val="005F504F"/>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5F504F"/>
  </w:style>
  <w:style w:type="character" w:customStyle="1" w:styleId="part-of-speech">
    <w:name w:val="part-of-speech"/>
    <w:basedOn w:val="DefaultParagraphFont"/>
    <w:rsid w:val="005F504F"/>
  </w:style>
  <w:style w:type="character" w:customStyle="1" w:styleId="sep">
    <w:name w:val="sep"/>
    <w:basedOn w:val="DefaultParagraphFont"/>
    <w:rsid w:val="005F504F"/>
  </w:style>
  <w:style w:type="character" w:customStyle="1" w:styleId="pron">
    <w:name w:val="pron"/>
    <w:basedOn w:val="DefaultParagraphFont"/>
    <w:rsid w:val="005F504F"/>
  </w:style>
  <w:style w:type="paragraph" w:customStyle="1" w:styleId="StyleStyle4LatinTimesNewRomanAsianSimSun">
    <w:name w:val="Style Style4 + (Latin) Times New Roman (Asian) SimSun"/>
    <w:basedOn w:val="Normal"/>
    <w:link w:val="StyleStyle4LatinTimesNewRomanAsianSimSunChar"/>
    <w:qFormat/>
    <w:rsid w:val="005F504F"/>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5F504F"/>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5F504F"/>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5F504F"/>
    <w:rPr>
      <w:rFonts w:ascii="Calibri" w:eastAsia="SimSun" w:hAnsi="Calibri"/>
      <w:b/>
      <w:bCs/>
      <w:u w:val="single"/>
    </w:rPr>
  </w:style>
  <w:style w:type="character" w:customStyle="1" w:styleId="CharChar3">
    <w:name w:val="Char Char3"/>
    <w:basedOn w:val="DefaultParagraphFont"/>
    <w:rsid w:val="005F504F"/>
    <w:rPr>
      <w:rFonts w:cs="Arial"/>
      <w:b/>
      <w:bCs/>
      <w:iCs/>
      <w:lang w:val="en-US" w:eastAsia="en-US" w:bidi="ar-SA"/>
    </w:rPr>
  </w:style>
  <w:style w:type="character" w:customStyle="1" w:styleId="SubtitleChar1">
    <w:name w:val="Subtitle Char1"/>
    <w:aliases w:val="Underlined card text Char1"/>
    <w:basedOn w:val="DefaultParagraphFont"/>
    <w:rsid w:val="005F504F"/>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5F504F"/>
    <w:rPr>
      <w:rFonts w:cs="Times New Roman"/>
    </w:rPr>
  </w:style>
  <w:style w:type="character" w:customStyle="1" w:styleId="StyleStyle411pt1Char">
    <w:name w:val="Style Style4 + 11 pt1 Char"/>
    <w:basedOn w:val="Style4Char"/>
    <w:link w:val="StyleStyle411pt1"/>
    <w:rsid w:val="005F504F"/>
    <w:rPr>
      <w:rFonts w:ascii="Calibri" w:eastAsia="Times New Roman" w:hAnsi="Calibri" w:cs="Times New Roman"/>
      <w:u w:val="single"/>
    </w:rPr>
  </w:style>
  <w:style w:type="character" w:customStyle="1" w:styleId="BoldandUnderlineCharChar2">
    <w:name w:val="Bold and Underline Char Char2"/>
    <w:basedOn w:val="DefaultParagraphFont"/>
    <w:rsid w:val="005F504F"/>
    <w:rPr>
      <w:b/>
      <w:u w:val="single"/>
      <w:lang w:val="en-US" w:eastAsia="en-US" w:bidi="ar-SA"/>
    </w:rPr>
  </w:style>
  <w:style w:type="character" w:customStyle="1" w:styleId="StyleUnderlineCharChar111pt">
    <w:name w:val="Style Underline Char Char1 + 11 pt"/>
    <w:basedOn w:val="DefaultParagraphFont"/>
    <w:rsid w:val="005F504F"/>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5F504F"/>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5F504F"/>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5F504F"/>
    <w:rPr>
      <w:sz w:val="22"/>
      <w:u w:val="single"/>
    </w:rPr>
  </w:style>
  <w:style w:type="paragraph" w:customStyle="1" w:styleId="StyleMinimizedTextArialNarrow9pt">
    <w:name w:val="Style Minimized Text + Arial Narrow 9 pt"/>
    <w:basedOn w:val="Normal"/>
    <w:link w:val="StyleMinimizedTextArialNarrow9ptChar"/>
    <w:qFormat/>
    <w:rsid w:val="005F504F"/>
    <w:rPr>
      <w:rFonts w:eastAsia="Times New Roman"/>
    </w:rPr>
  </w:style>
  <w:style w:type="character" w:customStyle="1" w:styleId="StyleMinimizedTextArialNarrow9ptChar">
    <w:name w:val="Style Minimized Text + Arial Narrow 9 pt Char"/>
    <w:basedOn w:val="DefaultParagraphFont"/>
    <w:link w:val="StyleMinimizedTextArialNarrow9pt"/>
    <w:rsid w:val="005F504F"/>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5F504F"/>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F504F"/>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5F504F"/>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5F504F"/>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5F504F"/>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5F504F"/>
    <w:rPr>
      <w:b w:val="0"/>
      <w:bCs/>
      <w:sz w:val="20"/>
      <w:u w:val="single"/>
      <w:lang w:val="en-US" w:eastAsia="en-US" w:bidi="ar-SA"/>
    </w:rPr>
  </w:style>
  <w:style w:type="character" w:customStyle="1" w:styleId="Styleunderline9pt">
    <w:name w:val="Style underline + 9 pt"/>
    <w:basedOn w:val="underline"/>
    <w:rsid w:val="005F504F"/>
    <w:rPr>
      <w:rFonts w:ascii="Times New Roman" w:hAnsi="Times New Roman" w:cs="Times New Roman"/>
      <w:b/>
      <w:sz w:val="20"/>
      <w:u w:val="single"/>
    </w:rPr>
  </w:style>
  <w:style w:type="character" w:customStyle="1" w:styleId="StyleTimesNewRoman9pt">
    <w:name w:val="Style Times New Roman 9 pt"/>
    <w:basedOn w:val="DefaultParagraphFont"/>
    <w:rsid w:val="005F504F"/>
    <w:rPr>
      <w:rFonts w:ascii="Times New Roman" w:hAnsi="Times New Roman"/>
      <w:sz w:val="20"/>
    </w:rPr>
  </w:style>
  <w:style w:type="character" w:customStyle="1" w:styleId="Styleunderline9pt1">
    <w:name w:val="Style underline + 9 pt1"/>
    <w:basedOn w:val="underline"/>
    <w:rsid w:val="005F504F"/>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5F504F"/>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5F504F"/>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5F504F"/>
    <w:rPr>
      <w:b/>
      <w:bCs/>
      <w:noProof w:val="0"/>
      <w:sz w:val="20"/>
      <w:u w:val="single"/>
      <w:lang w:val="en-US" w:eastAsia="en-US" w:bidi="ar-SA"/>
    </w:rPr>
  </w:style>
  <w:style w:type="character" w:customStyle="1" w:styleId="Hyperlink23">
    <w:name w:val="Hyperlink23"/>
    <w:basedOn w:val="DefaultParagraphFont"/>
    <w:rsid w:val="005F504F"/>
    <w:rPr>
      <w:color w:val="3300CC"/>
      <w:u w:val="single"/>
    </w:rPr>
  </w:style>
  <w:style w:type="paragraph" w:customStyle="1" w:styleId="cardCharChar">
    <w:name w:val="card Char Char"/>
    <w:basedOn w:val="Normal"/>
    <w:link w:val="cardCharCharChar"/>
    <w:qFormat/>
    <w:rsid w:val="005F504F"/>
    <w:pPr>
      <w:ind w:left="288" w:right="288"/>
    </w:pPr>
    <w:rPr>
      <w:rFonts w:eastAsia="Times New Roman"/>
      <w:szCs w:val="20"/>
    </w:rPr>
  </w:style>
  <w:style w:type="character" w:customStyle="1" w:styleId="cardCharCharChar">
    <w:name w:val="card Char Char Char"/>
    <w:basedOn w:val="DefaultParagraphFont"/>
    <w:link w:val="cardCharChar"/>
    <w:rsid w:val="005F504F"/>
    <w:rPr>
      <w:rFonts w:ascii="Calibri" w:eastAsia="Times New Roman" w:hAnsi="Calibri"/>
      <w:szCs w:val="20"/>
    </w:rPr>
  </w:style>
  <w:style w:type="character" w:customStyle="1" w:styleId="StyleunderlineArialNarrow9ptBold">
    <w:name w:val="Style underline + Arial Narrow 9 pt Bold"/>
    <w:basedOn w:val="underline"/>
    <w:rsid w:val="005F504F"/>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5F504F"/>
  </w:style>
  <w:style w:type="character" w:customStyle="1" w:styleId="StylecardCharCharArialNarrow9ptChar">
    <w:name w:val="Style card Char Char + Arial Narrow 9 pt Char"/>
    <w:basedOn w:val="cardCharCharChar"/>
    <w:link w:val="StylecardCharCharArialNarrow9pt"/>
    <w:rsid w:val="005F504F"/>
    <w:rPr>
      <w:rFonts w:ascii="Calibri" w:eastAsia="Times New Roman" w:hAnsi="Calibri"/>
      <w:szCs w:val="20"/>
    </w:rPr>
  </w:style>
  <w:style w:type="character" w:customStyle="1" w:styleId="CardTextChar1">
    <w:name w:val="Card Text Char1"/>
    <w:basedOn w:val="DefaultParagraphFont"/>
    <w:rsid w:val="005F504F"/>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5F504F"/>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5F504F"/>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5F504F"/>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IntenseEmphasis"/>
    <w:rsid w:val="005F504F"/>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IntenseEmphasis"/>
    <w:rsid w:val="005F504F"/>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5F504F"/>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5F504F"/>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5F504F"/>
    <w:rPr>
      <w:rFonts w:eastAsia="Times New Roman"/>
    </w:rPr>
  </w:style>
  <w:style w:type="character" w:customStyle="1" w:styleId="TextsmallChar">
    <w:name w:val="Textsmall Char"/>
    <w:basedOn w:val="DefaultParagraphFont"/>
    <w:link w:val="Textsmall"/>
    <w:rsid w:val="005F504F"/>
    <w:rPr>
      <w:rFonts w:ascii="Calibri" w:eastAsia="Times New Roman" w:hAnsi="Calibri"/>
    </w:rPr>
  </w:style>
  <w:style w:type="character" w:customStyle="1" w:styleId="CharChar111">
    <w:name w:val="Char Char111"/>
    <w:basedOn w:val="DefaultParagraphFont"/>
    <w:rsid w:val="005F504F"/>
    <w:rPr>
      <w:rFonts w:cs="Arial"/>
      <w:bCs/>
      <w:szCs w:val="26"/>
      <w:u w:val="single"/>
      <w:lang w:val="en-US" w:eastAsia="en-US" w:bidi="ar-SA"/>
    </w:rPr>
  </w:style>
  <w:style w:type="character" w:customStyle="1" w:styleId="UnderlineBold">
    <w:name w:val="Underline + Bold"/>
    <w:uiPriority w:val="1"/>
    <w:qFormat/>
    <w:rsid w:val="005F504F"/>
    <w:rPr>
      <w:b/>
      <w:sz w:val="20"/>
      <w:u w:val="single"/>
    </w:rPr>
  </w:style>
  <w:style w:type="paragraph" w:customStyle="1" w:styleId="cardtextsmall">
    <w:name w:val="card text small"/>
    <w:basedOn w:val="Normal"/>
    <w:qFormat/>
    <w:rsid w:val="005F504F"/>
    <w:rPr>
      <w:rFonts w:ascii="Arial Narrow" w:eastAsia="Times New Roman" w:hAnsi="Arial Narrow"/>
    </w:rPr>
  </w:style>
  <w:style w:type="character" w:customStyle="1" w:styleId="AUnterdline">
    <w:name w:val="AUnterdline"/>
    <w:qFormat/>
    <w:rsid w:val="005F504F"/>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5F504F"/>
    <w:rPr>
      <w:rFonts w:ascii="Times New Roman" w:hAnsi="Times New Roman"/>
      <w:b/>
      <w:bCs/>
      <w:sz w:val="20"/>
      <w:u w:val="single"/>
      <w:bdr w:val="single" w:sz="4" w:space="0" w:color="auto"/>
    </w:rPr>
  </w:style>
  <w:style w:type="character" w:customStyle="1" w:styleId="highlightedsearchterm">
    <w:name w:val="highlightedsearchterm"/>
    <w:rsid w:val="005F504F"/>
  </w:style>
  <w:style w:type="character" w:customStyle="1" w:styleId="StyleUnderline1">
    <w:name w:val="Style Underline1"/>
    <w:basedOn w:val="DefaultParagraphFont"/>
    <w:rsid w:val="005F504F"/>
    <w:rPr>
      <w:rFonts w:ascii="Times New Roman" w:hAnsi="Times New Roman"/>
      <w:sz w:val="20"/>
      <w:u w:val="single"/>
    </w:rPr>
  </w:style>
  <w:style w:type="paragraph" w:customStyle="1" w:styleId="CardIndented">
    <w:name w:val="Card (Indented)"/>
    <w:basedOn w:val="Normal"/>
    <w:link w:val="CardIndentedChar"/>
    <w:qFormat/>
    <w:rsid w:val="005F504F"/>
    <w:pPr>
      <w:ind w:left="288"/>
    </w:pPr>
  </w:style>
  <w:style w:type="paragraph" w:customStyle="1" w:styleId="StyleStyle49pt10">
    <w:name w:val="Style Style4 + 9 pt10"/>
    <w:basedOn w:val="Style4"/>
    <w:link w:val="StyleStyle49pt10Char"/>
    <w:qFormat/>
    <w:rsid w:val="005F504F"/>
    <w:rPr>
      <w:rFonts w:cs="Times New Roman"/>
    </w:rPr>
  </w:style>
  <w:style w:type="character" w:customStyle="1" w:styleId="StyleStyle49pt10Char">
    <w:name w:val="Style Style4 + 9 pt10 Char"/>
    <w:basedOn w:val="Style4Char"/>
    <w:link w:val="StyleStyle49pt10"/>
    <w:rsid w:val="005F504F"/>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5F504F"/>
    <w:rPr>
      <w:rFonts w:cs="Times New Roman"/>
      <w:b/>
      <w:bCs/>
    </w:rPr>
  </w:style>
  <w:style w:type="character" w:customStyle="1" w:styleId="StyleStyle49ptBold7Char">
    <w:name w:val="Style Style4 + 9 pt Bold7 Char"/>
    <w:link w:val="StyleStyle49ptBold7"/>
    <w:rsid w:val="005F504F"/>
    <w:rPr>
      <w:rFonts w:ascii="Calibri" w:eastAsia="Times New Roman" w:hAnsi="Calibri" w:cs="Times New Roman"/>
      <w:b/>
      <w:bCs/>
      <w:u w:val="single"/>
    </w:rPr>
  </w:style>
  <w:style w:type="paragraph" w:customStyle="1" w:styleId="NormalUnderline">
    <w:name w:val="Normal Underline"/>
    <w:basedOn w:val="Normal"/>
    <w:link w:val="NormalUnderlineChar"/>
    <w:qFormat/>
    <w:rsid w:val="005F504F"/>
    <w:pPr>
      <w:ind w:left="288"/>
    </w:pPr>
    <w:rPr>
      <w:rFonts w:eastAsia="Times New Roman"/>
      <w:u w:val="single"/>
    </w:rPr>
  </w:style>
  <w:style w:type="character" w:customStyle="1" w:styleId="NormalUnderlineChar">
    <w:name w:val="Normal Underline Char"/>
    <w:link w:val="NormalUnderline"/>
    <w:rsid w:val="005F504F"/>
    <w:rPr>
      <w:rFonts w:ascii="Calibri" w:eastAsia="Times New Roman" w:hAnsi="Calibri"/>
      <w:u w:val="single"/>
    </w:rPr>
  </w:style>
  <w:style w:type="character" w:customStyle="1" w:styleId="DontRead">
    <w:name w:val="Don't Read"/>
    <w:qFormat/>
    <w:rsid w:val="005F504F"/>
    <w:rPr>
      <w:rFonts w:ascii="Times New Roman" w:hAnsi="Times New Roman"/>
      <w:sz w:val="16"/>
    </w:rPr>
  </w:style>
  <w:style w:type="paragraph" w:customStyle="1" w:styleId="Underlinestyle">
    <w:name w:val="Underline style"/>
    <w:basedOn w:val="Normal"/>
    <w:qFormat/>
    <w:rsid w:val="005F504F"/>
    <w:rPr>
      <w:rFonts w:eastAsia="Times New Roman"/>
      <w:u w:val="single"/>
    </w:rPr>
  </w:style>
  <w:style w:type="character" w:customStyle="1" w:styleId="Style11ptUnderline3">
    <w:name w:val="Style 11 pt Underline3"/>
    <w:rsid w:val="005F504F"/>
    <w:rPr>
      <w:sz w:val="20"/>
      <w:u w:val="single"/>
    </w:rPr>
  </w:style>
  <w:style w:type="character" w:customStyle="1" w:styleId="27">
    <w:name w:val="27"/>
    <w:rsid w:val="005F504F"/>
    <w:rPr>
      <w:rFonts w:cs="Arial"/>
      <w:bCs/>
      <w:sz w:val="20"/>
      <w:u w:val="single"/>
      <w:lang w:val="en-US" w:eastAsia="en-US" w:bidi="ar-SA"/>
    </w:rPr>
  </w:style>
  <w:style w:type="character" w:customStyle="1" w:styleId="2">
    <w:name w:val="2"/>
    <w:rsid w:val="005F504F"/>
    <w:rPr>
      <w:rFonts w:cs="Arial"/>
      <w:bCs/>
      <w:sz w:val="20"/>
      <w:u w:val="single"/>
      <w:lang w:val="en-US" w:eastAsia="en-US" w:bidi="ar-SA"/>
    </w:rPr>
  </w:style>
  <w:style w:type="character" w:customStyle="1" w:styleId="Style9ptUnderline11">
    <w:name w:val="Style 9 pt Underline11"/>
    <w:basedOn w:val="DefaultParagraphFont"/>
    <w:rsid w:val="005F504F"/>
    <w:rPr>
      <w:sz w:val="20"/>
      <w:u w:val="single"/>
    </w:rPr>
  </w:style>
  <w:style w:type="character" w:customStyle="1" w:styleId="Style9ptBoldUnderline5">
    <w:name w:val="Style 9 pt Bold Underline5"/>
    <w:basedOn w:val="DefaultParagraphFont"/>
    <w:rsid w:val="005F504F"/>
    <w:rPr>
      <w:b/>
      <w:bCs/>
      <w:sz w:val="20"/>
      <w:u w:val="single"/>
    </w:rPr>
  </w:style>
  <w:style w:type="character" w:customStyle="1" w:styleId="CharChar114">
    <w:name w:val="Char Char114"/>
    <w:basedOn w:val="DefaultParagraphFont"/>
    <w:rsid w:val="005F504F"/>
    <w:rPr>
      <w:rFonts w:cs="Arial"/>
      <w:bCs/>
      <w:szCs w:val="26"/>
      <w:u w:val="single"/>
      <w:lang w:val="en-US" w:eastAsia="en-US" w:bidi="ar-SA"/>
    </w:rPr>
  </w:style>
  <w:style w:type="character" w:customStyle="1" w:styleId="CharChar113">
    <w:name w:val="Char Char113"/>
    <w:basedOn w:val="DefaultParagraphFont"/>
    <w:rsid w:val="005F504F"/>
    <w:rPr>
      <w:rFonts w:cs="Arial"/>
      <w:bCs/>
      <w:szCs w:val="26"/>
      <w:u w:val="single"/>
      <w:lang w:val="en-US" w:eastAsia="en-US" w:bidi="ar-SA"/>
    </w:rPr>
  </w:style>
  <w:style w:type="character" w:customStyle="1" w:styleId="CharChar112">
    <w:name w:val="Char Char112"/>
    <w:basedOn w:val="DefaultParagraphFont"/>
    <w:rsid w:val="005F504F"/>
    <w:rPr>
      <w:rFonts w:cs="Arial"/>
      <w:bCs/>
      <w:szCs w:val="26"/>
      <w:u w:val="single"/>
      <w:lang w:val="en-US" w:eastAsia="en-US" w:bidi="ar-SA"/>
    </w:rPr>
  </w:style>
  <w:style w:type="character" w:customStyle="1" w:styleId="ssl0">
    <w:name w:val="ss_l0"/>
    <w:basedOn w:val="DefaultParagraphFont"/>
    <w:rsid w:val="005F504F"/>
  </w:style>
  <w:style w:type="character" w:customStyle="1" w:styleId="CommentSubjectChar1">
    <w:name w:val="Comment Subject Char1"/>
    <w:basedOn w:val="CommentTextChar"/>
    <w:uiPriority w:val="99"/>
    <w:rsid w:val="005F504F"/>
    <w:rPr>
      <w:rFonts w:ascii="Calibri" w:hAnsi="Calibri" w:cs="Calibri"/>
      <w:b/>
      <w:bCs/>
      <w:sz w:val="20"/>
      <w:szCs w:val="20"/>
    </w:rPr>
  </w:style>
  <w:style w:type="paragraph" w:customStyle="1" w:styleId="WW-Default1">
    <w:name w:val="WW-Default1"/>
    <w:basedOn w:val="Normal"/>
    <w:qFormat/>
    <w:rsid w:val="005F504F"/>
    <w:pPr>
      <w:suppressAutoHyphens/>
    </w:pPr>
    <w:rPr>
      <w:rFonts w:eastAsia="Times New Roman"/>
      <w:b/>
      <w:bCs/>
      <w:szCs w:val="20"/>
      <w:lang w:eastAsia="ar-SA"/>
    </w:rPr>
  </w:style>
  <w:style w:type="paragraph" w:customStyle="1" w:styleId="Normal1">
    <w:name w:val="Normal1"/>
    <w:basedOn w:val="BodyText"/>
    <w:qFormat/>
    <w:rsid w:val="005F504F"/>
    <w:pPr>
      <w:widowControl/>
      <w:autoSpaceDE/>
      <w:autoSpaceDN/>
      <w:spacing w:after="120" w:line="259" w:lineRule="auto"/>
    </w:pPr>
    <w:rPr>
      <w:rFonts w:ascii="Calibri" w:eastAsiaTheme="minorEastAsia" w:hAnsi="Calibri" w:cstheme="minorBidi"/>
      <w:szCs w:val="24"/>
    </w:rPr>
  </w:style>
  <w:style w:type="character" w:customStyle="1" w:styleId="zoomme">
    <w:name w:val="zoomme"/>
    <w:basedOn w:val="DefaultParagraphFont"/>
    <w:rsid w:val="005F504F"/>
  </w:style>
  <w:style w:type="character" w:customStyle="1" w:styleId="Date1">
    <w:name w:val="Date1"/>
    <w:basedOn w:val="DefaultParagraphFont"/>
    <w:rsid w:val="005F504F"/>
  </w:style>
  <w:style w:type="character" w:customStyle="1" w:styleId="classauthor">
    <w:name w:val="class=&quot;author&quot;"/>
    <w:basedOn w:val="DefaultParagraphFont"/>
    <w:rsid w:val="005F504F"/>
  </w:style>
  <w:style w:type="paragraph" w:customStyle="1" w:styleId="CardStyle">
    <w:name w:val="Card Style"/>
    <w:basedOn w:val="Normal"/>
    <w:link w:val="CardStyleChar"/>
    <w:qFormat/>
    <w:rsid w:val="005F504F"/>
    <w:rPr>
      <w:rFonts w:eastAsia="Times New Roman"/>
    </w:rPr>
  </w:style>
  <w:style w:type="character" w:customStyle="1" w:styleId="BoldUnderlineChar0">
    <w:name w:val="Bold Underline Char"/>
    <w:rsid w:val="005F504F"/>
    <w:rPr>
      <w:rFonts w:ascii="Times New Roman" w:eastAsia="Times New Roman" w:hAnsi="Times New Roman"/>
      <w:b/>
      <w:bCs/>
      <w:szCs w:val="24"/>
      <w:u w:val="single"/>
    </w:rPr>
  </w:style>
  <w:style w:type="character" w:customStyle="1" w:styleId="texto1">
    <w:name w:val="texto1"/>
    <w:rsid w:val="005F504F"/>
  </w:style>
  <w:style w:type="character" w:customStyle="1" w:styleId="apple-style-span">
    <w:name w:val="apple-style-span"/>
    <w:qFormat/>
    <w:rsid w:val="005F504F"/>
  </w:style>
  <w:style w:type="paragraph" w:customStyle="1" w:styleId="citenon-bold">
    <w:name w:val="cite non-bold"/>
    <w:basedOn w:val="Normal"/>
    <w:link w:val="citenon-boldChar"/>
    <w:qFormat/>
    <w:rsid w:val="005F504F"/>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F504F"/>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5F504F"/>
    <w:rPr>
      <w:rFonts w:ascii="Calibri" w:eastAsia="Times New Roman" w:hAnsi="Calibri" w:cs="Arial"/>
      <w:b/>
      <w:sz w:val="24"/>
      <w:szCs w:val="28"/>
    </w:rPr>
  </w:style>
  <w:style w:type="paragraph" w:customStyle="1" w:styleId="Style23">
    <w:name w:val="Style23"/>
    <w:basedOn w:val="Normal"/>
    <w:uiPriority w:val="99"/>
    <w:qFormat/>
    <w:rsid w:val="005F504F"/>
    <w:pPr>
      <w:widowControl w:val="0"/>
      <w:autoSpaceDE w:val="0"/>
      <w:autoSpaceDN w:val="0"/>
      <w:adjustRightInd w:val="0"/>
      <w:spacing w:line="209" w:lineRule="exact"/>
    </w:pPr>
    <w:rPr>
      <w:rFonts w:eastAsia="SimSun"/>
    </w:rPr>
  </w:style>
  <w:style w:type="character" w:customStyle="1" w:styleId="gray">
    <w:name w:val="gray"/>
    <w:basedOn w:val="DefaultParagraphFont"/>
    <w:rsid w:val="005F504F"/>
  </w:style>
  <w:style w:type="paragraph" w:customStyle="1" w:styleId="Tagtemplate">
    <w:name w:val="Tagtemplate"/>
    <w:basedOn w:val="Normal"/>
    <w:link w:val="TagtemplateChar"/>
    <w:autoRedefine/>
    <w:qFormat/>
    <w:rsid w:val="005F504F"/>
    <w:pPr>
      <w:keepNext/>
      <w:keepLines/>
    </w:pPr>
    <w:rPr>
      <w:rFonts w:eastAsia="Calibri"/>
      <w:b/>
    </w:rPr>
  </w:style>
  <w:style w:type="character" w:customStyle="1" w:styleId="TagtemplateChar">
    <w:name w:val="Tagtemplate Char"/>
    <w:basedOn w:val="DefaultParagraphFont"/>
    <w:link w:val="Tagtemplate"/>
    <w:rsid w:val="005F504F"/>
    <w:rPr>
      <w:rFonts w:ascii="Calibri" w:eastAsia="Calibri" w:hAnsi="Calibri"/>
      <w:b/>
    </w:rPr>
  </w:style>
  <w:style w:type="character" w:customStyle="1" w:styleId="Styleunderline11ptBorderSinglesolidlineAuto05p">
    <w:name w:val="Style underline + 11 pt Border: : (Single solid line Auto  0.5 p..."/>
    <w:rsid w:val="005F504F"/>
    <w:rPr>
      <w:sz w:val="20"/>
      <w:u w:val="single"/>
      <w:bdr w:val="single" w:sz="4" w:space="0" w:color="auto"/>
    </w:rPr>
  </w:style>
  <w:style w:type="paragraph" w:customStyle="1" w:styleId="Citation-FirstLine">
    <w:name w:val="Citation - First Line"/>
    <w:basedOn w:val="Normal"/>
    <w:next w:val="Normal"/>
    <w:autoRedefine/>
    <w:qFormat/>
    <w:rsid w:val="005F504F"/>
    <w:pPr>
      <w:spacing w:line="240" w:lineRule="atLeast"/>
      <w:jc w:val="both"/>
    </w:pPr>
    <w:rPr>
      <w:rFonts w:ascii="Book Antiqua" w:eastAsia="Times New Roman" w:hAnsi="Book Antiqua"/>
    </w:rPr>
  </w:style>
  <w:style w:type="character" w:customStyle="1" w:styleId="CardText-Underlined">
    <w:name w:val="Card Text - Underlined"/>
    <w:rsid w:val="005F504F"/>
    <w:rPr>
      <w:b/>
      <w:sz w:val="20"/>
      <w:u w:val="single"/>
    </w:rPr>
  </w:style>
  <w:style w:type="paragraph" w:customStyle="1" w:styleId="Citation-Complete">
    <w:name w:val="Citation - Complete"/>
    <w:basedOn w:val="Normal"/>
    <w:next w:val="Normal"/>
    <w:link w:val="Citation-CompleteChar"/>
    <w:autoRedefine/>
    <w:qFormat/>
    <w:rsid w:val="005F504F"/>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5F504F"/>
    <w:rPr>
      <w:rFonts w:ascii="Book Antiqua" w:eastAsia="Times New Roman" w:hAnsi="Book Antiqua"/>
    </w:rPr>
  </w:style>
  <w:style w:type="character" w:customStyle="1" w:styleId="MicroTextChar">
    <w:name w:val="MicroText Char"/>
    <w:link w:val="MicroText"/>
    <w:rsid w:val="005F504F"/>
    <w:rPr>
      <w:rFonts w:ascii="Arial Narrow" w:hAnsi="Arial Narrow"/>
      <w:sz w:val="12"/>
    </w:rPr>
  </w:style>
  <w:style w:type="paragraph" w:customStyle="1" w:styleId="TagCite">
    <w:name w:val="Tag/Cite"/>
    <w:basedOn w:val="Normal"/>
    <w:qFormat/>
    <w:rsid w:val="005F504F"/>
    <w:rPr>
      <w:rFonts w:eastAsia="Times New Roman"/>
      <w:b/>
    </w:rPr>
  </w:style>
  <w:style w:type="character" w:customStyle="1" w:styleId="Style11ptItalicUnderline">
    <w:name w:val="Style 11 pt Italic Underline"/>
    <w:basedOn w:val="DefaultParagraphFont"/>
    <w:qFormat/>
    <w:rsid w:val="005F504F"/>
    <w:rPr>
      <w:i/>
      <w:iCs/>
      <w:sz w:val="20"/>
      <w:u w:val="single"/>
    </w:rPr>
  </w:style>
  <w:style w:type="character" w:customStyle="1" w:styleId="Style11ptItalic">
    <w:name w:val="Style 11 pt Italic"/>
    <w:basedOn w:val="DefaultParagraphFont"/>
    <w:rsid w:val="005F504F"/>
    <w:rPr>
      <w:rFonts w:ascii="Times New Roman" w:hAnsi="Times New Roman"/>
      <w:i/>
      <w:iCs/>
      <w:sz w:val="20"/>
    </w:rPr>
  </w:style>
  <w:style w:type="character" w:customStyle="1" w:styleId="BoldandUnderlineChar">
    <w:name w:val="Bold and Underline Char"/>
    <w:basedOn w:val="DefaultParagraphFont"/>
    <w:link w:val="BoldandUnderline"/>
    <w:locked/>
    <w:rsid w:val="005F504F"/>
    <w:rPr>
      <w:b/>
      <w:u w:val="single"/>
    </w:rPr>
  </w:style>
  <w:style w:type="paragraph" w:customStyle="1" w:styleId="BoldandUnderline">
    <w:name w:val="Bold and Underline"/>
    <w:basedOn w:val="Normal"/>
    <w:link w:val="BoldandUnderlineChar"/>
    <w:qFormat/>
    <w:rsid w:val="005F504F"/>
    <w:rPr>
      <w:rFonts w:asciiTheme="minorHAnsi" w:hAnsiTheme="minorHAnsi"/>
      <w:b/>
      <w:u w:val="single"/>
    </w:rPr>
  </w:style>
  <w:style w:type="character" w:customStyle="1" w:styleId="hdr">
    <w:name w:val="hdr"/>
    <w:basedOn w:val="DefaultParagraphFont"/>
    <w:rsid w:val="005F504F"/>
  </w:style>
  <w:style w:type="paragraph" w:customStyle="1" w:styleId="StyleStyle49ptBold3">
    <w:name w:val="Style Style4 + 9 pt Bold3"/>
    <w:basedOn w:val="Style4"/>
    <w:link w:val="StyleStyle49ptBold3Char"/>
    <w:qFormat/>
    <w:rsid w:val="005F504F"/>
    <w:rPr>
      <w:rFonts w:cs="Times New Roman"/>
      <w:b/>
      <w:bCs/>
    </w:rPr>
  </w:style>
  <w:style w:type="character" w:customStyle="1" w:styleId="StyleStyle49ptBold3Char">
    <w:name w:val="Style Style4 + 9 pt Bold3 Char"/>
    <w:basedOn w:val="Style4Char"/>
    <w:link w:val="StyleStyle49ptBold3"/>
    <w:rsid w:val="005F504F"/>
    <w:rPr>
      <w:rFonts w:ascii="Calibri" w:eastAsia="Times New Roman" w:hAnsi="Calibri" w:cs="Times New Roman"/>
      <w:b/>
      <w:bCs/>
      <w:u w:val="single"/>
    </w:rPr>
  </w:style>
  <w:style w:type="character" w:customStyle="1" w:styleId="Style9ptUnderline6">
    <w:name w:val="Style 9 pt Underline6"/>
    <w:basedOn w:val="DefaultParagraphFont"/>
    <w:rsid w:val="005F504F"/>
    <w:rPr>
      <w:sz w:val="20"/>
      <w:u w:val="single"/>
    </w:rPr>
  </w:style>
  <w:style w:type="character" w:customStyle="1" w:styleId="ct-with-fmlt">
    <w:name w:val="ct-with-fmlt"/>
    <w:basedOn w:val="DefaultParagraphFont"/>
    <w:rsid w:val="005F504F"/>
  </w:style>
  <w:style w:type="paragraph" w:customStyle="1" w:styleId="TagText">
    <w:name w:val="TagText"/>
    <w:basedOn w:val="Normal"/>
    <w:qFormat/>
    <w:rsid w:val="005F504F"/>
    <w:rPr>
      <w:b/>
    </w:rPr>
  </w:style>
  <w:style w:type="paragraph" w:customStyle="1" w:styleId="StyleStyle49pt">
    <w:name w:val="Style Style4 + 9 pt"/>
    <w:basedOn w:val="Normal"/>
    <w:link w:val="StyleStyle49ptChar"/>
    <w:qFormat/>
    <w:rsid w:val="005F504F"/>
    <w:rPr>
      <w:rFonts w:eastAsia="Times New Roman"/>
      <w:u w:val="single"/>
    </w:rPr>
  </w:style>
  <w:style w:type="character" w:customStyle="1" w:styleId="StyleStyle49ptChar">
    <w:name w:val="Style Style4 + 9 pt Char"/>
    <w:basedOn w:val="DefaultParagraphFont"/>
    <w:link w:val="StyleStyle49pt"/>
    <w:rsid w:val="005F504F"/>
    <w:rPr>
      <w:rFonts w:ascii="Calibri" w:eastAsia="Times New Roman" w:hAnsi="Calibri"/>
      <w:u w:val="single"/>
    </w:rPr>
  </w:style>
  <w:style w:type="paragraph" w:customStyle="1" w:styleId="StyleStyle49ptBold">
    <w:name w:val="Style Style4 + 9 pt Bold"/>
    <w:basedOn w:val="Normal"/>
    <w:link w:val="StyleStyle49ptBoldChar"/>
    <w:qFormat/>
    <w:rsid w:val="005F504F"/>
    <w:rPr>
      <w:rFonts w:eastAsia="Times New Roman"/>
      <w:b/>
      <w:bCs/>
      <w:u w:val="single"/>
    </w:rPr>
  </w:style>
  <w:style w:type="character" w:customStyle="1" w:styleId="StyleStyle49ptBoldChar">
    <w:name w:val="Style Style4 + 9 pt Bold Char"/>
    <w:basedOn w:val="DefaultParagraphFont"/>
    <w:link w:val="StyleStyle49ptBold"/>
    <w:rsid w:val="005F504F"/>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5F504F"/>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5F504F"/>
    <w:rPr>
      <w:rFonts w:ascii="Calibri" w:eastAsia="Times New Roman" w:hAnsi="Calibri"/>
      <w:b/>
      <w:bCs/>
      <w:i/>
      <w:iCs/>
      <w:u w:val="single"/>
    </w:rPr>
  </w:style>
  <w:style w:type="paragraph" w:customStyle="1" w:styleId="StyleUnderlined11ptBold">
    <w:name w:val="Style Underlined + 11 pt Bold"/>
    <w:link w:val="StyleUnderlined11ptBoldChar"/>
    <w:qFormat/>
    <w:rsid w:val="005F504F"/>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5F504F"/>
    <w:rPr>
      <w:rFonts w:ascii="Arial" w:eastAsia="Times New Roman" w:hAnsi="Arial" w:cs="Arial"/>
      <w:b/>
      <w:bCs/>
      <w:szCs w:val="24"/>
      <w:u w:val="single"/>
    </w:rPr>
  </w:style>
  <w:style w:type="paragraph" w:customStyle="1" w:styleId="StyleUnderlined11pt">
    <w:name w:val="Style Underlined + 11 pt"/>
    <w:link w:val="StyleUnderlined11ptChar"/>
    <w:qFormat/>
    <w:rsid w:val="005F504F"/>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5F504F"/>
    <w:rPr>
      <w:rFonts w:ascii="Arial" w:eastAsia="Times New Roman" w:hAnsi="Arial" w:cs="Arial"/>
      <w:szCs w:val="24"/>
      <w:u w:val="single"/>
    </w:rPr>
  </w:style>
  <w:style w:type="character" w:customStyle="1" w:styleId="newscontent">
    <w:name w:val="newscontent"/>
    <w:rsid w:val="005F504F"/>
  </w:style>
  <w:style w:type="character" w:customStyle="1" w:styleId="StyleUnderlinePatternClearYellow">
    <w:name w:val="Style Underline Pattern: Clear (Yellow)"/>
    <w:basedOn w:val="DefaultParagraphFont"/>
    <w:rsid w:val="005F504F"/>
    <w:rPr>
      <w:u w:val="single"/>
      <w:shd w:val="clear" w:color="auto" w:fill="00FF00"/>
    </w:rPr>
  </w:style>
  <w:style w:type="paragraph" w:customStyle="1" w:styleId="StyleUnderlineChar11pt3">
    <w:name w:val="Style Underline Char + 11 pt3"/>
    <w:link w:val="StyleUnderlineChar11pt3Char"/>
    <w:qFormat/>
    <w:rsid w:val="005F504F"/>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5F504F"/>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5F504F"/>
    <w:rPr>
      <w:b w:val="0"/>
      <w:bCs/>
      <w:u w:val="single"/>
    </w:rPr>
  </w:style>
  <w:style w:type="character" w:customStyle="1" w:styleId="date-display-single">
    <w:name w:val="date-display-single"/>
    <w:basedOn w:val="DefaultParagraphFont"/>
    <w:rsid w:val="005F504F"/>
  </w:style>
  <w:style w:type="character" w:customStyle="1" w:styleId="CommentTextChar1">
    <w:name w:val="Comment Text Char1"/>
    <w:basedOn w:val="DefaultParagraphFont"/>
    <w:uiPriority w:val="99"/>
    <w:rsid w:val="005F504F"/>
    <w:rPr>
      <w:rFonts w:ascii="Times New Roman" w:hAnsi="Times New Roman" w:cs="Times New Roman"/>
      <w:sz w:val="20"/>
      <w:szCs w:val="20"/>
    </w:rPr>
  </w:style>
  <w:style w:type="character" w:customStyle="1" w:styleId="BodyTextChar1">
    <w:name w:val="Body Text Char1"/>
    <w:aliases w:val="Very Small Text Char1,BT Char1"/>
    <w:basedOn w:val="DefaultParagraphFont"/>
    <w:uiPriority w:val="99"/>
    <w:rsid w:val="005F504F"/>
    <w:rPr>
      <w:rFonts w:ascii="Times New Roman" w:hAnsi="Times New Roman" w:cs="Times New Roman"/>
      <w:sz w:val="20"/>
    </w:rPr>
  </w:style>
  <w:style w:type="paragraph" w:customStyle="1" w:styleId="Cite2">
    <w:name w:val="Cite 2"/>
    <w:basedOn w:val="Normal"/>
    <w:qFormat/>
    <w:rsid w:val="005F504F"/>
    <w:rPr>
      <w:rFonts w:eastAsia="MS Mincho"/>
      <w:b/>
      <w:u w:val="single"/>
    </w:rPr>
  </w:style>
  <w:style w:type="character" w:customStyle="1" w:styleId="StyleunderlineBold">
    <w:name w:val="Style underline + Bold"/>
    <w:basedOn w:val="underline"/>
    <w:rsid w:val="005F504F"/>
    <w:rPr>
      <w:rFonts w:ascii="Times New Roman" w:hAnsi="Times New Roman" w:cs="Times New Roman"/>
      <w:bCs/>
      <w:sz w:val="20"/>
      <w:u w:val="single"/>
    </w:rPr>
  </w:style>
  <w:style w:type="paragraph" w:customStyle="1" w:styleId="cards0">
    <w:name w:val="cards"/>
    <w:basedOn w:val="Heading3"/>
    <w:qFormat/>
    <w:rsid w:val="005F504F"/>
    <w:pPr>
      <w:keepNext w:val="0"/>
      <w:keepLines w:val="0"/>
      <w:pageBreakBefore w:val="0"/>
      <w:autoSpaceDE w:val="0"/>
      <w:autoSpaceDN w:val="0"/>
      <w:adjustRightInd w:val="0"/>
      <w:spacing w:before="0" w:after="160"/>
      <w:jc w:val="left"/>
    </w:pPr>
    <w:rPr>
      <w:rFonts w:asciiTheme="minorHAnsi" w:eastAsia="Times New Roman" w:hAnsiTheme="minorHAnsi" w:cs="Times New Roman"/>
      <w:bCs/>
      <w:sz w:val="20"/>
      <w:szCs w:val="22"/>
      <w:u w:val="none"/>
    </w:rPr>
  </w:style>
  <w:style w:type="character" w:customStyle="1" w:styleId="Style10ptUnderline">
    <w:name w:val="Style 10 pt Underline"/>
    <w:basedOn w:val="DefaultParagraphFont"/>
    <w:rsid w:val="005F504F"/>
    <w:rPr>
      <w:sz w:val="20"/>
      <w:u w:val="single"/>
    </w:rPr>
  </w:style>
  <w:style w:type="character" w:styleId="HTMLCite">
    <w:name w:val="HTML Cite"/>
    <w:uiPriority w:val="99"/>
    <w:qFormat/>
    <w:rsid w:val="005F504F"/>
    <w:rPr>
      <w:i/>
      <w:iCs/>
    </w:rPr>
  </w:style>
  <w:style w:type="character" w:customStyle="1" w:styleId="slug-pub-date">
    <w:name w:val="slug-pub-date"/>
    <w:basedOn w:val="DefaultParagraphFont"/>
    <w:rsid w:val="005F504F"/>
  </w:style>
  <w:style w:type="character" w:customStyle="1" w:styleId="slug-vol">
    <w:name w:val="slug-vol"/>
    <w:basedOn w:val="DefaultParagraphFont"/>
    <w:rsid w:val="005F504F"/>
  </w:style>
  <w:style w:type="character" w:customStyle="1" w:styleId="slug-issue">
    <w:name w:val="slug-issue"/>
    <w:basedOn w:val="DefaultParagraphFont"/>
    <w:rsid w:val="005F504F"/>
  </w:style>
  <w:style w:type="character" w:customStyle="1" w:styleId="slug-pages">
    <w:name w:val="slug-pages"/>
    <w:basedOn w:val="DefaultParagraphFont"/>
    <w:rsid w:val="005F504F"/>
  </w:style>
  <w:style w:type="paragraph" w:customStyle="1" w:styleId="Tag2">
    <w:name w:val="Tag2"/>
    <w:basedOn w:val="Normal"/>
    <w:autoRedefine/>
    <w:qFormat/>
    <w:rsid w:val="005F504F"/>
    <w:pPr>
      <w:spacing w:before="120"/>
    </w:pPr>
    <w:rPr>
      <w:b/>
      <w:sz w:val="26"/>
    </w:rPr>
  </w:style>
  <w:style w:type="character" w:customStyle="1" w:styleId="tagchar">
    <w:name w:val="tagchar"/>
    <w:basedOn w:val="DefaultParagraphFont"/>
    <w:rsid w:val="005F504F"/>
  </w:style>
  <w:style w:type="paragraph" w:customStyle="1" w:styleId="NormalText">
    <w:name w:val="Normal Text"/>
    <w:basedOn w:val="Normal"/>
    <w:link w:val="NormalTextChar"/>
    <w:autoRedefine/>
    <w:qFormat/>
    <w:rsid w:val="005F504F"/>
    <w:pPr>
      <w:jc w:val="both"/>
    </w:pPr>
    <w:rPr>
      <w:rFonts w:eastAsia="Times New Roman"/>
      <w:szCs w:val="26"/>
    </w:rPr>
  </w:style>
  <w:style w:type="character" w:customStyle="1" w:styleId="pmterms11">
    <w:name w:val="pmterms11"/>
    <w:basedOn w:val="DefaultParagraphFont"/>
    <w:rsid w:val="005F504F"/>
    <w:rPr>
      <w:b/>
      <w:bCs/>
      <w:i w:val="0"/>
      <w:iCs w:val="0"/>
      <w:color w:val="000000"/>
    </w:rPr>
  </w:style>
  <w:style w:type="character" w:customStyle="1" w:styleId="StyleUnderlineChar9ptBold">
    <w:name w:val="Style Underline Char + 9 pt Bold"/>
    <w:basedOn w:val="DefaultParagraphFont"/>
    <w:rsid w:val="005F504F"/>
    <w:rPr>
      <w:rFonts w:ascii="Times New Roman" w:hAnsi="Times New Roman"/>
      <w:b/>
      <w:bCs/>
      <w:sz w:val="20"/>
      <w:u w:val="single"/>
      <w:lang w:val="en-US" w:eastAsia="en-US" w:bidi="ar-SA"/>
    </w:rPr>
  </w:style>
  <w:style w:type="character" w:customStyle="1" w:styleId="Style8pt">
    <w:name w:val="Style 8 pt"/>
    <w:basedOn w:val="DefaultParagraphFont"/>
    <w:rsid w:val="005F504F"/>
    <w:rPr>
      <w:sz w:val="20"/>
    </w:rPr>
  </w:style>
  <w:style w:type="character" w:customStyle="1" w:styleId="UnderlineChar5Char">
    <w:name w:val="Underline Char5 Char"/>
    <w:basedOn w:val="DefaultParagraphFont"/>
    <w:rsid w:val="005F504F"/>
    <w:rPr>
      <w:szCs w:val="24"/>
      <w:u w:val="single"/>
      <w:lang w:val="en-US" w:eastAsia="en-US" w:bidi="ar-SA"/>
    </w:rPr>
  </w:style>
  <w:style w:type="character" w:customStyle="1" w:styleId="BoldandUnderlineChar2Char1">
    <w:name w:val="Bold and Underline Char2 Char1"/>
    <w:basedOn w:val="DefaultParagraphFont"/>
    <w:rsid w:val="005F504F"/>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5F504F"/>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5F504F"/>
    <w:rPr>
      <w:szCs w:val="24"/>
      <w:u w:val="single"/>
      <w:lang w:val="en-US" w:eastAsia="en-US" w:bidi="ar-SA"/>
    </w:rPr>
  </w:style>
  <w:style w:type="paragraph" w:customStyle="1" w:styleId="Language">
    <w:name w:val="Language"/>
    <w:basedOn w:val="Normal"/>
    <w:link w:val="LanguageChar"/>
    <w:qFormat/>
    <w:rsid w:val="005F504F"/>
    <w:rPr>
      <w:rFonts w:eastAsia="Times New Roman"/>
      <w:strike/>
      <w:szCs w:val="20"/>
    </w:rPr>
  </w:style>
  <w:style w:type="character" w:customStyle="1" w:styleId="LanguageChar">
    <w:name w:val="Language Char"/>
    <w:basedOn w:val="DefaultParagraphFont"/>
    <w:link w:val="Language"/>
    <w:rsid w:val="005F504F"/>
    <w:rPr>
      <w:rFonts w:ascii="Calibri" w:eastAsia="Times New Roman" w:hAnsi="Calibri"/>
      <w:strike/>
      <w:szCs w:val="20"/>
    </w:rPr>
  </w:style>
  <w:style w:type="paragraph" w:customStyle="1" w:styleId="UnderlineChar3">
    <w:name w:val="Underline Char3"/>
    <w:basedOn w:val="Normal"/>
    <w:link w:val="UnderlineChar3Char"/>
    <w:qFormat/>
    <w:rsid w:val="005F504F"/>
    <w:rPr>
      <w:rFonts w:eastAsia="Times New Roman"/>
      <w:u w:val="single"/>
    </w:rPr>
  </w:style>
  <w:style w:type="character" w:customStyle="1" w:styleId="UnderlineChar3Char">
    <w:name w:val="Underline Char3 Char"/>
    <w:basedOn w:val="DefaultParagraphFont"/>
    <w:link w:val="UnderlineChar3"/>
    <w:rsid w:val="005F504F"/>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5F504F"/>
    <w:rPr>
      <w:rFonts w:eastAsia="Times New Roman"/>
      <w:b/>
      <w:u w:val="single"/>
    </w:rPr>
  </w:style>
  <w:style w:type="character" w:customStyle="1" w:styleId="BoldandUnderlineChar3CharChar">
    <w:name w:val="Bold and Underline Char3 Char Char"/>
    <w:basedOn w:val="DefaultParagraphFont"/>
    <w:link w:val="BoldandUnderlineChar3Char"/>
    <w:rsid w:val="005F504F"/>
    <w:rPr>
      <w:rFonts w:ascii="Calibri" w:eastAsia="Times New Roman" w:hAnsi="Calibri"/>
      <w:b/>
      <w:u w:val="single"/>
    </w:rPr>
  </w:style>
  <w:style w:type="character" w:customStyle="1" w:styleId="UnderlineChar1">
    <w:name w:val="Underline Char1"/>
    <w:aliases w:val="Cards + Font: 12 pt Char1"/>
    <w:basedOn w:val="DefaultParagraphFont"/>
    <w:rsid w:val="005F504F"/>
    <w:rPr>
      <w:szCs w:val="24"/>
      <w:u w:val="single"/>
      <w:lang w:val="en-US" w:eastAsia="en-US" w:bidi="ar-SA"/>
    </w:rPr>
  </w:style>
  <w:style w:type="character" w:customStyle="1" w:styleId="BoldandUnderlineChar1Char2Char">
    <w:name w:val="Bold and Underline Char1 Char2 Char"/>
    <w:basedOn w:val="DefaultParagraphFont"/>
    <w:rsid w:val="005F504F"/>
    <w:rPr>
      <w:b/>
      <w:szCs w:val="24"/>
      <w:u w:val="single"/>
      <w:lang w:val="en-US" w:eastAsia="en-US" w:bidi="ar-SA"/>
    </w:rPr>
  </w:style>
  <w:style w:type="character" w:customStyle="1" w:styleId="SmalltextChar">
    <w:name w:val="Small text Char"/>
    <w:aliases w:val="Quote1 Char1"/>
    <w:link w:val="Smalltext"/>
    <w:qFormat/>
    <w:rsid w:val="005F504F"/>
    <w:rPr>
      <w:rFonts w:ascii="Arial Narrow" w:eastAsia="Times New Roman" w:hAnsi="Arial Narrow"/>
    </w:rPr>
  </w:style>
  <w:style w:type="paragraph" w:customStyle="1" w:styleId="HotRoute">
    <w:name w:val="Hot Route"/>
    <w:basedOn w:val="Normal"/>
    <w:link w:val="HotRouteChar0"/>
    <w:qFormat/>
    <w:rsid w:val="005F504F"/>
    <w:pPr>
      <w:ind w:left="144"/>
    </w:pPr>
    <w:rPr>
      <w:rFonts w:eastAsia="Times New Roman"/>
    </w:rPr>
  </w:style>
  <w:style w:type="paragraph" w:customStyle="1" w:styleId="Cardstyle0">
    <w:name w:val="Cardstyle"/>
    <w:basedOn w:val="Normal"/>
    <w:next w:val="Normal"/>
    <w:qFormat/>
    <w:rsid w:val="005F504F"/>
    <w:rPr>
      <w:rFonts w:eastAsia="Times New Roman"/>
    </w:rPr>
  </w:style>
  <w:style w:type="character" w:customStyle="1" w:styleId="Style12ptBoldUnderline1">
    <w:name w:val="Style 12 pt Bold Underline1"/>
    <w:basedOn w:val="DefaultParagraphFont"/>
    <w:rsid w:val="005F504F"/>
    <w:rPr>
      <w:b/>
      <w:bCs/>
      <w:sz w:val="24"/>
      <w:u w:val="single"/>
    </w:rPr>
  </w:style>
  <w:style w:type="character" w:customStyle="1" w:styleId="StyleEmphasisArial12ptBoldNotItalic">
    <w:name w:val="Style Emphasis + Arial 12 pt Bold Not Italic"/>
    <w:basedOn w:val="Emphasis"/>
    <w:rsid w:val="005F504F"/>
    <w:rPr>
      <w:rFonts w:ascii="Arial" w:hAnsi="Arial" w:cs="Times New Roman"/>
      <w:b w:val="0"/>
      <w:bCs/>
      <w:i/>
      <w:iCs/>
      <w:sz w:val="24"/>
      <w:u w:val="single"/>
      <w:bdr w:val="single" w:sz="8" w:space="0" w:color="auto"/>
    </w:rPr>
  </w:style>
  <w:style w:type="character" w:customStyle="1" w:styleId="DebateHighlighted">
    <w:name w:val="Debate Highlighted"/>
    <w:qFormat/>
    <w:rsid w:val="005F504F"/>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5F504F"/>
    <w:rPr>
      <w:rFonts w:ascii="SimSun" w:eastAsia="SimSun" w:hAnsi="SimSun"/>
      <w:sz w:val="15"/>
      <w:lang w:eastAsia="zh-CN"/>
    </w:rPr>
  </w:style>
  <w:style w:type="paragraph" w:customStyle="1" w:styleId="UnreadText">
    <w:name w:val="Unread Text"/>
    <w:basedOn w:val="Normal"/>
    <w:next w:val="Normal"/>
    <w:link w:val="UnreadTextChar"/>
    <w:autoRedefine/>
    <w:qFormat/>
    <w:rsid w:val="005F504F"/>
    <w:pPr>
      <w:ind w:left="360"/>
    </w:pPr>
    <w:rPr>
      <w:rFonts w:ascii="SimSun" w:eastAsia="SimSun" w:hAnsi="SimSun"/>
      <w:sz w:val="15"/>
      <w:lang w:eastAsia="zh-CN"/>
    </w:rPr>
  </w:style>
  <w:style w:type="paragraph" w:customStyle="1" w:styleId="AuthorDate">
    <w:name w:val="AuthorDate"/>
    <w:next w:val="Normal"/>
    <w:link w:val="AuthorDateChar"/>
    <w:qFormat/>
    <w:rsid w:val="005F504F"/>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qFormat/>
    <w:rsid w:val="005F504F"/>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5F504F"/>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5F504F"/>
    <w:rPr>
      <w:rFonts w:ascii="Times New Roman" w:hAnsi="Times New Roman"/>
      <w:sz w:val="20"/>
      <w:u w:val="single"/>
      <w:bdr w:val="none" w:sz="0" w:space="0" w:color="auto"/>
      <w:shd w:val="clear" w:color="auto" w:fill="C0C0C0"/>
    </w:rPr>
  </w:style>
  <w:style w:type="character" w:customStyle="1" w:styleId="smallChar">
    <w:name w:val="small Char"/>
    <w:rsid w:val="005F504F"/>
    <w:rPr>
      <w:rFonts w:ascii="Calibri" w:eastAsia="Calibri" w:hAnsi="Calibri" w:cs="Calibri"/>
      <w:sz w:val="16"/>
      <w:szCs w:val="20"/>
      <w:lang w:val="x-none" w:eastAsia="x-none"/>
    </w:rPr>
  </w:style>
  <w:style w:type="paragraph" w:customStyle="1" w:styleId="HotRoute0">
    <w:name w:val="Hot Route!"/>
    <w:basedOn w:val="Normal"/>
    <w:qFormat/>
    <w:rsid w:val="005F504F"/>
    <w:pPr>
      <w:ind w:left="144"/>
    </w:pPr>
    <w:rPr>
      <w:rFonts w:eastAsia="Times New Roman"/>
      <w:lang w:val="x-none" w:eastAsia="x-none"/>
    </w:rPr>
  </w:style>
  <w:style w:type="character" w:customStyle="1" w:styleId="BodyTextIndent3Char1">
    <w:name w:val="Body Text Indent 3 Char1"/>
    <w:basedOn w:val="DefaultParagraphFont"/>
    <w:uiPriority w:val="99"/>
    <w:rsid w:val="005F504F"/>
    <w:rPr>
      <w:rFonts w:ascii="Times New Roman" w:hAnsi="Times New Roman" w:cs="Times New Roman"/>
      <w:sz w:val="16"/>
      <w:szCs w:val="16"/>
    </w:rPr>
  </w:style>
  <w:style w:type="character" w:customStyle="1" w:styleId="BodyText2Char1">
    <w:name w:val="Body Text 2 Char1"/>
    <w:basedOn w:val="DefaultParagraphFont"/>
    <w:rsid w:val="005F504F"/>
    <w:rPr>
      <w:rFonts w:ascii="Times New Roman" w:hAnsi="Times New Roman" w:cs="Times New Roman"/>
      <w:sz w:val="20"/>
    </w:rPr>
  </w:style>
  <w:style w:type="character" w:customStyle="1" w:styleId="Heading2Char1CharCharCharCharCharC">
    <w:name w:val="Heading 2 Char1 Char Char Char Char Char C"/>
    <w:rsid w:val="005F504F"/>
    <w:rPr>
      <w:rFonts w:cs="Arial"/>
      <w:b/>
      <w:bCs/>
      <w:iCs/>
      <w:sz w:val="24"/>
      <w:szCs w:val="28"/>
      <w:lang w:val="en-US" w:eastAsia="en-US" w:bidi="ar-SA"/>
    </w:rPr>
  </w:style>
  <w:style w:type="character" w:customStyle="1" w:styleId="underline1">
    <w:name w:val="underline1"/>
    <w:basedOn w:val="DefaultParagraphFont"/>
    <w:rsid w:val="005F504F"/>
    <w:rPr>
      <w:u w:val="single"/>
    </w:rPr>
  </w:style>
  <w:style w:type="character" w:customStyle="1" w:styleId="author0">
    <w:name w:val="author"/>
    <w:basedOn w:val="DefaultParagraphFont"/>
    <w:rsid w:val="005F504F"/>
    <w:rPr>
      <w:rFonts w:ascii="Times New Roman" w:hAnsi="Times New Roman"/>
      <w:b/>
      <w:sz w:val="24"/>
    </w:rPr>
  </w:style>
  <w:style w:type="character" w:customStyle="1" w:styleId="FontStyle291">
    <w:name w:val="Font Style291"/>
    <w:basedOn w:val="DefaultParagraphFont"/>
    <w:uiPriority w:val="99"/>
    <w:rsid w:val="005F504F"/>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5F504F"/>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5F504F"/>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5F504F"/>
    <w:rPr>
      <w:rFonts w:ascii="Calibri" w:eastAsia="Times New Roman" w:hAnsi="Calibri"/>
    </w:rPr>
  </w:style>
  <w:style w:type="paragraph" w:customStyle="1" w:styleId="Cards1">
    <w:name w:val="Cards1"/>
    <w:basedOn w:val="Normal"/>
    <w:link w:val="Cards1Char"/>
    <w:qFormat/>
    <w:rsid w:val="005F504F"/>
    <w:pPr>
      <w:ind w:left="288"/>
    </w:pPr>
    <w:rPr>
      <w:rFonts w:eastAsia="Times New Roman"/>
      <w:u w:val="single"/>
    </w:rPr>
  </w:style>
  <w:style w:type="character" w:customStyle="1" w:styleId="Cards1Char">
    <w:name w:val="Cards1 Char"/>
    <w:basedOn w:val="DefaultParagraphFont"/>
    <w:link w:val="Cards1"/>
    <w:rsid w:val="005F504F"/>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5F504F"/>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5F504F"/>
    <w:rPr>
      <w:rFonts w:ascii="Arial" w:eastAsia="Calibri" w:hAnsi="Arial" w:cs="Arial"/>
      <w:u w:val="single"/>
    </w:rPr>
  </w:style>
  <w:style w:type="character" w:customStyle="1" w:styleId="EmphasizeThis">
    <w:name w:val="EmphasizeThis"/>
    <w:rsid w:val="005F504F"/>
    <w:rPr>
      <w:rFonts w:ascii="Georgia" w:hAnsi="Georgia"/>
      <w:b/>
      <w:iCs/>
      <w:sz w:val="24"/>
      <w:u w:val="thick"/>
    </w:rPr>
  </w:style>
  <w:style w:type="paragraph" w:customStyle="1" w:styleId="Stylecard8pt">
    <w:name w:val="Style card + 8 pt"/>
    <w:basedOn w:val="Normal"/>
    <w:link w:val="Stylecard8ptChar"/>
    <w:qFormat/>
    <w:rsid w:val="005F504F"/>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5F504F"/>
    <w:rPr>
      <w:rFonts w:ascii="Georgia" w:hAnsi="Georgia"/>
      <w:color w:val="000000"/>
      <w:u w:val="single"/>
      <w:lang w:eastAsia="ar-SA"/>
    </w:rPr>
  </w:style>
  <w:style w:type="character" w:customStyle="1" w:styleId="bhl">
    <w:name w:val="bhl"/>
    <w:basedOn w:val="DefaultParagraphFont"/>
    <w:rsid w:val="005F504F"/>
  </w:style>
  <w:style w:type="paragraph" w:customStyle="1" w:styleId="TagGA11">
    <w:name w:val="Tag GA 11"/>
    <w:basedOn w:val="TOC1"/>
    <w:qFormat/>
    <w:rsid w:val="005F504F"/>
    <w:pPr>
      <w:spacing w:before="0" w:after="160"/>
    </w:pPr>
    <w:rPr>
      <w:rFonts w:ascii="Georgia" w:eastAsia="Calibri" w:hAnsi="Georgia"/>
      <w:u w:val="none"/>
      <w:lang w:bidi="ar-SA"/>
    </w:rPr>
  </w:style>
  <w:style w:type="paragraph" w:customStyle="1" w:styleId="CiteCard">
    <w:name w:val="Cite/Card"/>
    <w:basedOn w:val="TOC2"/>
    <w:qFormat/>
    <w:rsid w:val="005F504F"/>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5F504F"/>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5F504F"/>
    <w:rPr>
      <w:rFonts w:ascii="Tahoma" w:hAnsi="Tahoma" w:cs="Tahoma"/>
      <w:sz w:val="16"/>
      <w:szCs w:val="16"/>
    </w:rPr>
  </w:style>
  <w:style w:type="character" w:customStyle="1" w:styleId="addmd">
    <w:name w:val="addmd"/>
    <w:basedOn w:val="DefaultParagraphFont"/>
    <w:rsid w:val="005F504F"/>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5F504F"/>
    <w:rPr>
      <w:rFonts w:ascii="Arial" w:hAnsi="Arial"/>
      <w:b/>
      <w:sz w:val="26"/>
    </w:rPr>
  </w:style>
  <w:style w:type="character" w:customStyle="1" w:styleId="UnderlinedTextCharChar">
    <w:name w:val="Underlined Text Char Char"/>
    <w:basedOn w:val="DefaultParagraphFont"/>
    <w:rsid w:val="005F504F"/>
    <w:rPr>
      <w:rFonts w:cs="Arial"/>
      <w:bCs/>
      <w:noProof w:val="0"/>
      <w:szCs w:val="26"/>
      <w:u w:val="single"/>
      <w:lang w:val="en-US" w:eastAsia="en-US" w:bidi="ar-SA"/>
    </w:rPr>
  </w:style>
  <w:style w:type="character" w:customStyle="1" w:styleId="StyleTimesNewRoman12ptBold">
    <w:name w:val="Style Times New Roman 12 pt Bold"/>
    <w:rsid w:val="005F504F"/>
    <w:rPr>
      <w:b/>
      <w:bCs/>
      <w:sz w:val="24"/>
    </w:rPr>
  </w:style>
  <w:style w:type="character" w:customStyle="1" w:styleId="CardText1Char">
    <w:name w:val="Card Text 1 Char"/>
    <w:rsid w:val="005F504F"/>
    <w:rPr>
      <w:rFonts w:ascii="Georgia" w:hAnsi="Georgia"/>
      <w:color w:val="000000"/>
      <w:sz w:val="22"/>
      <w:szCs w:val="22"/>
      <w:u w:val="single"/>
    </w:rPr>
  </w:style>
  <w:style w:type="character" w:customStyle="1" w:styleId="BoldUnderlining">
    <w:name w:val="Bold Underlining"/>
    <w:rsid w:val="005F504F"/>
    <w:rPr>
      <w:u w:val="single"/>
    </w:rPr>
  </w:style>
  <w:style w:type="character" w:customStyle="1" w:styleId="Intemphasis">
    <w:name w:val="Intemphasis"/>
    <w:uiPriority w:val="1"/>
    <w:qFormat/>
    <w:rsid w:val="005F504F"/>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5F504F"/>
    <w:pPr>
      <w:ind w:left="288" w:right="288"/>
    </w:pPr>
    <w:rPr>
      <w:szCs w:val="16"/>
    </w:rPr>
  </w:style>
  <w:style w:type="character" w:customStyle="1" w:styleId="cardtextChar2">
    <w:name w:val="cardtext Char"/>
    <w:basedOn w:val="DefaultParagraphFont"/>
    <w:link w:val="cardtext0"/>
    <w:rsid w:val="005F504F"/>
    <w:rPr>
      <w:rFonts w:ascii="Calibri" w:hAnsi="Calibri"/>
      <w:szCs w:val="16"/>
    </w:rPr>
  </w:style>
  <w:style w:type="character" w:customStyle="1" w:styleId="BoldUnderlineChar1">
    <w:name w:val="BoldUnderline Char1"/>
    <w:rsid w:val="005F504F"/>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5F504F"/>
    <w:pPr>
      <w:spacing w:after="200"/>
      <w:contextualSpacing/>
    </w:pPr>
    <w:rPr>
      <w:rFonts w:eastAsia="Calibri"/>
      <w:u w:val="single"/>
    </w:rPr>
  </w:style>
  <w:style w:type="character" w:customStyle="1" w:styleId="UnderlinedCardTextChar">
    <w:name w:val="Underlined Card Text Char"/>
    <w:link w:val="UnderlinedCardText"/>
    <w:rsid w:val="005F504F"/>
    <w:rPr>
      <w:rFonts w:ascii="Calibri" w:eastAsia="Calibri" w:hAnsi="Calibri"/>
      <w:u w:val="single"/>
    </w:rPr>
  </w:style>
  <w:style w:type="character" w:customStyle="1" w:styleId="Hyperlink6">
    <w:name w:val="Hyperlink6"/>
    <w:basedOn w:val="DefaultParagraphFont"/>
    <w:rsid w:val="005F504F"/>
    <w:rPr>
      <w:color w:val="3300CC"/>
      <w:u w:val="single"/>
    </w:rPr>
  </w:style>
  <w:style w:type="paragraph" w:customStyle="1" w:styleId="Tag12">
    <w:name w:val="Tag12"/>
    <w:basedOn w:val="Normal"/>
    <w:qFormat/>
    <w:rsid w:val="005F504F"/>
    <w:pPr>
      <w:contextualSpacing/>
    </w:pPr>
    <w:rPr>
      <w:rFonts w:eastAsia="Cambria"/>
      <w:b/>
    </w:rPr>
  </w:style>
  <w:style w:type="paragraph" w:customStyle="1" w:styleId="Shrink8">
    <w:name w:val="Shrink8"/>
    <w:basedOn w:val="Normal"/>
    <w:qFormat/>
    <w:rsid w:val="005F504F"/>
    <w:rPr>
      <w:rFonts w:eastAsia="Cambria"/>
    </w:rPr>
  </w:style>
  <w:style w:type="character" w:customStyle="1" w:styleId="highlight2">
    <w:name w:val="highlight2"/>
    <w:rsid w:val="005F504F"/>
    <w:rPr>
      <w:rFonts w:ascii="Arial" w:hAnsi="Arial"/>
      <w:b/>
      <w:sz w:val="19"/>
      <w:u w:val="thick"/>
      <w:bdr w:val="none" w:sz="0" w:space="0" w:color="auto"/>
      <w:shd w:val="clear" w:color="auto" w:fill="auto"/>
    </w:rPr>
  </w:style>
  <w:style w:type="character" w:customStyle="1" w:styleId="citation">
    <w:name w:val="citation"/>
    <w:basedOn w:val="DefaultParagraphFont"/>
    <w:rsid w:val="005F504F"/>
  </w:style>
  <w:style w:type="paragraph" w:customStyle="1" w:styleId="UnderlineText">
    <w:name w:val="Underline Text"/>
    <w:basedOn w:val="Normal"/>
    <w:link w:val="UnderlineTextChar"/>
    <w:qFormat/>
    <w:rsid w:val="005F504F"/>
    <w:pPr>
      <w:ind w:left="288"/>
    </w:pPr>
    <w:rPr>
      <w:rFonts w:eastAsia="Times New Roman"/>
      <w:u w:val="single"/>
    </w:rPr>
  </w:style>
  <w:style w:type="character" w:customStyle="1" w:styleId="UnderlineTextChar">
    <w:name w:val="Underline Text Char"/>
    <w:basedOn w:val="DefaultParagraphFont"/>
    <w:link w:val="UnderlineText"/>
    <w:rsid w:val="005F504F"/>
    <w:rPr>
      <w:rFonts w:ascii="Calibri" w:eastAsia="Times New Roman" w:hAnsi="Calibri"/>
      <w:u w:val="single"/>
    </w:rPr>
  </w:style>
  <w:style w:type="character" w:customStyle="1" w:styleId="il">
    <w:name w:val="il"/>
    <w:basedOn w:val="DefaultParagraphFont"/>
    <w:rsid w:val="005F504F"/>
  </w:style>
  <w:style w:type="character" w:customStyle="1" w:styleId="commentstext">
    <w:name w:val="comments_text"/>
    <w:uiPriority w:val="99"/>
    <w:rsid w:val="005F504F"/>
    <w:rPr>
      <w:rFonts w:cs="Times New Roman"/>
    </w:rPr>
  </w:style>
  <w:style w:type="paragraph" w:customStyle="1" w:styleId="Heading42">
    <w:name w:val="Heading 42"/>
    <w:basedOn w:val="Normal"/>
    <w:qFormat/>
    <w:rsid w:val="005F504F"/>
    <w:rPr>
      <w:rFonts w:eastAsia="Times New Roman"/>
    </w:rPr>
  </w:style>
  <w:style w:type="paragraph" w:customStyle="1" w:styleId="DebateNormal">
    <w:name w:val="DebateNormal"/>
    <w:basedOn w:val="Normal"/>
    <w:link w:val="DebateNormalChar"/>
    <w:qFormat/>
    <w:rsid w:val="005F504F"/>
    <w:pPr>
      <w:spacing w:line="276" w:lineRule="auto"/>
    </w:pPr>
    <w:rPr>
      <w:rFonts w:eastAsia="Calibri"/>
      <w:szCs w:val="20"/>
    </w:rPr>
  </w:style>
  <w:style w:type="character" w:customStyle="1" w:styleId="DebateNormalChar">
    <w:name w:val="DebateNormal Char"/>
    <w:basedOn w:val="DefaultParagraphFont"/>
    <w:link w:val="DebateNormal"/>
    <w:rsid w:val="005F504F"/>
    <w:rPr>
      <w:rFonts w:ascii="Calibri" w:eastAsia="Calibri" w:hAnsi="Calibri"/>
      <w:szCs w:val="20"/>
    </w:rPr>
  </w:style>
  <w:style w:type="paragraph" w:customStyle="1" w:styleId="DebateEmphasis">
    <w:name w:val="DebateEmphasis"/>
    <w:basedOn w:val="Normal"/>
    <w:link w:val="DebateEmphasisChar"/>
    <w:qFormat/>
    <w:rsid w:val="005F504F"/>
    <w:pPr>
      <w:spacing w:line="276" w:lineRule="auto"/>
    </w:pPr>
    <w:rPr>
      <w:rFonts w:eastAsia="Calibri"/>
      <w:b/>
      <w:szCs w:val="20"/>
      <w:u w:val="single"/>
    </w:rPr>
  </w:style>
  <w:style w:type="character" w:customStyle="1" w:styleId="DebateEmphasisChar">
    <w:name w:val="DebateEmphasis Char"/>
    <w:basedOn w:val="DefaultParagraphFont"/>
    <w:link w:val="DebateEmphasis"/>
    <w:rsid w:val="005F504F"/>
    <w:rPr>
      <w:rFonts w:ascii="Calibri" w:eastAsia="Calibri" w:hAnsi="Calibri"/>
      <w:b/>
      <w:szCs w:val="20"/>
      <w:u w:val="single"/>
    </w:rPr>
  </w:style>
  <w:style w:type="paragraph" w:customStyle="1" w:styleId="NormalCite">
    <w:name w:val="NormalCite"/>
    <w:link w:val="NormalCiteChar"/>
    <w:qFormat/>
    <w:rsid w:val="005F504F"/>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5F504F"/>
    <w:rPr>
      <w:rFonts w:ascii="Times New Roman" w:hAnsi="Times New Roman" w:cs="Times New Roman"/>
      <w:sz w:val="18"/>
    </w:rPr>
  </w:style>
  <w:style w:type="character" w:customStyle="1" w:styleId="articletext">
    <w:name w:val="articletext"/>
    <w:basedOn w:val="DefaultParagraphFont"/>
    <w:rsid w:val="005F504F"/>
  </w:style>
  <w:style w:type="character" w:customStyle="1" w:styleId="grey10">
    <w:name w:val="grey10"/>
    <w:basedOn w:val="DefaultParagraphFont"/>
    <w:rsid w:val="005F504F"/>
  </w:style>
  <w:style w:type="character" w:customStyle="1" w:styleId="navy13bd">
    <w:name w:val="navy13bd"/>
    <w:basedOn w:val="DefaultParagraphFont"/>
    <w:rsid w:val="005F504F"/>
  </w:style>
  <w:style w:type="character" w:customStyle="1" w:styleId="Style9ptUnderline2">
    <w:name w:val="Style 9 pt Underline2"/>
    <w:basedOn w:val="DefaultParagraphFont"/>
    <w:rsid w:val="005F504F"/>
    <w:rPr>
      <w:sz w:val="20"/>
      <w:u w:val="single"/>
    </w:rPr>
  </w:style>
  <w:style w:type="character" w:customStyle="1" w:styleId="Style9ptBoldUnderline1">
    <w:name w:val="Style 9 pt Bold Underline1"/>
    <w:basedOn w:val="DefaultParagraphFont"/>
    <w:rsid w:val="005F504F"/>
    <w:rPr>
      <w:b/>
      <w:bCs/>
      <w:sz w:val="20"/>
      <w:u w:val="single"/>
    </w:rPr>
  </w:style>
  <w:style w:type="character" w:customStyle="1" w:styleId="TagsCharChar">
    <w:name w:val="Tags Char Char"/>
    <w:basedOn w:val="DefaultParagraphFont"/>
    <w:rsid w:val="005F504F"/>
    <w:rPr>
      <w:rFonts w:eastAsia="SimSun"/>
      <w:b/>
      <w:sz w:val="24"/>
      <w:lang w:val="en-US" w:eastAsia="zh-CN" w:bidi="ar-SA"/>
    </w:rPr>
  </w:style>
  <w:style w:type="paragraph" w:customStyle="1" w:styleId="cardCharCharCharChar">
    <w:name w:val="card Char Char Char Char"/>
    <w:basedOn w:val="Normal"/>
    <w:qFormat/>
    <w:rsid w:val="005F504F"/>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5F504F"/>
    <w:rPr>
      <w:rFonts w:ascii="Times" w:eastAsia="Times New Roman" w:hAnsi="Times"/>
    </w:rPr>
  </w:style>
  <w:style w:type="paragraph" w:customStyle="1" w:styleId="CARD0">
    <w:name w:val="CARD"/>
    <w:basedOn w:val="Normal"/>
    <w:link w:val="CARDChar0"/>
    <w:qFormat/>
    <w:rsid w:val="005F504F"/>
    <w:rPr>
      <w:rFonts w:eastAsia="Times New Roman"/>
      <w:u w:val="single"/>
    </w:rPr>
  </w:style>
  <w:style w:type="character" w:customStyle="1" w:styleId="CARDChar0">
    <w:name w:val="CARD Char"/>
    <w:basedOn w:val="DefaultParagraphFont"/>
    <w:link w:val="CARD0"/>
    <w:rsid w:val="005F504F"/>
    <w:rPr>
      <w:rFonts w:ascii="Calibri" w:eastAsia="Times New Roman" w:hAnsi="Calibri"/>
      <w:u w:val="single"/>
    </w:rPr>
  </w:style>
  <w:style w:type="paragraph" w:customStyle="1" w:styleId="Normal2">
    <w:name w:val="Normal2"/>
    <w:basedOn w:val="Normal"/>
    <w:qFormat/>
    <w:rsid w:val="005F504F"/>
    <w:rPr>
      <w:rFonts w:eastAsia="Times New Roman"/>
    </w:rPr>
  </w:style>
  <w:style w:type="character" w:customStyle="1" w:styleId="Style11ptThickunderline">
    <w:name w:val="Style 11 pt Thick underline"/>
    <w:rsid w:val="005F504F"/>
    <w:rPr>
      <w:rFonts w:ascii="Times New Roman" w:hAnsi="Times New Roman"/>
      <w:sz w:val="20"/>
      <w:u w:val="single"/>
    </w:rPr>
  </w:style>
  <w:style w:type="character" w:customStyle="1" w:styleId="Style11ptBoldThickunderline">
    <w:name w:val="Style 11 pt Bold Thick underline"/>
    <w:rsid w:val="005F504F"/>
    <w:rPr>
      <w:rFonts w:ascii="Times New Roman" w:hAnsi="Times New Roman"/>
      <w:b/>
      <w:bCs/>
      <w:sz w:val="20"/>
      <w:u w:val="single"/>
    </w:rPr>
  </w:style>
  <w:style w:type="character" w:customStyle="1" w:styleId="CharChar5">
    <w:name w:val="Char Char5"/>
    <w:rsid w:val="005F504F"/>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5F504F"/>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5F504F"/>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5F504F"/>
    <w:rPr>
      <w:u w:val="single"/>
    </w:rPr>
  </w:style>
  <w:style w:type="character" w:customStyle="1" w:styleId="StyleUnderlineBoldIndent11ptChar">
    <w:name w:val="Style Underline + Bold Indent + 11 pt Char"/>
    <w:link w:val="StyleUnderlineBoldIndent11pt"/>
    <w:rsid w:val="005F504F"/>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5F504F"/>
    <w:rPr>
      <w:b/>
      <w:bCs/>
      <w:u w:val="single"/>
    </w:rPr>
  </w:style>
  <w:style w:type="character" w:customStyle="1" w:styleId="StyleUnderlineBoldIndent11ptBoldChar">
    <w:name w:val="Style Underline + Bold Indent + 11 pt Bold Char"/>
    <w:link w:val="StyleUnderlineBoldIndent11ptBold"/>
    <w:rsid w:val="005F504F"/>
    <w:rPr>
      <w:rFonts w:ascii="Calibri" w:eastAsia="Times New Roman" w:hAnsi="Calibri"/>
      <w:b/>
      <w:bCs/>
      <w:szCs w:val="20"/>
      <w:u w:val="single"/>
    </w:rPr>
  </w:style>
  <w:style w:type="paragraph" w:customStyle="1" w:styleId="Normal20pt">
    <w:name w:val="Normal  + 20 pt"/>
    <w:basedOn w:val="Normal"/>
    <w:uiPriority w:val="6"/>
    <w:qFormat/>
    <w:rsid w:val="005F504F"/>
    <w:rPr>
      <w:bCs/>
      <w:u w:val="single"/>
    </w:rPr>
  </w:style>
  <w:style w:type="character" w:customStyle="1" w:styleId="StyleStyle4CharTimesNewRoman11pt">
    <w:name w:val="Style Style4 Char + Times New Roman 11 pt"/>
    <w:basedOn w:val="DefaultParagraphFont"/>
    <w:qFormat/>
    <w:rsid w:val="005F504F"/>
    <w:rPr>
      <w:rFonts w:ascii="Times New Roman" w:hAnsi="Times New Roman"/>
      <w:sz w:val="20"/>
      <w:szCs w:val="24"/>
      <w:u w:val="single"/>
      <w:lang w:val="en-US" w:eastAsia="en-US" w:bidi="ar-SA"/>
    </w:rPr>
  </w:style>
  <w:style w:type="paragraph" w:customStyle="1" w:styleId="author-name">
    <w:name w:val="author-name"/>
    <w:basedOn w:val="Normal"/>
    <w:qFormat/>
    <w:rsid w:val="005F504F"/>
    <w:pPr>
      <w:spacing w:before="100" w:beforeAutospacing="1" w:after="100" w:afterAutospacing="1"/>
    </w:pPr>
    <w:rPr>
      <w:rFonts w:eastAsia="Times New Roman"/>
    </w:rPr>
  </w:style>
  <w:style w:type="paragraph" w:customStyle="1" w:styleId="author-credentials">
    <w:name w:val="author-credentials"/>
    <w:basedOn w:val="Normal"/>
    <w:qFormat/>
    <w:rsid w:val="005F504F"/>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rsid w:val="005F504F"/>
    <w:rPr>
      <w:rFonts w:ascii="Consolas" w:hAnsi="Consolas" w:cs="Consolas"/>
      <w:sz w:val="20"/>
      <w:szCs w:val="20"/>
    </w:rPr>
  </w:style>
  <w:style w:type="character" w:customStyle="1" w:styleId="StyleStyle4CharTimesNewRoman11ptBold">
    <w:name w:val="Style Style4 Char + Times New Roman 11 pt Bold"/>
    <w:basedOn w:val="DefaultParagraphFont"/>
    <w:qFormat/>
    <w:rsid w:val="005F504F"/>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qFormat/>
    <w:rsid w:val="005F504F"/>
    <w:rPr>
      <w:rFonts w:ascii="Times New Roman" w:hAnsi="Times New Roman"/>
      <w:i/>
      <w:iCs/>
      <w:sz w:val="20"/>
      <w:szCs w:val="24"/>
      <w:u w:val="single"/>
      <w:lang w:val="en-US" w:eastAsia="en-US" w:bidi="ar-SA"/>
    </w:rPr>
  </w:style>
  <w:style w:type="character" w:customStyle="1" w:styleId="headline">
    <w:name w:val="headline"/>
    <w:basedOn w:val="DefaultParagraphFont"/>
    <w:rsid w:val="005F504F"/>
  </w:style>
  <w:style w:type="character" w:customStyle="1" w:styleId="CharChar4">
    <w:name w:val="Char Char4"/>
    <w:basedOn w:val="DefaultParagraphFont"/>
    <w:rsid w:val="005F504F"/>
    <w:rPr>
      <w:rFonts w:cs="Arial"/>
      <w:b/>
      <w:bCs/>
      <w:iCs/>
      <w:szCs w:val="28"/>
      <w:lang w:val="en-US" w:eastAsia="en-US" w:bidi="ar-SA"/>
    </w:rPr>
  </w:style>
  <w:style w:type="character" w:customStyle="1" w:styleId="yshortcuts">
    <w:name w:val="yshortcuts"/>
    <w:basedOn w:val="DefaultParagraphFont"/>
    <w:rsid w:val="005F504F"/>
  </w:style>
  <w:style w:type="character" w:customStyle="1" w:styleId="HotRouteChar0">
    <w:name w:val="Hot Route Char"/>
    <w:link w:val="HotRoute"/>
    <w:rsid w:val="005F504F"/>
    <w:rPr>
      <w:rFonts w:ascii="Calibri" w:eastAsia="Times New Roman" w:hAnsi="Calibri"/>
    </w:rPr>
  </w:style>
  <w:style w:type="paragraph" w:styleId="PlainText">
    <w:name w:val="Plain Text"/>
    <w:basedOn w:val="Normal"/>
    <w:link w:val="PlainTextChar"/>
    <w:rsid w:val="005F504F"/>
    <w:rPr>
      <w:rFonts w:ascii="Courier New" w:eastAsia="Times New Roman" w:hAnsi="Courier New" w:cs="Courier New"/>
      <w:szCs w:val="20"/>
    </w:rPr>
  </w:style>
  <w:style w:type="character" w:customStyle="1" w:styleId="PlainTextChar">
    <w:name w:val="Plain Text Char"/>
    <w:basedOn w:val="DefaultParagraphFont"/>
    <w:link w:val="PlainText"/>
    <w:rsid w:val="005F504F"/>
    <w:rPr>
      <w:rFonts w:ascii="Courier New" w:eastAsia="Times New Roman" w:hAnsi="Courier New" w:cs="Courier New"/>
      <w:szCs w:val="20"/>
    </w:rPr>
  </w:style>
  <w:style w:type="character" w:customStyle="1" w:styleId="senselabelstart">
    <w:name w:val="sense_label start"/>
    <w:basedOn w:val="DefaultParagraphFont"/>
    <w:qFormat/>
    <w:rsid w:val="005F504F"/>
  </w:style>
  <w:style w:type="character" w:customStyle="1" w:styleId="sensecontent">
    <w:name w:val="sense_content"/>
    <w:basedOn w:val="DefaultParagraphFont"/>
    <w:qFormat/>
    <w:rsid w:val="005F504F"/>
  </w:style>
  <w:style w:type="character" w:customStyle="1" w:styleId="vi">
    <w:name w:val="vi"/>
    <w:basedOn w:val="DefaultParagraphFont"/>
    <w:qFormat/>
    <w:rsid w:val="005F504F"/>
  </w:style>
  <w:style w:type="character" w:customStyle="1" w:styleId="italic">
    <w:name w:val="italic"/>
    <w:basedOn w:val="DefaultParagraphFont"/>
    <w:qFormat/>
    <w:rsid w:val="005F504F"/>
  </w:style>
  <w:style w:type="paragraph" w:customStyle="1" w:styleId="Microtext0">
    <w:name w:val="Microtext"/>
    <w:basedOn w:val="Normal"/>
    <w:next w:val="Normal"/>
    <w:link w:val="MicrotextChar0"/>
    <w:qFormat/>
    <w:rsid w:val="005F504F"/>
    <w:rPr>
      <w:sz w:val="12"/>
    </w:rPr>
  </w:style>
  <w:style w:type="character" w:customStyle="1" w:styleId="MicrotextChar0">
    <w:name w:val="Microtext Char"/>
    <w:link w:val="Microtext0"/>
    <w:rsid w:val="005F504F"/>
    <w:rPr>
      <w:rFonts w:ascii="Calibri" w:hAnsi="Calibri"/>
      <w:sz w:val="12"/>
    </w:rPr>
  </w:style>
  <w:style w:type="character" w:customStyle="1" w:styleId="st">
    <w:name w:val="st"/>
    <w:basedOn w:val="DefaultParagraphFont"/>
    <w:rsid w:val="005F504F"/>
  </w:style>
  <w:style w:type="paragraph" w:customStyle="1" w:styleId="Style6">
    <w:name w:val="Style6"/>
    <w:basedOn w:val="Normal"/>
    <w:link w:val="Style6Char"/>
    <w:autoRedefine/>
    <w:qFormat/>
    <w:rsid w:val="005F504F"/>
    <w:rPr>
      <w:b/>
    </w:rPr>
  </w:style>
  <w:style w:type="character" w:customStyle="1" w:styleId="Style6Char">
    <w:name w:val="Style6 Char"/>
    <w:basedOn w:val="DefaultParagraphFont"/>
    <w:link w:val="Style6"/>
    <w:rsid w:val="005F504F"/>
    <w:rPr>
      <w:rFonts w:ascii="Calibri" w:hAnsi="Calibri"/>
      <w:b/>
    </w:rPr>
  </w:style>
  <w:style w:type="paragraph" w:customStyle="1" w:styleId="Style11">
    <w:name w:val="Style11"/>
    <w:basedOn w:val="Normal"/>
    <w:link w:val="Style11Char"/>
    <w:qFormat/>
    <w:rsid w:val="005F504F"/>
    <w:rPr>
      <w:rFonts w:eastAsia="Times New Roman"/>
      <w:b/>
      <w:szCs w:val="20"/>
      <w:u w:val="thick"/>
    </w:rPr>
  </w:style>
  <w:style w:type="paragraph" w:customStyle="1" w:styleId="Style12">
    <w:name w:val="Style12"/>
    <w:basedOn w:val="Normal"/>
    <w:link w:val="Style12Char"/>
    <w:qFormat/>
    <w:rsid w:val="005F504F"/>
    <w:rPr>
      <w:rFonts w:eastAsia="Times New Roman"/>
      <w:b/>
      <w:u w:val="thick"/>
    </w:rPr>
  </w:style>
  <w:style w:type="character" w:customStyle="1" w:styleId="Style11Char">
    <w:name w:val="Style11 Char"/>
    <w:basedOn w:val="DefaultParagraphFont"/>
    <w:link w:val="Style11"/>
    <w:rsid w:val="005F504F"/>
    <w:rPr>
      <w:rFonts w:ascii="Calibri" w:eastAsia="Times New Roman" w:hAnsi="Calibri"/>
      <w:b/>
      <w:szCs w:val="20"/>
      <w:u w:val="thick"/>
    </w:rPr>
  </w:style>
  <w:style w:type="character" w:customStyle="1" w:styleId="Style12Char">
    <w:name w:val="Style12 Char"/>
    <w:basedOn w:val="DefaultParagraphFont"/>
    <w:link w:val="Style12"/>
    <w:rsid w:val="005F504F"/>
    <w:rPr>
      <w:rFonts w:ascii="Calibri" w:eastAsia="Times New Roman" w:hAnsi="Calibri"/>
      <w:b/>
      <w:u w:val="thick"/>
    </w:rPr>
  </w:style>
  <w:style w:type="character" w:customStyle="1" w:styleId="caps-label">
    <w:name w:val="caps-label"/>
    <w:basedOn w:val="DefaultParagraphFont"/>
    <w:rsid w:val="005F504F"/>
  </w:style>
  <w:style w:type="character" w:customStyle="1" w:styleId="ShrinkChar">
    <w:name w:val="Shrink Char"/>
    <w:link w:val="Shrink"/>
    <w:locked/>
    <w:rsid w:val="005F504F"/>
    <w:rPr>
      <w:rFonts w:ascii="Garamond" w:eastAsia="Times New Roman" w:hAnsi="Garamond"/>
      <w:sz w:val="12"/>
    </w:rPr>
  </w:style>
  <w:style w:type="paragraph" w:customStyle="1" w:styleId="Shrink">
    <w:name w:val="Shrink"/>
    <w:link w:val="ShrinkChar"/>
    <w:qFormat/>
    <w:rsid w:val="005F504F"/>
    <w:pPr>
      <w:spacing w:after="0" w:line="240" w:lineRule="auto"/>
      <w:ind w:left="288" w:right="288"/>
    </w:pPr>
    <w:rPr>
      <w:rFonts w:ascii="Garamond" w:eastAsia="Times New Roman" w:hAnsi="Garamond"/>
      <w:sz w:val="12"/>
    </w:rPr>
  </w:style>
  <w:style w:type="character" w:customStyle="1" w:styleId="aqj">
    <w:name w:val="aqj"/>
    <w:basedOn w:val="DefaultParagraphFont"/>
    <w:rsid w:val="005F504F"/>
  </w:style>
  <w:style w:type="character" w:customStyle="1" w:styleId="StyleStyleBoldUnderlineIntenseEmphasisUnderlineapple-style-s">
    <w:name w:val="Style Style Bold UnderlineIntense EmphasisUnderlineapple-style-s..."/>
    <w:basedOn w:val="DefaultParagraphFont"/>
    <w:rsid w:val="005F504F"/>
    <w:rPr>
      <w:b w:val="0"/>
      <w:bCs w:val="0"/>
      <w:sz w:val="22"/>
      <w:u w:val="single"/>
      <w:bdr w:val="none" w:sz="0" w:space="0" w:color="auto"/>
    </w:rPr>
  </w:style>
  <w:style w:type="paragraph" w:customStyle="1" w:styleId="blocktitle0">
    <w:name w:val="block title"/>
    <w:basedOn w:val="Normal"/>
    <w:link w:val="blocktitleChar0"/>
    <w:autoRedefine/>
    <w:qFormat/>
    <w:rsid w:val="005F504F"/>
    <w:pPr>
      <w:spacing w:after="240"/>
      <w:jc w:val="center"/>
      <w:outlineLvl w:val="0"/>
    </w:pPr>
    <w:rPr>
      <w:rFonts w:eastAsia="Calibri"/>
      <w:b/>
      <w:caps/>
      <w:sz w:val="28"/>
      <w:szCs w:val="28"/>
      <w:lang w:val="es-ES"/>
    </w:rPr>
  </w:style>
  <w:style w:type="character" w:customStyle="1" w:styleId="Boxed">
    <w:name w:val="Boxed"/>
    <w:qFormat/>
    <w:rsid w:val="005F504F"/>
    <w:rPr>
      <w:rFonts w:ascii="Times New Roman" w:hAnsi="Times New Roman"/>
      <w:sz w:val="20"/>
      <w:bdr w:val="single" w:sz="6" w:space="0" w:color="auto"/>
    </w:rPr>
  </w:style>
  <w:style w:type="character" w:customStyle="1" w:styleId="UnderlineCard">
    <w:name w:val="Underline Card"/>
    <w:uiPriority w:val="6"/>
    <w:qFormat/>
    <w:rsid w:val="005F504F"/>
    <w:rPr>
      <w:rFonts w:ascii="Arial" w:hAnsi="Arial"/>
      <w:b w:val="0"/>
      <w:bCs/>
      <w:sz w:val="20"/>
      <w:u w:val="single"/>
    </w:rPr>
  </w:style>
  <w:style w:type="character" w:customStyle="1" w:styleId="story-author">
    <w:name w:val="story-author"/>
    <w:basedOn w:val="DefaultParagraphFont"/>
    <w:rsid w:val="005F504F"/>
  </w:style>
  <w:style w:type="paragraph" w:customStyle="1" w:styleId="type">
    <w:name w:val="type"/>
    <w:basedOn w:val="Normal"/>
    <w:qFormat/>
    <w:rsid w:val="005F504F"/>
    <w:pPr>
      <w:spacing w:before="100" w:beforeAutospacing="1" w:after="100" w:afterAutospacing="1"/>
    </w:pPr>
    <w:rPr>
      <w:rFonts w:eastAsia="Times New Roman"/>
    </w:rPr>
  </w:style>
  <w:style w:type="character" w:customStyle="1" w:styleId="institution">
    <w:name w:val="institution"/>
    <w:basedOn w:val="DefaultParagraphFont"/>
    <w:rsid w:val="005F504F"/>
  </w:style>
  <w:style w:type="character" w:customStyle="1" w:styleId="abodyblack3">
    <w:name w:val="abodyblack3"/>
    <w:basedOn w:val="DefaultParagraphFont"/>
    <w:rsid w:val="005F504F"/>
  </w:style>
  <w:style w:type="paragraph" w:customStyle="1" w:styleId="UnderlineChar2CharChar">
    <w:name w:val="Underline Char2 Char Char"/>
    <w:basedOn w:val="Normal"/>
    <w:link w:val="UnderlineChar2CharCharChar"/>
    <w:qFormat/>
    <w:rsid w:val="005F504F"/>
    <w:rPr>
      <w:rFonts w:eastAsia="MS Mincho"/>
      <w:szCs w:val="20"/>
      <w:u w:val="single"/>
    </w:rPr>
  </w:style>
  <w:style w:type="character" w:customStyle="1" w:styleId="UnderlineChar2CharCharChar">
    <w:name w:val="Underline Char2 Char Char Char"/>
    <w:link w:val="UnderlineChar2CharChar"/>
    <w:rsid w:val="005F504F"/>
    <w:rPr>
      <w:rFonts w:ascii="Calibri" w:eastAsia="MS Mincho" w:hAnsi="Calibri"/>
      <w:szCs w:val="20"/>
      <w:u w:val="single"/>
    </w:rPr>
  </w:style>
  <w:style w:type="character" w:customStyle="1" w:styleId="CharacterStyle1">
    <w:name w:val="Character Style 1"/>
    <w:rsid w:val="005F504F"/>
    <w:rPr>
      <w:sz w:val="20"/>
      <w:szCs w:val="20"/>
    </w:rPr>
  </w:style>
  <w:style w:type="character" w:customStyle="1" w:styleId="FontStyle177">
    <w:name w:val="Font Style177"/>
    <w:basedOn w:val="DefaultParagraphFont"/>
    <w:uiPriority w:val="99"/>
    <w:rsid w:val="005F504F"/>
    <w:rPr>
      <w:rFonts w:ascii="Times New Roman" w:hAnsi="Times New Roman" w:cs="Times New Roman"/>
      <w:sz w:val="20"/>
      <w:szCs w:val="20"/>
    </w:rPr>
  </w:style>
  <w:style w:type="character" w:customStyle="1" w:styleId="FontStyle173">
    <w:name w:val="Font Style173"/>
    <w:basedOn w:val="DefaultParagraphFont"/>
    <w:uiPriority w:val="99"/>
    <w:rsid w:val="005F504F"/>
    <w:rPr>
      <w:rFonts w:ascii="Times New Roman" w:hAnsi="Times New Roman" w:cs="Times New Roman"/>
      <w:sz w:val="14"/>
      <w:szCs w:val="14"/>
    </w:rPr>
  </w:style>
  <w:style w:type="character" w:customStyle="1" w:styleId="FontStyle151">
    <w:name w:val="Font Style151"/>
    <w:basedOn w:val="DefaultParagraphFont"/>
    <w:uiPriority w:val="99"/>
    <w:rsid w:val="005F504F"/>
    <w:rPr>
      <w:rFonts w:ascii="Arial Narrow" w:hAnsi="Arial Narrow" w:cs="Arial Narrow"/>
      <w:b/>
      <w:bCs/>
      <w:sz w:val="12"/>
      <w:szCs w:val="12"/>
    </w:rPr>
  </w:style>
  <w:style w:type="character" w:customStyle="1" w:styleId="FontStyle156">
    <w:name w:val="Font Style156"/>
    <w:basedOn w:val="DefaultParagraphFont"/>
    <w:uiPriority w:val="99"/>
    <w:rsid w:val="005F504F"/>
    <w:rPr>
      <w:rFonts w:ascii="Arial Narrow" w:hAnsi="Arial Narrow" w:cs="Arial Narrow"/>
      <w:sz w:val="8"/>
      <w:szCs w:val="8"/>
    </w:rPr>
  </w:style>
  <w:style w:type="character" w:customStyle="1" w:styleId="FontStyle160">
    <w:name w:val="Font Style160"/>
    <w:basedOn w:val="DefaultParagraphFont"/>
    <w:uiPriority w:val="99"/>
    <w:rsid w:val="005F504F"/>
    <w:rPr>
      <w:rFonts w:ascii="Times New Roman" w:hAnsi="Times New Roman" w:cs="Times New Roman"/>
      <w:b/>
      <w:bCs/>
      <w:sz w:val="20"/>
      <w:szCs w:val="20"/>
    </w:rPr>
  </w:style>
  <w:style w:type="character" w:customStyle="1" w:styleId="FontStyle178">
    <w:name w:val="Font Style178"/>
    <w:basedOn w:val="DefaultParagraphFont"/>
    <w:uiPriority w:val="99"/>
    <w:rsid w:val="005F504F"/>
    <w:rPr>
      <w:rFonts w:ascii="Times New Roman" w:hAnsi="Times New Roman" w:cs="Times New Roman"/>
      <w:sz w:val="18"/>
      <w:szCs w:val="18"/>
    </w:rPr>
  </w:style>
  <w:style w:type="paragraph" w:customStyle="1" w:styleId="Style14">
    <w:name w:val="Style14"/>
    <w:basedOn w:val="Normal"/>
    <w:uiPriority w:val="99"/>
    <w:qFormat/>
    <w:rsid w:val="005F504F"/>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5F504F"/>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5F504F"/>
    <w:rPr>
      <w:rFonts w:ascii="Times New Roman" w:hAnsi="Times New Roman" w:cs="Times New Roman"/>
      <w:sz w:val="12"/>
      <w:szCs w:val="12"/>
    </w:rPr>
  </w:style>
  <w:style w:type="paragraph" w:customStyle="1" w:styleId="Style9">
    <w:name w:val="Style9"/>
    <w:basedOn w:val="Normal"/>
    <w:uiPriority w:val="99"/>
    <w:qFormat/>
    <w:rsid w:val="005F504F"/>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5F504F"/>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5F504F"/>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5F504F"/>
    <w:rPr>
      <w:rFonts w:ascii="Times New Roman" w:hAnsi="Times New Roman" w:cs="Times New Roman"/>
      <w:sz w:val="16"/>
      <w:szCs w:val="16"/>
    </w:rPr>
  </w:style>
  <w:style w:type="character" w:customStyle="1" w:styleId="f">
    <w:name w:val="f"/>
    <w:basedOn w:val="DefaultParagraphFont"/>
    <w:rsid w:val="005F504F"/>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rsid w:val="005F504F"/>
    <w:rPr>
      <w:b/>
      <w:sz w:val="24"/>
    </w:rPr>
  </w:style>
  <w:style w:type="paragraph" w:customStyle="1" w:styleId="CardsFont6ptChar">
    <w:name w:val="Cards + Font: 6 pt Char"/>
    <w:basedOn w:val="Normal"/>
    <w:link w:val="CardsFont6ptCharChar"/>
    <w:qFormat/>
    <w:rsid w:val="005F504F"/>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5F504F"/>
    <w:rPr>
      <w:rFonts w:ascii="Calibri" w:eastAsia="Times New Roman" w:hAnsi="Calibri"/>
      <w:sz w:val="12"/>
    </w:rPr>
  </w:style>
  <w:style w:type="character" w:customStyle="1" w:styleId="FontStyle172">
    <w:name w:val="Font Style172"/>
    <w:basedOn w:val="DefaultParagraphFont"/>
    <w:uiPriority w:val="99"/>
    <w:rsid w:val="005F504F"/>
    <w:rPr>
      <w:rFonts w:ascii="Times New Roman" w:hAnsi="Times New Roman" w:cs="Times New Roman"/>
      <w:b/>
      <w:bCs/>
      <w:sz w:val="16"/>
      <w:szCs w:val="16"/>
    </w:rPr>
  </w:style>
  <w:style w:type="paragraph" w:customStyle="1" w:styleId="Style18">
    <w:name w:val="Style18"/>
    <w:basedOn w:val="Normal"/>
    <w:uiPriority w:val="99"/>
    <w:qFormat/>
    <w:rsid w:val="005F504F"/>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5F504F"/>
    <w:rPr>
      <w:rFonts w:ascii="Times New Roman" w:hAnsi="Times New Roman" w:cs="Times New Roman"/>
      <w:i/>
      <w:iCs/>
      <w:sz w:val="16"/>
      <w:szCs w:val="16"/>
    </w:rPr>
  </w:style>
  <w:style w:type="character" w:customStyle="1" w:styleId="FontStyle162">
    <w:name w:val="Font Style162"/>
    <w:basedOn w:val="DefaultParagraphFont"/>
    <w:uiPriority w:val="99"/>
    <w:rsid w:val="005F504F"/>
    <w:rPr>
      <w:rFonts w:ascii="Times New Roman" w:hAnsi="Times New Roman" w:cs="Times New Roman"/>
      <w:b/>
      <w:bCs/>
      <w:sz w:val="18"/>
      <w:szCs w:val="18"/>
    </w:rPr>
  </w:style>
  <w:style w:type="character" w:customStyle="1" w:styleId="FontStyle167">
    <w:name w:val="Font Style167"/>
    <w:basedOn w:val="DefaultParagraphFont"/>
    <w:uiPriority w:val="99"/>
    <w:rsid w:val="005F504F"/>
    <w:rPr>
      <w:rFonts w:ascii="Times New Roman" w:hAnsi="Times New Roman" w:cs="Times New Roman"/>
      <w:sz w:val="10"/>
      <w:szCs w:val="10"/>
    </w:rPr>
  </w:style>
  <w:style w:type="character" w:customStyle="1" w:styleId="FontStyle174">
    <w:name w:val="Font Style174"/>
    <w:basedOn w:val="DefaultParagraphFont"/>
    <w:uiPriority w:val="99"/>
    <w:rsid w:val="005F504F"/>
    <w:rPr>
      <w:rFonts w:ascii="Arial Narrow" w:hAnsi="Arial Narrow" w:cs="Arial Narrow"/>
      <w:b/>
      <w:bCs/>
      <w:sz w:val="18"/>
      <w:szCs w:val="18"/>
    </w:rPr>
  </w:style>
  <w:style w:type="paragraph" w:customStyle="1" w:styleId="Style47">
    <w:name w:val="Style47"/>
    <w:basedOn w:val="Normal"/>
    <w:uiPriority w:val="99"/>
    <w:qFormat/>
    <w:rsid w:val="005F504F"/>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5F504F"/>
    <w:rPr>
      <w:rFonts w:ascii="Times New Roman" w:hAnsi="Times New Roman" w:cs="Times New Roman"/>
      <w:sz w:val="12"/>
      <w:szCs w:val="12"/>
    </w:rPr>
  </w:style>
  <w:style w:type="paragraph" w:customStyle="1" w:styleId="Style24">
    <w:name w:val="Style24"/>
    <w:basedOn w:val="Normal"/>
    <w:uiPriority w:val="99"/>
    <w:qFormat/>
    <w:rsid w:val="005F504F"/>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5F504F"/>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5F504F"/>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5F504F"/>
    <w:rPr>
      <w:rFonts w:ascii="Times New Roman" w:hAnsi="Times New Roman" w:cs="Times New Roman"/>
      <w:b/>
      <w:bCs/>
      <w:sz w:val="18"/>
      <w:szCs w:val="18"/>
    </w:rPr>
  </w:style>
  <w:style w:type="paragraph" w:customStyle="1" w:styleId="Style21">
    <w:name w:val="Style21"/>
    <w:basedOn w:val="Normal"/>
    <w:uiPriority w:val="99"/>
    <w:qFormat/>
    <w:rsid w:val="005F504F"/>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5F504F"/>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rsid w:val="005F504F"/>
    <w:rPr>
      <w:rFonts w:ascii="Calibri" w:hAnsi="Calibri"/>
      <w:sz w:val="20"/>
      <w:szCs w:val="20"/>
    </w:rPr>
  </w:style>
  <w:style w:type="paragraph" w:customStyle="1" w:styleId="Standard">
    <w:name w:val="Standard"/>
    <w:qFormat/>
    <w:rsid w:val="005F504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5F504F"/>
    <w:rPr>
      <w:color w:val="000000"/>
      <w:sz w:val="32"/>
      <w:szCs w:val="32"/>
    </w:rPr>
  </w:style>
  <w:style w:type="paragraph" w:customStyle="1" w:styleId="Cardnon-underlined">
    <w:name w:val="Card non-underlined"/>
    <w:basedOn w:val="Normal"/>
    <w:link w:val="Cardnon-underlinedChar"/>
    <w:autoRedefine/>
    <w:uiPriority w:val="99"/>
    <w:qFormat/>
    <w:rsid w:val="005F504F"/>
    <w:rPr>
      <w:rFonts w:eastAsia="Times New Roman"/>
      <w:szCs w:val="20"/>
    </w:rPr>
  </w:style>
  <w:style w:type="character" w:customStyle="1" w:styleId="Cardnon-underlinedChar">
    <w:name w:val="Card non-underlined Char"/>
    <w:basedOn w:val="DefaultParagraphFont"/>
    <w:link w:val="Cardnon-underlined"/>
    <w:uiPriority w:val="99"/>
    <w:rsid w:val="005F504F"/>
    <w:rPr>
      <w:rFonts w:ascii="Calibri" w:eastAsia="Times New Roman" w:hAnsi="Calibri"/>
      <w:szCs w:val="20"/>
    </w:rPr>
  </w:style>
  <w:style w:type="numbering" w:customStyle="1" w:styleId="NoList1">
    <w:name w:val="No List1"/>
    <w:next w:val="NoList"/>
    <w:semiHidden/>
    <w:unhideWhenUsed/>
    <w:rsid w:val="005F504F"/>
  </w:style>
  <w:style w:type="paragraph" w:styleId="TOC3">
    <w:name w:val="toc 3"/>
    <w:basedOn w:val="Normal"/>
    <w:next w:val="Normal"/>
    <w:autoRedefine/>
    <w:uiPriority w:val="39"/>
    <w:qFormat/>
    <w:rsid w:val="005F504F"/>
    <w:pPr>
      <w:ind w:left="400"/>
    </w:pPr>
    <w:rPr>
      <w:rFonts w:eastAsia="Times New Roman"/>
      <w:szCs w:val="20"/>
    </w:rPr>
  </w:style>
  <w:style w:type="paragraph" w:styleId="TOC4">
    <w:name w:val="toc 4"/>
    <w:basedOn w:val="Normal"/>
    <w:next w:val="Normal"/>
    <w:autoRedefine/>
    <w:uiPriority w:val="39"/>
    <w:rsid w:val="005F504F"/>
    <w:pPr>
      <w:ind w:left="600"/>
    </w:pPr>
    <w:rPr>
      <w:rFonts w:eastAsia="Times New Roman"/>
      <w:szCs w:val="20"/>
    </w:rPr>
  </w:style>
  <w:style w:type="paragraph" w:styleId="TOC5">
    <w:name w:val="toc 5"/>
    <w:basedOn w:val="Normal"/>
    <w:next w:val="Normal"/>
    <w:autoRedefine/>
    <w:uiPriority w:val="39"/>
    <w:rsid w:val="005F504F"/>
    <w:pPr>
      <w:ind w:left="800"/>
    </w:pPr>
    <w:rPr>
      <w:rFonts w:eastAsia="Times New Roman"/>
      <w:szCs w:val="20"/>
    </w:rPr>
  </w:style>
  <w:style w:type="paragraph" w:styleId="TOC6">
    <w:name w:val="toc 6"/>
    <w:basedOn w:val="Normal"/>
    <w:next w:val="Normal"/>
    <w:autoRedefine/>
    <w:uiPriority w:val="39"/>
    <w:rsid w:val="005F504F"/>
    <w:pPr>
      <w:ind w:left="1000"/>
    </w:pPr>
    <w:rPr>
      <w:rFonts w:eastAsia="Times New Roman"/>
      <w:szCs w:val="20"/>
    </w:rPr>
  </w:style>
  <w:style w:type="paragraph" w:styleId="TOC7">
    <w:name w:val="toc 7"/>
    <w:basedOn w:val="Normal"/>
    <w:next w:val="Normal"/>
    <w:autoRedefine/>
    <w:uiPriority w:val="39"/>
    <w:rsid w:val="005F504F"/>
    <w:pPr>
      <w:ind w:left="1200"/>
    </w:pPr>
    <w:rPr>
      <w:rFonts w:eastAsia="Times New Roman"/>
      <w:szCs w:val="20"/>
    </w:rPr>
  </w:style>
  <w:style w:type="paragraph" w:styleId="TOC8">
    <w:name w:val="toc 8"/>
    <w:basedOn w:val="Normal"/>
    <w:next w:val="Normal"/>
    <w:autoRedefine/>
    <w:uiPriority w:val="39"/>
    <w:rsid w:val="005F504F"/>
    <w:pPr>
      <w:ind w:left="1400"/>
    </w:pPr>
    <w:rPr>
      <w:rFonts w:eastAsia="Times New Roman"/>
      <w:szCs w:val="20"/>
    </w:rPr>
  </w:style>
  <w:style w:type="character" w:customStyle="1" w:styleId="allocatoragentsleft">
    <w:name w:val="al_locatoragentsleft"/>
    <w:basedOn w:val="DefaultParagraphFont"/>
    <w:rsid w:val="005F504F"/>
  </w:style>
  <w:style w:type="character" w:styleId="HTMLTypewriter">
    <w:name w:val="HTML Typewriter"/>
    <w:basedOn w:val="DefaultParagraphFont"/>
    <w:unhideWhenUsed/>
    <w:rsid w:val="005F504F"/>
    <w:rPr>
      <w:rFonts w:ascii="Courier New" w:eastAsia="Times New Roman" w:hAnsi="Courier New" w:cs="Courier New"/>
      <w:sz w:val="20"/>
      <w:szCs w:val="20"/>
    </w:rPr>
  </w:style>
  <w:style w:type="character" w:customStyle="1" w:styleId="caps">
    <w:name w:val="caps"/>
    <w:basedOn w:val="DefaultParagraphFont"/>
    <w:qFormat/>
    <w:rsid w:val="005F504F"/>
  </w:style>
  <w:style w:type="character" w:customStyle="1" w:styleId="UnderlinesCharChar">
    <w:name w:val="Underlines Char Char"/>
    <w:basedOn w:val="DefaultParagraphFont"/>
    <w:rsid w:val="005F504F"/>
    <w:rPr>
      <w:rFonts w:cs="Arial"/>
      <w:b/>
      <w:bCs/>
      <w:noProof w:val="0"/>
      <w:sz w:val="22"/>
      <w:szCs w:val="26"/>
      <w:u w:val="single"/>
      <w:lang w:val="en-US" w:eastAsia="en-US" w:bidi="ar-SA"/>
    </w:rPr>
  </w:style>
  <w:style w:type="paragraph" w:customStyle="1" w:styleId="Carding">
    <w:name w:val="Carding"/>
    <w:basedOn w:val="Normal"/>
    <w:uiPriority w:val="99"/>
    <w:qFormat/>
    <w:rsid w:val="005F504F"/>
    <w:rPr>
      <w:rFonts w:eastAsia="Times New Roman"/>
      <w:sz w:val="18"/>
    </w:rPr>
  </w:style>
  <w:style w:type="character" w:customStyle="1" w:styleId="TagsChar1">
    <w:name w:val="Tags Char1"/>
    <w:aliases w:val="Super Script Char1,TagStyle Char1"/>
    <w:basedOn w:val="DefaultParagraphFont"/>
    <w:rsid w:val="005F504F"/>
    <w:rPr>
      <w:rFonts w:ascii="Arial Narrow" w:hAnsi="Arial Narrow"/>
      <w:b/>
      <w:noProof w:val="0"/>
      <w:sz w:val="22"/>
      <w:szCs w:val="60"/>
      <w:lang w:val="en-US" w:eastAsia="en-US" w:bidi="ar-SA"/>
    </w:rPr>
  </w:style>
  <w:style w:type="character" w:customStyle="1" w:styleId="aunderline">
    <w:name w:val="aunderline"/>
    <w:basedOn w:val="DefaultParagraphFont"/>
    <w:qFormat/>
    <w:rsid w:val="005F504F"/>
    <w:rPr>
      <w:rFonts w:ascii="Times New Roman" w:hAnsi="Times New Roman"/>
      <w:sz w:val="20"/>
      <w:szCs w:val="24"/>
      <w:u w:val="thick"/>
    </w:rPr>
  </w:style>
  <w:style w:type="character" w:customStyle="1" w:styleId="tagChar1">
    <w:name w:val="tag Char1"/>
    <w:aliases w:val="No Spacing311 Char,Small Text Char1"/>
    <w:basedOn w:val="DefaultParagraphFont"/>
    <w:rsid w:val="005F504F"/>
    <w:rPr>
      <w:b/>
      <w:noProof w:val="0"/>
      <w:sz w:val="24"/>
      <w:lang w:val="en-US" w:eastAsia="en-US" w:bidi="ar-SA"/>
    </w:rPr>
  </w:style>
  <w:style w:type="character" w:customStyle="1" w:styleId="tagChar2">
    <w:name w:val="tag Char2"/>
    <w:basedOn w:val="DefaultParagraphFont"/>
    <w:qFormat/>
    <w:rsid w:val="005F504F"/>
    <w:rPr>
      <w:b/>
      <w:noProof w:val="0"/>
      <w:sz w:val="24"/>
      <w:lang w:val="en-US" w:eastAsia="en-US" w:bidi="ar-SA"/>
    </w:rPr>
  </w:style>
  <w:style w:type="character" w:customStyle="1" w:styleId="Taggin-New">
    <w:name w:val="Taggin - New"/>
    <w:basedOn w:val="DefaultParagraphFont"/>
    <w:rsid w:val="005F504F"/>
    <w:rPr>
      <w:rFonts w:ascii="Arial Narrow" w:hAnsi="Arial Narrow"/>
      <w:b/>
      <w:sz w:val="22"/>
    </w:rPr>
  </w:style>
  <w:style w:type="character" w:customStyle="1" w:styleId="Boxing-New">
    <w:name w:val="Boxing - New"/>
    <w:basedOn w:val="DefaultParagraphFont"/>
    <w:rsid w:val="005F504F"/>
    <w:rPr>
      <w:rFonts w:ascii="Arial Narrow" w:hAnsi="Arial Narrow"/>
      <w:sz w:val="16"/>
      <w:u w:val="none"/>
      <w:bdr w:val="single" w:sz="4" w:space="0" w:color="auto"/>
    </w:rPr>
  </w:style>
  <w:style w:type="character" w:customStyle="1" w:styleId="ilad">
    <w:name w:val="il_ad"/>
    <w:rsid w:val="005F504F"/>
  </w:style>
  <w:style w:type="paragraph" w:customStyle="1" w:styleId="CardsHighlighted">
    <w:name w:val="Cards Highlighted"/>
    <w:next w:val="Normal"/>
    <w:link w:val="CardsHighlightedChar"/>
    <w:qFormat/>
    <w:rsid w:val="005F504F"/>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5F504F"/>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5F504F"/>
    <w:rPr>
      <w:rFonts w:ascii="Garamond" w:hAnsi="Garamond"/>
      <w:sz w:val="22"/>
      <w:szCs w:val="24"/>
      <w:u w:val="single"/>
      <w:lang w:val="en-US" w:eastAsia="en-US" w:bidi="ar-SA"/>
    </w:rPr>
  </w:style>
  <w:style w:type="paragraph" w:customStyle="1" w:styleId="Style2">
    <w:name w:val="Style2"/>
    <w:basedOn w:val="Heading4"/>
    <w:qFormat/>
    <w:rsid w:val="005F504F"/>
    <w:pPr>
      <w:spacing w:before="0"/>
    </w:pPr>
    <w:rPr>
      <w:rFonts w:eastAsia="Times New Roman" w:cs="Times New Roman"/>
      <w:bCs/>
      <w:caps/>
      <w:szCs w:val="20"/>
    </w:rPr>
  </w:style>
  <w:style w:type="character" w:customStyle="1" w:styleId="pagetitle">
    <w:name w:val="pagetitle"/>
    <w:basedOn w:val="DefaultParagraphFont"/>
    <w:rsid w:val="005F504F"/>
  </w:style>
  <w:style w:type="paragraph" w:customStyle="1" w:styleId="text">
    <w:name w:val="text"/>
    <w:basedOn w:val="Normal"/>
    <w:uiPriority w:val="99"/>
    <w:qFormat/>
    <w:rsid w:val="005F504F"/>
    <w:pPr>
      <w:spacing w:before="100" w:beforeAutospacing="1" w:after="100" w:afterAutospacing="1"/>
    </w:pPr>
    <w:rPr>
      <w:rFonts w:eastAsia="Times New Roman"/>
    </w:rPr>
  </w:style>
  <w:style w:type="character" w:customStyle="1" w:styleId="StyleUnderlineCharChar9ptBold1">
    <w:name w:val="Style Underline Char Char + 9 pt Bold1"/>
    <w:rsid w:val="005F504F"/>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5F504F"/>
    <w:rPr>
      <w:rFonts w:ascii="Times New Roman" w:hAnsi="Times New Roman"/>
      <w:sz w:val="20"/>
      <w:szCs w:val="24"/>
      <w:u w:val="single"/>
      <w:lang w:val="en-US" w:eastAsia="en-US" w:bidi="ar-SA"/>
    </w:rPr>
  </w:style>
  <w:style w:type="character" w:customStyle="1" w:styleId="Style9ptBoldUnderline">
    <w:name w:val="Style 9 pt Bold Underline"/>
    <w:rsid w:val="005F504F"/>
    <w:rPr>
      <w:b/>
      <w:bCs/>
      <w:sz w:val="20"/>
      <w:u w:val="single"/>
    </w:rPr>
  </w:style>
  <w:style w:type="paragraph" w:customStyle="1" w:styleId="StyleUnderline9pt0">
    <w:name w:val="Style Underline + 9 pt"/>
    <w:link w:val="StyleUnderline9ptChar"/>
    <w:qFormat/>
    <w:rsid w:val="005F504F"/>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5F504F"/>
    <w:rPr>
      <w:rFonts w:ascii="Arial" w:eastAsia="Times New Roman" w:hAnsi="Arial" w:cs="Times New Roman"/>
      <w:szCs w:val="20"/>
      <w:u w:val="single"/>
    </w:rPr>
  </w:style>
  <w:style w:type="character" w:customStyle="1" w:styleId="StyleUnderlineChar1Bold">
    <w:name w:val="Style Underline Char1 + Bold"/>
    <w:rsid w:val="005F504F"/>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5F504F"/>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5F504F"/>
    <w:rPr>
      <w:rFonts w:ascii="Calibri" w:hAnsi="Calibri"/>
      <w:kern w:val="32"/>
      <w:szCs w:val="20"/>
      <w:u w:val="single"/>
      <w:lang w:eastAsia="ar-SA"/>
    </w:rPr>
  </w:style>
  <w:style w:type="character" w:customStyle="1" w:styleId="TagsCharCharChar">
    <w:name w:val="Tags Char Char Char"/>
    <w:basedOn w:val="DefaultParagraphFont"/>
    <w:rsid w:val="005F504F"/>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5F504F"/>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qFormat/>
    <w:rsid w:val="005F504F"/>
    <w:rPr>
      <w:color w:val="000000"/>
      <w:sz w:val="20"/>
      <w:u w:val="single"/>
    </w:rPr>
  </w:style>
  <w:style w:type="character" w:customStyle="1" w:styleId="Style11ptBlack">
    <w:name w:val="Style 11 pt Black"/>
    <w:basedOn w:val="DefaultParagraphFont"/>
    <w:qFormat/>
    <w:rsid w:val="005F504F"/>
    <w:rPr>
      <w:color w:val="000000"/>
      <w:sz w:val="20"/>
    </w:rPr>
  </w:style>
  <w:style w:type="character" w:customStyle="1" w:styleId="StyleUnderlineCharTimesBold">
    <w:name w:val="Style Underline Char + Times Bold"/>
    <w:basedOn w:val="DefaultParagraphFont"/>
    <w:rsid w:val="005F504F"/>
    <w:rPr>
      <w:rFonts w:ascii="Times" w:hAnsi="Times"/>
      <w:b w:val="0"/>
      <w:bCs/>
      <w:sz w:val="20"/>
      <w:u w:val="single"/>
    </w:rPr>
  </w:style>
  <w:style w:type="character" w:customStyle="1" w:styleId="blubigktbiz">
    <w:name w:val="blubigktbiz"/>
    <w:rsid w:val="005F504F"/>
  </w:style>
  <w:style w:type="paragraph" w:customStyle="1" w:styleId="StyleevidencetextBorderSinglesolidlineAuto05ptL">
    <w:name w:val="Style evidence text + Border: : (Single solid line Auto  0.5 pt L..."/>
    <w:basedOn w:val="evidencetext"/>
    <w:link w:val="StyleevidencetextBorderSinglesolidlineAuto05ptLChar"/>
    <w:qFormat/>
    <w:rsid w:val="005F504F"/>
    <w:rPr>
      <w:lang w:val="x-none" w:eastAsia="x-none"/>
    </w:rPr>
  </w:style>
  <w:style w:type="character" w:customStyle="1" w:styleId="StyleevidencetextBorderSinglesolidlineAuto05ptLChar">
    <w:name w:val="Style evidence text + Border: : (Single solid line Auto  0.5 pt L... Char"/>
    <w:link w:val="StyleevidencetextBorderSinglesolidlineAuto05ptL"/>
    <w:rsid w:val="005F504F"/>
    <w:rPr>
      <w:rFonts w:ascii="Calibri" w:hAnsi="Calibri"/>
      <w:color w:val="000000"/>
      <w:lang w:val="x-none" w:eastAsia="x-none"/>
    </w:rPr>
  </w:style>
  <w:style w:type="character" w:customStyle="1" w:styleId="Style4CharChar">
    <w:name w:val="Style4 Char Char"/>
    <w:basedOn w:val="DefaultParagraphFont"/>
    <w:rsid w:val="005F504F"/>
    <w:rPr>
      <w:rFonts w:ascii="Arial Narrow" w:hAnsi="Arial Narrow"/>
      <w:noProof w:val="0"/>
      <w:szCs w:val="24"/>
      <w:u w:val="single"/>
      <w:lang w:val="en-US" w:eastAsia="en-US" w:bidi="ar-SA"/>
    </w:rPr>
  </w:style>
  <w:style w:type="character" w:customStyle="1" w:styleId="BodyText3Char1">
    <w:name w:val="Body Text 3 Char1"/>
    <w:basedOn w:val="DefaultParagraphFont"/>
    <w:rsid w:val="005F504F"/>
    <w:rPr>
      <w:rFonts w:ascii="Times New Roman" w:hAnsi="Times New Roman" w:cs="Times New Roman"/>
      <w:sz w:val="16"/>
      <w:szCs w:val="16"/>
    </w:rPr>
  </w:style>
  <w:style w:type="character" w:customStyle="1" w:styleId="StyleEmphasisArial12ptBold">
    <w:name w:val="Style Emphasis + Arial 12 pt Bold"/>
    <w:rsid w:val="005F504F"/>
    <w:rPr>
      <w:rFonts w:ascii="Arial" w:hAnsi="Arial"/>
      <w:b/>
      <w:bCs/>
      <w:i/>
      <w:iCs/>
      <w:sz w:val="24"/>
    </w:rPr>
  </w:style>
  <w:style w:type="character" w:customStyle="1" w:styleId="super">
    <w:name w:val="super"/>
    <w:rsid w:val="005F504F"/>
  </w:style>
  <w:style w:type="character" w:customStyle="1" w:styleId="text30">
    <w:name w:val="text30"/>
    <w:rsid w:val="005F504F"/>
  </w:style>
  <w:style w:type="character" w:customStyle="1" w:styleId="uppercase">
    <w:name w:val="uppercase"/>
    <w:rsid w:val="005F504F"/>
  </w:style>
  <w:style w:type="character" w:customStyle="1" w:styleId="bodytext0">
    <w:name w:val="bodytext"/>
    <w:rsid w:val="005F504F"/>
  </w:style>
  <w:style w:type="character" w:customStyle="1" w:styleId="entry-title">
    <w:name w:val="entry-title"/>
    <w:rsid w:val="005F504F"/>
  </w:style>
  <w:style w:type="character" w:customStyle="1" w:styleId="BodyTextIndentChar1">
    <w:name w:val="Body Text Indent Char1"/>
    <w:basedOn w:val="DefaultParagraphFont"/>
    <w:uiPriority w:val="99"/>
    <w:rsid w:val="005F504F"/>
    <w:rPr>
      <w:rFonts w:ascii="Times New Roman" w:hAnsi="Times New Roman" w:cs="Times New Roman"/>
      <w:sz w:val="20"/>
    </w:rPr>
  </w:style>
  <w:style w:type="character" w:customStyle="1" w:styleId="Style6pt">
    <w:name w:val="Style 6 pt"/>
    <w:basedOn w:val="DefaultParagraphFont"/>
    <w:qFormat/>
    <w:rsid w:val="005F504F"/>
    <w:rPr>
      <w:sz w:val="12"/>
    </w:rPr>
  </w:style>
  <w:style w:type="character" w:customStyle="1" w:styleId="CiteCharCharCharCharCharChar">
    <w:name w:val="Cite Char Char Char Char Char Char"/>
    <w:basedOn w:val="DefaultParagraphFont"/>
    <w:rsid w:val="005F504F"/>
    <w:rPr>
      <w:b/>
      <w:noProof w:val="0"/>
      <w:sz w:val="22"/>
      <w:szCs w:val="24"/>
      <w:u w:val="single"/>
      <w:lang w:val="en-US" w:eastAsia="en-US" w:bidi="ar-SA"/>
    </w:rPr>
  </w:style>
  <w:style w:type="character" w:customStyle="1" w:styleId="mainbody1">
    <w:name w:val="mainbody1"/>
    <w:basedOn w:val="DefaultParagraphFont"/>
    <w:rsid w:val="005F504F"/>
    <w:rPr>
      <w:rFonts w:ascii="Verdana" w:hAnsi="Verdana" w:hint="default"/>
      <w:color w:val="000000"/>
      <w:sz w:val="22"/>
      <w:szCs w:val="22"/>
    </w:rPr>
  </w:style>
  <w:style w:type="character" w:customStyle="1" w:styleId="ssl4">
    <w:name w:val="ss_l4"/>
    <w:basedOn w:val="DefaultParagraphFont"/>
    <w:rsid w:val="005F504F"/>
  </w:style>
  <w:style w:type="paragraph" w:customStyle="1" w:styleId="StyleNormalWeb11ptUnderline">
    <w:name w:val="Style Normal (Web) + 11 pt Underline"/>
    <w:basedOn w:val="NormalWeb"/>
    <w:link w:val="StyleNormalWeb11ptUnderlineChar"/>
    <w:qFormat/>
    <w:rsid w:val="005F504F"/>
    <w:pPr>
      <w:spacing w:line="259" w:lineRule="auto"/>
    </w:pPr>
    <w:rPr>
      <w:rFonts w:ascii="Calibri" w:eastAsia="Calibri" w:hAnsi="Calibri" w:cstheme="minorBidi"/>
      <w:sz w:val="22"/>
      <w:u w:val="single"/>
    </w:rPr>
  </w:style>
  <w:style w:type="character" w:customStyle="1" w:styleId="StyleNormalWeb11ptUnderlineChar">
    <w:name w:val="Style Normal (Web) + 11 pt Underline Char"/>
    <w:basedOn w:val="DefaultParagraphFont"/>
    <w:link w:val="StyleNormalWeb11ptUnderline"/>
    <w:rsid w:val="005F504F"/>
    <w:rPr>
      <w:rFonts w:ascii="Calibri" w:eastAsia="Calibri" w:hAnsi="Calibri"/>
      <w:u w:val="single"/>
    </w:rPr>
  </w:style>
  <w:style w:type="character" w:customStyle="1" w:styleId="cit-first-element">
    <w:name w:val="cit-first-element"/>
    <w:basedOn w:val="DefaultParagraphFont"/>
    <w:rsid w:val="005F504F"/>
  </w:style>
  <w:style w:type="character" w:customStyle="1" w:styleId="title1">
    <w:name w:val="title1"/>
    <w:basedOn w:val="DefaultParagraphFont"/>
    <w:rsid w:val="005F504F"/>
  </w:style>
  <w:style w:type="character" w:customStyle="1" w:styleId="StyleThickunderline1">
    <w:name w:val="Style Thick underline1"/>
    <w:basedOn w:val="DefaultParagraphFont"/>
    <w:rsid w:val="005F504F"/>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5F504F"/>
    <w:rPr>
      <w:rFonts w:ascii="Georgia" w:hAnsi="Georgia"/>
    </w:rPr>
  </w:style>
  <w:style w:type="character" w:customStyle="1" w:styleId="FooterChar1">
    <w:name w:val="Footer Char1"/>
    <w:basedOn w:val="DefaultParagraphFont"/>
    <w:uiPriority w:val="99"/>
    <w:semiHidden/>
    <w:rsid w:val="005F504F"/>
    <w:rPr>
      <w:rFonts w:ascii="Georgia" w:hAnsi="Georgia"/>
    </w:rPr>
  </w:style>
  <w:style w:type="character" w:customStyle="1" w:styleId="UnderlineBold0">
    <w:name w:val="Underline Bold"/>
    <w:uiPriority w:val="6"/>
    <w:qFormat/>
    <w:rsid w:val="005F504F"/>
    <w:rPr>
      <w:b/>
      <w:sz w:val="20"/>
      <w:u w:val="single"/>
    </w:rPr>
  </w:style>
  <w:style w:type="character" w:customStyle="1" w:styleId="NormalTextChar">
    <w:name w:val="Normal Text Char"/>
    <w:link w:val="NormalText"/>
    <w:rsid w:val="005F504F"/>
    <w:rPr>
      <w:rFonts w:ascii="Calibri" w:eastAsia="Times New Roman" w:hAnsi="Calibri"/>
      <w:szCs w:val="26"/>
    </w:rPr>
  </w:style>
  <w:style w:type="character" w:customStyle="1" w:styleId="UnderlineChar0">
    <w:name w:val="UnderlineChar"/>
    <w:rsid w:val="005F504F"/>
    <w:rPr>
      <w:sz w:val="24"/>
      <w:u w:val="single"/>
      <w:shd w:val="clear" w:color="auto" w:fill="auto"/>
    </w:rPr>
  </w:style>
  <w:style w:type="character" w:customStyle="1" w:styleId="foreground">
    <w:name w:val="foreground"/>
    <w:basedOn w:val="DefaultParagraphFont"/>
    <w:rsid w:val="005F504F"/>
  </w:style>
  <w:style w:type="paragraph" w:customStyle="1" w:styleId="StyleCircled11pt">
    <w:name w:val="Style Circled + 11 pt"/>
    <w:basedOn w:val="Normal"/>
    <w:link w:val="StyleCircled11ptChar"/>
    <w:qFormat/>
    <w:rsid w:val="005F504F"/>
    <w:rPr>
      <w:rFonts w:eastAsia="Times New Roman"/>
      <w:b/>
      <w:bCs/>
      <w:sz w:val="20"/>
      <w:u w:val="single"/>
    </w:rPr>
  </w:style>
  <w:style w:type="character" w:customStyle="1" w:styleId="StyleCircled11ptChar">
    <w:name w:val="Style Circled + 11 pt Char"/>
    <w:link w:val="StyleCircled11pt"/>
    <w:rsid w:val="005F504F"/>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5F504F"/>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5F504F"/>
    <w:rPr>
      <w:rFonts w:ascii="Times" w:eastAsia="Times New Roman" w:hAnsi="Times"/>
      <w:sz w:val="20"/>
      <w:szCs w:val="28"/>
      <w:u w:val="single"/>
    </w:rPr>
  </w:style>
  <w:style w:type="paragraph" w:customStyle="1" w:styleId="cite20">
    <w:name w:val="cite2"/>
    <w:basedOn w:val="Normal"/>
    <w:uiPriority w:val="99"/>
    <w:qFormat/>
    <w:rsid w:val="005F504F"/>
    <w:rPr>
      <w:rFonts w:eastAsia="Times New Roman"/>
      <w:color w:val="000000"/>
      <w:sz w:val="20"/>
      <w:szCs w:val="20"/>
    </w:rPr>
  </w:style>
  <w:style w:type="character" w:customStyle="1" w:styleId="postby">
    <w:name w:val="post_by"/>
    <w:basedOn w:val="DefaultParagraphFont"/>
    <w:rsid w:val="005F504F"/>
  </w:style>
  <w:style w:type="character" w:customStyle="1" w:styleId="Style11ptBorderSinglesolidlineAuto05ptLinewidth">
    <w:name w:val="Style 11 pt Border: : (Single solid line Auto  0.5 pt Line width)"/>
    <w:rsid w:val="005F504F"/>
    <w:rPr>
      <w:sz w:val="20"/>
      <w:bdr w:val="single" w:sz="4" w:space="0" w:color="auto" w:frame="1"/>
    </w:rPr>
  </w:style>
  <w:style w:type="character" w:customStyle="1" w:styleId="StyleUnderlineChar9ptBorderSinglesolidlineAuto0">
    <w:name w:val="Style Underline Char + 9 pt Border: : (Single solid line Auto  0..."/>
    <w:rsid w:val="005F504F"/>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5F504F"/>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F504F"/>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F504F"/>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F504F"/>
    <w:rPr>
      <w:sz w:val="20"/>
      <w:szCs w:val="24"/>
      <w:u w:val="single"/>
      <w:bdr w:val="single" w:sz="4" w:space="0" w:color="auto"/>
      <w:lang w:val="en-US" w:eastAsia="en-US" w:bidi="ar-SA"/>
    </w:rPr>
  </w:style>
  <w:style w:type="character" w:customStyle="1" w:styleId="StyleLatinGaramondUnderline">
    <w:name w:val="Style (Latin) Garamond Underline"/>
    <w:rsid w:val="005F504F"/>
    <w:rPr>
      <w:rFonts w:ascii="Times New Roman" w:hAnsi="Times New Roman"/>
      <w:sz w:val="20"/>
      <w:u w:val="single"/>
    </w:rPr>
  </w:style>
  <w:style w:type="character" w:customStyle="1" w:styleId="StyleLatinGaramond">
    <w:name w:val="Style (Latin) Garamond"/>
    <w:rsid w:val="005F504F"/>
    <w:rPr>
      <w:rFonts w:ascii="Times New Roman" w:hAnsi="Times New Roman"/>
      <w:sz w:val="20"/>
    </w:rPr>
  </w:style>
  <w:style w:type="character" w:customStyle="1" w:styleId="styletimesnewroman12ptbold0">
    <w:name w:val="styletimesnewroman12ptbold"/>
    <w:basedOn w:val="DefaultParagraphFont"/>
    <w:rsid w:val="005F504F"/>
  </w:style>
  <w:style w:type="character" w:customStyle="1" w:styleId="mainheading">
    <w:name w:val="mainheading"/>
    <w:basedOn w:val="DefaultParagraphFont"/>
    <w:rsid w:val="005F504F"/>
  </w:style>
  <w:style w:type="paragraph" w:customStyle="1" w:styleId="BoldandUnderlineChar2CharChar">
    <w:name w:val="Bold and Underline Char2 Char Char"/>
    <w:basedOn w:val="Normal"/>
    <w:link w:val="BoldandUnderlineChar2CharCharChar"/>
    <w:qFormat/>
    <w:rsid w:val="005F504F"/>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5F504F"/>
    <w:rPr>
      <w:rFonts w:ascii="Calibri" w:eastAsia="Times New Roman" w:hAnsi="Calibri"/>
      <w:b/>
      <w:u w:val="single"/>
    </w:rPr>
  </w:style>
  <w:style w:type="character" w:customStyle="1" w:styleId="StyleUnderlineChar9ptChar">
    <w:name w:val="Style Underline Char + 9 pt Char"/>
    <w:basedOn w:val="UnderlineCharChar"/>
    <w:rsid w:val="005F504F"/>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5F504F"/>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5F504F"/>
    <w:rPr>
      <w:sz w:val="16"/>
    </w:rPr>
  </w:style>
  <w:style w:type="paragraph" w:customStyle="1" w:styleId="Reduce8pt">
    <w:name w:val="Reduce 8pt"/>
    <w:basedOn w:val="Normal"/>
    <w:link w:val="Reduce8ptCharChar"/>
    <w:qFormat/>
    <w:rsid w:val="005F504F"/>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5F504F"/>
    <w:pPr>
      <w:contextualSpacing/>
    </w:pPr>
    <w:rPr>
      <w:rFonts w:eastAsia="Calibri"/>
    </w:rPr>
  </w:style>
  <w:style w:type="character" w:customStyle="1" w:styleId="CardIndentedChar">
    <w:name w:val="Card (Indented) Char"/>
    <w:link w:val="CardIndented"/>
    <w:locked/>
    <w:rsid w:val="005F504F"/>
    <w:rPr>
      <w:rFonts w:ascii="Calibri" w:hAnsi="Calibri"/>
    </w:rPr>
  </w:style>
  <w:style w:type="character" w:customStyle="1" w:styleId="citenon-boldChar">
    <w:name w:val="cite non-bold Char"/>
    <w:basedOn w:val="DefaultParagraphFont"/>
    <w:link w:val="citenon-bold"/>
    <w:locked/>
    <w:rsid w:val="005F504F"/>
    <w:rPr>
      <w:rFonts w:ascii="Garamond" w:eastAsia="Times New Roman" w:hAnsi="Garamond"/>
      <w:szCs w:val="20"/>
    </w:rPr>
  </w:style>
  <w:style w:type="character" w:customStyle="1" w:styleId="boldciteChar4">
    <w:name w:val="bold cite Char4"/>
    <w:link w:val="boldcite"/>
    <w:locked/>
    <w:rsid w:val="005F504F"/>
    <w:rPr>
      <w:rFonts w:eastAsia="Times New Roman" w:cs="Times New Roman"/>
      <w:b/>
      <w:color w:val="000000"/>
      <w:sz w:val="20"/>
      <w:u w:val="thick" w:color="000000"/>
    </w:rPr>
  </w:style>
  <w:style w:type="paragraph" w:customStyle="1" w:styleId="boldcite">
    <w:name w:val="bold cite"/>
    <w:basedOn w:val="Normal"/>
    <w:link w:val="boldciteChar4"/>
    <w:qFormat/>
    <w:rsid w:val="005F504F"/>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5F504F"/>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5F504F"/>
    <w:rPr>
      <w:rFonts w:eastAsia="Calibri"/>
      <w:b/>
    </w:rPr>
  </w:style>
  <w:style w:type="character" w:customStyle="1" w:styleId="HeadingsBaseChar">
    <w:name w:val="Headings Base Char"/>
    <w:basedOn w:val="DefaultParagraphFont"/>
    <w:link w:val="HeadingsBase"/>
    <w:locked/>
    <w:rsid w:val="005F504F"/>
    <w:rPr>
      <w:rFonts w:ascii="Times New Roman" w:hAnsi="Times New Roman" w:cs="Times New Roman"/>
      <w:b/>
      <w:sz w:val="32"/>
    </w:rPr>
  </w:style>
  <w:style w:type="paragraph" w:customStyle="1" w:styleId="HeadingsBase">
    <w:name w:val="Headings Base"/>
    <w:basedOn w:val="Normal"/>
    <w:link w:val="HeadingsBaseChar"/>
    <w:qFormat/>
    <w:rsid w:val="005F504F"/>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5F504F"/>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5F504F"/>
    <w:pPr>
      <w:spacing w:line="480" w:lineRule="auto"/>
      <w:ind w:firstLine="720"/>
    </w:pPr>
    <w:rPr>
      <w:rFonts w:eastAsia="Calibri"/>
    </w:rPr>
  </w:style>
  <w:style w:type="paragraph" w:customStyle="1" w:styleId="SchoolBlockQuote">
    <w:name w:val="School Block Quote"/>
    <w:basedOn w:val="SchoolPaper"/>
    <w:qFormat/>
    <w:rsid w:val="005F504F"/>
  </w:style>
  <w:style w:type="paragraph" w:customStyle="1" w:styleId="SchoolWorksCited">
    <w:name w:val="School Works Cited"/>
    <w:basedOn w:val="SchoolPaper"/>
    <w:qFormat/>
    <w:rsid w:val="005F504F"/>
  </w:style>
  <w:style w:type="paragraph" w:customStyle="1" w:styleId="BlockQuote">
    <w:name w:val="Block Quote"/>
    <w:basedOn w:val="Normal"/>
    <w:qFormat/>
    <w:rsid w:val="005F504F"/>
    <w:pPr>
      <w:ind w:left="720" w:right="720"/>
    </w:pPr>
    <w:rPr>
      <w:rFonts w:eastAsia="Calibri"/>
    </w:rPr>
  </w:style>
  <w:style w:type="paragraph" w:customStyle="1" w:styleId="PaperBody">
    <w:name w:val="Paper Body"/>
    <w:basedOn w:val="Normal"/>
    <w:qFormat/>
    <w:rsid w:val="005F504F"/>
    <w:pPr>
      <w:spacing w:line="480" w:lineRule="auto"/>
      <w:ind w:firstLine="720"/>
    </w:pPr>
    <w:rPr>
      <w:rFonts w:eastAsia="Calibri"/>
    </w:rPr>
  </w:style>
  <w:style w:type="paragraph" w:customStyle="1" w:styleId="PaperCitation">
    <w:name w:val="Paper Citation"/>
    <w:basedOn w:val="Normal"/>
    <w:qFormat/>
    <w:rsid w:val="005F504F"/>
    <w:pPr>
      <w:spacing w:line="480" w:lineRule="auto"/>
      <w:ind w:left="720" w:hanging="720"/>
    </w:pPr>
    <w:rPr>
      <w:rFonts w:eastAsia="Calibri"/>
    </w:rPr>
  </w:style>
  <w:style w:type="character" w:customStyle="1" w:styleId="hatChar">
    <w:name w:val="hat Char"/>
    <w:basedOn w:val="DefaultParagraphFont"/>
    <w:link w:val="hat"/>
    <w:locked/>
    <w:rsid w:val="005F504F"/>
    <w:rPr>
      <w:rFonts w:ascii="Calibri" w:eastAsia="Times New Roman" w:hAnsi="Calibri"/>
      <w:b/>
      <w:bCs/>
      <w:sz w:val="32"/>
      <w:u w:val="single"/>
      <w:lang w:bidi="en-US"/>
    </w:rPr>
  </w:style>
  <w:style w:type="paragraph" w:customStyle="1" w:styleId="WW-Default">
    <w:name w:val="WW-Default"/>
    <w:qFormat/>
    <w:rsid w:val="005F504F"/>
    <w:pPr>
      <w:suppressAutoHyphens/>
      <w:spacing w:after="0" w:line="240" w:lineRule="auto"/>
    </w:pPr>
    <w:rPr>
      <w:rFonts w:ascii="Georgia" w:eastAsia="Calibri" w:hAnsi="Georgia" w:cs="Calibri"/>
      <w:lang w:eastAsia="ar-SA"/>
    </w:rPr>
  </w:style>
  <w:style w:type="paragraph" w:customStyle="1" w:styleId="B-TagCite">
    <w:name w:val="B-TagCite"/>
    <w:qFormat/>
    <w:rsid w:val="005F504F"/>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5F504F"/>
    <w:rPr>
      <w:rFonts w:ascii="Times New Roman" w:hAnsi="Times New Roman" w:cs="Times New Roman"/>
      <w:b/>
      <w:sz w:val="20"/>
    </w:rPr>
  </w:style>
  <w:style w:type="paragraph" w:customStyle="1" w:styleId="MicroText">
    <w:name w:val="MicroText"/>
    <w:basedOn w:val="Normal"/>
    <w:next w:val="Normal"/>
    <w:link w:val="MicroTextChar"/>
    <w:qFormat/>
    <w:rsid w:val="005F504F"/>
    <w:rPr>
      <w:rFonts w:ascii="Arial Narrow" w:hAnsi="Arial Narrow"/>
      <w:sz w:val="12"/>
    </w:rPr>
  </w:style>
  <w:style w:type="character" w:customStyle="1" w:styleId="Footnote2Char">
    <w:name w:val="Footnote2 Char"/>
    <w:link w:val="Footnote2"/>
    <w:locked/>
    <w:rsid w:val="005F504F"/>
  </w:style>
  <w:style w:type="paragraph" w:customStyle="1" w:styleId="Footnote2">
    <w:name w:val="Footnote2"/>
    <w:basedOn w:val="Normal"/>
    <w:next w:val="Normal"/>
    <w:link w:val="Footnote2Char"/>
    <w:autoRedefine/>
    <w:qFormat/>
    <w:rsid w:val="005F504F"/>
    <w:pPr>
      <w:spacing w:after="120" w:line="480" w:lineRule="auto"/>
    </w:pPr>
    <w:rPr>
      <w:rFonts w:asciiTheme="minorHAnsi" w:hAnsiTheme="minorHAnsi"/>
    </w:rPr>
  </w:style>
  <w:style w:type="paragraph" w:customStyle="1" w:styleId="indent">
    <w:name w:val="indent"/>
    <w:basedOn w:val="Normal"/>
    <w:qFormat/>
    <w:rsid w:val="005F504F"/>
    <w:pPr>
      <w:spacing w:before="100" w:beforeAutospacing="1" w:after="100" w:afterAutospacing="1"/>
    </w:pPr>
    <w:rPr>
      <w:rFonts w:eastAsia="Times New Roman"/>
    </w:rPr>
  </w:style>
  <w:style w:type="paragraph" w:customStyle="1" w:styleId="PageHeaderLine1">
    <w:name w:val="PageHeaderLine1"/>
    <w:basedOn w:val="Normal"/>
    <w:qFormat/>
    <w:rsid w:val="005F504F"/>
    <w:pPr>
      <w:tabs>
        <w:tab w:val="right" w:pos="10800"/>
      </w:tabs>
    </w:pPr>
    <w:rPr>
      <w:rFonts w:eastAsia="Calibri"/>
      <w:b/>
    </w:rPr>
  </w:style>
  <w:style w:type="paragraph" w:customStyle="1" w:styleId="PageHeaderLine2">
    <w:name w:val="PageHeaderLine2"/>
    <w:basedOn w:val="Normal"/>
    <w:next w:val="Normal"/>
    <w:link w:val="PageHeaderLine2Char"/>
    <w:qFormat/>
    <w:rsid w:val="005F504F"/>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5F504F"/>
    <w:rPr>
      <w:rFonts w:ascii="Times New Roman" w:hAnsi="Times New Roman" w:cs="Times New Roman"/>
      <w:sz w:val="20"/>
    </w:rPr>
  </w:style>
  <w:style w:type="paragraph" w:customStyle="1" w:styleId="CardText1">
    <w:name w:val="CardText"/>
    <w:basedOn w:val="Normal"/>
    <w:link w:val="CardTextChar3"/>
    <w:qFormat/>
    <w:rsid w:val="005F504F"/>
    <w:pPr>
      <w:ind w:left="288"/>
    </w:pPr>
    <w:rPr>
      <w:rFonts w:ascii="Times New Roman" w:hAnsi="Times New Roman" w:cs="Times New Roman"/>
      <w:sz w:val="20"/>
    </w:rPr>
  </w:style>
  <w:style w:type="character" w:customStyle="1" w:styleId="stylestylebold12pt">
    <w:name w:val="stylestylebold12pt"/>
    <w:basedOn w:val="DefaultParagraphFont"/>
    <w:rsid w:val="005F504F"/>
  </w:style>
  <w:style w:type="character" w:customStyle="1" w:styleId="styleboldunderline">
    <w:name w:val="styleboldunderline"/>
    <w:basedOn w:val="DefaultParagraphFont"/>
    <w:rsid w:val="005F504F"/>
  </w:style>
  <w:style w:type="character" w:customStyle="1" w:styleId="box">
    <w:name w:val="box"/>
    <w:basedOn w:val="DefaultParagraphFont"/>
    <w:rsid w:val="005F504F"/>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5F504F"/>
    <w:rPr>
      <w:rFonts w:ascii="Arial Narrow" w:hAnsi="Arial Narrow" w:cs="Arial Narrow" w:hint="default"/>
      <w:sz w:val="18"/>
      <w:szCs w:val="18"/>
    </w:rPr>
  </w:style>
  <w:style w:type="character" w:customStyle="1" w:styleId="FontStyle14">
    <w:name w:val="Font Style14"/>
    <w:basedOn w:val="DefaultParagraphFont"/>
    <w:uiPriority w:val="99"/>
    <w:rsid w:val="005F504F"/>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5F504F"/>
    <w:rPr>
      <w:rFonts w:ascii="Arial Narrow" w:hAnsi="Arial Narrow" w:cs="Arial Narrow" w:hint="default"/>
      <w:b/>
      <w:bCs/>
      <w:sz w:val="10"/>
      <w:szCs w:val="10"/>
    </w:rPr>
  </w:style>
  <w:style w:type="character" w:customStyle="1" w:styleId="CardTagandCiteChar">
    <w:name w:val="Card Tag and Cite Char"/>
    <w:basedOn w:val="DefaultParagraphFont"/>
    <w:rsid w:val="005F504F"/>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5F504F"/>
    <w:rPr>
      <w:rFonts w:ascii="Arial Narrow" w:hAnsi="Arial Narrow"/>
      <w:b/>
      <w:color w:val="000000"/>
      <w:sz w:val="22"/>
      <w:szCs w:val="22"/>
      <w:u w:val="single"/>
    </w:rPr>
  </w:style>
  <w:style w:type="character" w:customStyle="1" w:styleId="SmallText0">
    <w:name w:val="SmallText"/>
    <w:rsid w:val="005F504F"/>
    <w:rPr>
      <w:color w:val="000000"/>
    </w:rPr>
  </w:style>
  <w:style w:type="character" w:customStyle="1" w:styleId="CitesChar1">
    <w:name w:val="Cites Char1"/>
    <w:basedOn w:val="DefaultParagraphFont"/>
    <w:rsid w:val="005F504F"/>
    <w:rPr>
      <w:b/>
      <w:bCs w:val="0"/>
      <w:szCs w:val="24"/>
      <w:u w:val="single"/>
      <w:lang w:val="en-US" w:eastAsia="en-US" w:bidi="ar-SA"/>
    </w:rPr>
  </w:style>
  <w:style w:type="character" w:customStyle="1" w:styleId="CardUnderlinedChar">
    <w:name w:val="Card Underlined Char"/>
    <w:basedOn w:val="DefaultParagraphFont"/>
    <w:rsid w:val="005F504F"/>
    <w:rPr>
      <w:rFonts w:ascii="Arial Narrow" w:hAnsi="Arial Narrow" w:hint="default"/>
      <w:sz w:val="22"/>
      <w:szCs w:val="24"/>
      <w:u w:val="single"/>
      <w:lang w:val="en-US" w:eastAsia="en-US" w:bidi="ar-SA"/>
    </w:rPr>
  </w:style>
  <w:style w:type="character" w:customStyle="1" w:styleId="underline3">
    <w:name w:val="underline3"/>
    <w:basedOn w:val="underline20"/>
    <w:rsid w:val="005F504F"/>
    <w:rPr>
      <w:rFonts w:ascii="Arial" w:hAnsi="Arial"/>
      <w:sz w:val="18"/>
      <w:u w:val="single"/>
      <w:bdr w:val="none" w:sz="0" w:space="0" w:color="auto" w:frame="1"/>
      <w:shd w:val="clear" w:color="auto" w:fill="FFFF00"/>
    </w:rPr>
  </w:style>
  <w:style w:type="character" w:customStyle="1" w:styleId="menu">
    <w:name w:val="menu"/>
    <w:basedOn w:val="DefaultParagraphFont"/>
    <w:rsid w:val="005F504F"/>
  </w:style>
  <w:style w:type="character" w:customStyle="1" w:styleId="itxtrst">
    <w:name w:val="itxtrst"/>
    <w:rsid w:val="005F504F"/>
  </w:style>
  <w:style w:type="character" w:customStyle="1" w:styleId="A-Underlining">
    <w:name w:val="A-Underlining"/>
    <w:basedOn w:val="DefaultParagraphFont"/>
    <w:rsid w:val="005F504F"/>
    <w:rPr>
      <w:rFonts w:ascii="Garamond" w:hAnsi="Garamond" w:hint="default"/>
      <w:color w:val="auto"/>
      <w:sz w:val="24"/>
      <w:u w:val="single"/>
    </w:rPr>
  </w:style>
  <w:style w:type="character" w:customStyle="1" w:styleId="StyleUnderlineBold0">
    <w:name w:val="Style Underline + Bold"/>
    <w:rsid w:val="005F504F"/>
    <w:rPr>
      <w:b/>
      <w:bCs/>
      <w:u w:val="single"/>
    </w:rPr>
  </w:style>
  <w:style w:type="character" w:customStyle="1" w:styleId="Underline-Highlighted">
    <w:name w:val="Underline-Highlighted"/>
    <w:uiPriority w:val="1"/>
    <w:qFormat/>
    <w:rsid w:val="005F504F"/>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5F504F"/>
  </w:style>
  <w:style w:type="character" w:customStyle="1" w:styleId="newsmain">
    <w:name w:val="news_main"/>
    <w:basedOn w:val="DefaultParagraphFont"/>
    <w:rsid w:val="005F504F"/>
  </w:style>
  <w:style w:type="character" w:customStyle="1" w:styleId="vitstoryheadline">
    <w:name w:val="vitstoryheadline"/>
    <w:rsid w:val="005F504F"/>
  </w:style>
  <w:style w:type="character" w:customStyle="1" w:styleId="AuthorDate0">
    <w:name w:val="Author Date"/>
    <w:rsid w:val="005F504F"/>
    <w:rPr>
      <w:b/>
      <w:bCs w:val="0"/>
      <w:sz w:val="24"/>
      <w:u w:val="thick"/>
    </w:rPr>
  </w:style>
  <w:style w:type="character" w:customStyle="1" w:styleId="red">
    <w:name w:val="red"/>
    <w:basedOn w:val="DefaultParagraphFont"/>
    <w:rsid w:val="005F504F"/>
  </w:style>
  <w:style w:type="character" w:customStyle="1" w:styleId="at">
    <w:name w:val="at"/>
    <w:rsid w:val="005F504F"/>
  </w:style>
  <w:style w:type="character" w:customStyle="1" w:styleId="org">
    <w:name w:val="org"/>
    <w:rsid w:val="005F504F"/>
  </w:style>
  <w:style w:type="character" w:customStyle="1" w:styleId="pnumber">
    <w:name w:val="pnumber"/>
    <w:rsid w:val="005F504F"/>
  </w:style>
  <w:style w:type="character" w:customStyle="1" w:styleId="ital">
    <w:name w:val="ital"/>
    <w:rsid w:val="005F504F"/>
  </w:style>
  <w:style w:type="character" w:customStyle="1" w:styleId="orgdiv">
    <w:name w:val="orgdiv"/>
    <w:rsid w:val="005F504F"/>
  </w:style>
  <w:style w:type="character" w:customStyle="1" w:styleId="orgname">
    <w:name w:val="orgname"/>
    <w:rsid w:val="005F504F"/>
  </w:style>
  <w:style w:type="character" w:customStyle="1" w:styleId="city">
    <w:name w:val="city"/>
    <w:rsid w:val="005F504F"/>
  </w:style>
  <w:style w:type="character" w:customStyle="1" w:styleId="state">
    <w:name w:val="state"/>
    <w:rsid w:val="005F504F"/>
  </w:style>
  <w:style w:type="character" w:customStyle="1" w:styleId="country">
    <w:name w:val="country"/>
    <w:rsid w:val="005F504F"/>
  </w:style>
  <w:style w:type="character" w:customStyle="1" w:styleId="articletitle">
    <w:name w:val="articletitle"/>
    <w:rsid w:val="005F504F"/>
    <w:rPr>
      <w:rFonts w:ascii="Times New Roman" w:hAnsi="Times New Roman" w:cs="Times New Roman" w:hint="default"/>
    </w:rPr>
  </w:style>
  <w:style w:type="character" w:customStyle="1" w:styleId="6pointChar">
    <w:name w:val="6 point Char"/>
    <w:rsid w:val="005F504F"/>
    <w:rPr>
      <w:rFonts w:ascii="Times New Roman" w:hAnsi="Times New Roman" w:cs="Times New Roman" w:hint="default"/>
      <w:sz w:val="12"/>
      <w:lang w:val="en-US" w:eastAsia="en-US"/>
    </w:rPr>
  </w:style>
  <w:style w:type="character" w:customStyle="1" w:styleId="StyleThickunderline">
    <w:name w:val="Style Thick underline"/>
    <w:qFormat/>
    <w:rsid w:val="005F504F"/>
    <w:rPr>
      <w:u w:val="thick"/>
    </w:rPr>
  </w:style>
  <w:style w:type="character" w:customStyle="1" w:styleId="Box0">
    <w:name w:val="Box!"/>
    <w:rsid w:val="005F504F"/>
    <w:rPr>
      <w:rFonts w:ascii="Garamond" w:hAnsi="Garamond" w:hint="default"/>
      <w:sz w:val="24"/>
      <w:u w:val="single"/>
      <w:bdr w:val="single" w:sz="4" w:space="0" w:color="auto" w:frame="1"/>
    </w:rPr>
  </w:style>
  <w:style w:type="character" w:customStyle="1" w:styleId="citechar">
    <w:name w:val="citechar"/>
    <w:basedOn w:val="DefaultParagraphFont"/>
    <w:rsid w:val="005F504F"/>
  </w:style>
  <w:style w:type="character" w:customStyle="1" w:styleId="underlinechar2">
    <w:name w:val="underlinechar"/>
    <w:basedOn w:val="DefaultParagraphFont"/>
    <w:rsid w:val="005F504F"/>
  </w:style>
  <w:style w:type="character" w:customStyle="1" w:styleId="CardUnderlineChar">
    <w:name w:val="Card Underline Char"/>
    <w:rsid w:val="005F504F"/>
    <w:rPr>
      <w:szCs w:val="24"/>
      <w:u w:val="single"/>
      <w:lang w:val="en-US" w:eastAsia="en-US" w:bidi="ar-SA"/>
    </w:rPr>
  </w:style>
  <w:style w:type="character" w:customStyle="1" w:styleId="tagciteChar">
    <w:name w:val="tag/cite Char"/>
    <w:basedOn w:val="DefaultParagraphFont"/>
    <w:rsid w:val="005F504F"/>
    <w:rPr>
      <w:b/>
      <w:bCs w:val="0"/>
      <w:sz w:val="24"/>
      <w:lang w:val="en-US" w:eastAsia="en-US" w:bidi="ar-SA"/>
    </w:rPr>
  </w:style>
  <w:style w:type="character" w:customStyle="1" w:styleId="8pointChar">
    <w:name w:val="8 point Char"/>
    <w:basedOn w:val="DefaultParagraphFont"/>
    <w:rsid w:val="005F504F"/>
    <w:rPr>
      <w:sz w:val="16"/>
      <w:lang w:val="en-US" w:eastAsia="en-US" w:bidi="ar-SA"/>
    </w:rPr>
  </w:style>
  <w:style w:type="character" w:customStyle="1" w:styleId="BoldText12pt">
    <w:name w:val="Bold Text 12 pt"/>
    <w:rsid w:val="005F504F"/>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5F504F"/>
  </w:style>
  <w:style w:type="table" w:styleId="TableGrid">
    <w:name w:val="Table Grid"/>
    <w:basedOn w:val="TableNormal"/>
    <w:rsid w:val="005F50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5F504F"/>
    <w:rPr>
      <w:b/>
      <w:bCs w:val="0"/>
      <w:sz w:val="24"/>
      <w:lang w:val="en-US" w:eastAsia="en-US" w:bidi="ar-SA"/>
    </w:rPr>
  </w:style>
  <w:style w:type="character" w:customStyle="1" w:styleId="Mention11">
    <w:name w:val="Mention11"/>
    <w:basedOn w:val="DefaultParagraphFont"/>
    <w:uiPriority w:val="99"/>
    <w:semiHidden/>
    <w:unhideWhenUsed/>
    <w:rsid w:val="005F504F"/>
    <w:rPr>
      <w:color w:val="2B579A"/>
      <w:shd w:val="clear" w:color="auto" w:fill="E6E6E6"/>
    </w:rPr>
  </w:style>
  <w:style w:type="character" w:customStyle="1" w:styleId="Emph">
    <w:name w:val="Emph"/>
    <w:basedOn w:val="DefaultParagraphFont"/>
    <w:uiPriority w:val="1"/>
    <w:qFormat/>
    <w:rsid w:val="005F504F"/>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5F504F"/>
  </w:style>
  <w:style w:type="character" w:customStyle="1" w:styleId="Mention2">
    <w:name w:val="Mention2"/>
    <w:basedOn w:val="DefaultParagraphFont"/>
    <w:uiPriority w:val="99"/>
    <w:semiHidden/>
    <w:unhideWhenUsed/>
    <w:rsid w:val="005F504F"/>
    <w:rPr>
      <w:color w:val="2B579A"/>
      <w:shd w:val="clear" w:color="auto" w:fill="E6E6E6"/>
    </w:rPr>
  </w:style>
  <w:style w:type="paragraph" w:customStyle="1" w:styleId="FlashTag">
    <w:name w:val="FlashTag"/>
    <w:basedOn w:val="Normal"/>
    <w:link w:val="FlashTagChar"/>
    <w:autoRedefine/>
    <w:uiPriority w:val="4"/>
    <w:qFormat/>
    <w:rsid w:val="005F504F"/>
    <w:rPr>
      <w:rFonts w:asciiTheme="majorHAnsi" w:hAnsiTheme="majorHAnsi"/>
      <w:b/>
      <w:sz w:val="28"/>
    </w:rPr>
  </w:style>
  <w:style w:type="character" w:customStyle="1" w:styleId="FlashTagChar">
    <w:name w:val="FlashTag Char"/>
    <w:basedOn w:val="DefaultParagraphFont"/>
    <w:link w:val="FlashTag"/>
    <w:uiPriority w:val="4"/>
    <w:rsid w:val="005F504F"/>
    <w:rPr>
      <w:rFonts w:asciiTheme="majorHAnsi" w:hAnsiTheme="majorHAnsi"/>
      <w:b/>
      <w:sz w:val="28"/>
    </w:rPr>
  </w:style>
  <w:style w:type="paragraph" w:customStyle="1" w:styleId="Warrant">
    <w:name w:val="Warrant"/>
    <w:autoRedefine/>
    <w:uiPriority w:val="4"/>
    <w:qFormat/>
    <w:rsid w:val="005F504F"/>
    <w:pPr>
      <w:ind w:left="720"/>
    </w:pPr>
    <w:rPr>
      <w:rFonts w:ascii="Calibri" w:hAnsi="Calibri" w:cs="Arial"/>
    </w:rPr>
  </w:style>
  <w:style w:type="character" w:customStyle="1" w:styleId="m-8793234324905335251gmail-style13ptbold">
    <w:name w:val="m_-8793234324905335251gmail-style13ptbold"/>
    <w:basedOn w:val="DefaultParagraphFont"/>
    <w:rsid w:val="005F504F"/>
  </w:style>
  <w:style w:type="character" w:customStyle="1" w:styleId="m3965771245576658108gmail-styleunderline">
    <w:name w:val="m_3965771245576658108gmail-styleunderline"/>
    <w:basedOn w:val="DefaultParagraphFont"/>
    <w:rsid w:val="005F504F"/>
  </w:style>
  <w:style w:type="paragraph" w:customStyle="1" w:styleId="Header1">
    <w:name w:val="Header1"/>
    <w:aliases w:val="Header Char Char,Header Char Char Char Char Char Char Char Cha,Header Char2,Header Char1 Char,Char Char Char Cha"/>
    <w:basedOn w:val="Normal"/>
    <w:qFormat/>
    <w:rsid w:val="005F504F"/>
    <w:pPr>
      <w:tabs>
        <w:tab w:val="center" w:pos="4680"/>
        <w:tab w:val="right" w:pos="9360"/>
      </w:tabs>
    </w:pPr>
  </w:style>
  <w:style w:type="character" w:customStyle="1" w:styleId="EndnoteTextChar">
    <w:name w:val="Endnote Text Char"/>
    <w:basedOn w:val="DefaultParagraphFont"/>
    <w:link w:val="EndnoteText"/>
    <w:locked/>
    <w:rsid w:val="005F504F"/>
    <w:rPr>
      <w:rFonts w:ascii="Georgia" w:eastAsia="Times New Roman" w:hAnsi="Georgia"/>
      <w:szCs w:val="20"/>
    </w:rPr>
  </w:style>
  <w:style w:type="paragraph" w:styleId="EndnoteText">
    <w:name w:val="endnote text"/>
    <w:basedOn w:val="Normal"/>
    <w:link w:val="EndnoteTextChar"/>
    <w:unhideWhenUsed/>
    <w:rsid w:val="005F504F"/>
    <w:rPr>
      <w:rFonts w:ascii="Georgia" w:eastAsia="Times New Roman" w:hAnsi="Georgia"/>
      <w:szCs w:val="20"/>
    </w:rPr>
  </w:style>
  <w:style w:type="character" w:customStyle="1" w:styleId="EndnoteTextChar1">
    <w:name w:val="Endnote Text Char1"/>
    <w:basedOn w:val="DefaultParagraphFont"/>
    <w:rsid w:val="005F504F"/>
    <w:rPr>
      <w:rFonts w:ascii="Calibri" w:hAnsi="Calibri"/>
      <w:sz w:val="20"/>
      <w:szCs w:val="20"/>
    </w:rPr>
  </w:style>
  <w:style w:type="character" w:customStyle="1" w:styleId="DateChar">
    <w:name w:val="Date Char"/>
    <w:aliases w:val="date Char"/>
    <w:basedOn w:val="DefaultParagraphFont"/>
    <w:link w:val="Date"/>
    <w:uiPriority w:val="99"/>
    <w:locked/>
    <w:rsid w:val="005F504F"/>
    <w:rPr>
      <w:rFonts w:ascii="Georgia" w:eastAsia="Times New Roman" w:hAnsi="Georgia"/>
    </w:rPr>
  </w:style>
  <w:style w:type="paragraph" w:styleId="Date">
    <w:name w:val="Date"/>
    <w:aliases w:val="date"/>
    <w:basedOn w:val="Normal"/>
    <w:next w:val="Normal"/>
    <w:link w:val="DateChar"/>
    <w:uiPriority w:val="99"/>
    <w:unhideWhenUsed/>
    <w:qFormat/>
    <w:rsid w:val="005F504F"/>
    <w:rPr>
      <w:rFonts w:ascii="Georgia" w:eastAsia="Times New Roman" w:hAnsi="Georgia"/>
    </w:rPr>
  </w:style>
  <w:style w:type="character" w:customStyle="1" w:styleId="DateChar1">
    <w:name w:val="Date Char1"/>
    <w:aliases w:val="date Char1"/>
    <w:basedOn w:val="DefaultParagraphFont"/>
    <w:uiPriority w:val="99"/>
    <w:rsid w:val="005F504F"/>
    <w:rPr>
      <w:rFonts w:ascii="Calibri" w:hAnsi="Calibri"/>
    </w:rPr>
  </w:style>
  <w:style w:type="character" w:customStyle="1" w:styleId="BodyTextFirstIndentChar">
    <w:name w:val="Body Text First Indent Char"/>
    <w:basedOn w:val="BodyTextChar"/>
    <w:link w:val="BodyTextFirstIndent"/>
    <w:locked/>
    <w:rsid w:val="005F504F"/>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5F504F"/>
    <w:pPr>
      <w:widowControl/>
      <w:autoSpaceDE/>
      <w:autoSpaceDN/>
      <w:spacing w:line="259" w:lineRule="auto"/>
      <w:ind w:firstLine="360"/>
    </w:pPr>
    <w:rPr>
      <w:rFonts w:ascii="Times New Roman" w:eastAsia="Times New Roman" w:hAnsi="Times New Roman" w:cs="Times New Roman"/>
      <w:spacing w:val="-8"/>
      <w:sz w:val="20"/>
      <w:szCs w:val="20"/>
      <w:lang w:eastAsia="ar-SA"/>
    </w:rPr>
  </w:style>
  <w:style w:type="character" w:customStyle="1" w:styleId="BodyTextFirstIndentChar1">
    <w:name w:val="Body Text First Indent Char1"/>
    <w:basedOn w:val="BodyTextChar"/>
    <w:rsid w:val="005F504F"/>
    <w:rPr>
      <w:rFonts w:ascii="Arial" w:eastAsia="Arial" w:hAnsi="Arial" w:cs="Arial"/>
    </w:rPr>
  </w:style>
  <w:style w:type="character" w:customStyle="1" w:styleId="BodyTextIndent2Char1">
    <w:name w:val="Body Text Indent 2 Char1"/>
    <w:basedOn w:val="DefaultParagraphFont"/>
    <w:rsid w:val="005F504F"/>
    <w:rPr>
      <w:rFonts w:ascii="Calibri" w:hAnsi="Calibri" w:cs="Calibri"/>
    </w:rPr>
  </w:style>
  <w:style w:type="character" w:customStyle="1" w:styleId="PlainTextChar1">
    <w:name w:val="Plain Text Char1"/>
    <w:basedOn w:val="DefaultParagraphFont"/>
    <w:rsid w:val="005F504F"/>
    <w:rPr>
      <w:rFonts w:ascii="Consolas" w:hAnsi="Consolas" w:cs="Calibri"/>
      <w:sz w:val="21"/>
      <w:szCs w:val="21"/>
    </w:rPr>
  </w:style>
  <w:style w:type="character" w:customStyle="1" w:styleId="NoSpacingChar">
    <w:name w:val="No Spacing Char"/>
    <w:aliases w:val="ClearFormatting Char,Dont use Char,Tag and Cite Char1,Card Format Char,Clear Char,DDI Tag Char,Tag Title Char,No Spacing51 Char,No Spacing111111 Char,No Spacing41 Char,No Spacing6 Char,No Spacing7 Char,Very Small Text Char,Dont u Char"/>
    <w:uiPriority w:val="99"/>
    <w:qFormat/>
    <w:locked/>
    <w:rsid w:val="005F504F"/>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5F504F"/>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5F504F"/>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5F504F"/>
    <w:rPr>
      <w:rFonts w:ascii="Calibri" w:hAnsi="Calibri" w:cs="Calibri"/>
      <w:i/>
      <w:iCs/>
      <w:color w:val="000000" w:themeColor="text1"/>
    </w:rPr>
  </w:style>
  <w:style w:type="paragraph" w:customStyle="1" w:styleId="CiteSpacing">
    <w:name w:val="Cite Spacing"/>
    <w:basedOn w:val="Normal"/>
    <w:uiPriority w:val="4"/>
    <w:qFormat/>
    <w:rsid w:val="005F504F"/>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5F504F"/>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5F504F"/>
    <w:rPr>
      <w:rFonts w:ascii="Calibri" w:eastAsia="Calibri" w:hAnsi="Calibri"/>
      <w:b/>
    </w:rPr>
  </w:style>
  <w:style w:type="paragraph" w:customStyle="1" w:styleId="Heading2-Bold">
    <w:name w:val="Heading 2 - Bold"/>
    <w:basedOn w:val="Normal"/>
    <w:autoRedefine/>
    <w:uiPriority w:val="99"/>
    <w:qFormat/>
    <w:rsid w:val="005F504F"/>
    <w:rPr>
      <w:rFonts w:ascii="Garamond" w:eastAsia="Calibri" w:hAnsi="Garamond"/>
      <w:b/>
    </w:rPr>
  </w:style>
  <w:style w:type="paragraph" w:customStyle="1" w:styleId="tag">
    <w:name w:val="%tag"/>
    <w:basedOn w:val="Normal"/>
    <w:next w:val="Normal"/>
    <w:link w:val="tagChar0"/>
    <w:uiPriority w:val="99"/>
    <w:qFormat/>
    <w:rsid w:val="005F504F"/>
    <w:rPr>
      <w:rFonts w:ascii="Garamond" w:eastAsia="Calibri" w:hAnsi="Garamond"/>
      <w:bCs/>
      <w:sz w:val="18"/>
    </w:rPr>
  </w:style>
  <w:style w:type="character" w:customStyle="1" w:styleId="Style2Char">
    <w:name w:val="Style 2 Char"/>
    <w:link w:val="Style20"/>
    <w:uiPriority w:val="99"/>
    <w:locked/>
    <w:rsid w:val="005F504F"/>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5F504F"/>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5F504F"/>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5F504F"/>
    <w:rPr>
      <w:rFonts w:ascii="Garamond" w:eastAsia="Times New Roman" w:hAnsi="Garamond"/>
      <w:szCs w:val="20"/>
      <w:u w:val="single"/>
      <w:lang w:val="x-none" w:eastAsia="x-none"/>
    </w:rPr>
  </w:style>
  <w:style w:type="character" w:customStyle="1" w:styleId="textsmallChar0">
    <w:name w:val="textsmall Char"/>
    <w:link w:val="textsmall0"/>
    <w:locked/>
    <w:rsid w:val="005F504F"/>
    <w:rPr>
      <w:rFonts w:ascii="Georgia" w:eastAsia="Times New Roman" w:hAnsi="Georgia"/>
      <w:sz w:val="18"/>
      <w:szCs w:val="20"/>
      <w:lang w:val="x-none" w:eastAsia="x-none"/>
    </w:rPr>
  </w:style>
  <w:style w:type="paragraph" w:customStyle="1" w:styleId="textsmall0">
    <w:name w:val="textsmall"/>
    <w:basedOn w:val="Normal"/>
    <w:link w:val="textsmallChar0"/>
    <w:qFormat/>
    <w:rsid w:val="005F504F"/>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5F504F"/>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5F504F"/>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5F504F"/>
    <w:rPr>
      <w:rFonts w:ascii="Arial" w:eastAsia="Times New Roman" w:hAnsi="Arial" w:cs="Arial"/>
      <w:sz w:val="12"/>
    </w:rPr>
  </w:style>
  <w:style w:type="paragraph" w:customStyle="1" w:styleId="Micro">
    <w:name w:val="Micro"/>
    <w:basedOn w:val="Normal"/>
    <w:next w:val="Normal"/>
    <w:link w:val="MicroChar"/>
    <w:qFormat/>
    <w:rsid w:val="005F504F"/>
    <w:rPr>
      <w:rFonts w:ascii="Arial" w:eastAsia="Times New Roman" w:hAnsi="Arial" w:cs="Arial"/>
      <w:sz w:val="12"/>
    </w:rPr>
  </w:style>
  <w:style w:type="character" w:customStyle="1" w:styleId="CardNotUnderlinedChar1">
    <w:name w:val="Card Not Underlined Char1"/>
    <w:link w:val="CardNotUnderlined"/>
    <w:locked/>
    <w:rsid w:val="005F504F"/>
    <w:rPr>
      <w:rFonts w:ascii="Bell MT" w:eastAsia="Calibri" w:hAnsi="Bell MT"/>
      <w:szCs w:val="20"/>
    </w:rPr>
  </w:style>
  <w:style w:type="paragraph" w:customStyle="1" w:styleId="CardNotUnderlined">
    <w:name w:val="Card Not Underlined"/>
    <w:basedOn w:val="Normal"/>
    <w:link w:val="CardNotUnderlinedChar1"/>
    <w:autoRedefine/>
    <w:qFormat/>
    <w:rsid w:val="005F504F"/>
    <w:rPr>
      <w:rFonts w:ascii="Bell MT" w:eastAsia="Calibri" w:hAnsi="Bell MT"/>
      <w:szCs w:val="20"/>
    </w:rPr>
  </w:style>
  <w:style w:type="paragraph" w:customStyle="1" w:styleId="h-lead">
    <w:name w:val="h-lead"/>
    <w:basedOn w:val="Normal"/>
    <w:uiPriority w:val="99"/>
    <w:qFormat/>
    <w:rsid w:val="005F504F"/>
    <w:pPr>
      <w:spacing w:before="100" w:beforeAutospacing="1" w:after="100" w:afterAutospacing="1"/>
    </w:pPr>
    <w:rPr>
      <w:rFonts w:eastAsia="Times New Roman"/>
      <w:sz w:val="24"/>
    </w:rPr>
  </w:style>
  <w:style w:type="paragraph" w:customStyle="1" w:styleId="intro">
    <w:name w:val="intro"/>
    <w:basedOn w:val="Normal"/>
    <w:uiPriority w:val="99"/>
    <w:qFormat/>
    <w:rsid w:val="005F504F"/>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5F504F"/>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5F504F"/>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5F504F"/>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5F504F"/>
    <w:rPr>
      <w:rFonts w:eastAsia="Calibri"/>
    </w:rPr>
  </w:style>
  <w:style w:type="paragraph" w:customStyle="1" w:styleId="F3-TagAuthor">
    <w:name w:val="F3 - Tag/Author"/>
    <w:basedOn w:val="Normal"/>
    <w:uiPriority w:val="99"/>
    <w:qFormat/>
    <w:rsid w:val="005F504F"/>
    <w:rPr>
      <w:rFonts w:eastAsia="Times New Roman"/>
      <w:b/>
    </w:rPr>
  </w:style>
  <w:style w:type="paragraph" w:customStyle="1" w:styleId="F5-UnderlineNormal">
    <w:name w:val="F5 - Underline Normal"/>
    <w:basedOn w:val="Normal"/>
    <w:uiPriority w:val="99"/>
    <w:qFormat/>
    <w:rsid w:val="005F504F"/>
    <w:rPr>
      <w:rFonts w:eastAsia="Calibri"/>
      <w:u w:val="single"/>
    </w:rPr>
  </w:style>
  <w:style w:type="paragraph" w:customStyle="1" w:styleId="Brief-PrimarySource">
    <w:name w:val="Brief - Primary Source"/>
    <w:basedOn w:val="Normal"/>
    <w:uiPriority w:val="99"/>
    <w:qFormat/>
    <w:rsid w:val="005F504F"/>
    <w:rPr>
      <w:rFonts w:eastAsia="Times New Roman"/>
      <w:b/>
      <w:sz w:val="24"/>
      <w:u w:val="single"/>
    </w:rPr>
  </w:style>
  <w:style w:type="paragraph" w:customStyle="1" w:styleId="Brief-Underline">
    <w:name w:val="Brief - Underline"/>
    <w:basedOn w:val="Normal"/>
    <w:uiPriority w:val="99"/>
    <w:qFormat/>
    <w:rsid w:val="005F504F"/>
    <w:rPr>
      <w:rFonts w:eastAsia="Times New Roman"/>
      <w:u w:val="single"/>
    </w:rPr>
  </w:style>
  <w:style w:type="paragraph" w:customStyle="1" w:styleId="Brief">
    <w:name w:val="Brief"/>
    <w:basedOn w:val="Brief-PrimarySource"/>
    <w:uiPriority w:val="99"/>
    <w:qFormat/>
    <w:rsid w:val="005F504F"/>
    <w:rPr>
      <w:b w:val="0"/>
    </w:rPr>
  </w:style>
  <w:style w:type="paragraph" w:customStyle="1" w:styleId="CM2">
    <w:name w:val="CM2"/>
    <w:basedOn w:val="Normal"/>
    <w:next w:val="Normal"/>
    <w:uiPriority w:val="99"/>
    <w:qFormat/>
    <w:rsid w:val="005F504F"/>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5F504F"/>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5F504F"/>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5F504F"/>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5F504F"/>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5F504F"/>
    <w:pPr>
      <w:widowControl w:val="0"/>
      <w:spacing w:line="276" w:lineRule="atLeast"/>
    </w:pPr>
    <w:rPr>
      <w:color w:val="auto"/>
    </w:rPr>
  </w:style>
  <w:style w:type="paragraph" w:customStyle="1" w:styleId="CM34">
    <w:name w:val="CM34"/>
    <w:basedOn w:val="Default"/>
    <w:next w:val="Default"/>
    <w:uiPriority w:val="99"/>
    <w:qFormat/>
    <w:rsid w:val="005F504F"/>
    <w:pPr>
      <w:widowControl w:val="0"/>
    </w:pPr>
    <w:rPr>
      <w:color w:val="auto"/>
    </w:rPr>
  </w:style>
  <w:style w:type="paragraph" w:customStyle="1" w:styleId="CM56">
    <w:name w:val="CM56"/>
    <w:basedOn w:val="Default"/>
    <w:next w:val="Default"/>
    <w:uiPriority w:val="99"/>
    <w:qFormat/>
    <w:rsid w:val="005F504F"/>
    <w:pPr>
      <w:widowControl w:val="0"/>
    </w:pPr>
    <w:rPr>
      <w:rFonts w:eastAsia="Calibri"/>
      <w:color w:val="auto"/>
    </w:rPr>
  </w:style>
  <w:style w:type="paragraph" w:customStyle="1" w:styleId="CM58">
    <w:name w:val="CM58"/>
    <w:basedOn w:val="Default"/>
    <w:next w:val="Default"/>
    <w:uiPriority w:val="99"/>
    <w:qFormat/>
    <w:rsid w:val="005F504F"/>
    <w:pPr>
      <w:widowControl w:val="0"/>
    </w:pPr>
    <w:rPr>
      <w:rFonts w:eastAsia="Calibri"/>
      <w:color w:val="auto"/>
    </w:rPr>
  </w:style>
  <w:style w:type="paragraph" w:customStyle="1" w:styleId="CM57">
    <w:name w:val="CM57"/>
    <w:basedOn w:val="Default"/>
    <w:next w:val="Default"/>
    <w:uiPriority w:val="99"/>
    <w:qFormat/>
    <w:rsid w:val="005F504F"/>
    <w:pPr>
      <w:widowControl w:val="0"/>
    </w:pPr>
    <w:rPr>
      <w:rFonts w:eastAsia="Calibri"/>
      <w:color w:val="auto"/>
    </w:rPr>
  </w:style>
  <w:style w:type="paragraph" w:customStyle="1" w:styleId="CM1">
    <w:name w:val="CM1"/>
    <w:basedOn w:val="Default"/>
    <w:next w:val="Default"/>
    <w:uiPriority w:val="99"/>
    <w:qFormat/>
    <w:rsid w:val="005F504F"/>
    <w:pPr>
      <w:widowControl w:val="0"/>
    </w:pPr>
    <w:rPr>
      <w:rFonts w:eastAsia="Calibri"/>
      <w:color w:val="auto"/>
    </w:rPr>
  </w:style>
  <w:style w:type="paragraph" w:customStyle="1" w:styleId="CM49">
    <w:name w:val="CM49"/>
    <w:basedOn w:val="Default"/>
    <w:next w:val="Default"/>
    <w:uiPriority w:val="99"/>
    <w:qFormat/>
    <w:rsid w:val="005F504F"/>
    <w:pPr>
      <w:widowControl w:val="0"/>
    </w:pPr>
    <w:rPr>
      <w:rFonts w:eastAsia="Calibri"/>
      <w:color w:val="auto"/>
    </w:rPr>
  </w:style>
  <w:style w:type="paragraph" w:customStyle="1" w:styleId="CM41">
    <w:name w:val="CM41"/>
    <w:basedOn w:val="Default"/>
    <w:next w:val="Default"/>
    <w:uiPriority w:val="99"/>
    <w:qFormat/>
    <w:rsid w:val="005F504F"/>
    <w:pPr>
      <w:widowControl w:val="0"/>
    </w:pPr>
    <w:rPr>
      <w:rFonts w:eastAsia="Calibri"/>
      <w:color w:val="auto"/>
    </w:rPr>
  </w:style>
  <w:style w:type="paragraph" w:customStyle="1" w:styleId="3rdOrderPara">
    <w:name w:val="3rd Order Para"/>
    <w:basedOn w:val="Default"/>
    <w:next w:val="Default"/>
    <w:qFormat/>
    <w:rsid w:val="005F504F"/>
    <w:pPr>
      <w:widowControl w:val="0"/>
    </w:pPr>
    <w:rPr>
      <w:rFonts w:eastAsia="Calibri"/>
      <w:color w:val="auto"/>
    </w:rPr>
  </w:style>
  <w:style w:type="paragraph" w:customStyle="1" w:styleId="2ndOrderPara">
    <w:name w:val="2nd Order Para"/>
    <w:basedOn w:val="Default"/>
    <w:next w:val="Default"/>
    <w:qFormat/>
    <w:rsid w:val="005F504F"/>
    <w:pPr>
      <w:widowControl w:val="0"/>
    </w:pPr>
    <w:rPr>
      <w:rFonts w:eastAsia="Calibri"/>
      <w:color w:val="auto"/>
    </w:rPr>
  </w:style>
  <w:style w:type="paragraph" w:customStyle="1" w:styleId="Normal-SIGN2">
    <w:name w:val="Normal-SIGN2"/>
    <w:basedOn w:val="Default"/>
    <w:next w:val="Default"/>
    <w:qFormat/>
    <w:rsid w:val="005F504F"/>
    <w:pPr>
      <w:widowControl w:val="0"/>
    </w:pPr>
    <w:rPr>
      <w:rFonts w:eastAsia="Calibri"/>
      <w:color w:val="auto"/>
    </w:rPr>
  </w:style>
  <w:style w:type="paragraph" w:customStyle="1" w:styleId="Normal-SIGN1">
    <w:name w:val="Normal-SIGN1"/>
    <w:basedOn w:val="Default"/>
    <w:next w:val="Default"/>
    <w:uiPriority w:val="99"/>
    <w:qFormat/>
    <w:rsid w:val="005F504F"/>
    <w:pPr>
      <w:widowControl w:val="0"/>
    </w:pPr>
    <w:rPr>
      <w:rFonts w:eastAsia="Calibri"/>
      <w:color w:val="auto"/>
    </w:rPr>
  </w:style>
  <w:style w:type="paragraph" w:customStyle="1" w:styleId="CM3">
    <w:name w:val="CM3"/>
    <w:basedOn w:val="Default"/>
    <w:next w:val="Default"/>
    <w:uiPriority w:val="99"/>
    <w:qFormat/>
    <w:rsid w:val="005F504F"/>
    <w:pPr>
      <w:widowControl w:val="0"/>
      <w:spacing w:line="553" w:lineRule="atLeast"/>
    </w:pPr>
    <w:rPr>
      <w:rFonts w:eastAsia="Calibri"/>
      <w:color w:val="auto"/>
    </w:rPr>
  </w:style>
  <w:style w:type="paragraph" w:customStyle="1" w:styleId="CM33">
    <w:name w:val="CM33"/>
    <w:basedOn w:val="Default"/>
    <w:next w:val="Default"/>
    <w:uiPriority w:val="99"/>
    <w:qFormat/>
    <w:rsid w:val="005F504F"/>
    <w:pPr>
      <w:widowControl w:val="0"/>
    </w:pPr>
    <w:rPr>
      <w:rFonts w:eastAsia="Calibri"/>
      <w:color w:val="auto"/>
    </w:rPr>
  </w:style>
  <w:style w:type="paragraph" w:customStyle="1" w:styleId="CM37">
    <w:name w:val="CM37"/>
    <w:basedOn w:val="Default"/>
    <w:next w:val="Default"/>
    <w:uiPriority w:val="99"/>
    <w:qFormat/>
    <w:rsid w:val="005F504F"/>
    <w:pPr>
      <w:widowControl w:val="0"/>
    </w:pPr>
    <w:rPr>
      <w:rFonts w:eastAsia="Calibri"/>
      <w:color w:val="auto"/>
    </w:rPr>
  </w:style>
  <w:style w:type="paragraph" w:customStyle="1" w:styleId="CM7">
    <w:name w:val="CM7"/>
    <w:basedOn w:val="Default"/>
    <w:next w:val="Default"/>
    <w:uiPriority w:val="99"/>
    <w:qFormat/>
    <w:rsid w:val="005F504F"/>
    <w:pPr>
      <w:widowControl w:val="0"/>
      <w:spacing w:line="553" w:lineRule="atLeast"/>
    </w:pPr>
    <w:rPr>
      <w:rFonts w:eastAsia="Calibri"/>
      <w:color w:val="auto"/>
    </w:rPr>
  </w:style>
  <w:style w:type="paragraph" w:customStyle="1" w:styleId="Brief-SecondarySource">
    <w:name w:val="Brief - Secondary Source"/>
    <w:basedOn w:val="Normal"/>
    <w:qFormat/>
    <w:rsid w:val="005F504F"/>
    <w:rPr>
      <w:rFonts w:eastAsia="Times New Roman"/>
      <w:sz w:val="14"/>
      <w:szCs w:val="20"/>
    </w:rPr>
  </w:style>
  <w:style w:type="paragraph" w:customStyle="1" w:styleId="Brief-Card">
    <w:name w:val="Brief - Card"/>
    <w:basedOn w:val="Normal"/>
    <w:uiPriority w:val="99"/>
    <w:qFormat/>
    <w:rsid w:val="005F504F"/>
    <w:rPr>
      <w:rFonts w:eastAsia="Times New Roman"/>
    </w:rPr>
  </w:style>
  <w:style w:type="paragraph" w:customStyle="1" w:styleId="Pa2">
    <w:name w:val="Pa2"/>
    <w:basedOn w:val="Default"/>
    <w:next w:val="Default"/>
    <w:uiPriority w:val="99"/>
    <w:qFormat/>
    <w:rsid w:val="005F504F"/>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5F504F"/>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5F504F"/>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5F504F"/>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5F504F"/>
    <w:pPr>
      <w:widowControl w:val="0"/>
    </w:pPr>
    <w:rPr>
      <w:rFonts w:ascii="Arial Black" w:hAnsi="Arial Black"/>
      <w:color w:val="auto"/>
    </w:rPr>
  </w:style>
  <w:style w:type="paragraph" w:customStyle="1" w:styleId="Cover1">
    <w:name w:val="Cover 1"/>
    <w:basedOn w:val="Normal"/>
    <w:next w:val="Normal"/>
    <w:uiPriority w:val="99"/>
    <w:qFormat/>
    <w:rsid w:val="005F504F"/>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5F504F"/>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5F504F"/>
    <w:pPr>
      <w:widowControl w:val="0"/>
    </w:pPr>
    <w:rPr>
      <w:color w:val="auto"/>
    </w:rPr>
  </w:style>
  <w:style w:type="paragraph" w:customStyle="1" w:styleId="Pa11">
    <w:name w:val="Pa11"/>
    <w:basedOn w:val="Normal"/>
    <w:next w:val="Normal"/>
    <w:uiPriority w:val="99"/>
    <w:qFormat/>
    <w:rsid w:val="005F504F"/>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5F504F"/>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5F504F"/>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5F504F"/>
    <w:pPr>
      <w:widowControl w:val="0"/>
    </w:pPr>
    <w:rPr>
      <w:rFonts w:eastAsia="Calibri"/>
      <w:color w:val="auto"/>
    </w:rPr>
  </w:style>
  <w:style w:type="paragraph" w:customStyle="1" w:styleId="CM5">
    <w:name w:val="CM5"/>
    <w:basedOn w:val="Default"/>
    <w:next w:val="Default"/>
    <w:qFormat/>
    <w:rsid w:val="005F504F"/>
    <w:pPr>
      <w:widowControl w:val="0"/>
      <w:spacing w:line="553" w:lineRule="atLeast"/>
    </w:pPr>
    <w:rPr>
      <w:rFonts w:eastAsia="Calibri"/>
      <w:color w:val="auto"/>
    </w:rPr>
  </w:style>
  <w:style w:type="paragraph" w:customStyle="1" w:styleId="CM28">
    <w:name w:val="CM28"/>
    <w:basedOn w:val="Default"/>
    <w:next w:val="Default"/>
    <w:uiPriority w:val="99"/>
    <w:qFormat/>
    <w:rsid w:val="005F504F"/>
    <w:pPr>
      <w:widowControl w:val="0"/>
    </w:pPr>
    <w:rPr>
      <w:rFonts w:eastAsia="Calibri"/>
      <w:color w:val="auto"/>
    </w:rPr>
  </w:style>
  <w:style w:type="paragraph" w:customStyle="1" w:styleId="CM8">
    <w:name w:val="CM8"/>
    <w:basedOn w:val="Default"/>
    <w:next w:val="Default"/>
    <w:uiPriority w:val="99"/>
    <w:qFormat/>
    <w:rsid w:val="005F504F"/>
    <w:pPr>
      <w:widowControl w:val="0"/>
    </w:pPr>
    <w:rPr>
      <w:rFonts w:eastAsia="Calibri"/>
      <w:color w:val="auto"/>
    </w:rPr>
  </w:style>
  <w:style w:type="paragraph" w:customStyle="1" w:styleId="CM6">
    <w:name w:val="CM6"/>
    <w:basedOn w:val="Default"/>
    <w:next w:val="Default"/>
    <w:uiPriority w:val="99"/>
    <w:qFormat/>
    <w:rsid w:val="005F504F"/>
    <w:pPr>
      <w:widowControl w:val="0"/>
      <w:spacing w:line="553" w:lineRule="atLeast"/>
    </w:pPr>
    <w:rPr>
      <w:rFonts w:eastAsia="Calibri"/>
      <w:color w:val="auto"/>
    </w:rPr>
  </w:style>
  <w:style w:type="paragraph" w:customStyle="1" w:styleId="CM22">
    <w:name w:val="CM22"/>
    <w:basedOn w:val="Default"/>
    <w:next w:val="Default"/>
    <w:uiPriority w:val="99"/>
    <w:qFormat/>
    <w:rsid w:val="005F504F"/>
    <w:pPr>
      <w:widowControl w:val="0"/>
    </w:pPr>
    <w:rPr>
      <w:rFonts w:eastAsia="Calibri"/>
      <w:color w:val="auto"/>
    </w:rPr>
  </w:style>
  <w:style w:type="paragraph" w:customStyle="1" w:styleId="DoubleUnderlined">
    <w:name w:val="Double Underlined"/>
    <w:basedOn w:val="Heading2"/>
    <w:autoRedefine/>
    <w:uiPriority w:val="99"/>
    <w:qFormat/>
    <w:rsid w:val="005F504F"/>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5F504F"/>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5F504F"/>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5F504F"/>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5F504F"/>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5F504F"/>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5F504F"/>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5F504F"/>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5F504F"/>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rPr>
  </w:style>
  <w:style w:type="paragraph" w:customStyle="1" w:styleId="StyleStyleHeading110pt10pt">
    <w:name w:val="Style Style Heading 1 + 10 pt + 10 pt"/>
    <w:basedOn w:val="StyleHeading110pt"/>
    <w:uiPriority w:val="99"/>
    <w:qFormat/>
    <w:rsid w:val="005F504F"/>
  </w:style>
  <w:style w:type="paragraph" w:customStyle="1" w:styleId="StyleUnderliningTimesNewRomanBoldNounderlineKernat16">
    <w:name w:val="Style Underlining + Times New Roman Bold No underline Kern at 16..."/>
    <w:basedOn w:val="Normal"/>
    <w:uiPriority w:val="99"/>
    <w:qFormat/>
    <w:rsid w:val="005F504F"/>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5F504F"/>
    <w:rPr>
      <w:rFonts w:eastAsia="Times New Roman"/>
      <w:b/>
      <w:bCs/>
      <w:kern w:val="32"/>
      <w:sz w:val="32"/>
      <w:szCs w:val="32"/>
    </w:rPr>
  </w:style>
  <w:style w:type="paragraph" w:customStyle="1" w:styleId="StyleBoldUnderliningKernat16pt">
    <w:name w:val="Style Bold Underlining + Kern at 16 pt"/>
    <w:uiPriority w:val="99"/>
    <w:qFormat/>
    <w:rsid w:val="005F504F"/>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5F504F"/>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qFormat/>
    <w:rsid w:val="005F504F"/>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5F504F"/>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5F504F"/>
    <w:pPr>
      <w:ind w:left="400"/>
    </w:pPr>
    <w:rPr>
      <w:rFonts w:eastAsia="Times New Roman"/>
      <w:szCs w:val="20"/>
    </w:rPr>
  </w:style>
  <w:style w:type="paragraph" w:customStyle="1" w:styleId="Paste">
    <w:name w:val="Paste"/>
    <w:basedOn w:val="Normal"/>
    <w:qFormat/>
    <w:rsid w:val="005F504F"/>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5F504F"/>
    <w:rPr>
      <w:rFonts w:ascii="Georgia" w:eastAsia="Times New Roman" w:hAnsi="Georgia"/>
      <w:b/>
      <w:u w:val="single"/>
    </w:rPr>
  </w:style>
  <w:style w:type="paragraph" w:customStyle="1" w:styleId="UnderlineStyle0">
    <w:name w:val="Underline Style"/>
    <w:basedOn w:val="Normal"/>
    <w:link w:val="UnderlineStyleChar"/>
    <w:qFormat/>
    <w:rsid w:val="005F504F"/>
    <w:rPr>
      <w:rFonts w:ascii="Georgia" w:eastAsia="Times New Roman" w:hAnsi="Georgia"/>
      <w:b/>
      <w:u w:val="single"/>
    </w:rPr>
  </w:style>
  <w:style w:type="paragraph" w:customStyle="1" w:styleId="Normalization">
    <w:name w:val="Normalization"/>
    <w:basedOn w:val="Normal"/>
    <w:uiPriority w:val="99"/>
    <w:qFormat/>
    <w:rsid w:val="005F504F"/>
    <w:rPr>
      <w:rFonts w:eastAsia="Times New Roman"/>
      <w:sz w:val="18"/>
    </w:rPr>
  </w:style>
  <w:style w:type="paragraph" w:customStyle="1" w:styleId="BreifTitle">
    <w:name w:val="Breif Title"/>
    <w:basedOn w:val="Normal"/>
    <w:autoRedefine/>
    <w:uiPriority w:val="99"/>
    <w:qFormat/>
    <w:rsid w:val="005F504F"/>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5F504F"/>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5F504F"/>
    <w:pPr>
      <w:spacing w:before="0" w:after="0"/>
      <w:jc w:val="center"/>
      <w:outlineLvl w:val="0"/>
    </w:pPr>
    <w:rPr>
      <w:sz w:val="32"/>
      <w:szCs w:val="32"/>
      <w:lang w:bidi="ar-SA"/>
    </w:rPr>
  </w:style>
  <w:style w:type="paragraph" w:customStyle="1" w:styleId="Tagandcite">
    <w:name w:val="Tag and cite"/>
    <w:basedOn w:val="Normal"/>
    <w:autoRedefine/>
    <w:uiPriority w:val="99"/>
    <w:qFormat/>
    <w:rsid w:val="005F504F"/>
    <w:rPr>
      <w:rFonts w:eastAsia="Times New Roman"/>
      <w:color w:val="333333"/>
    </w:rPr>
  </w:style>
  <w:style w:type="paragraph" w:customStyle="1" w:styleId="StyleTagandCiteFranklinGothicDemi">
    <w:name w:val="Style Tag and Cite + Franklin Gothic Demi"/>
    <w:basedOn w:val="Normal"/>
    <w:autoRedefine/>
    <w:uiPriority w:val="99"/>
    <w:qFormat/>
    <w:rsid w:val="005F504F"/>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5F504F"/>
    <w:rPr>
      <w:bCs/>
    </w:rPr>
  </w:style>
  <w:style w:type="paragraph" w:customStyle="1" w:styleId="tagCharCharCharCharCharCharChar">
    <w:name w:val="tag Char Char Char Char Char Char Char"/>
    <w:basedOn w:val="Normal"/>
    <w:uiPriority w:val="99"/>
    <w:qFormat/>
    <w:rsid w:val="005F504F"/>
    <w:rPr>
      <w:rFonts w:eastAsia="Times New Roman"/>
      <w:b/>
      <w:sz w:val="24"/>
      <w:szCs w:val="20"/>
    </w:rPr>
  </w:style>
  <w:style w:type="paragraph" w:customStyle="1" w:styleId="title-bold-medium">
    <w:name w:val="title-bold-medium"/>
    <w:basedOn w:val="Normal"/>
    <w:uiPriority w:val="99"/>
    <w:qFormat/>
    <w:rsid w:val="005F504F"/>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5F504F"/>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5F504F"/>
    <w:rPr>
      <w:rFonts w:ascii="Arial Narrow" w:eastAsia="Times New Roman" w:hAnsi="Arial Narrow"/>
      <w:b/>
      <w:sz w:val="24"/>
    </w:rPr>
  </w:style>
  <w:style w:type="paragraph" w:customStyle="1" w:styleId="BLOCKTITLE1">
    <w:name w:val="BLOCK TITLE"/>
    <w:basedOn w:val="Heading1"/>
    <w:uiPriority w:val="99"/>
    <w:qFormat/>
    <w:rsid w:val="005F504F"/>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rPr>
  </w:style>
  <w:style w:type="paragraph" w:customStyle="1" w:styleId="shellscontentions">
    <w:name w:val="shells/contentions"/>
    <w:basedOn w:val="TagCite"/>
    <w:uiPriority w:val="99"/>
    <w:qFormat/>
    <w:rsid w:val="005F504F"/>
    <w:pPr>
      <w:widowControl w:val="0"/>
      <w:autoSpaceDE w:val="0"/>
      <w:autoSpaceDN w:val="0"/>
      <w:adjustRightInd w:val="0"/>
    </w:pPr>
    <w:rPr>
      <w:sz w:val="24"/>
      <w:szCs w:val="20"/>
    </w:rPr>
  </w:style>
  <w:style w:type="paragraph" w:customStyle="1" w:styleId="BriefTitle1">
    <w:name w:val="Brief Title 1"/>
    <w:basedOn w:val="Normal"/>
    <w:uiPriority w:val="99"/>
    <w:qFormat/>
    <w:rsid w:val="005F504F"/>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5F504F"/>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5F504F"/>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5F504F"/>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5F504F"/>
    <w:pPr>
      <w:spacing w:before="100" w:beforeAutospacing="1" w:after="100" w:afterAutospacing="1"/>
    </w:pPr>
    <w:rPr>
      <w:rFonts w:eastAsia="Times New Roman"/>
    </w:rPr>
  </w:style>
  <w:style w:type="paragraph" w:customStyle="1" w:styleId="ToRead">
    <w:name w:val="To Read"/>
    <w:basedOn w:val="Normal"/>
    <w:uiPriority w:val="99"/>
    <w:qFormat/>
    <w:rsid w:val="005F504F"/>
    <w:pPr>
      <w:ind w:left="720"/>
    </w:pPr>
    <w:rPr>
      <w:rFonts w:ascii="Verdana" w:eastAsia="Times New Roman" w:hAnsi="Verdana"/>
      <w:b/>
      <w:u w:val="single"/>
    </w:rPr>
  </w:style>
  <w:style w:type="paragraph" w:customStyle="1" w:styleId="Style1">
    <w:name w:val="Style 1"/>
    <w:basedOn w:val="Normal"/>
    <w:uiPriority w:val="99"/>
    <w:qFormat/>
    <w:rsid w:val="005F504F"/>
    <w:pPr>
      <w:widowControl w:val="0"/>
      <w:ind w:firstLine="216"/>
    </w:pPr>
    <w:rPr>
      <w:rFonts w:eastAsia="Times New Roman"/>
      <w:noProof/>
      <w:color w:val="000000"/>
      <w:szCs w:val="20"/>
    </w:rPr>
  </w:style>
  <w:style w:type="paragraph" w:customStyle="1" w:styleId="Style40">
    <w:name w:val="Style 4"/>
    <w:basedOn w:val="Normal"/>
    <w:uiPriority w:val="99"/>
    <w:qFormat/>
    <w:rsid w:val="005F504F"/>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5F504F"/>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5F504F"/>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5F504F"/>
    <w:pPr>
      <w:ind w:left="1660"/>
    </w:pPr>
  </w:style>
  <w:style w:type="paragraph" w:customStyle="1" w:styleId="PageNumber1">
    <w:name w:val="Page Number1"/>
    <w:basedOn w:val="Normal"/>
    <w:next w:val="Normal"/>
    <w:uiPriority w:val="99"/>
    <w:qFormat/>
    <w:rsid w:val="005F504F"/>
    <w:rPr>
      <w:rFonts w:eastAsia="Times New Roman"/>
    </w:rPr>
  </w:style>
  <w:style w:type="paragraph" w:customStyle="1" w:styleId="Card1">
    <w:name w:val="Card1"/>
    <w:uiPriority w:val="99"/>
    <w:qFormat/>
    <w:rsid w:val="005F504F"/>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5F504F"/>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5F504F"/>
    <w:pPr>
      <w:ind w:left="288" w:right="288"/>
    </w:pPr>
    <w:rPr>
      <w:rFonts w:eastAsia="Times New Roman"/>
    </w:rPr>
  </w:style>
  <w:style w:type="paragraph" w:customStyle="1" w:styleId="CaseListNormal">
    <w:name w:val="Case List Normal"/>
    <w:basedOn w:val="Normal"/>
    <w:uiPriority w:val="99"/>
    <w:qFormat/>
    <w:rsid w:val="005F504F"/>
    <w:rPr>
      <w:rFonts w:ascii="Times" w:eastAsia="Times New Roman" w:hAnsi="Times"/>
      <w:szCs w:val="26"/>
    </w:rPr>
  </w:style>
  <w:style w:type="paragraph" w:customStyle="1" w:styleId="Body">
    <w:name w:val="Body"/>
    <w:basedOn w:val="Normal"/>
    <w:link w:val="BodyChar"/>
    <w:qFormat/>
    <w:rsid w:val="005F504F"/>
    <w:pPr>
      <w:outlineLvl w:val="3"/>
    </w:pPr>
    <w:rPr>
      <w:rFonts w:eastAsia="Times New Roman"/>
      <w:szCs w:val="20"/>
    </w:rPr>
  </w:style>
  <w:style w:type="paragraph" w:customStyle="1" w:styleId="3text">
    <w:name w:val="3text"/>
    <w:basedOn w:val="Normal"/>
    <w:uiPriority w:val="99"/>
    <w:qFormat/>
    <w:rsid w:val="005F504F"/>
    <w:pPr>
      <w:spacing w:before="100" w:beforeAutospacing="1" w:after="100" w:afterAutospacing="1"/>
    </w:pPr>
    <w:rPr>
      <w:rFonts w:eastAsia="Times New Roman"/>
      <w:sz w:val="24"/>
    </w:rPr>
  </w:style>
  <w:style w:type="paragraph" w:customStyle="1" w:styleId="TimesNewRoman12">
    <w:name w:val="TimesNewRoman12"/>
    <w:uiPriority w:val="99"/>
    <w:qFormat/>
    <w:rsid w:val="005F504F"/>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5F504F"/>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5F504F"/>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5F504F"/>
    <w:rPr>
      <w:rFonts w:eastAsia="Times New Roman"/>
      <w:color w:val="000000"/>
      <w:sz w:val="18"/>
    </w:rPr>
  </w:style>
  <w:style w:type="paragraph" w:customStyle="1" w:styleId="text1">
    <w:name w:val="text1"/>
    <w:basedOn w:val="Normal"/>
    <w:autoRedefine/>
    <w:uiPriority w:val="99"/>
    <w:qFormat/>
    <w:rsid w:val="005F504F"/>
    <w:rPr>
      <w:rFonts w:eastAsia="Times New Roman"/>
      <w:szCs w:val="20"/>
    </w:rPr>
  </w:style>
  <w:style w:type="paragraph" w:customStyle="1" w:styleId="RepeatBlockHeading">
    <w:name w:val="Repeat Block Heading"/>
    <w:basedOn w:val="Normal"/>
    <w:autoRedefine/>
    <w:uiPriority w:val="99"/>
    <w:qFormat/>
    <w:rsid w:val="005F504F"/>
    <w:pPr>
      <w:jc w:val="center"/>
    </w:pPr>
    <w:rPr>
      <w:rFonts w:eastAsia="Times New Roman"/>
      <w:b/>
      <w:smallCaps/>
      <w:color w:val="000000"/>
      <w:sz w:val="24"/>
      <w:u w:val="thick"/>
    </w:rPr>
  </w:style>
  <w:style w:type="paragraph" w:customStyle="1" w:styleId="story-headline">
    <w:name w:val="story-headline"/>
    <w:basedOn w:val="Normal"/>
    <w:uiPriority w:val="99"/>
    <w:qFormat/>
    <w:rsid w:val="005F504F"/>
    <w:pPr>
      <w:spacing w:before="72" w:after="72"/>
    </w:pPr>
    <w:rPr>
      <w:rFonts w:eastAsia="Times New Roman"/>
      <w:b/>
      <w:bCs/>
      <w:sz w:val="26"/>
      <w:szCs w:val="26"/>
    </w:rPr>
  </w:style>
  <w:style w:type="paragraph" w:customStyle="1" w:styleId="story-body">
    <w:name w:val="story-body"/>
    <w:basedOn w:val="Normal"/>
    <w:uiPriority w:val="99"/>
    <w:qFormat/>
    <w:rsid w:val="005F504F"/>
    <w:pPr>
      <w:spacing w:before="100" w:beforeAutospacing="1" w:after="100" w:afterAutospacing="1"/>
    </w:pPr>
    <w:rPr>
      <w:rFonts w:eastAsia="Times New Roman"/>
    </w:rPr>
  </w:style>
  <w:style w:type="paragraph" w:customStyle="1" w:styleId="story-dateline">
    <w:name w:val="story-dateline"/>
    <w:basedOn w:val="Normal"/>
    <w:uiPriority w:val="99"/>
    <w:qFormat/>
    <w:rsid w:val="005F504F"/>
    <w:rPr>
      <w:rFonts w:eastAsia="Times New Roman"/>
      <w:b/>
      <w:bCs/>
    </w:rPr>
  </w:style>
  <w:style w:type="paragraph" w:customStyle="1" w:styleId="TextofCards">
    <w:name w:val="Text of Cards"/>
    <w:basedOn w:val="Normal"/>
    <w:uiPriority w:val="99"/>
    <w:qFormat/>
    <w:rsid w:val="005F504F"/>
    <w:rPr>
      <w:rFonts w:eastAsia="Times New Roman"/>
      <w:color w:val="000000"/>
      <w:spacing w:val="6"/>
      <w:szCs w:val="23"/>
    </w:rPr>
  </w:style>
  <w:style w:type="paragraph" w:customStyle="1" w:styleId="Corpotesto">
    <w:name w:val="Corpo testo"/>
    <w:basedOn w:val="Normal"/>
    <w:uiPriority w:val="99"/>
    <w:qFormat/>
    <w:rsid w:val="005F504F"/>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5F504F"/>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5F504F"/>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5F504F"/>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5F504F"/>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5F504F"/>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5F504F"/>
    <w:rPr>
      <w:rFonts w:ascii="Arial" w:hAnsi="Arial"/>
      <w:b w:val="0"/>
      <w:caps w:val="0"/>
      <w:sz w:val="20"/>
    </w:rPr>
  </w:style>
  <w:style w:type="paragraph" w:customStyle="1" w:styleId="ProjectTitleLine">
    <w:name w:val="Project Title Line"/>
    <w:basedOn w:val="Normal"/>
    <w:next w:val="Normal"/>
    <w:autoRedefine/>
    <w:uiPriority w:val="99"/>
    <w:qFormat/>
    <w:rsid w:val="005F504F"/>
    <w:pPr>
      <w:jc w:val="center"/>
    </w:pPr>
    <w:rPr>
      <w:rFonts w:eastAsia="Times New Roman"/>
      <w:caps/>
      <w:szCs w:val="20"/>
    </w:rPr>
  </w:style>
  <w:style w:type="paragraph" w:customStyle="1" w:styleId="LanguageStrike">
    <w:name w:val="Language Strike"/>
    <w:basedOn w:val="Normal"/>
    <w:next w:val="Normal"/>
    <w:uiPriority w:val="99"/>
    <w:qFormat/>
    <w:rsid w:val="005F504F"/>
    <w:rPr>
      <w:rFonts w:ascii="Arial Narrow" w:eastAsia="Times New Roman" w:hAnsi="Arial Narrow"/>
      <w:strike/>
    </w:rPr>
  </w:style>
  <w:style w:type="paragraph" w:customStyle="1" w:styleId="NormalVerdana">
    <w:name w:val="Normal + Verdana"/>
    <w:aliases w:val="10 pt,White,Normal + Arial"/>
    <w:basedOn w:val="Normal"/>
    <w:uiPriority w:val="99"/>
    <w:qFormat/>
    <w:rsid w:val="005F504F"/>
    <w:rPr>
      <w:rFonts w:eastAsia="Times New Roman"/>
      <w:szCs w:val="20"/>
      <w:u w:val="single"/>
    </w:rPr>
  </w:style>
  <w:style w:type="paragraph" w:customStyle="1" w:styleId="Normal10pt">
    <w:name w:val="Normal + 10 pt"/>
    <w:basedOn w:val="Normal"/>
    <w:uiPriority w:val="99"/>
    <w:qFormat/>
    <w:rsid w:val="005F504F"/>
    <w:rPr>
      <w:rFonts w:eastAsia="Times New Roman"/>
      <w:szCs w:val="20"/>
    </w:rPr>
  </w:style>
  <w:style w:type="paragraph" w:customStyle="1" w:styleId="cardChar1Char">
    <w:name w:val="card Char1 Char"/>
    <w:basedOn w:val="Normal"/>
    <w:uiPriority w:val="99"/>
    <w:qFormat/>
    <w:rsid w:val="005F504F"/>
    <w:pPr>
      <w:ind w:left="288" w:right="288"/>
    </w:pPr>
    <w:rPr>
      <w:rFonts w:eastAsia="Times New Roman"/>
      <w:szCs w:val="20"/>
    </w:rPr>
  </w:style>
  <w:style w:type="paragraph" w:customStyle="1" w:styleId="CM12">
    <w:name w:val="CM12"/>
    <w:basedOn w:val="Default"/>
    <w:next w:val="Default"/>
    <w:uiPriority w:val="99"/>
    <w:qFormat/>
    <w:rsid w:val="005F504F"/>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5F504F"/>
    <w:pPr>
      <w:widowControl w:val="0"/>
      <w:spacing w:after="480"/>
    </w:pPr>
    <w:rPr>
      <w:rFonts w:ascii="Granjon LT Std" w:hAnsi="Granjon LT Std"/>
      <w:color w:val="auto"/>
    </w:rPr>
  </w:style>
  <w:style w:type="paragraph" w:customStyle="1" w:styleId="CM10">
    <w:name w:val="CM10"/>
    <w:basedOn w:val="Default"/>
    <w:next w:val="Default"/>
    <w:uiPriority w:val="99"/>
    <w:qFormat/>
    <w:rsid w:val="005F504F"/>
    <w:pPr>
      <w:widowControl w:val="0"/>
      <w:spacing w:line="320" w:lineRule="atLeast"/>
    </w:pPr>
    <w:rPr>
      <w:rFonts w:ascii="Granjon LT Std" w:hAnsi="Granjon LT Std"/>
      <w:color w:val="auto"/>
    </w:rPr>
  </w:style>
  <w:style w:type="paragraph" w:customStyle="1" w:styleId="bold">
    <w:name w:val="bold"/>
    <w:basedOn w:val="Normal"/>
    <w:uiPriority w:val="99"/>
    <w:qFormat/>
    <w:rsid w:val="005F504F"/>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5F504F"/>
    <w:rPr>
      <w:rFonts w:ascii="Arial Narrow" w:eastAsia="Times New Roman" w:hAnsi="Arial Narrow"/>
      <w:strike/>
      <w:szCs w:val="20"/>
    </w:rPr>
  </w:style>
  <w:style w:type="paragraph" w:customStyle="1" w:styleId="textbodyblack">
    <w:name w:val="textbodyblack"/>
    <w:basedOn w:val="Normal"/>
    <w:uiPriority w:val="99"/>
    <w:qFormat/>
    <w:rsid w:val="005F504F"/>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5F504F"/>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5F50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5F50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5F504F"/>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5F504F"/>
    <w:rPr>
      <w:rFonts w:ascii="Georgia" w:eastAsia="Times New Roman" w:hAnsi="Georgia"/>
      <w:b/>
      <w:bCs/>
      <w:szCs w:val="16"/>
      <w:u w:val="single"/>
    </w:rPr>
  </w:style>
  <w:style w:type="paragraph" w:customStyle="1" w:styleId="CiteCorrected">
    <w:name w:val="Cite Corrected"/>
    <w:basedOn w:val="Normal"/>
    <w:link w:val="CiteCorrectedChar"/>
    <w:qFormat/>
    <w:rsid w:val="005F504F"/>
    <w:rPr>
      <w:rFonts w:ascii="Georgia" w:eastAsia="Times New Roman" w:hAnsi="Georgia"/>
      <w:b/>
      <w:bCs/>
      <w:szCs w:val="16"/>
      <w:u w:val="single"/>
    </w:rPr>
  </w:style>
  <w:style w:type="paragraph" w:customStyle="1" w:styleId="CardText2">
    <w:name w:val="Card Text 2"/>
    <w:basedOn w:val="CardText10"/>
    <w:link w:val="CardText2Char"/>
    <w:qFormat/>
    <w:rsid w:val="005F504F"/>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5F504F"/>
    <w:pPr>
      <w:ind w:left="288"/>
    </w:pPr>
    <w:rPr>
      <w:rFonts w:eastAsia="SimSun"/>
      <w:szCs w:val="20"/>
      <w:lang w:eastAsia="zh-CN"/>
    </w:rPr>
  </w:style>
  <w:style w:type="paragraph" w:customStyle="1" w:styleId="story-body-text">
    <w:name w:val="story-body-text"/>
    <w:basedOn w:val="Normal"/>
    <w:uiPriority w:val="99"/>
    <w:qFormat/>
    <w:rsid w:val="005F504F"/>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5F504F"/>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5F504F"/>
    <w:rPr>
      <w:u w:val="single"/>
    </w:rPr>
  </w:style>
  <w:style w:type="paragraph" w:customStyle="1" w:styleId="StyleCardText11ptUnderline">
    <w:name w:val="Style Card Text + 11 pt Underline"/>
    <w:link w:val="StyleCardText11ptUnderlineChar"/>
    <w:qFormat/>
    <w:rsid w:val="005F504F"/>
    <w:pPr>
      <w:spacing w:line="254" w:lineRule="auto"/>
    </w:pPr>
    <w:rPr>
      <w:u w:val="single"/>
    </w:rPr>
  </w:style>
  <w:style w:type="character" w:customStyle="1" w:styleId="StyleMinimizedText11ptChar">
    <w:name w:val="Style Minimized Text + 11 pt Char"/>
    <w:basedOn w:val="DefaultParagraphFont"/>
    <w:link w:val="StyleMinimizedText11pt"/>
    <w:locked/>
    <w:rsid w:val="005F504F"/>
    <w:rPr>
      <w:rFonts w:ascii="Georgia" w:hAnsi="Georgia"/>
      <w:sz w:val="16"/>
    </w:rPr>
  </w:style>
  <w:style w:type="paragraph" w:customStyle="1" w:styleId="StyleMinimizedText11pt">
    <w:name w:val="Style Minimized Text + 11 pt"/>
    <w:basedOn w:val="Normal"/>
    <w:link w:val="StyleMinimizedText11ptChar"/>
    <w:qFormat/>
    <w:rsid w:val="005F504F"/>
    <w:rPr>
      <w:rFonts w:ascii="Georgia" w:hAnsi="Georgia"/>
      <w:sz w:val="16"/>
    </w:rPr>
  </w:style>
  <w:style w:type="character" w:customStyle="1" w:styleId="StyleMinimizedText11pt1Char">
    <w:name w:val="Style Minimized Text + 11 pt1 Char"/>
    <w:basedOn w:val="DefaultParagraphFont"/>
    <w:link w:val="StyleMinimizedText11pt1"/>
    <w:locked/>
    <w:rsid w:val="005F504F"/>
    <w:rPr>
      <w:rFonts w:ascii="Georgia" w:hAnsi="Georgia"/>
      <w:sz w:val="16"/>
    </w:rPr>
  </w:style>
  <w:style w:type="paragraph" w:customStyle="1" w:styleId="StyleMinimizedText11pt1">
    <w:name w:val="Style Minimized Text + 11 pt1"/>
    <w:basedOn w:val="Normal"/>
    <w:link w:val="StyleMinimizedText11pt1Char"/>
    <w:qFormat/>
    <w:rsid w:val="005F504F"/>
    <w:rPr>
      <w:rFonts w:ascii="Georgia" w:hAnsi="Georgia"/>
      <w:sz w:val="16"/>
    </w:rPr>
  </w:style>
  <w:style w:type="character" w:customStyle="1" w:styleId="Debate-CardSmalltextF2Char">
    <w:name w:val="Debate- Card Small text F2 Char"/>
    <w:link w:val="Debate-CardSmalltextF2"/>
    <w:locked/>
    <w:rsid w:val="005F504F"/>
    <w:rPr>
      <w:rFonts w:ascii="Arial Narrow" w:hAnsi="Arial Narrow"/>
      <w:sz w:val="16"/>
    </w:rPr>
  </w:style>
  <w:style w:type="paragraph" w:customStyle="1" w:styleId="Debate-CardSmalltextF2">
    <w:name w:val="Debate- Card Small text F2"/>
    <w:basedOn w:val="Normal"/>
    <w:next w:val="Normal"/>
    <w:link w:val="Debate-CardSmalltextF2Char"/>
    <w:qFormat/>
    <w:rsid w:val="005F504F"/>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5F504F"/>
    <w:rPr>
      <w:rFonts w:ascii="Arial Narrow" w:hAnsi="Arial Narrow"/>
      <w:b/>
      <w:sz w:val="18"/>
      <w:u w:val="single"/>
    </w:rPr>
  </w:style>
  <w:style w:type="paragraph" w:customStyle="1" w:styleId="Debate-EmphasizedText-F5">
    <w:name w:val="Debate- Emphasized Text- F5"/>
    <w:basedOn w:val="Normal"/>
    <w:link w:val="Debate-EmphasizedText-F5Char"/>
    <w:qFormat/>
    <w:rsid w:val="005F504F"/>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5F504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5F504F"/>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5F504F"/>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5F504F"/>
    <w:rPr>
      <w:rFonts w:ascii="Times New Roman" w:eastAsia="Times New Roman" w:hAnsi="Times New Roman" w:cs="Calibri"/>
      <w:sz w:val="16"/>
    </w:rPr>
  </w:style>
  <w:style w:type="character" w:customStyle="1" w:styleId="CardStyleChar">
    <w:name w:val="Card Style Char"/>
    <w:link w:val="CardStyle"/>
    <w:locked/>
    <w:rsid w:val="005F504F"/>
    <w:rPr>
      <w:rFonts w:ascii="Calibri" w:eastAsia="Times New Roman" w:hAnsi="Calibri"/>
    </w:rPr>
  </w:style>
  <w:style w:type="paragraph" w:customStyle="1" w:styleId="emactive">
    <w:name w:val="emactive"/>
    <w:basedOn w:val="Normal"/>
    <w:uiPriority w:val="99"/>
    <w:qFormat/>
    <w:rsid w:val="005F504F"/>
    <w:pPr>
      <w:spacing w:before="100" w:beforeAutospacing="1" w:after="100" w:afterAutospacing="1"/>
    </w:pPr>
    <w:rPr>
      <w:rFonts w:eastAsia="Times New Roman"/>
      <w:sz w:val="24"/>
    </w:rPr>
  </w:style>
  <w:style w:type="paragraph" w:customStyle="1" w:styleId="emready">
    <w:name w:val="emready"/>
    <w:basedOn w:val="Normal"/>
    <w:uiPriority w:val="99"/>
    <w:qFormat/>
    <w:rsid w:val="005F504F"/>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5F504F"/>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5F504F"/>
    <w:rPr>
      <w:rFonts w:ascii="Georgia" w:eastAsia="Times New Roman" w:hAnsi="Georgia" w:cs="Times New Roman"/>
      <w:b/>
      <w:u w:val="single"/>
    </w:rPr>
  </w:style>
  <w:style w:type="character" w:customStyle="1" w:styleId="CardHighlightChar">
    <w:name w:val="Card Highlight Char"/>
    <w:link w:val="CardHighlight"/>
    <w:locked/>
    <w:rsid w:val="005F504F"/>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5F504F"/>
    <w:pPr>
      <w:shd w:val="clear" w:color="auto" w:fill="66FFFF"/>
    </w:pPr>
    <w:rPr>
      <w:rFonts w:eastAsia="Calibri" w:cs="Calibri"/>
      <w:u w:val="single"/>
    </w:rPr>
  </w:style>
  <w:style w:type="character" w:customStyle="1" w:styleId="BlockHeaderHiddenChar">
    <w:name w:val="Block Header Hidden Char"/>
    <w:link w:val="BlockHeaderHidden"/>
    <w:locked/>
    <w:rsid w:val="005F504F"/>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5F504F"/>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5F504F"/>
    <w:pPr>
      <w:spacing w:before="100" w:beforeAutospacing="1" w:after="100" w:afterAutospacing="1"/>
    </w:pPr>
    <w:rPr>
      <w:rFonts w:eastAsia="Times New Roman"/>
      <w:sz w:val="24"/>
    </w:rPr>
  </w:style>
  <w:style w:type="paragraph" w:customStyle="1" w:styleId="norma">
    <w:name w:val="norma"/>
    <w:basedOn w:val="Heading3"/>
    <w:uiPriority w:val="99"/>
    <w:qFormat/>
    <w:rsid w:val="005F504F"/>
    <w:rPr>
      <w:rFonts w:eastAsia="MS Gothic" w:cs="Arial"/>
      <w:bCs/>
      <w:sz w:val="24"/>
    </w:rPr>
  </w:style>
  <w:style w:type="paragraph" w:customStyle="1" w:styleId="nromal">
    <w:name w:val="nromal"/>
    <w:basedOn w:val="Normal"/>
    <w:uiPriority w:val="99"/>
    <w:qFormat/>
    <w:rsid w:val="005F504F"/>
    <w:pPr>
      <w:keepNext/>
      <w:keepLines/>
      <w:spacing w:before="200"/>
      <w:outlineLvl w:val="3"/>
    </w:pPr>
    <w:rPr>
      <w:rFonts w:eastAsia="Times New Roman" w:cs="Cambria"/>
      <w:b/>
      <w:iCs/>
    </w:rPr>
  </w:style>
  <w:style w:type="paragraph" w:customStyle="1" w:styleId="natural">
    <w:name w:val="natural"/>
    <w:basedOn w:val="Normal"/>
    <w:uiPriority w:val="99"/>
    <w:qFormat/>
    <w:rsid w:val="005F504F"/>
    <w:pPr>
      <w:keepNext/>
      <w:keepLines/>
      <w:spacing w:before="200"/>
      <w:outlineLvl w:val="3"/>
    </w:pPr>
    <w:rPr>
      <w:rFonts w:eastAsia="Times New Roman"/>
      <w:b/>
      <w:iCs/>
    </w:rPr>
  </w:style>
  <w:style w:type="paragraph" w:customStyle="1" w:styleId="nroaml">
    <w:name w:val="nroaml"/>
    <w:basedOn w:val="Normal"/>
    <w:uiPriority w:val="99"/>
    <w:qFormat/>
    <w:rsid w:val="005F504F"/>
    <w:pPr>
      <w:keepNext/>
      <w:keepLines/>
      <w:spacing w:before="200"/>
      <w:outlineLvl w:val="3"/>
    </w:pPr>
    <w:rPr>
      <w:rFonts w:eastAsia="Times New Roman"/>
      <w:b/>
      <w:iCs/>
    </w:rPr>
  </w:style>
  <w:style w:type="paragraph" w:customStyle="1" w:styleId="noraml">
    <w:name w:val="noraml"/>
    <w:basedOn w:val="Normal"/>
    <w:uiPriority w:val="99"/>
    <w:qFormat/>
    <w:rsid w:val="005F504F"/>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5F504F"/>
    <w:rPr>
      <w:rFonts w:ascii="Georgia" w:eastAsia="Calibri" w:hAnsi="Georgia"/>
      <w:sz w:val="16"/>
      <w:szCs w:val="16"/>
    </w:rPr>
  </w:style>
  <w:style w:type="paragraph" w:customStyle="1" w:styleId="SmallSizeParagraph">
    <w:name w:val="Small Size Paragraph"/>
    <w:basedOn w:val="Normal"/>
    <w:link w:val="SmallSizeParagraphChar"/>
    <w:qFormat/>
    <w:rsid w:val="005F504F"/>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5F504F"/>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5F504F"/>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5F504F"/>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5F504F"/>
    <w:rPr>
      <w:rFonts w:ascii="Times New Roman" w:eastAsia="Times New Roman" w:hAnsi="Times New Roman" w:cs="Times New Roman"/>
      <w:strike/>
      <w:sz w:val="20"/>
    </w:rPr>
  </w:style>
  <w:style w:type="character" w:customStyle="1" w:styleId="CardT1Char">
    <w:name w:val="CardT1 Char"/>
    <w:link w:val="CardT1"/>
    <w:locked/>
    <w:rsid w:val="005F504F"/>
    <w:rPr>
      <w:rFonts w:ascii="Arial" w:eastAsia="Calibri" w:hAnsi="Arial" w:cs="Arial"/>
      <w:kern w:val="2"/>
      <w:sz w:val="14"/>
      <w:szCs w:val="14"/>
      <w:lang w:eastAsia="zh-TW"/>
    </w:rPr>
  </w:style>
  <w:style w:type="paragraph" w:customStyle="1" w:styleId="CardT1">
    <w:name w:val="CardT1"/>
    <w:basedOn w:val="Normal"/>
    <w:link w:val="CardT1Char"/>
    <w:qFormat/>
    <w:rsid w:val="005F504F"/>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5F504F"/>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5F504F"/>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5F504F"/>
    <w:pPr>
      <w:spacing w:before="100" w:beforeAutospacing="1" w:after="100" w:afterAutospacing="1"/>
    </w:pPr>
    <w:rPr>
      <w:rFonts w:eastAsia="Times New Roman"/>
      <w:sz w:val="24"/>
    </w:rPr>
  </w:style>
  <w:style w:type="paragraph" w:customStyle="1" w:styleId="CiteReal">
    <w:name w:val="Cite Real"/>
    <w:basedOn w:val="Normal"/>
    <w:next w:val="Normal"/>
    <w:qFormat/>
    <w:rsid w:val="005F504F"/>
    <w:rPr>
      <w:rFonts w:eastAsia="MS Mincho"/>
      <w:b/>
      <w:sz w:val="24"/>
      <w:u w:val="single"/>
    </w:rPr>
  </w:style>
  <w:style w:type="paragraph" w:customStyle="1" w:styleId="2909F619802848F09E01365C32F34654">
    <w:name w:val="2909F619802848F09E01365C32F34654"/>
    <w:uiPriority w:val="99"/>
    <w:qFormat/>
    <w:rsid w:val="005F504F"/>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5F504F"/>
    <w:rPr>
      <w:rFonts w:ascii="Georgia" w:eastAsia="Calibri" w:hAnsi="Georgia"/>
      <w:u w:val="single"/>
      <w:lang w:val="x-none" w:eastAsia="zh-CN"/>
    </w:rPr>
  </w:style>
  <w:style w:type="paragraph" w:customStyle="1" w:styleId="UnderlineS">
    <w:name w:val="Underline S"/>
    <w:basedOn w:val="Normal"/>
    <w:link w:val="UnderlineSChar"/>
    <w:qFormat/>
    <w:rsid w:val="005F504F"/>
    <w:pPr>
      <w:spacing w:after="200"/>
    </w:pPr>
    <w:rPr>
      <w:rFonts w:ascii="Georgia" w:eastAsia="Calibri" w:hAnsi="Georgia"/>
      <w:u w:val="single"/>
      <w:lang w:val="x-none" w:eastAsia="zh-CN"/>
    </w:rPr>
  </w:style>
  <w:style w:type="character" w:customStyle="1" w:styleId="UnunderlinedChar">
    <w:name w:val="Ununderlined Char"/>
    <w:link w:val="Ununderlined"/>
    <w:locked/>
    <w:rsid w:val="005F504F"/>
    <w:rPr>
      <w:rFonts w:ascii="Georgia" w:eastAsia="SimSun" w:hAnsi="Georgia"/>
      <w:sz w:val="12"/>
    </w:rPr>
  </w:style>
  <w:style w:type="paragraph" w:customStyle="1" w:styleId="Ununderlined">
    <w:name w:val="Ununderlined"/>
    <w:basedOn w:val="Normal"/>
    <w:link w:val="UnunderlinedChar"/>
    <w:qFormat/>
    <w:rsid w:val="005F504F"/>
    <w:rPr>
      <w:rFonts w:ascii="Georgia" w:eastAsia="SimSun" w:hAnsi="Georgia"/>
      <w:sz w:val="12"/>
    </w:rPr>
  </w:style>
  <w:style w:type="character" w:customStyle="1" w:styleId="HighlightingChar">
    <w:name w:val="Highlighting Char"/>
    <w:link w:val="Highlighting"/>
    <w:locked/>
    <w:rsid w:val="005F504F"/>
    <w:rPr>
      <w:rFonts w:ascii="Georgia" w:eastAsia="SimSun" w:hAnsi="Georgia"/>
      <w:u w:val="thick"/>
    </w:rPr>
  </w:style>
  <w:style w:type="paragraph" w:customStyle="1" w:styleId="Highlighting">
    <w:name w:val="Highlighting"/>
    <w:basedOn w:val="Normal"/>
    <w:link w:val="HighlightingChar"/>
    <w:autoRedefine/>
    <w:qFormat/>
    <w:rsid w:val="005F504F"/>
    <w:rPr>
      <w:rFonts w:ascii="Georgia" w:eastAsia="SimSun" w:hAnsi="Georgia"/>
      <w:u w:val="thick"/>
    </w:rPr>
  </w:style>
  <w:style w:type="character" w:customStyle="1" w:styleId="CITEChar0">
    <w:name w:val="CITE Char"/>
    <w:link w:val="CITE"/>
    <w:locked/>
    <w:rsid w:val="005F504F"/>
    <w:rPr>
      <w:rFonts w:ascii="Arial" w:eastAsia="Times New Roman" w:hAnsi="Arial" w:cs="Arial"/>
      <w:iCs/>
      <w:smallCaps/>
      <w:sz w:val="20"/>
      <w:szCs w:val="20"/>
      <w:u w:val="double"/>
    </w:rPr>
  </w:style>
  <w:style w:type="paragraph" w:customStyle="1" w:styleId="CITE">
    <w:name w:val="CITE"/>
    <w:basedOn w:val="Heading2"/>
    <w:link w:val="CITEChar0"/>
    <w:autoRedefine/>
    <w:qFormat/>
    <w:rsid w:val="005F504F"/>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5F504F"/>
    <w:pPr>
      <w:spacing w:before="100" w:beforeAutospacing="1" w:after="100" w:afterAutospacing="1"/>
    </w:pPr>
    <w:rPr>
      <w:rFonts w:eastAsia="Times New Roman"/>
      <w:sz w:val="24"/>
      <w:lang w:eastAsia="zh-CN"/>
    </w:rPr>
  </w:style>
  <w:style w:type="paragraph" w:customStyle="1" w:styleId="Analytics">
    <w:name w:val="Analytics"/>
    <w:basedOn w:val="Normal"/>
    <w:link w:val="AnalyticsChar"/>
    <w:uiPriority w:val="4"/>
    <w:qFormat/>
    <w:rsid w:val="005F504F"/>
    <w:rPr>
      <w:rFonts w:eastAsia="Calibri"/>
      <w:b/>
      <w:sz w:val="24"/>
    </w:rPr>
  </w:style>
  <w:style w:type="paragraph" w:customStyle="1" w:styleId="D345FF3D873148C5AE3FBF3267827368">
    <w:name w:val="D345FF3D873148C5AE3FBF3267827368"/>
    <w:uiPriority w:val="99"/>
    <w:qFormat/>
    <w:rsid w:val="005F504F"/>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5F504F"/>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5F504F"/>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5F504F"/>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5F504F"/>
    <w:rPr>
      <w:b/>
      <w:sz w:val="28"/>
    </w:rPr>
  </w:style>
  <w:style w:type="character" w:customStyle="1" w:styleId="SourcenameChar">
    <w:name w:val="Source name Char"/>
    <w:link w:val="Sourcename"/>
    <w:locked/>
    <w:rsid w:val="005F504F"/>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5F504F"/>
    <w:rPr>
      <w:b/>
      <w:bCs/>
      <w:sz w:val="20"/>
    </w:rPr>
  </w:style>
  <w:style w:type="character" w:customStyle="1" w:styleId="underlinedcardChar">
    <w:name w:val="underlined card Char"/>
    <w:link w:val="underlinedcard0"/>
    <w:locked/>
    <w:rsid w:val="005F504F"/>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5F504F"/>
    <w:rPr>
      <w:sz w:val="22"/>
      <w:u w:val="single"/>
    </w:rPr>
  </w:style>
  <w:style w:type="paragraph" w:customStyle="1" w:styleId="FullText">
    <w:name w:val="Full Text"/>
    <w:basedOn w:val="Normal"/>
    <w:uiPriority w:val="99"/>
    <w:qFormat/>
    <w:rsid w:val="005F504F"/>
    <w:rPr>
      <w:rFonts w:eastAsia="Times New Roman"/>
      <w:sz w:val="16"/>
    </w:rPr>
  </w:style>
  <w:style w:type="character" w:customStyle="1" w:styleId="TextUnderlineChar">
    <w:name w:val="Text Underline Char"/>
    <w:link w:val="TextUnderline"/>
    <w:locked/>
    <w:rsid w:val="005F504F"/>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5F504F"/>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5F504F"/>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5F504F"/>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5F504F"/>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5F504F"/>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5F504F"/>
    <w:pPr>
      <w:spacing w:before="240"/>
      <w:outlineLvl w:val="2"/>
    </w:pPr>
    <w:rPr>
      <w:rFonts w:eastAsia="Times New Roman"/>
      <w:b/>
    </w:rPr>
  </w:style>
  <w:style w:type="character" w:customStyle="1" w:styleId="CiteCardChar">
    <w:name w:val="Cite_Card Char"/>
    <w:link w:val="CiteCard0"/>
    <w:locked/>
    <w:rsid w:val="005F504F"/>
    <w:rPr>
      <w:rFonts w:ascii="Times New Roman" w:eastAsia="Times New Roman" w:hAnsi="Times New Roman" w:cs="Arial"/>
      <w:bCs/>
      <w:sz w:val="20"/>
      <w:szCs w:val="20"/>
    </w:rPr>
  </w:style>
  <w:style w:type="paragraph" w:customStyle="1" w:styleId="CiteCard0">
    <w:name w:val="Cite_Card"/>
    <w:link w:val="CiteCardChar"/>
    <w:qFormat/>
    <w:rsid w:val="005F504F"/>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5F504F"/>
    <w:pPr>
      <w:widowControl w:val="0"/>
    </w:pPr>
    <w:rPr>
      <w:rFonts w:eastAsia="MS Mincho"/>
      <w:color w:val="auto"/>
    </w:rPr>
  </w:style>
  <w:style w:type="paragraph" w:customStyle="1" w:styleId="dropcap">
    <w:name w:val="dropcap"/>
    <w:basedOn w:val="Normal"/>
    <w:uiPriority w:val="99"/>
    <w:qFormat/>
    <w:rsid w:val="005F504F"/>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5F504F"/>
    <w:rPr>
      <w:rFonts w:ascii="Georgia" w:eastAsia="Times New Roman" w:hAnsi="Georgia"/>
      <w:u w:val="single"/>
    </w:rPr>
  </w:style>
  <w:style w:type="paragraph" w:customStyle="1" w:styleId="StyleStyle49pt6">
    <w:name w:val="Style Style4 + 9 pt6"/>
    <w:basedOn w:val="Style4"/>
    <w:link w:val="StyleStyle49pt6Char"/>
    <w:qFormat/>
    <w:rsid w:val="005F504F"/>
    <w:rPr>
      <w:rFonts w:ascii="Georgia" w:hAnsi="Georgia"/>
    </w:rPr>
  </w:style>
  <w:style w:type="character" w:customStyle="1" w:styleId="UnderlineCharCharCharCharChar">
    <w:name w:val="Underline Char Char Char Char Char"/>
    <w:link w:val="UnderlineCharCharCharChar"/>
    <w:locked/>
    <w:rsid w:val="005F504F"/>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5F504F"/>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5F504F"/>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5F504F"/>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5F504F"/>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5F504F"/>
    <w:rPr>
      <w:rFonts w:ascii="Georgia" w:hAnsi="Georgia" w:cs="Calibri"/>
      <w:b/>
      <w:bCs/>
      <w:u w:val="single"/>
    </w:rPr>
  </w:style>
  <w:style w:type="character" w:customStyle="1" w:styleId="DebatenoramlChar">
    <w:name w:val="Debatenoraml Char"/>
    <w:link w:val="Debatenoraml"/>
    <w:locked/>
    <w:rsid w:val="005F504F"/>
    <w:rPr>
      <w:rFonts w:ascii="Times New Roman" w:hAnsi="Times New Roman" w:cs="Times New Roman"/>
    </w:rPr>
  </w:style>
  <w:style w:type="paragraph" w:customStyle="1" w:styleId="Debatenoraml">
    <w:name w:val="Debatenoraml"/>
    <w:basedOn w:val="NoSpacing"/>
    <w:link w:val="DebatenoramlChar"/>
    <w:qFormat/>
    <w:rsid w:val="005F504F"/>
    <w:pPr>
      <w:spacing w:line="240" w:lineRule="auto"/>
    </w:pPr>
    <w:rPr>
      <w:rFonts w:ascii="Times New Roman" w:hAnsi="Times New Roman" w:cs="Times New Roman"/>
    </w:rPr>
  </w:style>
  <w:style w:type="paragraph" w:customStyle="1" w:styleId="SynergyTag">
    <w:name w:val="SynergyTag"/>
    <w:basedOn w:val="Normal"/>
    <w:uiPriority w:val="99"/>
    <w:qFormat/>
    <w:rsid w:val="005F504F"/>
    <w:rPr>
      <w:rFonts w:eastAsia="Calibri"/>
      <w:b/>
    </w:rPr>
  </w:style>
  <w:style w:type="character" w:customStyle="1" w:styleId="QualsChar">
    <w:name w:val="Quals Char"/>
    <w:link w:val="Quals"/>
    <w:locked/>
    <w:rsid w:val="005F504F"/>
    <w:rPr>
      <w:rFonts w:ascii="Georgia" w:eastAsia="Calibri" w:hAnsi="Georgia"/>
      <w:sz w:val="18"/>
    </w:rPr>
  </w:style>
  <w:style w:type="paragraph" w:customStyle="1" w:styleId="Quals">
    <w:name w:val="Quals"/>
    <w:basedOn w:val="Normal"/>
    <w:link w:val="QualsChar"/>
    <w:qFormat/>
    <w:rsid w:val="005F504F"/>
    <w:rPr>
      <w:rFonts w:ascii="Georgia" w:eastAsia="Calibri" w:hAnsi="Georgia"/>
      <w:sz w:val="18"/>
    </w:rPr>
  </w:style>
  <w:style w:type="paragraph" w:customStyle="1" w:styleId="times">
    <w:name w:val="times"/>
    <w:basedOn w:val="Normal"/>
    <w:qFormat/>
    <w:rsid w:val="005F504F"/>
    <w:pPr>
      <w:spacing w:before="100" w:beforeAutospacing="1" w:after="100" w:afterAutospacing="1"/>
    </w:pPr>
    <w:rPr>
      <w:rFonts w:eastAsia="Times New Roman"/>
      <w:sz w:val="24"/>
    </w:rPr>
  </w:style>
  <w:style w:type="paragraph" w:customStyle="1" w:styleId="BodyA">
    <w:name w:val="Body A"/>
    <w:uiPriority w:val="99"/>
    <w:qFormat/>
    <w:rsid w:val="005F504F"/>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5F504F"/>
    <w:rPr>
      <w:rFonts w:ascii="Georgia" w:eastAsia="Times New Roman" w:hAnsi="Georgia"/>
      <w:b/>
      <w:caps/>
      <w:szCs w:val="28"/>
      <w:u w:val="single"/>
    </w:rPr>
  </w:style>
  <w:style w:type="paragraph" w:customStyle="1" w:styleId="Starred">
    <w:name w:val="Starred"/>
    <w:basedOn w:val="Normal"/>
    <w:link w:val="StarredChar"/>
    <w:qFormat/>
    <w:rsid w:val="005F504F"/>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5F504F"/>
    <w:rPr>
      <w:rFonts w:ascii="Georgia" w:eastAsia="Times New Roman" w:hAnsi="Georgia"/>
      <w:b/>
      <w:caps/>
      <w:szCs w:val="28"/>
      <w:u w:val="single"/>
    </w:rPr>
  </w:style>
  <w:style w:type="paragraph" w:customStyle="1" w:styleId="NotStarred">
    <w:name w:val="NotStarred"/>
    <w:basedOn w:val="Normal"/>
    <w:link w:val="NotStarredChar"/>
    <w:qFormat/>
    <w:rsid w:val="005F504F"/>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5F504F"/>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5F504F"/>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5F504F"/>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5F504F"/>
    <w:rPr>
      <w:rFonts w:ascii="Georgia" w:eastAsia="Calibri" w:hAnsi="Georgia"/>
      <w:b/>
    </w:rPr>
  </w:style>
  <w:style w:type="paragraph" w:customStyle="1" w:styleId="H4Tag">
    <w:name w:val="H4 (Tag)"/>
    <w:basedOn w:val="Normal"/>
    <w:link w:val="H4TagChar1"/>
    <w:qFormat/>
    <w:rsid w:val="005F504F"/>
    <w:rPr>
      <w:rFonts w:ascii="Georgia" w:eastAsia="Calibri" w:hAnsi="Georgia"/>
      <w:b/>
    </w:rPr>
  </w:style>
  <w:style w:type="paragraph" w:customStyle="1" w:styleId="CM25">
    <w:name w:val="CM25"/>
    <w:basedOn w:val="Default"/>
    <w:next w:val="Default"/>
    <w:qFormat/>
    <w:rsid w:val="005F504F"/>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5F504F"/>
    <w:rPr>
      <w:rFonts w:ascii="Georgia" w:hAnsi="Georgia"/>
      <w:b/>
    </w:rPr>
  </w:style>
  <w:style w:type="paragraph" w:customStyle="1" w:styleId="Debate-CardTagandCite-F6">
    <w:name w:val="Debate- Card Tag and Cite- F6"/>
    <w:basedOn w:val="Normal"/>
    <w:link w:val="Debate-CardTagandCite-F6Char"/>
    <w:qFormat/>
    <w:rsid w:val="005F504F"/>
    <w:pPr>
      <w:contextualSpacing/>
    </w:pPr>
    <w:rPr>
      <w:rFonts w:ascii="Georgia" w:hAnsi="Georgia"/>
      <w:b/>
    </w:rPr>
  </w:style>
  <w:style w:type="character" w:customStyle="1" w:styleId="CardtextChar4">
    <w:name w:val="Card text Char"/>
    <w:link w:val="Cardtext3"/>
    <w:locked/>
    <w:rsid w:val="005F504F"/>
    <w:rPr>
      <w:rFonts w:ascii="Arial Narrow" w:hAnsi="Arial Narrow"/>
      <w:u w:val="single"/>
    </w:rPr>
  </w:style>
  <w:style w:type="paragraph" w:customStyle="1" w:styleId="Cardtext3">
    <w:name w:val="Card text"/>
    <w:link w:val="CardtextChar4"/>
    <w:qFormat/>
    <w:rsid w:val="005F504F"/>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5F504F"/>
    <w:rPr>
      <w:rFonts w:ascii="Georgia" w:eastAsia="Times New Roman" w:hAnsi="Georgia"/>
      <w:b/>
      <w:szCs w:val="28"/>
      <w:u w:val="single"/>
    </w:rPr>
  </w:style>
  <w:style w:type="paragraph" w:customStyle="1" w:styleId="NewHeading2">
    <w:name w:val="NewHeading2"/>
    <w:basedOn w:val="Normal"/>
    <w:link w:val="NewHeading2Char"/>
    <w:qFormat/>
    <w:rsid w:val="005F504F"/>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5F504F"/>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5F504F"/>
    <w:rPr>
      <w:rFonts w:eastAsia="Calibri"/>
    </w:rPr>
  </w:style>
  <w:style w:type="paragraph" w:customStyle="1" w:styleId="TagLine">
    <w:name w:val="Tag Line"/>
    <w:basedOn w:val="Normal"/>
    <w:next w:val="FullText"/>
    <w:uiPriority w:val="99"/>
    <w:qFormat/>
    <w:rsid w:val="005F504F"/>
    <w:rPr>
      <w:rFonts w:ascii="Arial Narrow" w:eastAsia="Times New Roman" w:hAnsi="Arial Narrow"/>
      <w:b/>
      <w:sz w:val="28"/>
    </w:rPr>
  </w:style>
  <w:style w:type="paragraph" w:customStyle="1" w:styleId="Card6pt">
    <w:name w:val="Card 6pt"/>
    <w:basedOn w:val="Normal"/>
    <w:uiPriority w:val="99"/>
    <w:qFormat/>
    <w:rsid w:val="005F504F"/>
    <w:pPr>
      <w:ind w:left="288" w:right="288"/>
    </w:pPr>
    <w:rPr>
      <w:rFonts w:ascii="Georgia" w:eastAsia="Calibri" w:hAnsi="Georgia"/>
      <w:color w:val="000000"/>
      <w:sz w:val="12"/>
      <w:szCs w:val="20"/>
    </w:rPr>
  </w:style>
  <w:style w:type="character" w:customStyle="1" w:styleId="FullCiteChar">
    <w:name w:val="Full Cite Char"/>
    <w:link w:val="FullCite"/>
    <w:locked/>
    <w:rsid w:val="005F504F"/>
    <w:rPr>
      <w:rFonts w:ascii="Garamond" w:eastAsia="Calibri" w:hAnsi="Garamond"/>
    </w:rPr>
  </w:style>
  <w:style w:type="paragraph" w:customStyle="1" w:styleId="FullCite">
    <w:name w:val="Full Cite"/>
    <w:basedOn w:val="Normal"/>
    <w:next w:val="Normal"/>
    <w:link w:val="FullCiteChar"/>
    <w:qFormat/>
    <w:rsid w:val="005F504F"/>
    <w:rPr>
      <w:rFonts w:ascii="Garamond" w:eastAsia="Calibri" w:hAnsi="Garamond"/>
    </w:rPr>
  </w:style>
  <w:style w:type="character" w:customStyle="1" w:styleId="StyleCardStyleBlackUnderlineChar">
    <w:name w:val="Style Card Style + Black Underline Char"/>
    <w:link w:val="StyleCardStyleBlackUnderline"/>
    <w:locked/>
    <w:rsid w:val="005F504F"/>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5F504F"/>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5F504F"/>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5F504F"/>
    <w:rPr>
      <w:rFonts w:ascii="Century Gothic" w:eastAsia="Times New Roman" w:hAnsi="Century Gothic"/>
      <w:sz w:val="16"/>
    </w:rPr>
  </w:style>
  <w:style w:type="character" w:customStyle="1" w:styleId="StylecardThickunderlineChar">
    <w:name w:val="Style card + Thick underline Char"/>
    <w:link w:val="StylecardThickunderline"/>
    <w:locked/>
    <w:rsid w:val="005F504F"/>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5F504F"/>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5F504F"/>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5F504F"/>
    <w:pPr>
      <w:ind w:left="288" w:right="288"/>
    </w:pPr>
    <w:rPr>
      <w:rFonts w:ascii="Georgia" w:eastAsia="SimSun" w:hAnsi="Georgia"/>
      <w:b/>
      <w:bCs/>
      <w:u w:val="single"/>
      <w:lang w:eastAsia="zh-CN"/>
    </w:rPr>
  </w:style>
  <w:style w:type="paragraph" w:customStyle="1" w:styleId="CM27">
    <w:name w:val="CM27"/>
    <w:basedOn w:val="Default"/>
    <w:next w:val="Default"/>
    <w:qFormat/>
    <w:rsid w:val="005F504F"/>
    <w:pPr>
      <w:spacing w:after="200" w:line="276" w:lineRule="auto"/>
    </w:pPr>
    <w:rPr>
      <w:rFonts w:eastAsia="Calibri"/>
      <w:color w:val="auto"/>
      <w:sz w:val="22"/>
    </w:rPr>
  </w:style>
  <w:style w:type="paragraph" w:customStyle="1" w:styleId="font-null">
    <w:name w:val="font-null"/>
    <w:basedOn w:val="Normal"/>
    <w:uiPriority w:val="99"/>
    <w:qFormat/>
    <w:rsid w:val="005F504F"/>
    <w:pPr>
      <w:spacing w:before="100" w:beforeAutospacing="1" w:after="100" w:afterAutospacing="1"/>
    </w:pPr>
    <w:rPr>
      <w:rFonts w:eastAsia="Times New Roman"/>
      <w:sz w:val="24"/>
    </w:rPr>
  </w:style>
  <w:style w:type="paragraph" w:customStyle="1" w:styleId="rteindent1">
    <w:name w:val="rteindent1"/>
    <w:basedOn w:val="Normal"/>
    <w:uiPriority w:val="99"/>
    <w:qFormat/>
    <w:rsid w:val="005F504F"/>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5F504F"/>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5F504F"/>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5F504F"/>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5F504F"/>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5F504F"/>
    <w:pPr>
      <w:spacing w:before="100" w:beforeAutospacing="1" w:after="100" w:afterAutospacing="1"/>
    </w:pPr>
    <w:rPr>
      <w:rFonts w:eastAsia="Times New Roman"/>
      <w:sz w:val="24"/>
    </w:rPr>
  </w:style>
  <w:style w:type="paragraph" w:customStyle="1" w:styleId="class">
    <w:name w:val="class"/>
    <w:basedOn w:val="Normal"/>
    <w:uiPriority w:val="99"/>
    <w:qFormat/>
    <w:rsid w:val="005F504F"/>
    <w:pPr>
      <w:spacing w:before="100" w:beforeAutospacing="1" w:after="100" w:afterAutospacing="1"/>
    </w:pPr>
    <w:rPr>
      <w:rFonts w:eastAsia="Times New Roman"/>
      <w:sz w:val="24"/>
    </w:rPr>
  </w:style>
  <w:style w:type="character" w:customStyle="1" w:styleId="blocktitleChar0">
    <w:name w:val="block title Char"/>
    <w:link w:val="blocktitle0"/>
    <w:locked/>
    <w:rsid w:val="005F504F"/>
    <w:rPr>
      <w:rFonts w:ascii="Calibri" w:eastAsia="Calibri" w:hAnsi="Calibri"/>
      <w:b/>
      <w:caps/>
      <w:sz w:val="28"/>
      <w:szCs w:val="28"/>
      <w:lang w:val="es-ES"/>
    </w:rPr>
  </w:style>
  <w:style w:type="paragraph" w:customStyle="1" w:styleId="Pa6">
    <w:name w:val="Pa6"/>
    <w:basedOn w:val="Normal"/>
    <w:next w:val="Normal"/>
    <w:uiPriority w:val="99"/>
    <w:qFormat/>
    <w:rsid w:val="005F504F"/>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5F504F"/>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5F504F"/>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5F504F"/>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5F504F"/>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5F504F"/>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5F504F"/>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5F504F"/>
    <w:rPr>
      <w:rFonts w:ascii="Georgia" w:eastAsia="SimSun" w:hAnsi="Georgia"/>
      <w:b/>
      <w:bCs/>
    </w:rPr>
  </w:style>
  <w:style w:type="paragraph" w:customStyle="1" w:styleId="summary">
    <w:name w:val="summary"/>
    <w:basedOn w:val="Normal"/>
    <w:uiPriority w:val="99"/>
    <w:qFormat/>
    <w:rsid w:val="005F504F"/>
    <w:pPr>
      <w:spacing w:before="100" w:beforeAutospacing="1" w:after="100" w:afterAutospacing="1"/>
    </w:pPr>
    <w:rPr>
      <w:rFonts w:eastAsia="Times New Roman"/>
      <w:sz w:val="24"/>
    </w:rPr>
  </w:style>
  <w:style w:type="paragraph" w:customStyle="1" w:styleId="Caption2">
    <w:name w:val="Caption2"/>
    <w:basedOn w:val="Normal"/>
    <w:uiPriority w:val="99"/>
    <w:qFormat/>
    <w:rsid w:val="005F504F"/>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5F504F"/>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5F504F"/>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5F504F"/>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5F504F"/>
    <w:pPr>
      <w:keepNext/>
      <w:ind w:left="288" w:right="288"/>
    </w:pPr>
    <w:rPr>
      <w:rFonts w:ascii="Georgia" w:eastAsia="MS Gothic" w:hAnsi="Georgia"/>
      <w:szCs w:val="20"/>
    </w:rPr>
  </w:style>
  <w:style w:type="paragraph" w:customStyle="1" w:styleId="Little">
    <w:name w:val="Little"/>
    <w:basedOn w:val="Normal"/>
    <w:next w:val="Normal"/>
    <w:link w:val="LittleChar"/>
    <w:qFormat/>
    <w:rsid w:val="005F504F"/>
    <w:pPr>
      <w:ind w:left="288"/>
    </w:pPr>
    <w:rPr>
      <w:rFonts w:ascii="Garamond" w:eastAsia="Times New Roman" w:hAnsi="Garamond"/>
      <w:sz w:val="16"/>
    </w:rPr>
  </w:style>
  <w:style w:type="paragraph" w:customStyle="1" w:styleId="AAAcard">
    <w:name w:val="AAAcard"/>
    <w:basedOn w:val="Normal"/>
    <w:link w:val="AAAcardChar"/>
    <w:uiPriority w:val="99"/>
    <w:qFormat/>
    <w:rsid w:val="005F504F"/>
    <w:pPr>
      <w:ind w:left="288" w:right="288"/>
    </w:pPr>
    <w:rPr>
      <w:rFonts w:eastAsia="Times New Roman"/>
    </w:rPr>
  </w:style>
  <w:style w:type="paragraph" w:customStyle="1" w:styleId="Caption3">
    <w:name w:val="Caption3"/>
    <w:basedOn w:val="Normal"/>
    <w:uiPriority w:val="99"/>
    <w:qFormat/>
    <w:rsid w:val="005F504F"/>
    <w:pPr>
      <w:spacing w:before="100" w:beforeAutospacing="1" w:after="100" w:afterAutospacing="1"/>
    </w:pPr>
    <w:rPr>
      <w:rFonts w:eastAsia="Times New Roman"/>
      <w:sz w:val="24"/>
    </w:rPr>
  </w:style>
  <w:style w:type="paragraph" w:customStyle="1" w:styleId="body-12-5">
    <w:name w:val="body-12-5"/>
    <w:basedOn w:val="Normal"/>
    <w:uiPriority w:val="99"/>
    <w:qFormat/>
    <w:rsid w:val="005F504F"/>
    <w:pPr>
      <w:spacing w:before="100" w:beforeAutospacing="1" w:after="100" w:afterAutospacing="1"/>
    </w:pPr>
    <w:rPr>
      <w:rFonts w:eastAsia="Times New Roman"/>
      <w:sz w:val="24"/>
    </w:rPr>
  </w:style>
  <w:style w:type="paragraph" w:customStyle="1" w:styleId="infuse">
    <w:name w:val="infuse"/>
    <w:basedOn w:val="Normal"/>
    <w:uiPriority w:val="99"/>
    <w:qFormat/>
    <w:rsid w:val="005F504F"/>
    <w:pPr>
      <w:spacing w:before="100" w:beforeAutospacing="1" w:after="100" w:afterAutospacing="1"/>
    </w:pPr>
    <w:rPr>
      <w:rFonts w:eastAsia="Times New Roman"/>
      <w:sz w:val="24"/>
    </w:rPr>
  </w:style>
  <w:style w:type="paragraph" w:customStyle="1" w:styleId="fontreg">
    <w:name w:val="font_reg"/>
    <w:basedOn w:val="Normal"/>
    <w:uiPriority w:val="99"/>
    <w:qFormat/>
    <w:rsid w:val="005F504F"/>
    <w:pPr>
      <w:spacing w:before="100" w:beforeAutospacing="1" w:after="100" w:afterAutospacing="1"/>
    </w:pPr>
    <w:rPr>
      <w:rFonts w:eastAsia="Times New Roman"/>
      <w:sz w:val="24"/>
    </w:rPr>
  </w:style>
  <w:style w:type="paragraph" w:customStyle="1" w:styleId="CITEF3">
    <w:name w:val="CITE F3"/>
    <w:uiPriority w:val="99"/>
    <w:qFormat/>
    <w:rsid w:val="005F504F"/>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5F504F"/>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F504F"/>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F504F"/>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F504F"/>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5F504F"/>
    <w:pPr>
      <w:ind w:left="144"/>
    </w:pPr>
    <w:rPr>
      <w:rFonts w:ascii="Cambria" w:eastAsia="Calibri" w:hAnsi="Cambria"/>
      <w:sz w:val="24"/>
    </w:rPr>
  </w:style>
  <w:style w:type="paragraph" w:customStyle="1" w:styleId="FreeFormA">
    <w:name w:val="Free Form A"/>
    <w:autoRedefine/>
    <w:uiPriority w:val="99"/>
    <w:qFormat/>
    <w:rsid w:val="005F504F"/>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5F504F"/>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5F504F"/>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5F504F"/>
    <w:rPr>
      <w:rFonts w:ascii="Times New Roman" w:eastAsia="Times New Roman" w:hAnsi="Times New Roman" w:cs="Times New Roman"/>
      <w:sz w:val="10"/>
    </w:rPr>
  </w:style>
  <w:style w:type="paragraph" w:customStyle="1" w:styleId="subheader">
    <w:name w:val="subheader"/>
    <w:basedOn w:val="Normal"/>
    <w:uiPriority w:val="99"/>
    <w:qFormat/>
    <w:rsid w:val="005F504F"/>
    <w:pPr>
      <w:spacing w:before="100" w:beforeAutospacing="1" w:after="100" w:afterAutospacing="1"/>
    </w:pPr>
    <w:rPr>
      <w:rFonts w:eastAsia="Times New Roman"/>
      <w:sz w:val="24"/>
    </w:rPr>
  </w:style>
  <w:style w:type="paragraph" w:customStyle="1" w:styleId="firstletter">
    <w:name w:val="firstletter"/>
    <w:basedOn w:val="Normal"/>
    <w:uiPriority w:val="99"/>
    <w:qFormat/>
    <w:rsid w:val="005F504F"/>
    <w:pPr>
      <w:spacing w:before="100" w:beforeAutospacing="1" w:after="100" w:afterAutospacing="1"/>
    </w:pPr>
    <w:rPr>
      <w:rFonts w:eastAsia="Times New Roman"/>
      <w:sz w:val="24"/>
    </w:rPr>
  </w:style>
  <w:style w:type="paragraph" w:customStyle="1" w:styleId="more">
    <w:name w:val="more"/>
    <w:basedOn w:val="Normal"/>
    <w:uiPriority w:val="99"/>
    <w:qFormat/>
    <w:rsid w:val="005F504F"/>
    <w:pPr>
      <w:spacing w:before="100" w:beforeAutospacing="1" w:after="100" w:afterAutospacing="1"/>
    </w:pPr>
    <w:rPr>
      <w:rFonts w:eastAsia="Times New Roman"/>
      <w:sz w:val="24"/>
    </w:rPr>
  </w:style>
  <w:style w:type="paragraph" w:customStyle="1" w:styleId="story">
    <w:name w:val="story"/>
    <w:basedOn w:val="Normal"/>
    <w:uiPriority w:val="99"/>
    <w:qFormat/>
    <w:rsid w:val="005F504F"/>
    <w:pPr>
      <w:spacing w:before="100" w:beforeAutospacing="1" w:after="100" w:afterAutospacing="1"/>
    </w:pPr>
    <w:rPr>
      <w:rFonts w:eastAsia="Times New Roman"/>
      <w:sz w:val="24"/>
    </w:rPr>
  </w:style>
  <w:style w:type="paragraph" w:customStyle="1" w:styleId="H1numbered">
    <w:name w:val="H1 numbered"/>
    <w:basedOn w:val="Normal"/>
    <w:uiPriority w:val="99"/>
    <w:qFormat/>
    <w:rsid w:val="005F504F"/>
    <w:pPr>
      <w:pageBreakBefore/>
      <w:widowControl w:val="0"/>
      <w:numPr>
        <w:numId w:val="1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5F504F"/>
    <w:pPr>
      <w:widowControl w:val="0"/>
      <w:numPr>
        <w:ilvl w:val="1"/>
        <w:numId w:val="1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5F504F"/>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5F504F"/>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5F504F"/>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5F504F"/>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5F504F"/>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5F504F"/>
    <w:pPr>
      <w:widowControl w:val="0"/>
      <w:spacing w:after="63"/>
    </w:pPr>
    <w:rPr>
      <w:rFonts w:ascii="Arial" w:hAnsi="Arial"/>
      <w:color w:val="auto"/>
    </w:rPr>
  </w:style>
  <w:style w:type="paragraph" w:customStyle="1" w:styleId="CM35">
    <w:name w:val="CM35"/>
    <w:basedOn w:val="Default"/>
    <w:next w:val="Default"/>
    <w:uiPriority w:val="99"/>
    <w:qFormat/>
    <w:rsid w:val="005F504F"/>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5F504F"/>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5F504F"/>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5F504F"/>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5F504F"/>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5F504F"/>
    <w:rPr>
      <w:rFonts w:ascii="Georgia" w:hAnsi="Georgia"/>
      <w:sz w:val="22"/>
      <w:szCs w:val="22"/>
      <w:lang w:val="x-none" w:eastAsia="x-none"/>
    </w:rPr>
  </w:style>
  <w:style w:type="character" w:customStyle="1" w:styleId="StyleCards11ptUnderlineChar">
    <w:name w:val="Style Cards + 11 pt Underline Char"/>
    <w:link w:val="StyleCards11ptUnderline"/>
    <w:locked/>
    <w:rsid w:val="005F504F"/>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5F504F"/>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5F504F"/>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5F504F"/>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5F504F"/>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F504F"/>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5F504F"/>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5F504F"/>
    <w:rPr>
      <w:rFonts w:ascii="Georgia" w:hAnsi="Georgia"/>
      <w:lang w:val="x-none" w:eastAsia="x-none"/>
    </w:rPr>
  </w:style>
  <w:style w:type="character" w:customStyle="1" w:styleId="NormalFontChar">
    <w:name w:val="Normal Font Char"/>
    <w:link w:val="NormalFont"/>
    <w:locked/>
    <w:rsid w:val="005F504F"/>
    <w:rPr>
      <w:rFonts w:ascii="Times New Roman" w:eastAsia="Times New Roman" w:hAnsi="Times New Roman" w:cs="Times New Roman"/>
      <w:sz w:val="20"/>
      <w:szCs w:val="20"/>
    </w:rPr>
  </w:style>
  <w:style w:type="paragraph" w:customStyle="1" w:styleId="NormalFont">
    <w:name w:val="Normal Font"/>
    <w:link w:val="NormalFontChar"/>
    <w:qFormat/>
    <w:rsid w:val="005F504F"/>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5F504F"/>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5F504F"/>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5F504F"/>
    <w:rPr>
      <w:u w:val="single"/>
      <w:lang w:val="x-none" w:eastAsia="x-none"/>
    </w:rPr>
  </w:style>
  <w:style w:type="character" w:customStyle="1" w:styleId="StyleNormalFont11ptBoldUnderlineChar">
    <w:name w:val="Style Normal Font + 11 pt Bold Underline Char"/>
    <w:link w:val="StyleNormalFont11ptBoldUnderline"/>
    <w:locked/>
    <w:rsid w:val="005F504F"/>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F504F"/>
    <w:rPr>
      <w:b/>
      <w:bCs/>
      <w:u w:val="single"/>
      <w:lang w:val="x-none" w:eastAsia="x-none"/>
    </w:rPr>
  </w:style>
  <w:style w:type="paragraph" w:customStyle="1" w:styleId="Smallfont0">
    <w:name w:val="Smallfont"/>
    <w:basedOn w:val="Normal"/>
    <w:uiPriority w:val="99"/>
    <w:qFormat/>
    <w:rsid w:val="005F504F"/>
    <w:rPr>
      <w:rFonts w:eastAsia="Times New Roman"/>
      <w:sz w:val="15"/>
    </w:rPr>
  </w:style>
  <w:style w:type="paragraph" w:customStyle="1" w:styleId="formatvorlage2">
    <w:name w:val="formatvorlage2"/>
    <w:basedOn w:val="Normal"/>
    <w:uiPriority w:val="99"/>
    <w:qFormat/>
    <w:rsid w:val="005F504F"/>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5F504F"/>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5F504F"/>
    <w:pPr>
      <w:widowControl/>
      <w:autoSpaceDE/>
      <w:autoSpaceDN/>
      <w:spacing w:before="0" w:line="259" w:lineRule="auto"/>
      <w:ind w:left="0" w:right="0"/>
    </w:pPr>
    <w:rPr>
      <w:rFonts w:ascii="Georgia" w:eastAsia="Times New Roman" w:hAnsi="Georgia" w:cstheme="minorBidi"/>
      <w:b/>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5F504F"/>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5F504F"/>
    <w:pPr>
      <w:widowControl/>
      <w:autoSpaceDE/>
      <w:autoSpaceDN/>
      <w:spacing w:before="0" w:line="259" w:lineRule="auto"/>
      <w:ind w:left="0" w:right="0"/>
    </w:pPr>
    <w:rPr>
      <w:rFonts w:ascii="Georgia" w:eastAsia="Times New Roman" w:hAnsi="Georgia" w:cstheme="minorBidi"/>
      <w:sz w:val="20"/>
      <w:szCs w:val="22"/>
      <w:u w:val="single"/>
      <w:lang w:val="x-none" w:eastAsia="x-none"/>
    </w:rPr>
  </w:style>
  <w:style w:type="character" w:customStyle="1" w:styleId="HotRouteCharCharCharCharCharChar">
    <w:name w:val="Hot Route! Char Char Char Char Char Char"/>
    <w:link w:val="HotRouteCharCharCharCharChar"/>
    <w:locked/>
    <w:rsid w:val="005F504F"/>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5F504F"/>
    <w:pPr>
      <w:ind w:left="144"/>
    </w:pPr>
    <w:rPr>
      <w:rFonts w:ascii="Georgia" w:eastAsia="Times New Roman" w:hAnsi="Georgia"/>
      <w:lang w:val="x-none" w:eastAsia="x-none"/>
    </w:rPr>
  </w:style>
  <w:style w:type="paragraph" w:customStyle="1" w:styleId="deck">
    <w:name w:val="deck"/>
    <w:basedOn w:val="Normal"/>
    <w:uiPriority w:val="99"/>
    <w:qFormat/>
    <w:rsid w:val="005F504F"/>
    <w:pPr>
      <w:spacing w:before="100" w:beforeAutospacing="1" w:after="100" w:afterAutospacing="1"/>
    </w:pPr>
    <w:rPr>
      <w:rFonts w:eastAsia="Times New Roman"/>
      <w:sz w:val="24"/>
    </w:rPr>
  </w:style>
  <w:style w:type="paragraph" w:customStyle="1" w:styleId="i1">
    <w:name w:val="i1"/>
    <w:basedOn w:val="Normal"/>
    <w:uiPriority w:val="99"/>
    <w:qFormat/>
    <w:rsid w:val="005F504F"/>
    <w:pPr>
      <w:spacing w:before="100" w:beforeAutospacing="1" w:after="100" w:afterAutospacing="1"/>
    </w:pPr>
    <w:rPr>
      <w:rFonts w:eastAsia="Times New Roman"/>
      <w:sz w:val="24"/>
    </w:rPr>
  </w:style>
  <w:style w:type="paragraph" w:customStyle="1" w:styleId="question">
    <w:name w:val="question"/>
    <w:basedOn w:val="Normal"/>
    <w:uiPriority w:val="99"/>
    <w:qFormat/>
    <w:rsid w:val="005F504F"/>
    <w:pPr>
      <w:spacing w:before="100" w:beforeAutospacing="1" w:after="100" w:afterAutospacing="1"/>
    </w:pPr>
    <w:rPr>
      <w:rFonts w:eastAsia="Times New Roman"/>
      <w:sz w:val="24"/>
    </w:rPr>
  </w:style>
  <w:style w:type="paragraph" w:customStyle="1" w:styleId="bodycopy">
    <w:name w:val="bodycopy"/>
    <w:basedOn w:val="Normal"/>
    <w:uiPriority w:val="99"/>
    <w:qFormat/>
    <w:rsid w:val="005F504F"/>
    <w:pPr>
      <w:spacing w:before="100" w:beforeAutospacing="1" w:after="100" w:afterAutospacing="1"/>
    </w:pPr>
    <w:rPr>
      <w:rFonts w:eastAsia="Times New Roman"/>
      <w:sz w:val="24"/>
    </w:rPr>
  </w:style>
  <w:style w:type="paragraph" w:customStyle="1" w:styleId="Fifth">
    <w:name w:val="Fifth"/>
    <w:basedOn w:val="Normal"/>
    <w:link w:val="FifthChar"/>
    <w:qFormat/>
    <w:rsid w:val="005F504F"/>
    <w:rPr>
      <w:rFonts w:eastAsia="Calibri"/>
    </w:rPr>
  </w:style>
  <w:style w:type="paragraph" w:customStyle="1" w:styleId="NoteLevel22">
    <w:name w:val="Note Level 22"/>
    <w:basedOn w:val="Normal"/>
    <w:next w:val="Normal"/>
    <w:uiPriority w:val="99"/>
    <w:qFormat/>
    <w:rsid w:val="005F504F"/>
    <w:pPr>
      <w:keepNext/>
      <w:ind w:left="288" w:right="288"/>
    </w:pPr>
    <w:rPr>
      <w:rFonts w:ascii="Georgia" w:eastAsia="MS Gothic" w:hAnsi="Georgia"/>
      <w:szCs w:val="20"/>
    </w:rPr>
  </w:style>
  <w:style w:type="paragraph" w:customStyle="1" w:styleId="wp-caption-text">
    <w:name w:val="wp-caption-text"/>
    <w:basedOn w:val="Normal"/>
    <w:qFormat/>
    <w:rsid w:val="005F504F"/>
    <w:pPr>
      <w:spacing w:before="100" w:beforeAutospacing="1" w:after="100" w:afterAutospacing="1"/>
    </w:pPr>
    <w:rPr>
      <w:rFonts w:eastAsia="Times New Roman"/>
      <w:sz w:val="24"/>
    </w:rPr>
  </w:style>
  <w:style w:type="paragraph" w:customStyle="1" w:styleId="svarticle">
    <w:name w:val="svarticle"/>
    <w:basedOn w:val="Normal"/>
    <w:uiPriority w:val="99"/>
    <w:qFormat/>
    <w:rsid w:val="005F504F"/>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5F504F"/>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5F504F"/>
    <w:pPr>
      <w:spacing w:before="100" w:beforeAutospacing="1" w:after="100" w:afterAutospacing="1"/>
    </w:pPr>
  </w:style>
  <w:style w:type="paragraph" w:customStyle="1" w:styleId="description">
    <w:name w:val="description"/>
    <w:basedOn w:val="Normal"/>
    <w:uiPriority w:val="99"/>
    <w:qFormat/>
    <w:rsid w:val="005F504F"/>
    <w:pPr>
      <w:spacing w:before="100" w:beforeAutospacing="1" w:after="100" w:afterAutospacing="1"/>
    </w:pPr>
  </w:style>
  <w:style w:type="paragraph" w:customStyle="1" w:styleId="graf">
    <w:name w:val="graf"/>
    <w:basedOn w:val="Normal"/>
    <w:uiPriority w:val="99"/>
    <w:qFormat/>
    <w:rsid w:val="005F504F"/>
    <w:pPr>
      <w:spacing w:before="100" w:beforeAutospacing="1" w:after="100" w:afterAutospacing="1"/>
    </w:pPr>
  </w:style>
  <w:style w:type="paragraph" w:customStyle="1" w:styleId="column">
    <w:name w:val="column"/>
    <w:basedOn w:val="Normal"/>
    <w:uiPriority w:val="99"/>
    <w:qFormat/>
    <w:rsid w:val="005F504F"/>
    <w:pPr>
      <w:spacing w:before="100" w:beforeAutospacing="1" w:after="100" w:afterAutospacing="1"/>
    </w:pPr>
  </w:style>
  <w:style w:type="paragraph" w:customStyle="1" w:styleId="recirc-container">
    <w:name w:val="recirc-container"/>
    <w:basedOn w:val="Normal"/>
    <w:uiPriority w:val="99"/>
    <w:qFormat/>
    <w:rsid w:val="005F504F"/>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5F504F"/>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5F504F"/>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5F504F"/>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5F504F"/>
    <w:rPr>
      <w:rFonts w:ascii="Georgia" w:hAnsi="Georgia" w:hint="default"/>
      <w:i/>
      <w:iCs/>
      <w:color w:val="808080"/>
    </w:rPr>
  </w:style>
  <w:style w:type="character" w:customStyle="1" w:styleId="cardchar00">
    <w:name w:val="cardchar0"/>
    <w:basedOn w:val="DefaultParagraphFont"/>
    <w:rsid w:val="005F504F"/>
  </w:style>
  <w:style w:type="character" w:customStyle="1" w:styleId="UnderlineNon-bold">
    <w:name w:val="Underline Non - bold"/>
    <w:rsid w:val="005F504F"/>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5F504F"/>
  </w:style>
  <w:style w:type="character" w:customStyle="1" w:styleId="StyleHeading4UnderlinedsmalltextGaramondChar">
    <w:name w:val="Style Heading 4Underlinedsmall text + Garamond Char"/>
    <w:link w:val="StyleHeading4UnderlinedsmalltextGaramond"/>
    <w:locked/>
    <w:rsid w:val="005F504F"/>
    <w:rPr>
      <w:rFonts w:ascii="Calibri" w:hAnsi="Calibri"/>
    </w:rPr>
  </w:style>
  <w:style w:type="character" w:customStyle="1" w:styleId="Heading5Char2">
    <w:name w:val="Heading 5 Char2"/>
    <w:rsid w:val="005F504F"/>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5F504F"/>
    <w:rPr>
      <w:rFonts w:ascii="Arial" w:hAnsi="Arial" w:cs="Arial"/>
      <w:vanish/>
      <w:sz w:val="16"/>
      <w:szCs w:val="16"/>
    </w:rPr>
  </w:style>
  <w:style w:type="paragraph" w:styleId="z-TopofForm">
    <w:name w:val="HTML Top of Form"/>
    <w:basedOn w:val="Normal"/>
    <w:next w:val="Normal"/>
    <w:link w:val="z-TopofFormChar"/>
    <w:hidden/>
    <w:uiPriority w:val="99"/>
    <w:unhideWhenUsed/>
    <w:rsid w:val="005F504F"/>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5F504F"/>
    <w:rPr>
      <w:rFonts w:ascii="Arial" w:hAnsi="Arial" w:cs="Arial"/>
      <w:vanish/>
      <w:sz w:val="16"/>
      <w:szCs w:val="16"/>
    </w:rPr>
  </w:style>
  <w:style w:type="character" w:customStyle="1" w:styleId="z-BottomofFormChar">
    <w:name w:val="z-Bottom of Form Char"/>
    <w:basedOn w:val="DefaultParagraphFont"/>
    <w:link w:val="z-BottomofForm"/>
    <w:uiPriority w:val="99"/>
    <w:rsid w:val="005F504F"/>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F504F"/>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5F504F"/>
    <w:rPr>
      <w:rFonts w:ascii="Arial" w:hAnsi="Arial" w:cs="Arial"/>
      <w:vanish/>
      <w:sz w:val="16"/>
      <w:szCs w:val="16"/>
    </w:rPr>
  </w:style>
  <w:style w:type="character" w:customStyle="1" w:styleId="Style2CharChar">
    <w:name w:val="Style2 Char Char"/>
    <w:rsid w:val="005F504F"/>
    <w:rPr>
      <w:u w:val="thick"/>
      <w:lang w:val="en-US" w:eastAsia="en-US" w:bidi="ar-SA"/>
    </w:rPr>
  </w:style>
  <w:style w:type="character" w:customStyle="1" w:styleId="authordate1">
    <w:name w:val="authordate"/>
    <w:rsid w:val="005F504F"/>
  </w:style>
  <w:style w:type="character" w:customStyle="1" w:styleId="underline0">
    <w:name w:val="%underline"/>
    <w:qFormat/>
    <w:rsid w:val="005F504F"/>
    <w:rPr>
      <w:rFonts w:ascii="Times New Roman" w:hAnsi="Times New Roman" w:cs="Times New Roman" w:hint="default"/>
      <w:strike w:val="0"/>
      <w:dstrike w:val="0"/>
      <w:sz w:val="16"/>
      <w:u w:val="none"/>
      <w:effect w:val="none"/>
    </w:rPr>
  </w:style>
  <w:style w:type="character" w:customStyle="1" w:styleId="AUNDERLINE0">
    <w:name w:val="AUNDERLINE"/>
    <w:qFormat/>
    <w:rsid w:val="005F504F"/>
    <w:rPr>
      <w:rFonts w:ascii="Times New Roman" w:hAnsi="Times New Roman" w:cs="Times New Roman" w:hint="default"/>
      <w:sz w:val="20"/>
      <w:u w:val="single"/>
    </w:rPr>
  </w:style>
  <w:style w:type="character" w:customStyle="1" w:styleId="UnderlinedCharChar">
    <w:name w:val="Underlined Char Char"/>
    <w:rsid w:val="005F504F"/>
    <w:rPr>
      <w:rFonts w:ascii="Garamond" w:hAnsi="Garamond" w:hint="default"/>
      <w:szCs w:val="28"/>
      <w:u w:val="single"/>
      <w:lang w:val="en-US" w:eastAsia="en-US" w:bidi="ar-SA"/>
    </w:rPr>
  </w:style>
  <w:style w:type="character" w:customStyle="1" w:styleId="slug-doi">
    <w:name w:val="slug-doi"/>
    <w:basedOn w:val="DefaultParagraphFont"/>
    <w:rsid w:val="005F504F"/>
  </w:style>
  <w:style w:type="character" w:customStyle="1" w:styleId="af">
    <w:name w:val="af"/>
    <w:basedOn w:val="DefaultParagraphFont"/>
    <w:rsid w:val="005F504F"/>
  </w:style>
  <w:style w:type="character" w:customStyle="1" w:styleId="ab">
    <w:name w:val="ab"/>
    <w:basedOn w:val="DefaultParagraphFont"/>
    <w:rsid w:val="005F504F"/>
  </w:style>
  <w:style w:type="character" w:customStyle="1" w:styleId="em">
    <w:name w:val="em"/>
    <w:basedOn w:val="DefaultParagraphFont"/>
    <w:rsid w:val="005F504F"/>
  </w:style>
  <w:style w:type="character" w:customStyle="1" w:styleId="au">
    <w:name w:val="au"/>
    <w:basedOn w:val="DefaultParagraphFont"/>
    <w:rsid w:val="005F504F"/>
  </w:style>
  <w:style w:type="character" w:customStyle="1" w:styleId="ti">
    <w:name w:val="ti"/>
    <w:basedOn w:val="DefaultParagraphFont"/>
    <w:rsid w:val="005F504F"/>
  </w:style>
  <w:style w:type="character" w:customStyle="1" w:styleId="subheadblue">
    <w:name w:val="subhead_blue"/>
    <w:basedOn w:val="DefaultParagraphFont"/>
    <w:rsid w:val="005F504F"/>
  </w:style>
  <w:style w:type="character" w:customStyle="1" w:styleId="affiliation">
    <w:name w:val="affiliation"/>
    <w:basedOn w:val="DefaultParagraphFont"/>
    <w:rsid w:val="005F504F"/>
  </w:style>
  <w:style w:type="character" w:customStyle="1" w:styleId="slug-doi-wrapper">
    <w:name w:val="slug-doi-wrapper"/>
    <w:basedOn w:val="DefaultParagraphFont"/>
    <w:rsid w:val="005F504F"/>
  </w:style>
  <w:style w:type="character" w:customStyle="1" w:styleId="slug-metadata-noteahead-of-print">
    <w:name w:val="slug-metadata-note ahead-of-print"/>
    <w:basedOn w:val="DefaultParagraphFont"/>
    <w:rsid w:val="005F504F"/>
  </w:style>
  <w:style w:type="character" w:customStyle="1" w:styleId="slug-ahead-of-print-date">
    <w:name w:val="slug-ahead-of-print-date"/>
    <w:basedOn w:val="DefaultParagraphFont"/>
    <w:rsid w:val="005F504F"/>
  </w:style>
  <w:style w:type="character" w:customStyle="1" w:styleId="medium-bold">
    <w:name w:val="medium-bold"/>
    <w:basedOn w:val="DefaultParagraphFont"/>
    <w:rsid w:val="005F504F"/>
  </w:style>
  <w:style w:type="character" w:customStyle="1" w:styleId="updated-short-citation">
    <w:name w:val="updated-short-citation"/>
    <w:basedOn w:val="DefaultParagraphFont"/>
    <w:rsid w:val="005F504F"/>
  </w:style>
  <w:style w:type="character" w:customStyle="1" w:styleId="goohl0">
    <w:name w:val="goohl0"/>
    <w:basedOn w:val="DefaultParagraphFont"/>
    <w:rsid w:val="005F504F"/>
  </w:style>
  <w:style w:type="character" w:customStyle="1" w:styleId="CharChar6">
    <w:name w:val="Char Char6"/>
    <w:rsid w:val="005F504F"/>
    <w:rPr>
      <w:rFonts w:ascii="Arial" w:hAnsi="Arial" w:cs="Arial" w:hint="default"/>
      <w:bCs/>
      <w:sz w:val="16"/>
      <w:szCs w:val="26"/>
      <w:lang w:val="en-US" w:eastAsia="en-US" w:bidi="ar-SA"/>
    </w:rPr>
  </w:style>
  <w:style w:type="character" w:customStyle="1" w:styleId="TagCharChar1">
    <w:name w:val="Tag Char Char1"/>
    <w:rsid w:val="005F504F"/>
    <w:rPr>
      <w:b/>
      <w:bCs w:val="0"/>
      <w:sz w:val="24"/>
      <w:szCs w:val="24"/>
      <w:lang w:val="en-US" w:eastAsia="en-US" w:bidi="ar-SA"/>
    </w:rPr>
  </w:style>
  <w:style w:type="character" w:customStyle="1" w:styleId="12TimesNewRoman">
    <w:name w:val="12 Times New Roman"/>
    <w:rsid w:val="005F504F"/>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5F504F"/>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5F504F"/>
    <w:rPr>
      <w:rFonts w:ascii="Times New Roman" w:hAnsi="Times New Roman" w:cs="Times New Roman" w:hint="default"/>
      <w:strike w:val="0"/>
      <w:dstrike w:val="0"/>
      <w:sz w:val="14"/>
      <w:u w:val="none"/>
      <w:effect w:val="none"/>
    </w:rPr>
  </w:style>
  <w:style w:type="character" w:customStyle="1" w:styleId="F8-UnderlineBold">
    <w:name w:val="F8 - Underline/Bold"/>
    <w:rsid w:val="005F504F"/>
    <w:rPr>
      <w:rFonts w:ascii="Times New Roman" w:hAnsi="Times New Roman" w:cs="Times New Roman" w:hint="default"/>
      <w:b/>
      <w:bCs w:val="0"/>
      <w:sz w:val="20"/>
      <w:u w:val="single"/>
    </w:rPr>
  </w:style>
  <w:style w:type="character" w:customStyle="1" w:styleId="F7-SmallFont">
    <w:name w:val="F7 - Small Font"/>
    <w:rsid w:val="005F504F"/>
    <w:rPr>
      <w:rFonts w:ascii="Times New Roman" w:hAnsi="Times New Roman" w:cs="Times New Roman" w:hint="default"/>
      <w:sz w:val="14"/>
    </w:rPr>
  </w:style>
  <w:style w:type="character" w:customStyle="1" w:styleId="Brief-Bold">
    <w:name w:val="Brief - Bold"/>
    <w:rsid w:val="005F504F"/>
    <w:rPr>
      <w:rFonts w:ascii="Times New Roman" w:hAnsi="Times New Roman" w:cs="Times New Roman" w:hint="default"/>
      <w:b/>
      <w:bCs w:val="0"/>
    </w:rPr>
  </w:style>
  <w:style w:type="character" w:customStyle="1" w:styleId="Card-Underline">
    <w:name w:val="Card - Underline"/>
    <w:rsid w:val="005F504F"/>
    <w:rPr>
      <w:rFonts w:ascii="Times New Roman" w:hAnsi="Times New Roman" w:cs="Times New Roman" w:hint="default"/>
      <w:u w:val="single"/>
    </w:rPr>
  </w:style>
  <w:style w:type="character" w:customStyle="1" w:styleId="beriefunderline">
    <w:name w:val="berief = underline"/>
    <w:rsid w:val="005F504F"/>
    <w:rPr>
      <w:rFonts w:ascii="Times New Roman" w:eastAsia="Times New Roman" w:hAnsi="Times New Roman" w:cs="Times New Roman" w:hint="default"/>
      <w:sz w:val="20"/>
      <w:u w:val="single"/>
    </w:rPr>
  </w:style>
  <w:style w:type="character" w:customStyle="1" w:styleId="BoldText10pt">
    <w:name w:val="Bold Text 10 pt"/>
    <w:rsid w:val="005F504F"/>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5F504F"/>
  </w:style>
  <w:style w:type="character" w:customStyle="1" w:styleId="SC4208902">
    <w:name w:val="SC.4.208902"/>
    <w:rsid w:val="005F504F"/>
    <w:rPr>
      <w:rFonts w:ascii="Century" w:hAnsi="Century" w:cs="Century" w:hint="default"/>
      <w:color w:val="000000"/>
      <w:sz w:val="22"/>
      <w:szCs w:val="22"/>
    </w:rPr>
  </w:style>
  <w:style w:type="character" w:customStyle="1" w:styleId="SC4208915">
    <w:name w:val="SC.4.208915"/>
    <w:rsid w:val="005F504F"/>
    <w:rPr>
      <w:rFonts w:ascii="Century" w:hAnsi="Century" w:cs="Century" w:hint="default"/>
      <w:color w:val="000000"/>
      <w:sz w:val="13"/>
      <w:szCs w:val="13"/>
    </w:rPr>
  </w:style>
  <w:style w:type="character" w:customStyle="1" w:styleId="SC273764">
    <w:name w:val="SC.2.73764"/>
    <w:rsid w:val="005F504F"/>
    <w:rPr>
      <w:rFonts w:ascii="Century" w:hAnsi="Century" w:cs="Century" w:hint="default"/>
      <w:color w:val="000000"/>
      <w:sz w:val="72"/>
      <w:szCs w:val="72"/>
    </w:rPr>
  </w:style>
  <w:style w:type="character" w:customStyle="1" w:styleId="SC273779">
    <w:name w:val="SC.2.73779"/>
    <w:rsid w:val="005F504F"/>
    <w:rPr>
      <w:rFonts w:ascii="Century" w:hAnsi="Century" w:cs="Century" w:hint="default"/>
      <w:color w:val="000000"/>
      <w:sz w:val="40"/>
      <w:szCs w:val="40"/>
    </w:rPr>
  </w:style>
  <w:style w:type="character" w:customStyle="1" w:styleId="SC273763">
    <w:name w:val="SC.2.73763"/>
    <w:rsid w:val="005F504F"/>
    <w:rPr>
      <w:rFonts w:ascii="Century" w:hAnsi="Century" w:cs="Century" w:hint="default"/>
      <w:b/>
      <w:bCs/>
      <w:color w:val="000000"/>
    </w:rPr>
  </w:style>
  <w:style w:type="character" w:customStyle="1" w:styleId="SC4208910">
    <w:name w:val="SC.4.208910"/>
    <w:rsid w:val="005F504F"/>
    <w:rPr>
      <w:rFonts w:ascii="Century" w:hAnsi="Century" w:cs="Century" w:hint="default"/>
      <w:color w:val="000000"/>
      <w:sz w:val="28"/>
      <w:szCs w:val="28"/>
    </w:rPr>
  </w:style>
  <w:style w:type="character" w:customStyle="1" w:styleId="SC4208911">
    <w:name w:val="SC.4.208911"/>
    <w:rsid w:val="005F504F"/>
    <w:rPr>
      <w:rFonts w:ascii="Century" w:hAnsi="Century" w:cs="Century" w:hint="default"/>
      <w:color w:val="000000"/>
    </w:rPr>
  </w:style>
  <w:style w:type="character" w:customStyle="1" w:styleId="articlesubtitle">
    <w:name w:val="article_sub_title"/>
    <w:basedOn w:val="DefaultParagraphFont"/>
    <w:rsid w:val="005F504F"/>
  </w:style>
  <w:style w:type="character" w:customStyle="1" w:styleId="newsdate2">
    <w:name w:val="news_date2"/>
    <w:basedOn w:val="DefaultParagraphFont"/>
    <w:rsid w:val="005F504F"/>
  </w:style>
  <w:style w:type="character" w:customStyle="1" w:styleId="readarticleheader">
    <w:name w:val="readarticleheader"/>
    <w:basedOn w:val="DefaultParagraphFont"/>
    <w:rsid w:val="005F504F"/>
  </w:style>
  <w:style w:type="character" w:customStyle="1" w:styleId="UnderlineChar20">
    <w:name w:val="Underline Char2"/>
    <w:rsid w:val="005F504F"/>
    <w:rPr>
      <w:rFonts w:ascii="Trebuchet MS" w:hAnsi="Trebuchet MS" w:hint="default"/>
      <w:u w:val="thick"/>
      <w:lang w:val="en-US" w:eastAsia="zh-CN" w:bidi="ar-SA"/>
    </w:rPr>
  </w:style>
  <w:style w:type="character" w:customStyle="1" w:styleId="BoldUnderliningChar">
    <w:name w:val="Bold Underlining Char"/>
    <w:rsid w:val="005F504F"/>
    <w:rPr>
      <w:rFonts w:ascii="Arial Narrow" w:eastAsia="Times New Roman" w:hAnsi="Arial Narrow" w:hint="default"/>
      <w:b/>
      <w:bCs w:val="0"/>
      <w:szCs w:val="24"/>
      <w:u w:val="single"/>
      <w:lang w:val="en-GB" w:eastAsia="en-US" w:bidi="ar-SA"/>
    </w:rPr>
  </w:style>
  <w:style w:type="character" w:customStyle="1" w:styleId="medium-normal1">
    <w:name w:val="medium-normal1"/>
    <w:rsid w:val="005F504F"/>
    <w:rPr>
      <w:rFonts w:ascii="Arial" w:hAnsi="Arial" w:cs="Arial" w:hint="default"/>
      <w:b w:val="0"/>
      <w:bCs w:val="0"/>
      <w:i w:val="0"/>
      <w:iCs w:val="0"/>
      <w:sz w:val="20"/>
      <w:szCs w:val="20"/>
    </w:rPr>
  </w:style>
  <w:style w:type="character" w:customStyle="1" w:styleId="UnderlinedCardChar0">
    <w:name w:val="Underlined Card Char"/>
    <w:rsid w:val="005F504F"/>
    <w:rPr>
      <w:rFonts w:ascii="Palatino Linotype" w:hAnsi="Palatino Linotype" w:hint="default"/>
      <w:u w:val="single"/>
      <w:lang w:val="en-US" w:eastAsia="en-US" w:bidi="ar-SA"/>
    </w:rPr>
  </w:style>
  <w:style w:type="character" w:customStyle="1" w:styleId="char">
    <w:name w:val="char"/>
    <w:basedOn w:val="DefaultParagraphFont"/>
    <w:rsid w:val="005F504F"/>
  </w:style>
  <w:style w:type="character" w:customStyle="1" w:styleId="UnderlineCharCharCharCharCharChar">
    <w:name w:val="Underline Char Char Char Char Char Char"/>
    <w:rsid w:val="005F504F"/>
    <w:rPr>
      <w:rFonts w:ascii="Arial Narrow" w:hAnsi="Arial Narrow" w:hint="default"/>
      <w:szCs w:val="24"/>
      <w:u w:val="single"/>
      <w:lang w:val="en-US" w:eastAsia="en-US" w:bidi="ar-SA"/>
    </w:rPr>
  </w:style>
  <w:style w:type="character" w:customStyle="1" w:styleId="klink">
    <w:name w:val="klink"/>
    <w:basedOn w:val="DefaultParagraphFont"/>
    <w:rsid w:val="005F504F"/>
  </w:style>
  <w:style w:type="character" w:customStyle="1" w:styleId="date10">
    <w:name w:val="date1"/>
    <w:basedOn w:val="DefaultParagraphFont"/>
    <w:rsid w:val="005F504F"/>
  </w:style>
  <w:style w:type="character" w:customStyle="1" w:styleId="bolding1">
    <w:name w:val="bolding1"/>
    <w:rsid w:val="005F504F"/>
    <w:rPr>
      <w:b/>
      <w:bCs/>
    </w:rPr>
  </w:style>
  <w:style w:type="character" w:customStyle="1" w:styleId="bookoptions1">
    <w:name w:val="book_options1"/>
    <w:rsid w:val="005F504F"/>
    <w:rPr>
      <w:b/>
      <w:bCs/>
      <w:color w:val="333366"/>
    </w:rPr>
  </w:style>
  <w:style w:type="character" w:customStyle="1" w:styleId="descriptionblock">
    <w:name w:val="description block"/>
    <w:basedOn w:val="DefaultParagraphFont"/>
    <w:rsid w:val="005F504F"/>
  </w:style>
  <w:style w:type="character" w:customStyle="1" w:styleId="detailsboxblock">
    <w:name w:val="detailsbox block"/>
    <w:basedOn w:val="DefaultParagraphFont"/>
    <w:rsid w:val="005F504F"/>
  </w:style>
  <w:style w:type="character" w:customStyle="1" w:styleId="Char3">
    <w:name w:val="Char3"/>
    <w:rsid w:val="005F504F"/>
    <w:rPr>
      <w:rFonts w:ascii="Arial" w:hAnsi="Arial" w:cs="Arial" w:hint="default"/>
      <w:bCs/>
      <w:u w:val="thick"/>
      <w:lang w:val="en-US" w:eastAsia="en-US" w:bidi="ar-SA"/>
    </w:rPr>
  </w:style>
  <w:style w:type="character" w:customStyle="1" w:styleId="texto11">
    <w:name w:val="texto11"/>
    <w:rsid w:val="005F504F"/>
    <w:rPr>
      <w:rFonts w:ascii="Arial" w:hAnsi="Arial" w:cs="Arial" w:hint="default"/>
      <w:b w:val="0"/>
      <w:bCs w:val="0"/>
      <w:i w:val="0"/>
      <w:iCs w:val="0"/>
      <w:caps w:val="0"/>
      <w:color w:val="000000"/>
      <w:sz w:val="26"/>
      <w:szCs w:val="26"/>
    </w:rPr>
  </w:style>
  <w:style w:type="character" w:customStyle="1" w:styleId="CardTagChar">
    <w:name w:val="Card Tag Char"/>
    <w:rsid w:val="005F504F"/>
    <w:rPr>
      <w:rFonts w:ascii="Arial Narrow" w:hAnsi="Arial Narrow" w:hint="default"/>
      <w:b/>
      <w:bCs w:val="0"/>
      <w:sz w:val="24"/>
      <w:szCs w:val="24"/>
      <w:lang w:val="en-US" w:eastAsia="en-US" w:bidi="ar-SA"/>
    </w:rPr>
  </w:style>
  <w:style w:type="character" w:customStyle="1" w:styleId="DebateCiteCharCharChar">
    <w:name w:val="Debate Cite Char Char Char"/>
    <w:rsid w:val="005F504F"/>
    <w:rPr>
      <w:b/>
      <w:bCs w:val="0"/>
      <w:sz w:val="32"/>
      <w:szCs w:val="32"/>
      <w:lang w:val="en-US" w:eastAsia="en-US" w:bidi="ar-SA"/>
    </w:rPr>
  </w:style>
  <w:style w:type="character" w:customStyle="1" w:styleId="TagChar3">
    <w:name w:val="Tag Char3"/>
    <w:rsid w:val="005F504F"/>
    <w:rPr>
      <w:rFonts w:ascii="Palatino Linotype" w:hAnsi="Palatino Linotype" w:hint="default"/>
      <w:b/>
      <w:bCs w:val="0"/>
      <w:sz w:val="24"/>
      <w:szCs w:val="24"/>
      <w:lang w:val="en-US" w:eastAsia="en-US" w:bidi="ar-SA"/>
    </w:rPr>
  </w:style>
  <w:style w:type="character" w:customStyle="1" w:styleId="TagandCiteChar">
    <w:name w:val="Tag and Cite Char"/>
    <w:rsid w:val="005F504F"/>
    <w:rPr>
      <w:color w:val="333333"/>
      <w:sz w:val="22"/>
      <w:szCs w:val="22"/>
      <w:lang w:val="en-US" w:eastAsia="en-US" w:bidi="ar-SA"/>
    </w:rPr>
  </w:style>
  <w:style w:type="character" w:customStyle="1" w:styleId="Style10ptBold">
    <w:name w:val="Style 10 pt Bold"/>
    <w:rsid w:val="005F504F"/>
    <w:rPr>
      <w:b/>
      <w:bCs/>
      <w:sz w:val="20"/>
    </w:rPr>
  </w:style>
  <w:style w:type="character" w:customStyle="1" w:styleId="text9">
    <w:name w:val="text9"/>
    <w:basedOn w:val="DefaultParagraphFont"/>
    <w:rsid w:val="005F504F"/>
  </w:style>
  <w:style w:type="character" w:customStyle="1" w:styleId="text21">
    <w:name w:val="text21"/>
    <w:basedOn w:val="DefaultParagraphFont"/>
    <w:rsid w:val="005F504F"/>
  </w:style>
  <w:style w:type="character" w:customStyle="1" w:styleId="text19">
    <w:name w:val="text19"/>
    <w:basedOn w:val="DefaultParagraphFont"/>
    <w:rsid w:val="005F504F"/>
  </w:style>
  <w:style w:type="character" w:customStyle="1" w:styleId="term2">
    <w:name w:val="term2"/>
    <w:rsid w:val="005F504F"/>
    <w:rPr>
      <w:b/>
      <w:bCs/>
    </w:rPr>
  </w:style>
  <w:style w:type="character" w:customStyle="1" w:styleId="pmterms12">
    <w:name w:val="pmterms12"/>
    <w:rsid w:val="005F504F"/>
    <w:rPr>
      <w:b/>
      <w:bCs/>
      <w:i w:val="0"/>
      <w:iCs w:val="0"/>
      <w:color w:val="000000"/>
    </w:rPr>
  </w:style>
  <w:style w:type="character" w:customStyle="1" w:styleId="ToReadChar">
    <w:name w:val="To Read Char"/>
    <w:rsid w:val="005F504F"/>
    <w:rPr>
      <w:rFonts w:ascii="Verdana" w:hAnsi="Verdana" w:hint="default"/>
      <w:b/>
      <w:bCs w:val="0"/>
      <w:szCs w:val="24"/>
      <w:u w:val="single"/>
      <w:lang w:val="en-US" w:eastAsia="en-US" w:bidi="ar-SA"/>
    </w:rPr>
  </w:style>
  <w:style w:type="character" w:customStyle="1" w:styleId="ToReadCharChar">
    <w:name w:val="To Read Char Char"/>
    <w:rsid w:val="005F504F"/>
    <w:rPr>
      <w:rFonts w:ascii="Verdana" w:hAnsi="Verdana" w:hint="default"/>
      <w:b/>
      <w:bCs w:val="0"/>
      <w:szCs w:val="24"/>
      <w:u w:val="single"/>
      <w:lang w:val="en-US" w:eastAsia="en-US" w:bidi="ar-SA"/>
    </w:rPr>
  </w:style>
  <w:style w:type="character" w:customStyle="1" w:styleId="bio">
    <w:name w:val="bio"/>
    <w:basedOn w:val="DefaultParagraphFont"/>
    <w:rsid w:val="005F504F"/>
  </w:style>
  <w:style w:type="character" w:customStyle="1" w:styleId="storytextstyle">
    <w:name w:val="storytextstyle"/>
    <w:basedOn w:val="DefaultParagraphFont"/>
    <w:rsid w:val="005F504F"/>
  </w:style>
  <w:style w:type="character" w:customStyle="1" w:styleId="cardunderlinedCharChar">
    <w:name w:val="card underlined Char Char"/>
    <w:rsid w:val="005F504F"/>
    <w:rPr>
      <w:rFonts w:ascii="Arial" w:hAnsi="Arial" w:cs="Arial" w:hint="default"/>
      <w:sz w:val="22"/>
      <w:szCs w:val="24"/>
      <w:u w:val="single"/>
      <w:lang w:val="en-US" w:eastAsia="en-US" w:bidi="ar-SA"/>
    </w:rPr>
  </w:style>
  <w:style w:type="character" w:customStyle="1" w:styleId="Style2Char0">
    <w:name w:val="Style2 Char"/>
    <w:rsid w:val="005F504F"/>
    <w:rPr>
      <w:rFonts w:ascii="Book Antiqua" w:hAnsi="Book Antiqua" w:hint="default"/>
      <w:u w:val="thick"/>
      <w:lang w:val="en-US" w:eastAsia="en-US" w:bidi="ar-SA"/>
    </w:rPr>
  </w:style>
  <w:style w:type="character" w:customStyle="1" w:styleId="Style2Char1">
    <w:name w:val="Style2 Char1"/>
    <w:rsid w:val="005F504F"/>
    <w:rPr>
      <w:rFonts w:ascii="Book Antiqua" w:hAnsi="Book Antiqua" w:hint="default"/>
      <w:szCs w:val="24"/>
      <w:u w:val="thick"/>
      <w:lang w:val="en-US" w:eastAsia="en-US" w:bidi="ar-SA"/>
    </w:rPr>
  </w:style>
  <w:style w:type="character" w:customStyle="1" w:styleId="articlehead21">
    <w:name w:val="articlehead21"/>
    <w:rsid w:val="005F504F"/>
    <w:rPr>
      <w:rFonts w:ascii="Arial" w:hAnsi="Arial" w:cs="Arial" w:hint="default"/>
      <w:b/>
      <w:bCs/>
      <w:color w:val="660000"/>
      <w:sz w:val="20"/>
      <w:szCs w:val="20"/>
    </w:rPr>
  </w:style>
  <w:style w:type="character" w:customStyle="1" w:styleId="TagCiteChar1">
    <w:name w:val="Tag/Cite Char1"/>
    <w:rsid w:val="005F504F"/>
    <w:rPr>
      <w:b/>
      <w:bCs w:val="0"/>
      <w:lang w:val="en-US" w:eastAsia="en-US" w:bidi="ar-SA"/>
    </w:rPr>
  </w:style>
  <w:style w:type="character" w:customStyle="1" w:styleId="goohl2">
    <w:name w:val="goohl2"/>
    <w:basedOn w:val="DefaultParagraphFont"/>
    <w:rsid w:val="005F504F"/>
  </w:style>
  <w:style w:type="character" w:customStyle="1" w:styleId="CardCharChar0">
    <w:name w:val="Card Char Char"/>
    <w:rsid w:val="005F504F"/>
    <w:rPr>
      <w:lang w:val="en-US" w:eastAsia="en-US" w:bidi="ar-SA"/>
    </w:rPr>
  </w:style>
  <w:style w:type="character" w:customStyle="1" w:styleId="BriefTitle1Char">
    <w:name w:val="Brief Title 1 Char"/>
    <w:rsid w:val="005F504F"/>
    <w:rPr>
      <w:b/>
      <w:bCs w:val="0"/>
      <w:u w:val="single"/>
      <w:lang w:val="en-US" w:eastAsia="en-US" w:bidi="ar-SA"/>
    </w:rPr>
  </w:style>
  <w:style w:type="character" w:customStyle="1" w:styleId="TagCiteCharChar">
    <w:name w:val="Tag/Cite Char Char"/>
    <w:rsid w:val="005F504F"/>
    <w:rPr>
      <w:b/>
      <w:bCs w:val="0"/>
      <w:lang w:val="en-US" w:eastAsia="en-US" w:bidi="ar-SA"/>
    </w:rPr>
  </w:style>
  <w:style w:type="character" w:customStyle="1" w:styleId="btx">
    <w:name w:val="btx"/>
    <w:basedOn w:val="DefaultParagraphFont"/>
    <w:rsid w:val="005F504F"/>
  </w:style>
  <w:style w:type="character" w:customStyle="1" w:styleId="CardChar1">
    <w:name w:val="Card Char1"/>
    <w:rsid w:val="005F504F"/>
    <w:rPr>
      <w:lang w:val="en-US" w:eastAsia="en-US" w:bidi="ar-SA"/>
    </w:rPr>
  </w:style>
  <w:style w:type="character" w:customStyle="1" w:styleId="prodgeneral1">
    <w:name w:val="prodgeneral1"/>
    <w:rsid w:val="005F504F"/>
    <w:rPr>
      <w:rFonts w:ascii="Verdana" w:hAnsi="Verdana" w:hint="default"/>
      <w:b w:val="0"/>
      <w:bCs w:val="0"/>
      <w:caps w:val="0"/>
      <w:color w:val="000000"/>
      <w:spacing w:val="0"/>
      <w:sz w:val="16"/>
      <w:szCs w:val="16"/>
    </w:rPr>
  </w:style>
  <w:style w:type="character" w:customStyle="1" w:styleId="summary1">
    <w:name w:val="summary1"/>
    <w:rsid w:val="005F504F"/>
    <w:rPr>
      <w:rFonts w:ascii="Arial" w:hAnsi="Arial" w:cs="Arial" w:hint="default"/>
      <w:sz w:val="18"/>
      <w:szCs w:val="18"/>
    </w:rPr>
  </w:style>
  <w:style w:type="character" w:customStyle="1" w:styleId="text3">
    <w:name w:val="text3"/>
    <w:basedOn w:val="DefaultParagraphFont"/>
    <w:rsid w:val="005F504F"/>
  </w:style>
  <w:style w:type="character" w:customStyle="1" w:styleId="cardtextsmallChar">
    <w:name w:val="card text small Char"/>
    <w:rsid w:val="005F504F"/>
    <w:rPr>
      <w:rFonts w:ascii="Arial Narrow" w:hAnsi="Arial Narrow" w:hint="default"/>
      <w:sz w:val="16"/>
      <w:szCs w:val="24"/>
      <w:lang w:val="en-US" w:eastAsia="en-US" w:bidi="ar-SA"/>
    </w:rPr>
  </w:style>
  <w:style w:type="character" w:customStyle="1" w:styleId="countrytitle1">
    <w:name w:val="countrytitle1"/>
    <w:rsid w:val="005F504F"/>
    <w:rPr>
      <w:rFonts w:ascii="Verdana" w:hAnsi="Verdana" w:hint="default"/>
      <w:b/>
      <w:bCs/>
      <w:color w:val="293643"/>
      <w:sz w:val="24"/>
      <w:szCs w:val="24"/>
    </w:rPr>
  </w:style>
  <w:style w:type="character" w:customStyle="1" w:styleId="storyheader1">
    <w:name w:val="storyheader1"/>
    <w:rsid w:val="005F504F"/>
    <w:rPr>
      <w:rFonts w:ascii="Verdana" w:hAnsi="Verdana" w:hint="default"/>
      <w:b/>
      <w:bCs/>
      <w:color w:val="000000"/>
      <w:sz w:val="21"/>
      <w:szCs w:val="21"/>
    </w:rPr>
  </w:style>
  <w:style w:type="character" w:customStyle="1" w:styleId="cardunderlinedChar0">
    <w:name w:val="card underlined Char"/>
    <w:rsid w:val="005F504F"/>
    <w:rPr>
      <w:rFonts w:ascii="Arial" w:hAnsi="Arial" w:cs="Arial" w:hint="default"/>
      <w:sz w:val="22"/>
      <w:szCs w:val="24"/>
      <w:u w:val="single"/>
      <w:lang w:val="en-US" w:eastAsia="en-US" w:bidi="ar-SA"/>
    </w:rPr>
  </w:style>
  <w:style w:type="character" w:customStyle="1" w:styleId="article1">
    <w:name w:val="article1"/>
    <w:rsid w:val="005F504F"/>
    <w:rPr>
      <w:rFonts w:ascii="Verdana" w:hAnsi="Verdana" w:hint="default"/>
      <w:color w:val="333333"/>
      <w:sz w:val="16"/>
      <w:szCs w:val="16"/>
    </w:rPr>
  </w:style>
  <w:style w:type="character" w:customStyle="1" w:styleId="story-posted-date1">
    <w:name w:val="story-posted-date1"/>
    <w:rsid w:val="005F504F"/>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5F504F"/>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5F504F"/>
  </w:style>
  <w:style w:type="character" w:customStyle="1" w:styleId="textmedium">
    <w:name w:val="textmedium"/>
    <w:basedOn w:val="DefaultParagraphFont"/>
    <w:rsid w:val="005F504F"/>
  </w:style>
  <w:style w:type="character" w:customStyle="1" w:styleId="citation1">
    <w:name w:val="citation1"/>
    <w:rsid w:val="005F504F"/>
    <w:rPr>
      <w:rFonts w:ascii="Verdana" w:hAnsi="Verdana" w:hint="default"/>
      <w:sz w:val="17"/>
      <w:szCs w:val="17"/>
    </w:rPr>
  </w:style>
  <w:style w:type="character" w:customStyle="1" w:styleId="hithighlite">
    <w:name w:val="hithighlite"/>
    <w:basedOn w:val="DefaultParagraphFont"/>
    <w:rsid w:val="005F504F"/>
  </w:style>
  <w:style w:type="character" w:customStyle="1" w:styleId="articlecontent">
    <w:name w:val="articlecontent"/>
    <w:basedOn w:val="DefaultParagraphFont"/>
    <w:rsid w:val="005F504F"/>
  </w:style>
  <w:style w:type="character" w:customStyle="1" w:styleId="fource1">
    <w:name w:val="fource1"/>
    <w:rsid w:val="005F504F"/>
    <w:rPr>
      <w:sz w:val="34"/>
      <w:szCs w:val="34"/>
    </w:rPr>
  </w:style>
  <w:style w:type="character" w:customStyle="1" w:styleId="LanguageStrikeChar">
    <w:name w:val="Language Strike Char"/>
    <w:rsid w:val="005F504F"/>
    <w:rPr>
      <w:rFonts w:ascii="Arial Narrow" w:hAnsi="Arial Narrow" w:hint="default"/>
      <w:strike/>
      <w:szCs w:val="24"/>
      <w:lang w:val="en-US" w:eastAsia="en-US" w:bidi="ar-SA"/>
    </w:rPr>
  </w:style>
  <w:style w:type="character" w:customStyle="1" w:styleId="normal11">
    <w:name w:val="normal1"/>
    <w:basedOn w:val="DefaultParagraphFont"/>
    <w:rsid w:val="005F504F"/>
  </w:style>
  <w:style w:type="character" w:customStyle="1" w:styleId="ds">
    <w:name w:val="ds"/>
    <w:basedOn w:val="DefaultParagraphFont"/>
    <w:rsid w:val="005F504F"/>
  </w:style>
  <w:style w:type="character" w:customStyle="1" w:styleId="UnderliningChar1">
    <w:name w:val="Underlining Char1"/>
    <w:rsid w:val="005F504F"/>
    <w:rPr>
      <w:rFonts w:ascii="Arial Narrow" w:hAnsi="Arial Narrow" w:hint="default"/>
      <w:szCs w:val="24"/>
      <w:u w:val="single"/>
      <w:lang w:val="en-US" w:eastAsia="en-US" w:bidi="ar-SA"/>
    </w:rPr>
  </w:style>
  <w:style w:type="character" w:customStyle="1" w:styleId="UnderliningChar2">
    <w:name w:val="Underlining Char2"/>
    <w:rsid w:val="005F504F"/>
    <w:rPr>
      <w:rFonts w:ascii="Arial Narrow" w:hAnsi="Arial Narrow" w:hint="default"/>
      <w:szCs w:val="24"/>
      <w:u w:val="single"/>
      <w:lang w:val="en-US" w:eastAsia="en-US" w:bidi="ar-SA"/>
    </w:rPr>
  </w:style>
  <w:style w:type="character" w:customStyle="1" w:styleId="MicroTextChar1">
    <w:name w:val="MicroText Char1"/>
    <w:rsid w:val="005F504F"/>
    <w:rPr>
      <w:rFonts w:ascii="Arial Narrow" w:hAnsi="Arial Narrow" w:hint="default"/>
      <w:sz w:val="12"/>
      <w:szCs w:val="24"/>
      <w:lang w:val="en-US" w:eastAsia="en-US" w:bidi="ar-SA"/>
    </w:rPr>
  </w:style>
  <w:style w:type="character" w:customStyle="1" w:styleId="DefaultPara">
    <w:name w:val="Default Para"/>
    <w:rsid w:val="005F504F"/>
    <w:rPr>
      <w:sz w:val="20"/>
    </w:rPr>
  </w:style>
  <w:style w:type="character" w:customStyle="1" w:styleId="SYSHYPERTEXT">
    <w:name w:val="SYS_HYPERTEXT"/>
    <w:rsid w:val="005F504F"/>
    <w:rPr>
      <w:color w:val="0000FF"/>
      <w:u w:val="single"/>
    </w:rPr>
  </w:style>
  <w:style w:type="character" w:customStyle="1" w:styleId="Hyperlink1">
    <w:name w:val="Hyperlink1"/>
    <w:rsid w:val="005F504F"/>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5F504F"/>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5F504F"/>
    <w:rPr>
      <w:rFonts w:ascii="Arial Narrow" w:hAnsi="Arial Narrow" w:hint="default"/>
      <w:noProof w:val="0"/>
      <w:szCs w:val="24"/>
      <w:u w:val="single"/>
      <w:lang w:val="en-US" w:eastAsia="en-US" w:bidi="ar-SA"/>
    </w:rPr>
  </w:style>
  <w:style w:type="character" w:customStyle="1" w:styleId="BlockHeading1Char">
    <w:name w:val="Block Heading 1 Char"/>
    <w:rsid w:val="005F504F"/>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5F504F"/>
    <w:rPr>
      <w:b/>
      <w:bCs w:val="0"/>
      <w:sz w:val="24"/>
      <w:szCs w:val="24"/>
      <w:u w:val="single"/>
      <w:lang w:val="en-US" w:eastAsia="en-US" w:bidi="ar-SA"/>
    </w:rPr>
  </w:style>
  <w:style w:type="character" w:customStyle="1" w:styleId="StyleTagTimesNewRomanChar">
    <w:name w:val="Style Tag + Times New Roman Char"/>
    <w:rsid w:val="005F504F"/>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F504F"/>
    <w:rPr>
      <w:rFonts w:ascii="Arial Narrow" w:hAnsi="Arial Narrow" w:cs="Arial" w:hint="default"/>
      <w:b/>
      <w:bCs/>
      <w:iCs/>
      <w:sz w:val="24"/>
      <w:szCs w:val="28"/>
      <w:lang w:val="en-US" w:eastAsia="en-US" w:bidi="ar-SA"/>
    </w:rPr>
  </w:style>
  <w:style w:type="character" w:customStyle="1" w:styleId="UnderliningCharChar">
    <w:name w:val="Underlining Char Char"/>
    <w:rsid w:val="005F504F"/>
    <w:rPr>
      <w:rFonts w:ascii="Arial Narrow" w:hAnsi="Arial Narrow" w:hint="default"/>
      <w:szCs w:val="24"/>
      <w:u w:val="single"/>
      <w:lang w:val="en-US" w:eastAsia="en-US" w:bidi="ar-SA"/>
    </w:rPr>
  </w:style>
  <w:style w:type="character" w:customStyle="1" w:styleId="StyleArialNarrow12ptBold">
    <w:name w:val="Style Arial Narrow 12 pt Bold"/>
    <w:rsid w:val="005F504F"/>
    <w:rPr>
      <w:rFonts w:ascii="Arial Narrow" w:hAnsi="Arial Narrow" w:hint="default"/>
      <w:b/>
      <w:bCs/>
      <w:sz w:val="24"/>
    </w:rPr>
  </w:style>
  <w:style w:type="character" w:customStyle="1" w:styleId="Style1CharChar">
    <w:name w:val="Style1 Char Char"/>
    <w:rsid w:val="005F504F"/>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5F504F"/>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5F504F"/>
    <w:rPr>
      <w:u w:val="single"/>
    </w:rPr>
  </w:style>
  <w:style w:type="character" w:customStyle="1" w:styleId="UnderlinedCharChar1">
    <w:name w:val="Underlined Char Char1"/>
    <w:rsid w:val="005F504F"/>
    <w:rPr>
      <w:rFonts w:ascii="Bell MT" w:eastAsia="Times New Roman" w:hAnsi="Bell MT" w:hint="default"/>
      <w:bCs/>
      <w:iCs/>
      <w:sz w:val="22"/>
      <w:u w:val="single"/>
    </w:rPr>
  </w:style>
  <w:style w:type="character" w:customStyle="1" w:styleId="Heading2CharChar2">
    <w:name w:val="Heading 2 Char Char2"/>
    <w:rsid w:val="005F504F"/>
    <w:rPr>
      <w:rFonts w:ascii="Arial" w:hAnsi="Arial" w:cs="Arial" w:hint="default"/>
      <w:b/>
      <w:bCs/>
      <w:iCs/>
      <w:sz w:val="22"/>
      <w:szCs w:val="28"/>
      <w:lang w:val="en-US" w:eastAsia="en-US" w:bidi="ar-SA"/>
    </w:rPr>
  </w:style>
  <w:style w:type="character" w:customStyle="1" w:styleId="doctitle">
    <w:name w:val="doctitle"/>
    <w:rsid w:val="005F504F"/>
  </w:style>
  <w:style w:type="character" w:customStyle="1" w:styleId="cardtext-underlined0">
    <w:name w:val="card text- underlined"/>
    <w:rsid w:val="005F504F"/>
    <w:rPr>
      <w:rFonts w:ascii="Garamond" w:hAnsi="Garamond" w:hint="default"/>
      <w:u w:val="single"/>
    </w:rPr>
  </w:style>
  <w:style w:type="character" w:customStyle="1" w:styleId="BodyText1">
    <w:name w:val="Body Text1"/>
    <w:basedOn w:val="DefaultParagraphFont"/>
    <w:rsid w:val="005F504F"/>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5F504F"/>
  </w:style>
  <w:style w:type="character" w:customStyle="1" w:styleId="BriefTitleChar">
    <w:name w:val="Brief Title Char"/>
    <w:basedOn w:val="DefaultParagraphFont"/>
    <w:rsid w:val="005F504F"/>
    <w:rPr>
      <w:b/>
      <w:bCs w:val="0"/>
      <w:sz w:val="24"/>
      <w:szCs w:val="24"/>
      <w:u w:val="single"/>
      <w:lang w:val="en-US" w:eastAsia="en-US" w:bidi="ar-SA"/>
    </w:rPr>
  </w:style>
  <w:style w:type="character" w:customStyle="1" w:styleId="BriefTitle2Char">
    <w:name w:val="Brief Title 2 Char"/>
    <w:basedOn w:val="BriefTitleChar"/>
    <w:rsid w:val="005F504F"/>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5F504F"/>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5F504F"/>
    <w:rPr>
      <w:rFonts w:ascii="Georgia" w:hAnsi="Georgia" w:hint="default"/>
      <w:b/>
      <w:bCs w:val="0"/>
      <w:sz w:val="24"/>
    </w:rPr>
  </w:style>
  <w:style w:type="character" w:customStyle="1" w:styleId="Emphasis20">
    <w:name w:val="Emphasis 2"/>
    <w:uiPriority w:val="1"/>
    <w:qFormat/>
    <w:rsid w:val="005F504F"/>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5F504F"/>
    <w:rPr>
      <w:rFonts w:ascii="AGaramond" w:hAnsi="AGaramond" w:cs="AGaramond" w:hint="default"/>
      <w:color w:val="211D1E"/>
      <w:sz w:val="14"/>
      <w:szCs w:val="14"/>
    </w:rPr>
  </w:style>
  <w:style w:type="character" w:customStyle="1" w:styleId="CharacterStyle2">
    <w:name w:val="Character Style 2"/>
    <w:uiPriority w:val="99"/>
    <w:rsid w:val="005F504F"/>
    <w:rPr>
      <w:sz w:val="20"/>
      <w:szCs w:val="20"/>
    </w:rPr>
  </w:style>
  <w:style w:type="character" w:customStyle="1" w:styleId="cross-head">
    <w:name w:val="cross-head"/>
    <w:rsid w:val="005F504F"/>
  </w:style>
  <w:style w:type="character" w:customStyle="1" w:styleId="dateline">
    <w:name w:val="dateline"/>
    <w:rsid w:val="005F504F"/>
  </w:style>
  <w:style w:type="character" w:customStyle="1" w:styleId="Subtitle1">
    <w:name w:val="Subtitle1"/>
    <w:rsid w:val="005F504F"/>
  </w:style>
  <w:style w:type="character" w:customStyle="1" w:styleId="metaorigin">
    <w:name w:val="meta_origin"/>
    <w:rsid w:val="005F504F"/>
  </w:style>
  <w:style w:type="character" w:customStyle="1" w:styleId="mandelbrotrefrag">
    <w:name w:val="mandelbrot_refrag"/>
    <w:rsid w:val="005F504F"/>
  </w:style>
  <w:style w:type="character" w:customStyle="1" w:styleId="eminfo">
    <w:name w:val="eminfo"/>
    <w:rsid w:val="005F504F"/>
  </w:style>
  <w:style w:type="character" w:customStyle="1" w:styleId="emhighlight">
    <w:name w:val="emhighlight"/>
    <w:rsid w:val="005F504F"/>
  </w:style>
  <w:style w:type="character" w:customStyle="1" w:styleId="name">
    <w:name w:val="name"/>
    <w:rsid w:val="005F504F"/>
  </w:style>
  <w:style w:type="character" w:customStyle="1" w:styleId="tkrname">
    <w:name w:val="tkrname"/>
    <w:rsid w:val="005F504F"/>
  </w:style>
  <w:style w:type="character" w:customStyle="1" w:styleId="tkrchange">
    <w:name w:val="tkrchange"/>
    <w:rsid w:val="005F504F"/>
  </w:style>
  <w:style w:type="character" w:customStyle="1" w:styleId="source-org">
    <w:name w:val="source-org"/>
    <w:rsid w:val="005F504F"/>
  </w:style>
  <w:style w:type="character" w:customStyle="1" w:styleId="updated">
    <w:name w:val="updated"/>
    <w:rsid w:val="005F504F"/>
  </w:style>
  <w:style w:type="character" w:customStyle="1" w:styleId="last">
    <w:name w:val="last"/>
    <w:rsid w:val="005F504F"/>
  </w:style>
  <w:style w:type="character" w:customStyle="1" w:styleId="Style11ptBoldUnderline1">
    <w:name w:val="Style 11 pt Bold Underline1"/>
    <w:rsid w:val="005F504F"/>
    <w:rPr>
      <w:b/>
      <w:bCs/>
      <w:sz w:val="20"/>
      <w:u w:val="single"/>
    </w:rPr>
  </w:style>
  <w:style w:type="character" w:customStyle="1" w:styleId="StyleStyleunderlineBold11pt">
    <w:name w:val="Style Style underline + Bold + 11 pt"/>
    <w:rsid w:val="005F504F"/>
    <w:rPr>
      <w:bCs/>
      <w:sz w:val="20"/>
      <w:u w:val="single"/>
    </w:rPr>
  </w:style>
  <w:style w:type="character" w:customStyle="1" w:styleId="StyleunderlineAsianTimesNewRomanBold">
    <w:name w:val="Style underline + (Asian) Times New Roman Bold"/>
    <w:rsid w:val="005F504F"/>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5F504F"/>
    <w:rPr>
      <w:b/>
      <w:bCs/>
      <w:sz w:val="20"/>
      <w:u w:val="single"/>
      <w:bdr w:val="single" w:sz="4" w:space="0" w:color="auto" w:frame="1"/>
    </w:rPr>
  </w:style>
  <w:style w:type="character" w:customStyle="1" w:styleId="A5">
    <w:name w:val="A5"/>
    <w:uiPriority w:val="99"/>
    <w:rsid w:val="005F504F"/>
    <w:rPr>
      <w:rFonts w:ascii="Times New Roman" w:hAnsi="Times New Roman" w:cs="Times New Roman" w:hint="default"/>
      <w:color w:val="000000"/>
      <w:sz w:val="13"/>
      <w:szCs w:val="13"/>
    </w:rPr>
  </w:style>
  <w:style w:type="character" w:customStyle="1" w:styleId="quotepeekbase">
    <w:name w:val="quotepeekbase"/>
    <w:rsid w:val="005F504F"/>
  </w:style>
  <w:style w:type="character" w:customStyle="1" w:styleId="cardChar10">
    <w:name w:val="card Char1"/>
    <w:rsid w:val="005F504F"/>
    <w:rPr>
      <w:rFonts w:ascii="Calibri" w:eastAsia="Calibri" w:hAnsi="Calibri" w:cs="Calibri" w:hint="default"/>
      <w:sz w:val="24"/>
      <w:szCs w:val="22"/>
      <w:lang w:val="x-none" w:eastAsia="x-none"/>
    </w:rPr>
  </w:style>
  <w:style w:type="character" w:customStyle="1" w:styleId="NormalCard">
    <w:name w:val="Normal Card"/>
    <w:uiPriority w:val="1"/>
    <w:qFormat/>
    <w:rsid w:val="005F504F"/>
    <w:rPr>
      <w:rFonts w:ascii="Times New Roman" w:hAnsi="Times New Roman" w:cs="Times New Roman" w:hint="default"/>
      <w:sz w:val="24"/>
    </w:rPr>
  </w:style>
  <w:style w:type="character" w:customStyle="1" w:styleId="HighlightedUnderline0">
    <w:name w:val="Highlighted Underline"/>
    <w:uiPriority w:val="1"/>
    <w:qFormat/>
    <w:rsid w:val="005F504F"/>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5F504F"/>
    <w:rPr>
      <w:rFonts w:ascii="Times New Roman" w:hAnsi="Times New Roman" w:cs="Times New Roman" w:hint="default"/>
      <w:sz w:val="16"/>
      <w:szCs w:val="16"/>
    </w:rPr>
  </w:style>
  <w:style w:type="character" w:customStyle="1" w:styleId="timebox">
    <w:name w:val="timebox"/>
    <w:rsid w:val="005F504F"/>
  </w:style>
  <w:style w:type="character" w:customStyle="1" w:styleId="Heading2Subtext">
    <w:name w:val="Heading 2 Subtext"/>
    <w:rsid w:val="005F504F"/>
    <w:rPr>
      <w:rFonts w:ascii="Times New Roman" w:hAnsi="Times New Roman" w:cs="Times New Roman" w:hint="default"/>
      <w:sz w:val="16"/>
    </w:rPr>
  </w:style>
  <w:style w:type="character" w:customStyle="1" w:styleId="-SmallText-">
    <w:name w:val="-Small Text-"/>
    <w:rsid w:val="005F504F"/>
    <w:rPr>
      <w:rFonts w:ascii="Garamond" w:hAnsi="Garamond" w:hint="default"/>
      <w:sz w:val="16"/>
    </w:rPr>
  </w:style>
  <w:style w:type="character" w:customStyle="1" w:styleId="label">
    <w:name w:val="label"/>
    <w:rsid w:val="005F504F"/>
  </w:style>
  <w:style w:type="character" w:customStyle="1" w:styleId="BoldUnderlineCharChar">
    <w:name w:val="BoldUnderline Char Char"/>
    <w:rsid w:val="005F504F"/>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5F504F"/>
  </w:style>
  <w:style w:type="character" w:customStyle="1" w:styleId="FontStyle477">
    <w:name w:val="Font Style477"/>
    <w:basedOn w:val="DefaultParagraphFont"/>
    <w:uiPriority w:val="99"/>
    <w:rsid w:val="005F504F"/>
    <w:rPr>
      <w:rFonts w:ascii="Times New Roman" w:hAnsi="Times New Roman" w:cs="Times New Roman" w:hint="default"/>
      <w:sz w:val="18"/>
      <w:szCs w:val="18"/>
    </w:rPr>
  </w:style>
  <w:style w:type="character" w:customStyle="1" w:styleId="FontStyle505">
    <w:name w:val="Font Style505"/>
    <w:basedOn w:val="DefaultParagraphFont"/>
    <w:uiPriority w:val="99"/>
    <w:rsid w:val="005F504F"/>
    <w:rPr>
      <w:rFonts w:ascii="Times New Roman" w:hAnsi="Times New Roman" w:cs="Times New Roman" w:hint="default"/>
      <w:sz w:val="18"/>
      <w:szCs w:val="18"/>
    </w:rPr>
  </w:style>
  <w:style w:type="character" w:customStyle="1" w:styleId="FontStyle514">
    <w:name w:val="Font Style514"/>
    <w:basedOn w:val="DefaultParagraphFont"/>
    <w:uiPriority w:val="99"/>
    <w:rsid w:val="005F504F"/>
    <w:rPr>
      <w:rFonts w:ascii="Times New Roman" w:hAnsi="Times New Roman" w:cs="Times New Roman" w:hint="default"/>
      <w:sz w:val="14"/>
      <w:szCs w:val="14"/>
    </w:rPr>
  </w:style>
  <w:style w:type="character" w:customStyle="1" w:styleId="FontStyle500">
    <w:name w:val="Font Style500"/>
    <w:basedOn w:val="DefaultParagraphFont"/>
    <w:uiPriority w:val="99"/>
    <w:rsid w:val="005F504F"/>
    <w:rPr>
      <w:rFonts w:ascii="Times New Roman" w:hAnsi="Times New Roman" w:cs="Times New Roman" w:hint="default"/>
      <w:b/>
      <w:bCs/>
      <w:sz w:val="16"/>
      <w:szCs w:val="16"/>
    </w:rPr>
  </w:style>
  <w:style w:type="character" w:customStyle="1" w:styleId="CardCite1">
    <w:name w:val="CardCite1"/>
    <w:qFormat/>
    <w:rsid w:val="005F504F"/>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5F504F"/>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F504F"/>
    <w:rPr>
      <w:rFonts w:ascii="Times New Roman" w:hAnsi="Times New Roman" w:cs="Times New Roman" w:hint="default"/>
      <w:b/>
      <w:bCs/>
      <w:sz w:val="22"/>
      <w:szCs w:val="22"/>
    </w:rPr>
  </w:style>
  <w:style w:type="character" w:customStyle="1" w:styleId="CharacterStyle3">
    <w:name w:val="Character Style 3"/>
    <w:uiPriority w:val="99"/>
    <w:rsid w:val="005F504F"/>
    <w:rPr>
      <w:rFonts w:ascii="Bookman Old Style" w:hAnsi="Bookman Old Style" w:cs="Bookman Old Style" w:hint="default"/>
      <w:spacing w:val="-5"/>
      <w:sz w:val="18"/>
      <w:szCs w:val="18"/>
    </w:rPr>
  </w:style>
  <w:style w:type="character" w:customStyle="1" w:styleId="Style8pt1">
    <w:name w:val="Style 8 pt1"/>
    <w:rsid w:val="005F504F"/>
    <w:rPr>
      <w:rFonts w:ascii="Georgia" w:hAnsi="Georgia" w:hint="default"/>
      <w:sz w:val="16"/>
    </w:rPr>
  </w:style>
  <w:style w:type="character" w:customStyle="1" w:styleId="UnderlineStyleChar7">
    <w:name w:val="Underline Style Char7"/>
    <w:rsid w:val="005F504F"/>
    <w:rPr>
      <w:rFonts w:ascii="Garamond" w:hAnsi="Garamond" w:hint="default"/>
      <w:sz w:val="22"/>
      <w:szCs w:val="24"/>
      <w:u w:val="single"/>
      <w:lang w:val="en-US" w:eastAsia="en-US" w:bidi="ar-SA"/>
    </w:rPr>
  </w:style>
  <w:style w:type="character" w:customStyle="1" w:styleId="StyleArial6ptBold">
    <w:name w:val="Style Arial 6 pt Bold"/>
    <w:rsid w:val="005F504F"/>
    <w:rPr>
      <w:rFonts w:ascii="Arial" w:hAnsi="Arial" w:cs="Arial" w:hint="default"/>
      <w:bCs/>
      <w:sz w:val="12"/>
    </w:rPr>
  </w:style>
  <w:style w:type="character" w:customStyle="1" w:styleId="Heading2Char5">
    <w:name w:val="Heading 2 Char5"/>
    <w:rsid w:val="005F504F"/>
    <w:rPr>
      <w:rFonts w:ascii="Garamond" w:hAnsi="Garamond" w:cs="Arial" w:hint="default"/>
      <w:b/>
      <w:bCs/>
      <w:iCs/>
      <w:sz w:val="24"/>
      <w:szCs w:val="28"/>
      <w:lang w:val="en-US" w:eastAsia="en-US" w:bidi="ar-SA"/>
    </w:rPr>
  </w:style>
  <w:style w:type="character" w:customStyle="1" w:styleId="TagGreg">
    <w:name w:val="TagGreg"/>
    <w:uiPriority w:val="1"/>
    <w:qFormat/>
    <w:rsid w:val="005F504F"/>
    <w:rPr>
      <w:b/>
      <w:bCs w:val="0"/>
      <w:sz w:val="24"/>
    </w:rPr>
  </w:style>
  <w:style w:type="character" w:customStyle="1" w:styleId="StyleDebateUnderline10pt">
    <w:name w:val="Style Debate Underline + 10 pt"/>
    <w:rsid w:val="005F504F"/>
    <w:rPr>
      <w:rFonts w:ascii="Times New Roman" w:hAnsi="Times New Roman" w:cs="Times New Roman" w:hint="default"/>
      <w:sz w:val="20"/>
      <w:szCs w:val="20"/>
      <w:u w:val="single"/>
    </w:rPr>
  </w:style>
  <w:style w:type="character" w:customStyle="1" w:styleId="underlinedCharChar0">
    <w:name w:val="underlined Char Char"/>
    <w:locked/>
    <w:rsid w:val="005F504F"/>
    <w:rPr>
      <w:u w:val="single"/>
    </w:rPr>
  </w:style>
  <w:style w:type="character" w:customStyle="1" w:styleId="SourceBold">
    <w:name w:val="Source Bold"/>
    <w:rsid w:val="005F504F"/>
    <w:rPr>
      <w:rFonts w:ascii="Arial Narrow" w:hAnsi="Arial Narrow" w:hint="default"/>
      <w:b/>
      <w:bCs w:val="0"/>
      <w:strike w:val="0"/>
      <w:dstrike w:val="0"/>
      <w:sz w:val="24"/>
      <w:u w:val="none"/>
      <w:effect w:val="none"/>
    </w:rPr>
  </w:style>
  <w:style w:type="character" w:customStyle="1" w:styleId="2xBoldUnderline">
    <w:name w:val="2x_Bold_Underline"/>
    <w:rsid w:val="005F504F"/>
    <w:rPr>
      <w:b/>
      <w:bCs/>
      <w:sz w:val="24"/>
      <w:u w:val="thick"/>
    </w:rPr>
  </w:style>
  <w:style w:type="character" w:customStyle="1" w:styleId="Dottedunderline">
    <w:name w:val="Dotted underline"/>
    <w:rsid w:val="005F504F"/>
    <w:rPr>
      <w:u w:val="dotted"/>
    </w:rPr>
  </w:style>
  <w:style w:type="character" w:customStyle="1" w:styleId="readChar">
    <w:name w:val="read Char"/>
    <w:rsid w:val="005F504F"/>
    <w:rPr>
      <w:szCs w:val="22"/>
      <w:u w:val="single"/>
      <w:lang w:val="en-US" w:eastAsia="en-US" w:bidi="ar-SA"/>
    </w:rPr>
  </w:style>
  <w:style w:type="character" w:customStyle="1" w:styleId="underlining0">
    <w:name w:val="underlining"/>
    <w:rsid w:val="005F504F"/>
    <w:rPr>
      <w:u w:val="single"/>
    </w:rPr>
  </w:style>
  <w:style w:type="character" w:customStyle="1" w:styleId="btitle">
    <w:name w:val="btitle"/>
    <w:rsid w:val="005F504F"/>
  </w:style>
  <w:style w:type="character" w:customStyle="1" w:styleId="green">
    <w:name w:val="green"/>
    <w:rsid w:val="005F504F"/>
  </w:style>
  <w:style w:type="character" w:customStyle="1" w:styleId="BodyText20">
    <w:name w:val="Body Text2"/>
    <w:rsid w:val="005F504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Table of contents (21) + Lucida Sans Unicode,7.5 pt,Body text (144) + Arial,8.5 pt,Spacing 0 pt Exact,7 pt"/>
    <w:uiPriority w:val="99"/>
    <w:rsid w:val="005F504F"/>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5F504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5F504F"/>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5F504F"/>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5F504F"/>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5F504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5F504F"/>
    <w:rPr>
      <w:rFonts w:ascii="Sylfaen" w:hAnsi="Sylfaen" w:cs="Sylfaen" w:hint="default"/>
      <w:i/>
      <w:iCs/>
      <w:strike w:val="0"/>
      <w:dstrike w:val="0"/>
      <w:sz w:val="19"/>
      <w:szCs w:val="19"/>
      <w:u w:val="none"/>
      <w:effect w:val="none"/>
      <w:shd w:val="clear" w:color="auto" w:fill="FFFFFF"/>
    </w:rPr>
  </w:style>
  <w:style w:type="character" w:customStyle="1" w:styleId="1">
    <w:name w:val="1"/>
    <w:rsid w:val="005F504F"/>
    <w:rPr>
      <w:rFonts w:ascii="Arial" w:hAnsi="Arial" w:cs="Arial" w:hint="default"/>
      <w:bCs/>
      <w:sz w:val="20"/>
      <w:u w:val="single"/>
      <w:lang w:val="en-US" w:eastAsia="en-US" w:bidi="ar-SA"/>
    </w:rPr>
  </w:style>
  <w:style w:type="character" w:customStyle="1" w:styleId="CharChar31">
    <w:name w:val="Char Char31"/>
    <w:rsid w:val="005F504F"/>
    <w:rPr>
      <w:rFonts w:ascii="Arial" w:hAnsi="Arial" w:cs="Arial" w:hint="default"/>
      <w:b/>
      <w:bCs/>
      <w:iCs/>
      <w:lang w:val="en-US" w:eastAsia="en-US" w:bidi="ar-SA"/>
    </w:rPr>
  </w:style>
  <w:style w:type="character" w:customStyle="1" w:styleId="Subtitle2">
    <w:name w:val="Subtitle2"/>
    <w:rsid w:val="005F504F"/>
  </w:style>
  <w:style w:type="character" w:customStyle="1" w:styleId="drop">
    <w:name w:val="drop"/>
    <w:rsid w:val="005F504F"/>
  </w:style>
  <w:style w:type="character" w:customStyle="1" w:styleId="bioline">
    <w:name w:val="bioline"/>
    <w:rsid w:val="005F504F"/>
  </w:style>
  <w:style w:type="character" w:customStyle="1" w:styleId="articletitle0">
    <w:name w:val="article_title"/>
    <w:rsid w:val="005F504F"/>
  </w:style>
  <w:style w:type="character" w:customStyle="1" w:styleId="A4">
    <w:name w:val="A4"/>
    <w:uiPriority w:val="99"/>
    <w:rsid w:val="005F504F"/>
    <w:rPr>
      <w:color w:val="000000"/>
    </w:rPr>
  </w:style>
  <w:style w:type="character" w:customStyle="1" w:styleId="s2">
    <w:name w:val="s2"/>
    <w:rsid w:val="005F504F"/>
  </w:style>
  <w:style w:type="character" w:customStyle="1" w:styleId="s4">
    <w:name w:val="s4"/>
    <w:rsid w:val="005F504F"/>
  </w:style>
  <w:style w:type="character" w:customStyle="1" w:styleId="s5">
    <w:name w:val="s5"/>
    <w:rsid w:val="005F504F"/>
  </w:style>
  <w:style w:type="character" w:customStyle="1" w:styleId="cap">
    <w:name w:val="cap"/>
    <w:rsid w:val="005F504F"/>
  </w:style>
  <w:style w:type="character" w:customStyle="1" w:styleId="rightsnotice">
    <w:name w:val="rightsnotice"/>
    <w:rsid w:val="005F504F"/>
  </w:style>
  <w:style w:type="character" w:customStyle="1" w:styleId="credit">
    <w:name w:val="credit"/>
    <w:rsid w:val="005F504F"/>
  </w:style>
  <w:style w:type="character" w:customStyle="1" w:styleId="scaps">
    <w:name w:val="scaps"/>
    <w:rsid w:val="005F504F"/>
  </w:style>
  <w:style w:type="character" w:customStyle="1" w:styleId="current-article">
    <w:name w:val="current-article"/>
    <w:rsid w:val="005F504F"/>
  </w:style>
  <w:style w:type="character" w:customStyle="1" w:styleId="related-current-indicator">
    <w:name w:val="related-current-indicator"/>
    <w:rsid w:val="005F504F"/>
  </w:style>
  <w:style w:type="character" w:customStyle="1" w:styleId="bylclear">
    <w:name w:val="bylclear"/>
    <w:rsid w:val="005F504F"/>
  </w:style>
  <w:style w:type="character" w:customStyle="1" w:styleId="timestamp">
    <w:name w:val="timestamp"/>
    <w:rsid w:val="005F504F"/>
  </w:style>
  <w:style w:type="character" w:customStyle="1" w:styleId="comments">
    <w:name w:val="comments"/>
    <w:rsid w:val="005F504F"/>
  </w:style>
  <w:style w:type="character" w:customStyle="1" w:styleId="essaytext">
    <w:name w:val="essaytext"/>
    <w:rsid w:val="005F504F"/>
  </w:style>
  <w:style w:type="character" w:customStyle="1" w:styleId="username">
    <w:name w:val="username"/>
    <w:rsid w:val="005F504F"/>
  </w:style>
  <w:style w:type="character" w:customStyle="1" w:styleId="toplinks">
    <w:name w:val="toplinks"/>
    <w:rsid w:val="005F504F"/>
  </w:style>
  <w:style w:type="character" w:customStyle="1" w:styleId="A3">
    <w:name w:val="A3"/>
    <w:uiPriority w:val="99"/>
    <w:rsid w:val="005F504F"/>
    <w:rPr>
      <w:rFonts w:ascii="Perpetua" w:hAnsi="Perpetua" w:cs="Perpetua" w:hint="default"/>
      <w:color w:val="000000"/>
      <w:sz w:val="15"/>
      <w:szCs w:val="15"/>
    </w:rPr>
  </w:style>
  <w:style w:type="character" w:customStyle="1" w:styleId="see">
    <w:name w:val="see"/>
    <w:rsid w:val="005F504F"/>
  </w:style>
  <w:style w:type="character" w:customStyle="1" w:styleId="first-letter">
    <w:name w:val="first-letter"/>
    <w:rsid w:val="005F504F"/>
  </w:style>
  <w:style w:type="character" w:customStyle="1" w:styleId="focusparagraph">
    <w:name w:val="focusparagraph"/>
    <w:rsid w:val="005F504F"/>
  </w:style>
  <w:style w:type="character" w:customStyle="1" w:styleId="lightblue">
    <w:name w:val="lightblue"/>
    <w:rsid w:val="005F504F"/>
  </w:style>
  <w:style w:type="character" w:customStyle="1" w:styleId="StyleUnderlineCharChar9pt">
    <w:name w:val="Style Underline Char Char + 9 pt"/>
    <w:rsid w:val="005F504F"/>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5F504F"/>
  </w:style>
  <w:style w:type="character" w:customStyle="1" w:styleId="Title10">
    <w:name w:val="Title1"/>
    <w:rsid w:val="005F504F"/>
  </w:style>
  <w:style w:type="character" w:customStyle="1" w:styleId="BoldandUnderlineCharCharCharChar">
    <w:name w:val="Bold and Underline Char Char Char Char"/>
    <w:rsid w:val="005F504F"/>
    <w:rPr>
      <w:b/>
      <w:bCs w:val="0"/>
      <w:noProof w:val="0"/>
      <w:u w:val="single"/>
      <w:lang w:val="en-US" w:eastAsia="en-US" w:bidi="ar-SA"/>
    </w:rPr>
  </w:style>
  <w:style w:type="character" w:customStyle="1" w:styleId="FontStyle29">
    <w:name w:val="Font Style29"/>
    <w:uiPriority w:val="99"/>
    <w:rsid w:val="005F504F"/>
    <w:rPr>
      <w:rFonts w:ascii="Arial" w:hAnsi="Arial" w:cs="Arial" w:hint="default"/>
      <w:sz w:val="14"/>
      <w:szCs w:val="14"/>
    </w:rPr>
  </w:style>
  <w:style w:type="character" w:customStyle="1" w:styleId="CardsUnderlined">
    <w:name w:val="Cards Underlined"/>
    <w:qFormat/>
    <w:rsid w:val="005F504F"/>
    <w:rPr>
      <w:rFonts w:ascii="Helvetica" w:hAnsi="Helvetica" w:cs="Helvetica" w:hint="default"/>
      <w:sz w:val="22"/>
      <w:szCs w:val="24"/>
      <w:u w:val="thick"/>
    </w:rPr>
  </w:style>
  <w:style w:type="character" w:customStyle="1" w:styleId="titles">
    <w:name w:val="titles"/>
    <w:rsid w:val="005F504F"/>
  </w:style>
  <w:style w:type="character" w:customStyle="1" w:styleId="articletext0">
    <w:name w:val="article_text"/>
    <w:rsid w:val="005F504F"/>
  </w:style>
  <w:style w:type="character" w:customStyle="1" w:styleId="contentauthor">
    <w:name w:val="contentauthor"/>
    <w:rsid w:val="005F504F"/>
  </w:style>
  <w:style w:type="character" w:customStyle="1" w:styleId="subarticleheader">
    <w:name w:val="subarticleheader"/>
    <w:rsid w:val="005F504F"/>
  </w:style>
  <w:style w:type="character" w:customStyle="1" w:styleId="spelle">
    <w:name w:val="spelle"/>
    <w:rsid w:val="005F504F"/>
  </w:style>
  <w:style w:type="character" w:customStyle="1" w:styleId="grame">
    <w:name w:val="grame"/>
    <w:rsid w:val="005F504F"/>
  </w:style>
  <w:style w:type="character" w:customStyle="1" w:styleId="newstitle1">
    <w:name w:val="newstitle1"/>
    <w:rsid w:val="005F504F"/>
  </w:style>
  <w:style w:type="character" w:customStyle="1" w:styleId="copy">
    <w:name w:val="copy"/>
    <w:rsid w:val="005F504F"/>
  </w:style>
  <w:style w:type="character" w:customStyle="1" w:styleId="topheadline">
    <w:name w:val="topheadline"/>
    <w:rsid w:val="005F504F"/>
  </w:style>
  <w:style w:type="character" w:customStyle="1" w:styleId="Stylereduce27pt">
    <w:name w:val="Style reduce2 + 7 pt"/>
    <w:rsid w:val="005F504F"/>
    <w:rPr>
      <w:rFonts w:ascii="Times New Roman" w:hAnsi="Times New Roman" w:cs="Arial" w:hint="default"/>
      <w:color w:val="000000"/>
      <w:sz w:val="14"/>
      <w:szCs w:val="22"/>
    </w:rPr>
  </w:style>
  <w:style w:type="character" w:customStyle="1" w:styleId="srtitle">
    <w:name w:val="srtitle"/>
    <w:rsid w:val="005F504F"/>
  </w:style>
  <w:style w:type="character" w:customStyle="1" w:styleId="st1">
    <w:name w:val="st1"/>
    <w:rsid w:val="005F504F"/>
  </w:style>
  <w:style w:type="character" w:customStyle="1" w:styleId="StyleStyleGaramond">
    <w:name w:val="Style Style Garamond +"/>
    <w:rsid w:val="005F504F"/>
    <w:rPr>
      <w:rFonts w:ascii="Garamond" w:hAnsi="Garamond" w:cs="Times New Roman" w:hint="default"/>
      <w:sz w:val="20"/>
    </w:rPr>
  </w:style>
  <w:style w:type="character" w:customStyle="1" w:styleId="quotechar0">
    <w:name w:val="quotechar"/>
    <w:rsid w:val="005F504F"/>
  </w:style>
  <w:style w:type="character" w:customStyle="1" w:styleId="boldunderline0">
    <w:name w:val="boldunderline"/>
    <w:rsid w:val="005F504F"/>
  </w:style>
  <w:style w:type="character" w:customStyle="1" w:styleId="A8">
    <w:name w:val="A8"/>
    <w:rsid w:val="005F504F"/>
    <w:rPr>
      <w:rFonts w:ascii="Scala" w:hAnsi="Scala" w:cs="Scala" w:hint="default"/>
      <w:color w:val="000000"/>
      <w:sz w:val="15"/>
      <w:szCs w:val="15"/>
    </w:rPr>
  </w:style>
  <w:style w:type="character" w:customStyle="1" w:styleId="A0">
    <w:name w:val="A0"/>
    <w:uiPriority w:val="99"/>
    <w:rsid w:val="005F504F"/>
    <w:rPr>
      <w:rFonts w:ascii="Scala" w:hAnsi="Scala" w:cs="Scala" w:hint="default"/>
      <w:color w:val="000000"/>
      <w:sz w:val="16"/>
      <w:szCs w:val="16"/>
    </w:rPr>
  </w:style>
  <w:style w:type="character" w:customStyle="1" w:styleId="Date11">
    <w:name w:val="Date11"/>
    <w:rsid w:val="005F504F"/>
  </w:style>
  <w:style w:type="character" w:customStyle="1" w:styleId="Boxout">
    <w:name w:val="Box out"/>
    <w:uiPriority w:val="1"/>
    <w:qFormat/>
    <w:rsid w:val="005F504F"/>
    <w:rPr>
      <w:rFonts w:ascii="Tahoma" w:hAnsi="Tahoma" w:cs="Tahoma" w:hint="default"/>
      <w:b/>
      <w:bCs w:val="0"/>
      <w:sz w:val="20"/>
      <w:u w:val="single"/>
      <w:bdr w:val="none" w:sz="0" w:space="0" w:color="auto" w:frame="1"/>
      <w:shd w:val="clear" w:color="auto" w:fill="A9E8F5"/>
    </w:rPr>
  </w:style>
  <w:style w:type="character" w:customStyle="1" w:styleId="metad">
    <w:name w:val="metad"/>
    <w:rsid w:val="005F504F"/>
  </w:style>
  <w:style w:type="character" w:customStyle="1" w:styleId="sifr-alternate">
    <w:name w:val="sifr-alternate"/>
    <w:rsid w:val="005F504F"/>
  </w:style>
  <w:style w:type="character" w:customStyle="1" w:styleId="justify1">
    <w:name w:val="justify1"/>
    <w:rsid w:val="005F504F"/>
  </w:style>
  <w:style w:type="character" w:customStyle="1" w:styleId="artbody1">
    <w:name w:val="art_body1"/>
    <w:rsid w:val="005F504F"/>
    <w:rPr>
      <w:rFonts w:ascii="Arial" w:hAnsi="Arial" w:cs="Arial" w:hint="default"/>
    </w:rPr>
  </w:style>
  <w:style w:type="character" w:customStyle="1" w:styleId="A1">
    <w:name w:val="A1"/>
    <w:uiPriority w:val="99"/>
    <w:rsid w:val="005F504F"/>
    <w:rPr>
      <w:rFonts w:ascii="Book Antiqua" w:hAnsi="Book Antiqua" w:cs="Book Antiqua" w:hint="default"/>
      <w:color w:val="221E1F"/>
      <w:sz w:val="22"/>
      <w:szCs w:val="22"/>
    </w:rPr>
  </w:style>
  <w:style w:type="character" w:customStyle="1" w:styleId="reality">
    <w:name w:val="reality"/>
    <w:rsid w:val="005F504F"/>
  </w:style>
  <w:style w:type="character" w:customStyle="1" w:styleId="text2">
    <w:name w:val="text2"/>
    <w:rsid w:val="005F504F"/>
  </w:style>
  <w:style w:type="character" w:customStyle="1" w:styleId="StyleUnderlineChar2CharChar11pt">
    <w:name w:val="Style Underline Char2 Char Char + 11 pt"/>
    <w:rsid w:val="005F504F"/>
    <w:rPr>
      <w:rFonts w:ascii="Times New Roman" w:hAnsi="Times New Roman" w:cs="Times New Roman" w:hint="default"/>
      <w:sz w:val="20"/>
      <w:u w:val="single"/>
    </w:rPr>
  </w:style>
  <w:style w:type="character" w:customStyle="1" w:styleId="StyleStyleBoldUnderline11pt">
    <w:name w:val="Style Style Bold Underline + 11 pt"/>
    <w:rsid w:val="005F504F"/>
    <w:rPr>
      <w:b/>
      <w:bCs/>
      <w:sz w:val="20"/>
      <w:u w:val="single"/>
    </w:rPr>
  </w:style>
  <w:style w:type="character" w:customStyle="1" w:styleId="articlehead2">
    <w:name w:val="articlehead2"/>
    <w:rsid w:val="005F504F"/>
  </w:style>
  <w:style w:type="character" w:customStyle="1" w:styleId="pronset">
    <w:name w:val="pronset"/>
    <w:rsid w:val="005F504F"/>
  </w:style>
  <w:style w:type="character" w:customStyle="1" w:styleId="prondelim">
    <w:name w:val="prondelim"/>
    <w:rsid w:val="005F504F"/>
  </w:style>
  <w:style w:type="character" w:customStyle="1" w:styleId="prontoggle">
    <w:name w:val="pron_toggle"/>
    <w:rsid w:val="005F504F"/>
  </w:style>
  <w:style w:type="character" w:customStyle="1" w:styleId="boldface">
    <w:name w:val="boldface"/>
    <w:rsid w:val="005F504F"/>
  </w:style>
  <w:style w:type="character" w:customStyle="1" w:styleId="secondary-bf">
    <w:name w:val="secondary-bf"/>
    <w:rsid w:val="005F504F"/>
  </w:style>
  <w:style w:type="table" w:styleId="ColorfulGrid-Accent1">
    <w:name w:val="Colorful Grid Accent 1"/>
    <w:basedOn w:val="TableNormal"/>
    <w:link w:val="ColorfulGrid-Accent1Char"/>
    <w:uiPriority w:val="29"/>
    <w:unhideWhenUsed/>
    <w:rsid w:val="005F504F"/>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quote Char"/>
    <w:link w:val="ColorfulGrid-Accent1"/>
    <w:uiPriority w:val="29"/>
    <w:locked/>
    <w:rsid w:val="005F504F"/>
    <w:rPr>
      <w:rFonts w:ascii="Times New Roman" w:hAnsi="Times New Roman" w:cs="Times New Roman" w:hint="default"/>
      <w:iCs/>
      <w:color w:val="000000"/>
      <w:sz w:val="16"/>
    </w:rPr>
  </w:style>
  <w:style w:type="character" w:customStyle="1" w:styleId="Boxout0">
    <w:name w:val="Boxout"/>
    <w:uiPriority w:val="1"/>
    <w:qFormat/>
    <w:rsid w:val="005F504F"/>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5F504F"/>
  </w:style>
  <w:style w:type="character" w:customStyle="1" w:styleId="pg">
    <w:name w:val="pg"/>
    <w:qFormat/>
    <w:rsid w:val="005F504F"/>
  </w:style>
  <w:style w:type="character" w:customStyle="1" w:styleId="detailtitle">
    <w:name w:val="detailtitle"/>
    <w:rsid w:val="005F504F"/>
  </w:style>
  <w:style w:type="character" w:customStyle="1" w:styleId="storydate">
    <w:name w:val="storydate"/>
    <w:rsid w:val="005F504F"/>
  </w:style>
  <w:style w:type="character" w:customStyle="1" w:styleId="preloadwrap">
    <w:name w:val="preloadwrap"/>
    <w:rsid w:val="005F504F"/>
  </w:style>
  <w:style w:type="character" w:customStyle="1" w:styleId="creditwrap">
    <w:name w:val="creditwrap"/>
    <w:rsid w:val="005F504F"/>
  </w:style>
  <w:style w:type="character" w:customStyle="1" w:styleId="DefaultChar1">
    <w:name w:val="Default Char1"/>
    <w:rsid w:val="005F504F"/>
    <w:rPr>
      <w:noProof w:val="0"/>
      <w:color w:val="000000"/>
      <w:lang w:val="en-US" w:eastAsia="en-US" w:bidi="ar-SA"/>
    </w:rPr>
  </w:style>
  <w:style w:type="character" w:customStyle="1" w:styleId="textunderlineChar0">
    <w:name w:val="text underline Char"/>
    <w:link w:val="textunderline0"/>
    <w:rsid w:val="005F504F"/>
    <w:rPr>
      <w:u w:val="thick"/>
    </w:rPr>
  </w:style>
  <w:style w:type="character" w:customStyle="1" w:styleId="BoldChar">
    <w:name w:val="Bold Char"/>
    <w:rsid w:val="005F504F"/>
    <w:rPr>
      <w:rFonts w:ascii="Times New Roman" w:eastAsia="Times New Roman" w:hAnsi="Times New Roman" w:cs="Times New Roman" w:hint="default"/>
      <w:b/>
      <w:bCs w:val="0"/>
      <w:szCs w:val="24"/>
    </w:rPr>
  </w:style>
  <w:style w:type="character" w:customStyle="1" w:styleId="pmterms31">
    <w:name w:val="pmterms31"/>
    <w:rsid w:val="005F504F"/>
    <w:rPr>
      <w:b/>
      <w:bCs/>
      <w:i w:val="0"/>
      <w:iCs w:val="0"/>
      <w:color w:val="000000"/>
    </w:rPr>
  </w:style>
  <w:style w:type="character" w:customStyle="1" w:styleId="copyrightdescription">
    <w:name w:val="copyrightdescription"/>
    <w:qFormat/>
    <w:rsid w:val="005F504F"/>
  </w:style>
  <w:style w:type="character" w:customStyle="1" w:styleId="ft01">
    <w:name w:val="ft01"/>
    <w:rsid w:val="005F504F"/>
    <w:rPr>
      <w:rFonts w:ascii="Times" w:hAnsi="Times" w:cs="Times" w:hint="default"/>
      <w:color w:val="000000"/>
      <w:sz w:val="14"/>
      <w:szCs w:val="14"/>
    </w:rPr>
  </w:style>
  <w:style w:type="character" w:customStyle="1" w:styleId="ft11">
    <w:name w:val="ft11"/>
    <w:rsid w:val="005F504F"/>
    <w:rPr>
      <w:rFonts w:ascii="Times" w:hAnsi="Times" w:cs="Times" w:hint="default"/>
      <w:color w:val="000000"/>
      <w:sz w:val="17"/>
      <w:szCs w:val="17"/>
    </w:rPr>
  </w:style>
  <w:style w:type="character" w:customStyle="1" w:styleId="ft21">
    <w:name w:val="ft21"/>
    <w:rsid w:val="005F504F"/>
    <w:rPr>
      <w:rFonts w:ascii="Times" w:hAnsi="Times" w:cs="Times" w:hint="default"/>
      <w:color w:val="000000"/>
      <w:sz w:val="15"/>
      <w:szCs w:val="15"/>
    </w:rPr>
  </w:style>
  <w:style w:type="character" w:customStyle="1" w:styleId="ft31">
    <w:name w:val="ft31"/>
    <w:rsid w:val="005F504F"/>
    <w:rPr>
      <w:rFonts w:ascii="Times" w:hAnsi="Times" w:cs="Times" w:hint="default"/>
      <w:color w:val="000000"/>
      <w:sz w:val="15"/>
      <w:szCs w:val="15"/>
    </w:rPr>
  </w:style>
  <w:style w:type="character" w:customStyle="1" w:styleId="dquo">
    <w:name w:val="dquo"/>
    <w:rsid w:val="005F504F"/>
  </w:style>
  <w:style w:type="character" w:customStyle="1" w:styleId="caps2">
    <w:name w:val="caps2"/>
    <w:rsid w:val="005F504F"/>
  </w:style>
  <w:style w:type="character" w:customStyle="1" w:styleId="CardsFont12ptCharCharCharChar">
    <w:name w:val="Cards + Font: 12 pt Char Char Char Char"/>
    <w:rsid w:val="005F504F"/>
    <w:rPr>
      <w:sz w:val="24"/>
      <w:szCs w:val="24"/>
      <w:u w:val="thick"/>
      <w:lang w:val="en-US" w:eastAsia="en-US" w:bidi="ar-SA"/>
    </w:rPr>
  </w:style>
  <w:style w:type="character" w:customStyle="1" w:styleId="ccs">
    <w:name w:val="c cs"/>
    <w:rsid w:val="005F504F"/>
  </w:style>
  <w:style w:type="character" w:customStyle="1" w:styleId="UnderlinedEvChar">
    <w:name w:val="Underlined Ev Char"/>
    <w:link w:val="UnderlinedEv"/>
    <w:rsid w:val="005F504F"/>
    <w:rPr>
      <w:rFonts w:ascii="Times New Roman" w:eastAsia="Times New Roman" w:hAnsi="Times New Roman" w:cs="Times New Roman"/>
      <w:szCs w:val="24"/>
      <w:u w:val="single"/>
    </w:rPr>
  </w:style>
  <w:style w:type="character" w:customStyle="1" w:styleId="dropshadow">
    <w:name w:val="dropshadow"/>
    <w:rsid w:val="005F504F"/>
  </w:style>
  <w:style w:type="character" w:customStyle="1" w:styleId="d05ws">
    <w:name w:val="d05ws"/>
    <w:rsid w:val="005F504F"/>
  </w:style>
  <w:style w:type="character" w:customStyle="1" w:styleId="rzibod">
    <w:name w:val="rzibod"/>
    <w:rsid w:val="005F504F"/>
  </w:style>
  <w:style w:type="character" w:customStyle="1" w:styleId="StyleBold1">
    <w:name w:val="Style Bold1"/>
    <w:rsid w:val="005F504F"/>
    <w:rPr>
      <w:rFonts w:ascii="Georgia" w:hAnsi="Georgia" w:hint="default"/>
      <w:b/>
      <w:bCs/>
      <w:sz w:val="22"/>
    </w:rPr>
  </w:style>
  <w:style w:type="character" w:customStyle="1" w:styleId="headertext">
    <w:name w:val="headertext"/>
    <w:rsid w:val="005F504F"/>
  </w:style>
  <w:style w:type="character" w:customStyle="1" w:styleId="endnote-reference">
    <w:name w:val="endnote-reference"/>
    <w:rsid w:val="005F504F"/>
  </w:style>
  <w:style w:type="character" w:customStyle="1" w:styleId="officialsname">
    <w:name w:val="official_s_name"/>
    <w:rsid w:val="005F504F"/>
  </w:style>
  <w:style w:type="character" w:customStyle="1" w:styleId="audience">
    <w:name w:val="audience"/>
    <w:rsid w:val="005F504F"/>
  </w:style>
  <w:style w:type="character" w:customStyle="1" w:styleId="A7">
    <w:name w:val="A7"/>
    <w:uiPriority w:val="99"/>
    <w:rsid w:val="005F504F"/>
    <w:rPr>
      <w:rFonts w:ascii="Myriad Pro" w:hAnsi="Myriad Pro" w:cs="Myriad Pro" w:hint="default"/>
      <w:color w:val="0066B1"/>
      <w:sz w:val="22"/>
      <w:szCs w:val="22"/>
    </w:rPr>
  </w:style>
  <w:style w:type="character" w:customStyle="1" w:styleId="normalchar">
    <w:name w:val="normal__char"/>
    <w:rsid w:val="005F504F"/>
  </w:style>
  <w:style w:type="character" w:customStyle="1" w:styleId="hyperlink002cheading0020100200028block0020title0029char">
    <w:name w:val="hyperlink_002cheading_00201_0020_0028block_0020title_0029__char"/>
    <w:rsid w:val="005F504F"/>
  </w:style>
  <w:style w:type="character" w:customStyle="1" w:styleId="underline002cstyle0020bold0020underlinechar">
    <w:name w:val="underline_002cstyle_0020bold_0020underline__char"/>
    <w:rsid w:val="005F504F"/>
  </w:style>
  <w:style w:type="character" w:customStyle="1" w:styleId="copyboldblack">
    <w:name w:val="copyboldblack"/>
    <w:rsid w:val="005F504F"/>
  </w:style>
  <w:style w:type="character" w:customStyle="1" w:styleId="copybold">
    <w:name w:val="copybold"/>
    <w:rsid w:val="005F504F"/>
  </w:style>
  <w:style w:type="character" w:customStyle="1" w:styleId="author-date0">
    <w:name w:val="author-date"/>
    <w:rsid w:val="005F504F"/>
  </w:style>
  <w:style w:type="character" w:customStyle="1" w:styleId="hidden">
    <w:name w:val="hidden"/>
    <w:rsid w:val="005F504F"/>
  </w:style>
  <w:style w:type="character" w:customStyle="1" w:styleId="articlebegin">
    <w:name w:val="articlebegin"/>
    <w:rsid w:val="005F504F"/>
  </w:style>
  <w:style w:type="character" w:customStyle="1" w:styleId="mediaoverlay">
    <w:name w:val="mediaoverlay"/>
    <w:rsid w:val="005F504F"/>
  </w:style>
  <w:style w:type="character" w:customStyle="1" w:styleId="blogcaption">
    <w:name w:val="blog_caption"/>
    <w:rsid w:val="005F504F"/>
  </w:style>
  <w:style w:type="character" w:customStyle="1" w:styleId="commnet-abuzz">
    <w:name w:val="commnet-abuzz"/>
    <w:rsid w:val="005F504F"/>
  </w:style>
  <w:style w:type="character" w:customStyle="1" w:styleId="fbconnectbuttontext">
    <w:name w:val="fbconnectbutton_text"/>
    <w:rsid w:val="005F504F"/>
  </w:style>
  <w:style w:type="character" w:customStyle="1" w:styleId="fbsharecountinner">
    <w:name w:val="fb_share_count_inner"/>
    <w:rsid w:val="005F504F"/>
  </w:style>
  <w:style w:type="character" w:customStyle="1" w:styleId="stbuttontext">
    <w:name w:val="stbuttontext"/>
    <w:rsid w:val="005F504F"/>
  </w:style>
  <w:style w:type="character" w:customStyle="1" w:styleId="source">
    <w:name w:val="source"/>
    <w:rsid w:val="005F504F"/>
  </w:style>
  <w:style w:type="character" w:customStyle="1" w:styleId="pubdate">
    <w:name w:val="pubdate"/>
    <w:rsid w:val="005F504F"/>
  </w:style>
  <w:style w:type="character" w:customStyle="1" w:styleId="grey">
    <w:name w:val="grey"/>
    <w:rsid w:val="005F504F"/>
  </w:style>
  <w:style w:type="character" w:customStyle="1" w:styleId="postdate">
    <w:name w:val="post_date"/>
    <w:rsid w:val="005F504F"/>
  </w:style>
  <w:style w:type="character" w:customStyle="1" w:styleId="bdx">
    <w:name w:val="bdx"/>
    <w:rsid w:val="005F504F"/>
  </w:style>
  <w:style w:type="character" w:customStyle="1" w:styleId="bdl">
    <w:name w:val="bdl"/>
    <w:rsid w:val="005F504F"/>
  </w:style>
  <w:style w:type="character" w:customStyle="1" w:styleId="breadcrumbitemcurrent">
    <w:name w:val="breadcrumbitemcurrent"/>
    <w:rsid w:val="005F504F"/>
  </w:style>
  <w:style w:type="character" w:customStyle="1" w:styleId="bbl">
    <w:name w:val="bbl"/>
    <w:rsid w:val="005F504F"/>
  </w:style>
  <w:style w:type="character" w:customStyle="1" w:styleId="Date2">
    <w:name w:val="Date2"/>
    <w:rsid w:val="005F504F"/>
  </w:style>
  <w:style w:type="character" w:customStyle="1" w:styleId="company">
    <w:name w:val="company"/>
    <w:rsid w:val="005F504F"/>
  </w:style>
  <w:style w:type="character" w:customStyle="1" w:styleId="itxtnewhookspan">
    <w:name w:val="itxtnewhookspan"/>
    <w:rsid w:val="005F504F"/>
  </w:style>
  <w:style w:type="character" w:customStyle="1" w:styleId="gstxthlt">
    <w:name w:val="gstxt_hlt"/>
    <w:rsid w:val="005F504F"/>
  </w:style>
  <w:style w:type="character" w:customStyle="1" w:styleId="SubtleEmphasis1">
    <w:name w:val="Subtle Emphasis1"/>
    <w:uiPriority w:val="19"/>
    <w:qFormat/>
    <w:rsid w:val="005F504F"/>
    <w:rPr>
      <w:rFonts w:ascii="Times New Roman" w:hAnsi="Times New Roman" w:cs="Times New Roman" w:hint="default"/>
      <w:b/>
      <w:bCs w:val="0"/>
      <w:iCs/>
      <w:color w:val="auto"/>
      <w:sz w:val="22"/>
    </w:rPr>
  </w:style>
  <w:style w:type="character" w:customStyle="1" w:styleId="StyleBoldRed">
    <w:name w:val="Style Bold Red"/>
    <w:rsid w:val="005F504F"/>
    <w:rPr>
      <w:b/>
      <w:bCs/>
      <w:color w:val="auto"/>
    </w:rPr>
  </w:style>
  <w:style w:type="character" w:customStyle="1" w:styleId="StyleTimesNewRoman8pt">
    <w:name w:val="Style Times New Roman 8 pt"/>
    <w:rsid w:val="005F504F"/>
    <w:rPr>
      <w:rFonts w:ascii="Georgia" w:hAnsi="Georgia" w:hint="default"/>
      <w:sz w:val="16"/>
    </w:rPr>
  </w:style>
  <w:style w:type="character" w:customStyle="1" w:styleId="StyleStyle7pt8pt">
    <w:name w:val="Style Style 7 pt + 8 pt"/>
    <w:rsid w:val="005F504F"/>
    <w:rPr>
      <w:sz w:val="16"/>
    </w:rPr>
  </w:style>
  <w:style w:type="character" w:customStyle="1" w:styleId="StyleStyleThickunderlineBold1">
    <w:name w:val="Style Style Thick underline + Bold1"/>
    <w:rsid w:val="005F504F"/>
    <w:rPr>
      <w:b/>
      <w:bCs/>
      <w:u w:val="thick"/>
    </w:rPr>
  </w:style>
  <w:style w:type="character" w:customStyle="1" w:styleId="StyleUnderline2">
    <w:name w:val="Style Underline2"/>
    <w:rsid w:val="005F504F"/>
    <w:rPr>
      <w:u w:val="single"/>
    </w:rPr>
  </w:style>
  <w:style w:type="character" w:customStyle="1" w:styleId="ShrinkText">
    <w:name w:val="Shrink Text"/>
    <w:rsid w:val="005F504F"/>
    <w:rPr>
      <w:sz w:val="16"/>
    </w:rPr>
  </w:style>
  <w:style w:type="character" w:customStyle="1" w:styleId="smallcaps">
    <w:name w:val="smallcaps"/>
    <w:rsid w:val="005F504F"/>
  </w:style>
  <w:style w:type="character" w:customStyle="1" w:styleId="goldbldtext">
    <w:name w:val="goldbldtext"/>
    <w:rsid w:val="005F504F"/>
  </w:style>
  <w:style w:type="character" w:customStyle="1" w:styleId="cardshighlight0">
    <w:name w:val="cardshighlight"/>
    <w:rsid w:val="005F504F"/>
  </w:style>
  <w:style w:type="character" w:customStyle="1" w:styleId="cardsfont12pt1">
    <w:name w:val="cardsfont12pt"/>
    <w:rsid w:val="005F504F"/>
  </w:style>
  <w:style w:type="character" w:customStyle="1" w:styleId="ft1">
    <w:name w:val="ft1"/>
    <w:rsid w:val="005F504F"/>
  </w:style>
  <w:style w:type="character" w:customStyle="1" w:styleId="ft6">
    <w:name w:val="ft6"/>
    <w:rsid w:val="005F504F"/>
  </w:style>
  <w:style w:type="character" w:customStyle="1" w:styleId="kicker">
    <w:name w:val="kicker"/>
    <w:rsid w:val="005F504F"/>
  </w:style>
  <w:style w:type="character" w:customStyle="1" w:styleId="backcontent">
    <w:name w:val="backcontent"/>
    <w:rsid w:val="005F504F"/>
  </w:style>
  <w:style w:type="character" w:customStyle="1" w:styleId="daystmp">
    <w:name w:val="daystmp"/>
    <w:rsid w:val="005F504F"/>
  </w:style>
  <w:style w:type="character" w:customStyle="1" w:styleId="cardsfont12ptchar">
    <w:name w:val="cardsfont12ptchar"/>
    <w:rsid w:val="005F504F"/>
  </w:style>
  <w:style w:type="character" w:customStyle="1" w:styleId="gal">
    <w:name w:val="gal"/>
    <w:rsid w:val="005F504F"/>
  </w:style>
  <w:style w:type="character" w:customStyle="1" w:styleId="submitted">
    <w:name w:val="submitted"/>
    <w:rsid w:val="005F504F"/>
  </w:style>
  <w:style w:type="character" w:customStyle="1" w:styleId="imagedateline">
    <w:name w:val="image_dateline"/>
    <w:rsid w:val="005F504F"/>
  </w:style>
  <w:style w:type="character" w:customStyle="1" w:styleId="authordatecharchar">
    <w:name w:val="authordatecharchar"/>
    <w:rsid w:val="005F504F"/>
  </w:style>
  <w:style w:type="character" w:customStyle="1" w:styleId="style1char0">
    <w:name w:val="style1char"/>
    <w:rsid w:val="005F504F"/>
  </w:style>
  <w:style w:type="character" w:customStyle="1" w:styleId="tagcharchar0">
    <w:name w:val="tagcharchar"/>
    <w:rsid w:val="005F504F"/>
  </w:style>
  <w:style w:type="character" w:customStyle="1" w:styleId="underlinedcharchar2">
    <w:name w:val="underlinedcharchar"/>
    <w:rsid w:val="005F504F"/>
  </w:style>
  <w:style w:type="character" w:customStyle="1" w:styleId="BoxedChar">
    <w:name w:val="Boxed Char"/>
    <w:rsid w:val="005F504F"/>
    <w:rPr>
      <w:rFonts w:ascii="Arial Narrow" w:hAnsi="Arial Narrow" w:hint="default"/>
      <w:b/>
      <w:bCs w:val="0"/>
      <w:sz w:val="18"/>
      <w:bdr w:val="single" w:sz="6" w:space="0" w:color="auto" w:frame="1"/>
    </w:rPr>
  </w:style>
  <w:style w:type="character" w:customStyle="1" w:styleId="Style11ptUnderline2">
    <w:name w:val="Style 11 pt Underline2"/>
    <w:rsid w:val="005F504F"/>
    <w:rPr>
      <w:sz w:val="20"/>
      <w:u w:val="single"/>
    </w:rPr>
  </w:style>
  <w:style w:type="character" w:customStyle="1" w:styleId="Style11ptBoldUnderline2">
    <w:name w:val="Style 11 pt Bold Underline2"/>
    <w:rsid w:val="005F504F"/>
    <w:rPr>
      <w:b/>
      <w:bCs/>
      <w:sz w:val="20"/>
      <w:u w:val="single"/>
    </w:rPr>
  </w:style>
  <w:style w:type="character" w:customStyle="1" w:styleId="nw">
    <w:name w:val="nw"/>
    <w:rsid w:val="005F504F"/>
  </w:style>
  <w:style w:type="character" w:customStyle="1" w:styleId="Styleunderline11ptBoldBorderSinglesolidlineAuto">
    <w:name w:val="Style underline + 11 pt Bold Border: : (Single solid line Auto ..."/>
    <w:rsid w:val="005F504F"/>
    <w:rPr>
      <w:b/>
      <w:bCs/>
      <w:sz w:val="20"/>
      <w:u w:val="single"/>
      <w:bdr w:val="single" w:sz="4" w:space="0" w:color="auto" w:frame="1"/>
    </w:rPr>
  </w:style>
  <w:style w:type="character" w:customStyle="1" w:styleId="cardCharCharChar1">
    <w:name w:val="card Char Char Char1"/>
    <w:rsid w:val="005F504F"/>
    <w:rPr>
      <w:lang w:val="en-US" w:eastAsia="en-US" w:bidi="ar-SA"/>
    </w:rPr>
  </w:style>
  <w:style w:type="character" w:customStyle="1" w:styleId="authors1">
    <w:name w:val="authors1"/>
    <w:rsid w:val="005F504F"/>
    <w:rPr>
      <w:rFonts w:ascii="Verdana" w:hAnsi="Verdana" w:hint="default"/>
      <w:b/>
      <w:bCs/>
      <w:color w:val="006699"/>
      <w:sz w:val="20"/>
      <w:szCs w:val="20"/>
    </w:rPr>
  </w:style>
  <w:style w:type="character" w:customStyle="1" w:styleId="headlinesectionlarge">
    <w:name w:val="headline_section_large"/>
    <w:rsid w:val="005F504F"/>
  </w:style>
  <w:style w:type="character" w:customStyle="1" w:styleId="Styleunderline11ptBlack">
    <w:name w:val="Style underline + 11 pt Black"/>
    <w:rsid w:val="005F504F"/>
    <w:rPr>
      <w:color w:val="000000"/>
      <w:sz w:val="20"/>
      <w:u w:val="single"/>
    </w:rPr>
  </w:style>
  <w:style w:type="character" w:customStyle="1" w:styleId="Styleunderline11ptBoldBlack">
    <w:name w:val="Style underline + 11 pt Bold Black"/>
    <w:rsid w:val="005F504F"/>
    <w:rPr>
      <w:b/>
      <w:bCs/>
      <w:color w:val="000000"/>
      <w:sz w:val="20"/>
      <w:u w:val="single"/>
    </w:rPr>
  </w:style>
  <w:style w:type="character" w:customStyle="1" w:styleId="Style11ptBoldBlackUnderline">
    <w:name w:val="Style 11 pt Bold Black Underline"/>
    <w:rsid w:val="005F504F"/>
    <w:rPr>
      <w:b/>
      <w:bCs/>
      <w:color w:val="000000"/>
      <w:sz w:val="20"/>
      <w:u w:val="single"/>
    </w:rPr>
  </w:style>
  <w:style w:type="character" w:customStyle="1" w:styleId="Style11ptBoldBlackUnderlineBorderSinglesolidline">
    <w:name w:val="Style 11 pt Bold Black Underline Border: : (Single solid line ..."/>
    <w:rsid w:val="005F504F"/>
    <w:rPr>
      <w:b/>
      <w:bCs/>
      <w:color w:val="000000"/>
      <w:sz w:val="20"/>
      <w:u w:val="single"/>
      <w:bdr w:val="single" w:sz="4" w:space="0" w:color="auto" w:frame="1"/>
    </w:rPr>
  </w:style>
  <w:style w:type="character" w:customStyle="1" w:styleId="StyleLatinMeridien-Italic11ptItalicUnderline">
    <w:name w:val="Style (Latin) Meridien-Italic 11 pt Italic Underline"/>
    <w:rsid w:val="005F504F"/>
    <w:rPr>
      <w:rFonts w:ascii="Meridien-Italic" w:hAnsi="Meridien-Italic" w:hint="default"/>
      <w:i/>
      <w:iCs/>
      <w:sz w:val="20"/>
      <w:u w:val="single"/>
    </w:rPr>
  </w:style>
  <w:style w:type="character" w:customStyle="1" w:styleId="Citation-AuthorDate">
    <w:name w:val="Citation - Author/Date"/>
    <w:rsid w:val="005F504F"/>
    <w:rPr>
      <w:b/>
      <w:bCs w:val="0"/>
      <w:smallCaps/>
      <w:sz w:val="24"/>
      <w:u w:val="single"/>
    </w:rPr>
  </w:style>
  <w:style w:type="character" w:customStyle="1" w:styleId="underlinestylechar0">
    <w:name w:val="underlinestylechar"/>
    <w:rsid w:val="005F504F"/>
  </w:style>
  <w:style w:type="character" w:customStyle="1" w:styleId="highlight">
    <w:name w:val="highlight"/>
    <w:rsid w:val="005F504F"/>
  </w:style>
  <w:style w:type="character" w:customStyle="1" w:styleId="DottedUnderline0">
    <w:name w:val="Dotted Underline"/>
    <w:rsid w:val="005F504F"/>
    <w:rPr>
      <w:rFonts w:ascii="Times New Roman" w:hAnsi="Times New Roman" w:cs="Times New Roman" w:hint="default"/>
      <w:sz w:val="20"/>
      <w:u w:val="dottedHeavy"/>
    </w:rPr>
  </w:style>
  <w:style w:type="character" w:customStyle="1" w:styleId="titleauthoretc">
    <w:name w:val="titleauthoretc"/>
    <w:rsid w:val="005F504F"/>
  </w:style>
  <w:style w:type="character" w:customStyle="1" w:styleId="labeltext">
    <w:name w:val="labeltext"/>
    <w:rsid w:val="005F504F"/>
  </w:style>
  <w:style w:type="character" w:customStyle="1" w:styleId="viewlink">
    <w:name w:val="viewlink"/>
    <w:rsid w:val="005F504F"/>
  </w:style>
  <w:style w:type="character" w:customStyle="1" w:styleId="share">
    <w:name w:val="share"/>
    <w:rsid w:val="005F504F"/>
  </w:style>
  <w:style w:type="character" w:customStyle="1" w:styleId="inlinkchart">
    <w:name w:val="inlink_chart"/>
    <w:rsid w:val="005F504F"/>
  </w:style>
  <w:style w:type="character" w:customStyle="1" w:styleId="underLight">
    <w:name w:val="underLight"/>
    <w:uiPriority w:val="1"/>
    <w:qFormat/>
    <w:rsid w:val="005F504F"/>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5F504F"/>
  </w:style>
  <w:style w:type="character" w:customStyle="1" w:styleId="author-rss">
    <w:name w:val="author-rss"/>
    <w:rsid w:val="005F504F"/>
  </w:style>
  <w:style w:type="character" w:customStyle="1" w:styleId="fbsharecountwrapper">
    <w:name w:val="fb_share_count_wrapper"/>
    <w:rsid w:val="005F504F"/>
  </w:style>
  <w:style w:type="character" w:customStyle="1" w:styleId="fbbuttontext">
    <w:name w:val="fb_button_text"/>
    <w:rsid w:val="005F504F"/>
  </w:style>
  <w:style w:type="character" w:customStyle="1" w:styleId="hw">
    <w:name w:val="hw"/>
    <w:rsid w:val="005F504F"/>
  </w:style>
  <w:style w:type="character" w:customStyle="1" w:styleId="linktotop">
    <w:name w:val="linktotop"/>
    <w:rsid w:val="005F504F"/>
  </w:style>
  <w:style w:type="character" w:customStyle="1" w:styleId="maintextbldleft">
    <w:name w:val="maintextbldleft"/>
    <w:rsid w:val="005F504F"/>
  </w:style>
  <w:style w:type="character" w:customStyle="1" w:styleId="maintextleft">
    <w:name w:val="maintextleft"/>
    <w:rsid w:val="005F504F"/>
  </w:style>
  <w:style w:type="character" w:customStyle="1" w:styleId="descriptionstyle1block">
    <w:name w:val="description style1 block"/>
    <w:rsid w:val="005F504F"/>
  </w:style>
  <w:style w:type="character" w:customStyle="1" w:styleId="gutter-right-1">
    <w:name w:val="gutter-right-1"/>
    <w:basedOn w:val="DefaultParagraphFont"/>
    <w:rsid w:val="005F504F"/>
  </w:style>
  <w:style w:type="character" w:customStyle="1" w:styleId="ssl3">
    <w:name w:val="ss_l3"/>
    <w:rsid w:val="005F504F"/>
  </w:style>
  <w:style w:type="character" w:customStyle="1" w:styleId="FontStyle39">
    <w:name w:val="Font Style39"/>
    <w:uiPriority w:val="99"/>
    <w:rsid w:val="005F504F"/>
    <w:rPr>
      <w:rFonts w:ascii="Constantia" w:hAnsi="Constantia" w:cs="Constantia" w:hint="default"/>
      <w:b/>
      <w:bCs/>
      <w:sz w:val="18"/>
      <w:szCs w:val="18"/>
    </w:rPr>
  </w:style>
  <w:style w:type="character" w:customStyle="1" w:styleId="6">
    <w:name w:val="6"/>
    <w:rsid w:val="005F504F"/>
    <w:rPr>
      <w:rFonts w:ascii="Arial" w:hAnsi="Arial" w:cs="Arial" w:hint="default"/>
      <w:bCs/>
      <w:sz w:val="20"/>
      <w:u w:val="single"/>
      <w:lang w:val="en-US" w:eastAsia="en-US" w:bidi="ar-SA"/>
    </w:rPr>
  </w:style>
  <w:style w:type="character" w:customStyle="1" w:styleId="Header11">
    <w:name w:val="Header11"/>
    <w:rsid w:val="005F504F"/>
  </w:style>
  <w:style w:type="character" w:customStyle="1" w:styleId="posa">
    <w:name w:val="pos(a)"/>
    <w:basedOn w:val="DefaultParagraphFont"/>
    <w:rsid w:val="005F504F"/>
  </w:style>
  <w:style w:type="character" w:customStyle="1" w:styleId="u-hiddeninnarrowenv">
    <w:name w:val="u-hiddeninnarrowenv"/>
    <w:basedOn w:val="DefaultParagraphFont"/>
    <w:rsid w:val="005F504F"/>
  </w:style>
  <w:style w:type="character" w:customStyle="1" w:styleId="followbutton-bird">
    <w:name w:val="followbutton-bird"/>
    <w:basedOn w:val="DefaultParagraphFont"/>
    <w:rsid w:val="005F504F"/>
  </w:style>
  <w:style w:type="character" w:customStyle="1" w:styleId="tweetauthor-name">
    <w:name w:val="tweetauthor-name"/>
    <w:basedOn w:val="DefaultParagraphFont"/>
    <w:rsid w:val="005F504F"/>
  </w:style>
  <w:style w:type="character" w:customStyle="1" w:styleId="tweetauthor-verifiedbadge">
    <w:name w:val="tweetauthor-verifiedbadge"/>
    <w:basedOn w:val="DefaultParagraphFont"/>
    <w:rsid w:val="005F504F"/>
  </w:style>
  <w:style w:type="character" w:customStyle="1" w:styleId="tweetauthor-screenname">
    <w:name w:val="tweetauthor-screenname"/>
    <w:basedOn w:val="DefaultParagraphFont"/>
    <w:rsid w:val="005F504F"/>
  </w:style>
  <w:style w:type="character" w:customStyle="1" w:styleId="u-hiddenvisually">
    <w:name w:val="u-hiddenvisually"/>
    <w:basedOn w:val="DefaultParagraphFont"/>
    <w:rsid w:val="005F504F"/>
  </w:style>
  <w:style w:type="character" w:customStyle="1" w:styleId="tweetaction-stat">
    <w:name w:val="tweetaction-stat"/>
    <w:basedOn w:val="DefaultParagraphFont"/>
    <w:rsid w:val="005F504F"/>
  </w:style>
  <w:style w:type="character" w:customStyle="1" w:styleId="related">
    <w:name w:val="related"/>
    <w:basedOn w:val="DefaultParagraphFont"/>
    <w:rsid w:val="005F504F"/>
  </w:style>
  <w:style w:type="character" w:customStyle="1" w:styleId="related-content">
    <w:name w:val="related-content"/>
    <w:basedOn w:val="DefaultParagraphFont"/>
    <w:rsid w:val="005F504F"/>
  </w:style>
  <w:style w:type="character" w:customStyle="1" w:styleId="name-of-author">
    <w:name w:val="name-of-author"/>
    <w:basedOn w:val="DefaultParagraphFont"/>
    <w:rsid w:val="005F504F"/>
  </w:style>
  <w:style w:type="character" w:customStyle="1" w:styleId="first-name">
    <w:name w:val="first-name"/>
    <w:basedOn w:val="DefaultParagraphFont"/>
    <w:rsid w:val="005F504F"/>
  </w:style>
  <w:style w:type="character" w:customStyle="1" w:styleId="last-name">
    <w:name w:val="last-name"/>
    <w:basedOn w:val="DefaultParagraphFont"/>
    <w:rsid w:val="005F504F"/>
  </w:style>
  <w:style w:type="character" w:customStyle="1" w:styleId="caption10">
    <w:name w:val="caption1"/>
    <w:basedOn w:val="DefaultParagraphFont"/>
    <w:rsid w:val="005F504F"/>
  </w:style>
  <w:style w:type="character" w:customStyle="1" w:styleId="recirc-text">
    <w:name w:val="&quot;recirc-text”"/>
    <w:basedOn w:val="DefaultParagraphFont"/>
    <w:rsid w:val="005F504F"/>
  </w:style>
  <w:style w:type="character" w:customStyle="1" w:styleId="video-icon">
    <w:name w:val="video-icon"/>
    <w:basedOn w:val="DefaultParagraphFont"/>
    <w:rsid w:val="005F504F"/>
  </w:style>
  <w:style w:type="character" w:customStyle="1" w:styleId="powa-shot-play-btn-text">
    <w:name w:val="powa-shot-play-btn-text"/>
    <w:basedOn w:val="DefaultParagraphFont"/>
    <w:rsid w:val="005F504F"/>
  </w:style>
  <w:style w:type="character" w:customStyle="1" w:styleId="powa-shot-click">
    <w:name w:val="powa-shot-click"/>
    <w:basedOn w:val="DefaultParagraphFont"/>
    <w:rsid w:val="005F504F"/>
  </w:style>
  <w:style w:type="character" w:customStyle="1" w:styleId="wpv-blurb">
    <w:name w:val="wpv-blurb"/>
    <w:basedOn w:val="DefaultParagraphFont"/>
    <w:rsid w:val="005F504F"/>
  </w:style>
  <w:style w:type="character" w:customStyle="1" w:styleId="pb-caption">
    <w:name w:val="pb-caption"/>
    <w:basedOn w:val="DefaultParagraphFont"/>
    <w:rsid w:val="005F504F"/>
  </w:style>
  <w:style w:type="character" w:customStyle="1" w:styleId="Heading5Char1">
    <w:name w:val="Heading 5 Char1"/>
    <w:aliases w:val="Text Char1"/>
    <w:basedOn w:val="DefaultParagraphFont"/>
    <w:semiHidden/>
    <w:rsid w:val="005F504F"/>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5F504F"/>
    <w:rPr>
      <w:vertAlign w:val="baseline"/>
    </w:rPr>
  </w:style>
  <w:style w:type="character" w:customStyle="1" w:styleId="Heading7Char1">
    <w:name w:val="Heading 7 Char1"/>
    <w:basedOn w:val="DefaultParagraphFont"/>
    <w:semiHidden/>
    <w:rsid w:val="005F504F"/>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5F504F"/>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5F504F"/>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5F504F"/>
    <w:rPr>
      <w:rFonts w:ascii="Calibri" w:hAnsi="Calibri" w:cs="Calibri"/>
    </w:rPr>
  </w:style>
  <w:style w:type="numbering" w:customStyle="1" w:styleId="NoList2">
    <w:name w:val="No List2"/>
    <w:next w:val="NoList"/>
    <w:uiPriority w:val="99"/>
    <w:semiHidden/>
    <w:unhideWhenUsed/>
    <w:rsid w:val="005F504F"/>
  </w:style>
  <w:style w:type="numbering" w:customStyle="1" w:styleId="NoList3">
    <w:name w:val="No List3"/>
    <w:next w:val="NoList"/>
    <w:uiPriority w:val="99"/>
    <w:semiHidden/>
    <w:unhideWhenUsed/>
    <w:rsid w:val="005F504F"/>
  </w:style>
  <w:style w:type="numbering" w:customStyle="1" w:styleId="NoList4">
    <w:name w:val="No List4"/>
    <w:next w:val="NoList"/>
    <w:uiPriority w:val="99"/>
    <w:semiHidden/>
    <w:unhideWhenUsed/>
    <w:rsid w:val="005F504F"/>
  </w:style>
  <w:style w:type="numbering" w:customStyle="1" w:styleId="NoList5">
    <w:name w:val="No List5"/>
    <w:next w:val="NoList"/>
    <w:semiHidden/>
    <w:unhideWhenUsed/>
    <w:rsid w:val="005F504F"/>
  </w:style>
  <w:style w:type="paragraph" w:styleId="BlockText">
    <w:name w:val="Block Text"/>
    <w:basedOn w:val="Normal"/>
    <w:rsid w:val="005F504F"/>
    <w:pPr>
      <w:ind w:left="229" w:right="229"/>
    </w:pPr>
    <w:rPr>
      <w:rFonts w:ascii="Verdana" w:eastAsia="Times New Roman" w:hAnsi="Verdana"/>
      <w:sz w:val="16"/>
      <w:szCs w:val="20"/>
    </w:rPr>
  </w:style>
  <w:style w:type="paragraph" w:styleId="NormalIndent">
    <w:name w:val="Normal Indent"/>
    <w:basedOn w:val="Normal"/>
    <w:rsid w:val="005F504F"/>
    <w:pPr>
      <w:ind w:left="720"/>
    </w:pPr>
    <w:rPr>
      <w:rFonts w:eastAsia="Times New Roman"/>
      <w:szCs w:val="20"/>
    </w:rPr>
  </w:style>
  <w:style w:type="paragraph" w:styleId="EnvelopeReturn">
    <w:name w:val="envelope return"/>
    <w:basedOn w:val="Normal"/>
    <w:rsid w:val="005F504F"/>
    <w:rPr>
      <w:rFonts w:eastAsia="Times New Roman"/>
      <w:sz w:val="24"/>
      <w:szCs w:val="20"/>
    </w:rPr>
  </w:style>
  <w:style w:type="paragraph" w:styleId="EnvelopeAddress">
    <w:name w:val="envelope address"/>
    <w:basedOn w:val="Normal"/>
    <w:rsid w:val="005F504F"/>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5F504F"/>
  </w:style>
  <w:style w:type="numbering" w:customStyle="1" w:styleId="NoList7">
    <w:name w:val="No List7"/>
    <w:next w:val="NoList"/>
    <w:semiHidden/>
    <w:unhideWhenUsed/>
    <w:rsid w:val="005F504F"/>
  </w:style>
  <w:style w:type="paragraph" w:styleId="ListBullet">
    <w:name w:val="List Bullet"/>
    <w:basedOn w:val="Normal"/>
    <w:link w:val="ListBulletChar"/>
    <w:uiPriority w:val="99"/>
    <w:unhideWhenUsed/>
    <w:rsid w:val="005F504F"/>
    <w:pPr>
      <w:tabs>
        <w:tab w:val="num" w:pos="360"/>
      </w:tabs>
      <w:ind w:left="360" w:hanging="360"/>
      <w:contextualSpacing/>
    </w:pPr>
    <w:rPr>
      <w:rFonts w:eastAsia="Calibri"/>
    </w:rPr>
  </w:style>
  <w:style w:type="table" w:styleId="MediumGrid1">
    <w:name w:val="Medium Grid 1"/>
    <w:basedOn w:val="TableNormal"/>
    <w:uiPriority w:val="67"/>
    <w:rsid w:val="005F504F"/>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5F504F"/>
  </w:style>
  <w:style w:type="numbering" w:customStyle="1" w:styleId="NoList111">
    <w:name w:val="No List111"/>
    <w:next w:val="NoList"/>
    <w:uiPriority w:val="99"/>
    <w:semiHidden/>
    <w:unhideWhenUsed/>
    <w:rsid w:val="005F504F"/>
  </w:style>
  <w:style w:type="numbering" w:customStyle="1" w:styleId="NoList1111">
    <w:name w:val="No List1111"/>
    <w:next w:val="NoList"/>
    <w:uiPriority w:val="99"/>
    <w:semiHidden/>
    <w:unhideWhenUsed/>
    <w:rsid w:val="005F504F"/>
  </w:style>
  <w:style w:type="numbering" w:customStyle="1" w:styleId="NoList11111">
    <w:name w:val="No List11111"/>
    <w:next w:val="NoList"/>
    <w:uiPriority w:val="99"/>
    <w:semiHidden/>
    <w:unhideWhenUsed/>
    <w:rsid w:val="005F504F"/>
  </w:style>
  <w:style w:type="numbering" w:customStyle="1" w:styleId="NoList111111">
    <w:name w:val="No List111111"/>
    <w:next w:val="NoList"/>
    <w:uiPriority w:val="99"/>
    <w:semiHidden/>
    <w:unhideWhenUsed/>
    <w:rsid w:val="005F504F"/>
  </w:style>
  <w:style w:type="numbering" w:customStyle="1" w:styleId="NoList1111111">
    <w:name w:val="No List1111111"/>
    <w:next w:val="NoList"/>
    <w:uiPriority w:val="99"/>
    <w:semiHidden/>
    <w:unhideWhenUsed/>
    <w:rsid w:val="005F504F"/>
  </w:style>
  <w:style w:type="numbering" w:customStyle="1" w:styleId="NoList11111111">
    <w:name w:val="No List11111111"/>
    <w:next w:val="NoList"/>
    <w:uiPriority w:val="99"/>
    <w:semiHidden/>
    <w:unhideWhenUsed/>
    <w:rsid w:val="005F504F"/>
  </w:style>
  <w:style w:type="numbering" w:customStyle="1" w:styleId="NoList111111111">
    <w:name w:val="No List111111111"/>
    <w:next w:val="NoList"/>
    <w:uiPriority w:val="99"/>
    <w:semiHidden/>
    <w:unhideWhenUsed/>
    <w:rsid w:val="005F504F"/>
  </w:style>
  <w:style w:type="numbering" w:customStyle="1" w:styleId="NoList1111111111">
    <w:name w:val="No List1111111111"/>
    <w:next w:val="NoList"/>
    <w:uiPriority w:val="99"/>
    <w:semiHidden/>
    <w:unhideWhenUsed/>
    <w:rsid w:val="005F504F"/>
  </w:style>
  <w:style w:type="numbering" w:customStyle="1" w:styleId="NoList11111111111">
    <w:name w:val="No List11111111111"/>
    <w:next w:val="NoList"/>
    <w:uiPriority w:val="99"/>
    <w:semiHidden/>
    <w:unhideWhenUsed/>
    <w:rsid w:val="005F504F"/>
  </w:style>
  <w:style w:type="numbering" w:customStyle="1" w:styleId="NoList111111111111">
    <w:name w:val="No List111111111111"/>
    <w:next w:val="NoList"/>
    <w:uiPriority w:val="99"/>
    <w:semiHidden/>
    <w:unhideWhenUsed/>
    <w:rsid w:val="005F504F"/>
  </w:style>
  <w:style w:type="numbering" w:customStyle="1" w:styleId="NoList1111111111111">
    <w:name w:val="No List1111111111111"/>
    <w:next w:val="NoList"/>
    <w:uiPriority w:val="99"/>
    <w:semiHidden/>
    <w:unhideWhenUsed/>
    <w:rsid w:val="005F504F"/>
  </w:style>
  <w:style w:type="numbering" w:customStyle="1" w:styleId="NoList11111111111111">
    <w:name w:val="No List11111111111111"/>
    <w:next w:val="NoList"/>
    <w:uiPriority w:val="99"/>
    <w:semiHidden/>
    <w:unhideWhenUsed/>
    <w:rsid w:val="005F504F"/>
  </w:style>
  <w:style w:type="numbering" w:customStyle="1" w:styleId="NoList111111111111111">
    <w:name w:val="No List111111111111111"/>
    <w:next w:val="NoList"/>
    <w:uiPriority w:val="99"/>
    <w:semiHidden/>
    <w:unhideWhenUsed/>
    <w:rsid w:val="005F504F"/>
  </w:style>
  <w:style w:type="numbering" w:customStyle="1" w:styleId="NoList1111111111111111">
    <w:name w:val="No List1111111111111111"/>
    <w:next w:val="NoList"/>
    <w:uiPriority w:val="99"/>
    <w:semiHidden/>
    <w:unhideWhenUsed/>
    <w:rsid w:val="005F504F"/>
  </w:style>
  <w:style w:type="numbering" w:customStyle="1" w:styleId="NoList11111111111111111">
    <w:name w:val="No List11111111111111111"/>
    <w:next w:val="NoList"/>
    <w:uiPriority w:val="99"/>
    <w:semiHidden/>
    <w:unhideWhenUsed/>
    <w:rsid w:val="005F504F"/>
  </w:style>
  <w:style w:type="character" w:customStyle="1" w:styleId="FontStyle220">
    <w:name w:val="Font Style220"/>
    <w:basedOn w:val="DefaultParagraphFont"/>
    <w:uiPriority w:val="99"/>
    <w:rsid w:val="005F504F"/>
    <w:rPr>
      <w:rFonts w:ascii="Candara" w:hAnsi="Candara" w:cs="Candara" w:hint="default"/>
      <w:i/>
      <w:iCs/>
      <w:sz w:val="18"/>
      <w:szCs w:val="18"/>
    </w:rPr>
  </w:style>
  <w:style w:type="character" w:customStyle="1" w:styleId="FontStyle290">
    <w:name w:val="Font Style290"/>
    <w:basedOn w:val="DefaultParagraphFont"/>
    <w:uiPriority w:val="99"/>
    <w:rsid w:val="005F504F"/>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5F504F"/>
    <w:rPr>
      <w:rFonts w:ascii="Arial" w:hAnsi="Arial" w:cs="Arial"/>
      <w:b/>
      <w:bCs/>
      <w:sz w:val="16"/>
      <w:szCs w:val="16"/>
    </w:rPr>
  </w:style>
  <w:style w:type="paragraph" w:customStyle="1" w:styleId="analytic0">
    <w:name w:val="analytic"/>
    <w:basedOn w:val="Normal"/>
    <w:link w:val="analyticChar0"/>
    <w:uiPriority w:val="4"/>
    <w:qFormat/>
    <w:rsid w:val="005F504F"/>
    <w:pPr>
      <w:spacing w:before="120"/>
    </w:pPr>
    <w:rPr>
      <w:b/>
      <w:sz w:val="20"/>
    </w:rPr>
  </w:style>
  <w:style w:type="character" w:customStyle="1" w:styleId="analyticChar0">
    <w:name w:val="analytic Char"/>
    <w:basedOn w:val="DefaultParagraphFont"/>
    <w:link w:val="analytic0"/>
    <w:uiPriority w:val="4"/>
    <w:rsid w:val="005F504F"/>
    <w:rPr>
      <w:rFonts w:ascii="Calibri" w:hAnsi="Calibri"/>
      <w:b/>
      <w:sz w:val="20"/>
    </w:rPr>
  </w:style>
  <w:style w:type="character" w:customStyle="1" w:styleId="m-5498913268213319940gmail-styleunderline">
    <w:name w:val="m_-5498913268213319940gmail-styleunderline"/>
    <w:basedOn w:val="DefaultParagraphFont"/>
    <w:rsid w:val="005F504F"/>
  </w:style>
  <w:style w:type="paragraph" w:customStyle="1" w:styleId="speakable">
    <w:name w:val="speakable"/>
    <w:basedOn w:val="Normal"/>
    <w:uiPriority w:val="99"/>
    <w:qFormat/>
    <w:rsid w:val="005F504F"/>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5F504F"/>
  </w:style>
  <w:style w:type="character" w:customStyle="1" w:styleId="copyright">
    <w:name w:val="copyright"/>
    <w:basedOn w:val="DefaultParagraphFont"/>
    <w:rsid w:val="005F504F"/>
  </w:style>
  <w:style w:type="character" w:customStyle="1" w:styleId="TagCharCharCharChar">
    <w:name w:val="Tag Char Char Char Char"/>
    <w:basedOn w:val="DefaultParagraphFont"/>
    <w:rsid w:val="005F504F"/>
    <w:rPr>
      <w:rFonts w:ascii="Calibri" w:hAnsi="Calibri" w:cs="Calibri"/>
      <w:b/>
      <w:sz w:val="24"/>
    </w:rPr>
  </w:style>
  <w:style w:type="paragraph" w:customStyle="1" w:styleId="g-body">
    <w:name w:val="g-body"/>
    <w:basedOn w:val="Normal"/>
    <w:uiPriority w:val="99"/>
    <w:qFormat/>
    <w:rsid w:val="005F504F"/>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5F504F"/>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5F504F"/>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5F504F"/>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5F504F"/>
    <w:pPr>
      <w:spacing w:before="100" w:beforeAutospacing="1" w:after="100" w:afterAutospacing="1"/>
    </w:pPr>
    <w:rPr>
      <w:sz w:val="24"/>
    </w:rPr>
  </w:style>
  <w:style w:type="paragraph" w:customStyle="1" w:styleId="style41">
    <w:name w:val="style4"/>
    <w:basedOn w:val="Normal"/>
    <w:uiPriority w:val="99"/>
    <w:qFormat/>
    <w:rsid w:val="005F504F"/>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5F504F"/>
    <w:pPr>
      <w:spacing w:before="100" w:beforeAutospacing="1" w:after="100" w:afterAutospacing="1"/>
    </w:pPr>
    <w:rPr>
      <w:rFonts w:ascii="Times New Roman" w:hAnsi="Times New Roman"/>
      <w:sz w:val="24"/>
    </w:rPr>
  </w:style>
  <w:style w:type="character" w:customStyle="1" w:styleId="adtext">
    <w:name w:val="adtext"/>
    <w:basedOn w:val="DefaultParagraphFont"/>
    <w:rsid w:val="005F504F"/>
  </w:style>
  <w:style w:type="character" w:customStyle="1" w:styleId="UL-Bold">
    <w:name w:val="UL-Bold"/>
    <w:basedOn w:val="DefaultParagraphFont"/>
    <w:rsid w:val="005F504F"/>
    <w:rPr>
      <w:u w:val="thick"/>
    </w:rPr>
  </w:style>
  <w:style w:type="character" w:customStyle="1" w:styleId="UL-None">
    <w:name w:val="UL-None"/>
    <w:basedOn w:val="DefaultParagraphFont"/>
    <w:rsid w:val="005F504F"/>
    <w:rPr>
      <w:strike w:val="0"/>
      <w:dstrike w:val="0"/>
      <w:u w:val="none"/>
      <w:effect w:val="none"/>
    </w:rPr>
  </w:style>
  <w:style w:type="character" w:customStyle="1" w:styleId="gl">
    <w:name w:val="gl"/>
    <w:basedOn w:val="DefaultParagraphFont"/>
    <w:rsid w:val="005F504F"/>
  </w:style>
  <w:style w:type="character" w:customStyle="1" w:styleId="qu730rj69h">
    <w:name w:val="qu730rj69h"/>
    <w:basedOn w:val="DefaultParagraphFont"/>
    <w:rsid w:val="005F504F"/>
  </w:style>
  <w:style w:type="paragraph" w:customStyle="1" w:styleId="optext">
    <w:name w:val="optext"/>
    <w:basedOn w:val="Normal"/>
    <w:uiPriority w:val="99"/>
    <w:qFormat/>
    <w:rsid w:val="005F504F"/>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5F504F"/>
  </w:style>
  <w:style w:type="character" w:customStyle="1" w:styleId="icr880">
    <w:name w:val="icr880"/>
    <w:basedOn w:val="DefaultParagraphFont"/>
    <w:rsid w:val="005F504F"/>
  </w:style>
  <w:style w:type="character" w:customStyle="1" w:styleId="hx23q54">
    <w:name w:val="hx23q54"/>
    <w:basedOn w:val="DefaultParagraphFont"/>
    <w:rsid w:val="005F504F"/>
  </w:style>
  <w:style w:type="character" w:customStyle="1" w:styleId="m-5348258726587825636gmail-style13ptbold">
    <w:name w:val="m_-5348258726587825636gmail-style13ptbold"/>
    <w:basedOn w:val="DefaultParagraphFont"/>
    <w:rsid w:val="005F504F"/>
  </w:style>
  <w:style w:type="character" w:customStyle="1" w:styleId="m-5348258726587825636gmail-styleunderline">
    <w:name w:val="m_-5348258726587825636gmail-styleunderline"/>
    <w:basedOn w:val="DefaultParagraphFont"/>
    <w:rsid w:val="005F504F"/>
  </w:style>
  <w:style w:type="character" w:customStyle="1" w:styleId="UnderlineCharChar1">
    <w:name w:val="Underline Char Char1"/>
    <w:aliases w:val="tag Char,Heading 2 Char Char Char Char Char1,Heading 2 Char Char1 Char Char,Heading 2 Char2 Char1,TAG Char1,Char Ch"/>
    <w:basedOn w:val="DefaultParagraphFont"/>
    <w:uiPriority w:val="1"/>
    <w:qFormat/>
    <w:rsid w:val="005F504F"/>
    <w:rPr>
      <w:u w:val="single"/>
      <w:lang w:val="en-US" w:eastAsia="en-US" w:bidi="ar-SA"/>
    </w:rPr>
  </w:style>
  <w:style w:type="character" w:customStyle="1" w:styleId="Heading2Char1">
    <w:name w:val="Heading 2 Char1"/>
    <w:aliases w:val="Hat Char2,Hat Char1,TAG Char Char,Heading 2 Char1 Char Char Char Char,Heading 2 Char2 Char Char2,Heading 2 Char11,Tags Ch,Char Char Char Char1 Char3,Heading 2 Cha Char1"/>
    <w:basedOn w:val="DefaultParagraphFont"/>
    <w:qFormat/>
    <w:rsid w:val="005F504F"/>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5F504F"/>
  </w:style>
  <w:style w:type="character" w:customStyle="1" w:styleId="NothingChar1">
    <w:name w:val="Nothing Char1"/>
    <w:basedOn w:val="DefaultParagraphFont"/>
    <w:rsid w:val="005F504F"/>
    <w:rPr>
      <w:lang w:val="en-US" w:eastAsia="en-US" w:bidi="ar-SA"/>
    </w:rPr>
  </w:style>
  <w:style w:type="paragraph" w:customStyle="1" w:styleId="useless">
    <w:name w:val="useless"/>
    <w:basedOn w:val="Normal"/>
    <w:uiPriority w:val="99"/>
    <w:qFormat/>
    <w:rsid w:val="005F504F"/>
    <w:rPr>
      <w:rFonts w:ascii="Times New Roman" w:eastAsia="Times New Roman" w:hAnsi="Times New Roman"/>
      <w:sz w:val="12"/>
    </w:rPr>
  </w:style>
  <w:style w:type="character" w:customStyle="1" w:styleId="DDIUnderline">
    <w:name w:val="DDI Underline"/>
    <w:qFormat/>
    <w:rsid w:val="005F504F"/>
    <w:rPr>
      <w:rFonts w:ascii="Times New Roman" w:hAnsi="Times New Roman"/>
      <w:sz w:val="24"/>
      <w:u w:val="single"/>
    </w:rPr>
  </w:style>
  <w:style w:type="character" w:customStyle="1" w:styleId="Char1">
    <w:name w:val="Char1"/>
    <w:basedOn w:val="DefaultParagraphFont"/>
    <w:rsid w:val="005F504F"/>
    <w:rPr>
      <w:rFonts w:cs="Arial"/>
      <w:b/>
      <w:bCs/>
      <w:iCs/>
      <w:sz w:val="24"/>
      <w:szCs w:val="28"/>
      <w:lang w:val="en-US" w:eastAsia="en-US" w:bidi="ar-SA"/>
    </w:rPr>
  </w:style>
  <w:style w:type="paragraph" w:customStyle="1" w:styleId="ALLCAPS">
    <w:name w:val="ALL CAPS"/>
    <w:basedOn w:val="Normal"/>
    <w:link w:val="ALLCAPSChar"/>
    <w:qFormat/>
    <w:rsid w:val="005F504F"/>
    <w:rPr>
      <w:rFonts w:ascii="Times New Roman" w:eastAsia="Times New Roman" w:hAnsi="Times New Roman"/>
      <w:b/>
      <w:caps/>
    </w:rPr>
  </w:style>
  <w:style w:type="character" w:customStyle="1" w:styleId="ALLCAPSChar">
    <w:name w:val="ALL CAPS Char"/>
    <w:basedOn w:val="DefaultParagraphFont"/>
    <w:link w:val="ALLCAPS"/>
    <w:rsid w:val="005F504F"/>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5F504F"/>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5F504F"/>
    <w:rPr>
      <w:rFonts w:ascii="Times New Roman" w:eastAsia="Times New Roman" w:hAnsi="Times New Roman"/>
      <w:b/>
      <w:sz w:val="24"/>
    </w:rPr>
  </w:style>
  <w:style w:type="character" w:customStyle="1" w:styleId="10ptnotbold">
    <w:name w:val="10ptnotbold"/>
    <w:basedOn w:val="DefaultParagraphFont"/>
    <w:rsid w:val="005F504F"/>
    <w:rPr>
      <w:sz w:val="20"/>
    </w:rPr>
  </w:style>
  <w:style w:type="character" w:customStyle="1" w:styleId="Cites-AuthorDate">
    <w:name w:val="Cites-Author/Date"/>
    <w:qFormat/>
    <w:rsid w:val="005F504F"/>
    <w:rPr>
      <w:rFonts w:ascii="Helvetica" w:hAnsi="Helvetica"/>
      <w:b/>
      <w:sz w:val="22"/>
      <w:szCs w:val="24"/>
      <w:u w:val="thick"/>
    </w:rPr>
  </w:style>
  <w:style w:type="paragraph" w:customStyle="1" w:styleId="CiteTag">
    <w:name w:val="Cite/Tag"/>
    <w:basedOn w:val="Normal"/>
    <w:uiPriority w:val="99"/>
    <w:qFormat/>
    <w:rsid w:val="005F504F"/>
    <w:rPr>
      <w:rFonts w:ascii="Times New Roman" w:eastAsia="Cambria" w:hAnsi="Times New Roman"/>
      <w:b/>
    </w:rPr>
  </w:style>
  <w:style w:type="character" w:customStyle="1" w:styleId="CardsFont6ptChar1">
    <w:name w:val="Cards + Font: 6 pt Char1"/>
    <w:basedOn w:val="CardsChar"/>
    <w:link w:val="CardsFont6pt"/>
    <w:rsid w:val="005F504F"/>
    <w:rPr>
      <w:rFonts w:ascii="Times New Roman" w:eastAsia="Times New Roman" w:hAnsi="Times New Roman" w:cs="Times New Roman"/>
      <w:sz w:val="12"/>
      <w:szCs w:val="24"/>
    </w:rPr>
  </w:style>
  <w:style w:type="character" w:customStyle="1" w:styleId="UnresolvedMention2">
    <w:name w:val="Unresolved Mention2"/>
    <w:basedOn w:val="DefaultParagraphFont"/>
    <w:uiPriority w:val="99"/>
    <w:rsid w:val="005F504F"/>
    <w:rPr>
      <w:color w:val="808080"/>
      <w:shd w:val="clear" w:color="auto" w:fill="E6E6E6"/>
    </w:rPr>
  </w:style>
  <w:style w:type="character" w:customStyle="1" w:styleId="swauthor">
    <w:name w:val="sw_author"/>
    <w:rsid w:val="005F504F"/>
  </w:style>
  <w:style w:type="character" w:customStyle="1" w:styleId="UnderlineCharChar3">
    <w:name w:val="Underline Char Char3"/>
    <w:rsid w:val="005F504F"/>
    <w:rPr>
      <w:szCs w:val="24"/>
      <w:u w:val="single"/>
      <w:lang w:val="en-US" w:eastAsia="en-US" w:bidi="ar-SA"/>
    </w:rPr>
  </w:style>
  <w:style w:type="character" w:customStyle="1" w:styleId="tl8wme">
    <w:name w:val="tl8wme"/>
    <w:basedOn w:val="DefaultParagraphFont"/>
    <w:rsid w:val="005F504F"/>
  </w:style>
  <w:style w:type="character" w:customStyle="1" w:styleId="Mention3">
    <w:name w:val="Mention3"/>
    <w:basedOn w:val="DefaultParagraphFont"/>
    <w:uiPriority w:val="99"/>
    <w:semiHidden/>
    <w:unhideWhenUsed/>
    <w:rsid w:val="005F504F"/>
    <w:rPr>
      <w:color w:val="2B579A"/>
      <w:shd w:val="clear" w:color="auto" w:fill="E6E6E6"/>
    </w:rPr>
  </w:style>
  <w:style w:type="character" w:customStyle="1" w:styleId="m-5251091010484660064gmail-style13ptbold">
    <w:name w:val="m_-5251091010484660064gmail-style13ptbold"/>
    <w:basedOn w:val="DefaultParagraphFont"/>
    <w:rsid w:val="005F504F"/>
  </w:style>
  <w:style w:type="character" w:customStyle="1" w:styleId="m-5251091010484660064gmail-styleunderline">
    <w:name w:val="m_-5251091010484660064gmail-styleunderline"/>
    <w:basedOn w:val="DefaultParagraphFont"/>
    <w:rsid w:val="005F504F"/>
  </w:style>
  <w:style w:type="character" w:customStyle="1" w:styleId="tablecaption">
    <w:name w:val="tablecaption"/>
    <w:basedOn w:val="DefaultParagraphFont"/>
    <w:rsid w:val="005F504F"/>
  </w:style>
  <w:style w:type="character" w:customStyle="1" w:styleId="StyleLatinHelvetica105ptBlack">
    <w:name w:val="Style (Latin) Helvetica 10.5 pt Black"/>
    <w:basedOn w:val="DefaultParagraphFont"/>
    <w:rsid w:val="005F504F"/>
    <w:rPr>
      <w:rFonts w:ascii="Times New Roman" w:hAnsi="Times New Roman"/>
      <w:color w:val="000000"/>
      <w:sz w:val="21"/>
    </w:rPr>
  </w:style>
  <w:style w:type="character" w:customStyle="1" w:styleId="m-413333960618644972gmail-style13ptbold">
    <w:name w:val="m_-413333960618644972gmail-style13ptbold"/>
    <w:basedOn w:val="DefaultParagraphFont"/>
    <w:rsid w:val="005F504F"/>
  </w:style>
  <w:style w:type="character" w:customStyle="1" w:styleId="m-413333960618644972gmail-styleunderline">
    <w:name w:val="m_-413333960618644972gmail-styleunderline"/>
    <w:basedOn w:val="DefaultParagraphFont"/>
    <w:rsid w:val="005F504F"/>
  </w:style>
  <w:style w:type="character" w:customStyle="1" w:styleId="m8314098763611656848gmail-stylestylebold12pt">
    <w:name w:val="m_8314098763611656848gmail-stylestylebold12pt"/>
    <w:basedOn w:val="DefaultParagraphFont"/>
    <w:rsid w:val="005F504F"/>
  </w:style>
  <w:style w:type="character" w:customStyle="1" w:styleId="m8314098763611656848gmail-styleboldunderline">
    <w:name w:val="m_8314098763611656848gmail-styleboldunderline"/>
    <w:basedOn w:val="DefaultParagraphFont"/>
    <w:rsid w:val="005F504F"/>
  </w:style>
  <w:style w:type="paragraph" w:customStyle="1" w:styleId="Spacer">
    <w:name w:val="Spacer"/>
    <w:basedOn w:val="Heading1"/>
    <w:link w:val="SpacerChar"/>
    <w:autoRedefine/>
    <w:uiPriority w:val="4"/>
    <w:qFormat/>
    <w:rsid w:val="005F504F"/>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5F504F"/>
    <w:rPr>
      <w:rFonts w:ascii="Georgia" w:eastAsiaTheme="majorEastAsia" w:hAnsi="Georgia" w:cstheme="majorBidi"/>
      <w:b/>
      <w:bCs/>
      <w:sz w:val="24"/>
      <w:szCs w:val="32"/>
    </w:rPr>
  </w:style>
  <w:style w:type="paragraph" w:customStyle="1" w:styleId="TxBr41p1">
    <w:name w:val="TxBr_41p1"/>
    <w:basedOn w:val="Normal"/>
    <w:qFormat/>
    <w:rsid w:val="005F504F"/>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5F504F"/>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No Spacing3 Char,No Spacing11 Char,No Spacing2 Char,Card Char,Debate Text Char,No Spacing111 Char,tags Char,Heading 2 Char Char Char Char Char Char"/>
    <w:qFormat/>
    <w:rsid w:val="005F504F"/>
    <w:rPr>
      <w:rFonts w:ascii="Arial Narrow" w:hAnsi="Arial Narrow" w:cs="Times New Roman"/>
      <w:color w:val="000000"/>
      <w:sz w:val="16"/>
    </w:rPr>
  </w:style>
  <w:style w:type="character" w:customStyle="1" w:styleId="CiteReal0">
    <w:name w:val="CiteReal"/>
    <w:uiPriority w:val="1"/>
    <w:qFormat/>
    <w:rsid w:val="005F504F"/>
    <w:rPr>
      <w:rFonts w:ascii="Arial" w:hAnsi="Arial"/>
      <w:b/>
      <w:sz w:val="24"/>
      <w:u w:val="single"/>
    </w:rPr>
  </w:style>
  <w:style w:type="character" w:customStyle="1" w:styleId="dropcap1">
    <w:name w:val="dropcap1"/>
    <w:rsid w:val="005F504F"/>
  </w:style>
  <w:style w:type="paragraph" w:customStyle="1" w:styleId="Style31">
    <w:name w:val="Style31"/>
    <w:basedOn w:val="Normal"/>
    <w:uiPriority w:val="99"/>
    <w:qFormat/>
    <w:rsid w:val="005F504F"/>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5F504F"/>
    <w:pPr>
      <w:spacing w:line="202" w:lineRule="exact"/>
      <w:jc w:val="both"/>
    </w:pPr>
    <w:rPr>
      <w:rFonts w:ascii="Palatino Linotype" w:hAnsi="Palatino Linotype" w:cs="Palatino Linotype"/>
    </w:rPr>
  </w:style>
  <w:style w:type="paragraph" w:customStyle="1" w:styleId="Style51">
    <w:name w:val="Style51"/>
    <w:basedOn w:val="Normal"/>
    <w:uiPriority w:val="99"/>
    <w:qFormat/>
    <w:rsid w:val="005F504F"/>
    <w:pPr>
      <w:spacing w:line="200" w:lineRule="exact"/>
      <w:jc w:val="both"/>
    </w:pPr>
    <w:rPr>
      <w:rFonts w:ascii="Palatino Linotype" w:hAnsi="Palatino Linotype" w:cs="Palatino Linotype"/>
    </w:rPr>
  </w:style>
  <w:style w:type="character" w:customStyle="1" w:styleId="FontStyle72">
    <w:name w:val="Font Style72"/>
    <w:uiPriority w:val="99"/>
    <w:rsid w:val="005F504F"/>
    <w:rPr>
      <w:rFonts w:ascii="Cambria" w:hAnsi="Cambria" w:cs="Cambria" w:hint="default"/>
      <w:sz w:val="16"/>
      <w:szCs w:val="16"/>
    </w:rPr>
  </w:style>
  <w:style w:type="character" w:customStyle="1" w:styleId="FontStyle73">
    <w:name w:val="Font Style73"/>
    <w:uiPriority w:val="99"/>
    <w:rsid w:val="005F504F"/>
    <w:rPr>
      <w:rFonts w:ascii="Cambria" w:hAnsi="Cambria" w:cs="Cambria" w:hint="default"/>
      <w:i/>
      <w:iCs/>
      <w:sz w:val="16"/>
      <w:szCs w:val="16"/>
    </w:rPr>
  </w:style>
  <w:style w:type="character" w:customStyle="1" w:styleId="UnderlinestyleChar2">
    <w:name w:val="Underline style Char2"/>
    <w:rsid w:val="005F504F"/>
    <w:rPr>
      <w:sz w:val="22"/>
      <w:szCs w:val="24"/>
      <w:u w:val="single"/>
      <w:lang w:val="en-US" w:eastAsia="en-US" w:bidi="ar-SA"/>
    </w:rPr>
  </w:style>
  <w:style w:type="paragraph" w:customStyle="1" w:styleId="CitationCharChar">
    <w:name w:val="Citation Char Char"/>
    <w:basedOn w:val="Normal"/>
    <w:uiPriority w:val="6"/>
    <w:qFormat/>
    <w:rsid w:val="005F504F"/>
    <w:pPr>
      <w:ind w:left="1440" w:right="1440"/>
    </w:pPr>
    <w:rPr>
      <w:rFonts w:ascii="Cambria" w:eastAsia="Verdana" w:hAnsi="Cambria" w:cs="Cambria"/>
      <w:szCs w:val="20"/>
      <w:u w:val="single"/>
    </w:rPr>
  </w:style>
  <w:style w:type="character" w:customStyle="1" w:styleId="FontStyle49">
    <w:name w:val="Font Style49"/>
    <w:uiPriority w:val="99"/>
    <w:rsid w:val="005F504F"/>
    <w:rPr>
      <w:rFonts w:ascii="Cambria" w:hAnsi="Cambria" w:cs="Cambria"/>
      <w:sz w:val="20"/>
      <w:szCs w:val="20"/>
    </w:rPr>
  </w:style>
  <w:style w:type="character" w:customStyle="1" w:styleId="FontStyle50">
    <w:name w:val="Font Style50"/>
    <w:uiPriority w:val="99"/>
    <w:rsid w:val="005F504F"/>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qFormat/>
    <w:rsid w:val="005F504F"/>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5F504F"/>
    <w:rPr>
      <w:rFonts w:ascii="Cambria" w:eastAsia="Cambria" w:hAnsi="Cambria" w:cs="Cambria"/>
      <w:spacing w:val="-3"/>
      <w:szCs w:val="20"/>
    </w:rPr>
  </w:style>
  <w:style w:type="character" w:customStyle="1" w:styleId="kn">
    <w:name w:val="kn"/>
    <w:basedOn w:val="DefaultParagraphFont"/>
    <w:rsid w:val="005F504F"/>
  </w:style>
  <w:style w:type="character" w:customStyle="1" w:styleId="StyleStyleUnderlineUnderlineStyleBoldUnderlineIntenseEmphas">
    <w:name w:val="Style Style UnderlineUnderlineStyle Bold UnderlineIntense Emphas..."/>
    <w:basedOn w:val="DefaultParagraphFont"/>
    <w:rsid w:val="005F504F"/>
    <w:rPr>
      <w:b/>
      <w:bCs/>
      <w:sz w:val="26"/>
      <w:u w:val="single"/>
    </w:rPr>
  </w:style>
  <w:style w:type="character" w:customStyle="1" w:styleId="articoloinside">
    <w:name w:val="articolo_inside"/>
    <w:rsid w:val="005F504F"/>
  </w:style>
  <w:style w:type="paragraph" w:customStyle="1" w:styleId="pagetools">
    <w:name w:val="pagetools"/>
    <w:basedOn w:val="Normal"/>
    <w:qFormat/>
    <w:rsid w:val="005F504F"/>
    <w:pPr>
      <w:spacing w:before="100" w:beforeAutospacing="1" w:after="100" w:afterAutospacing="1"/>
    </w:pPr>
    <w:rPr>
      <w:rFonts w:ascii="Cambria" w:eastAsia="Cambria" w:hAnsi="Cambria"/>
      <w:sz w:val="24"/>
    </w:rPr>
  </w:style>
  <w:style w:type="character" w:customStyle="1" w:styleId="desc">
    <w:name w:val="desc"/>
    <w:basedOn w:val="DefaultParagraphFont"/>
    <w:rsid w:val="005F504F"/>
  </w:style>
  <w:style w:type="character" w:customStyle="1" w:styleId="job">
    <w:name w:val="job"/>
    <w:basedOn w:val="DefaultParagraphFont"/>
    <w:rsid w:val="005F504F"/>
  </w:style>
  <w:style w:type="character" w:customStyle="1" w:styleId="publisher">
    <w:name w:val="publisher"/>
    <w:basedOn w:val="DefaultParagraphFont"/>
    <w:rsid w:val="005F504F"/>
  </w:style>
  <w:style w:type="character" w:customStyle="1" w:styleId="pubyear">
    <w:name w:val="pubyear"/>
    <w:basedOn w:val="DefaultParagraphFont"/>
    <w:rsid w:val="005F504F"/>
  </w:style>
  <w:style w:type="character" w:customStyle="1" w:styleId="pubcity">
    <w:name w:val="pubcity"/>
    <w:basedOn w:val="DefaultParagraphFont"/>
    <w:rsid w:val="005F504F"/>
  </w:style>
  <w:style w:type="character" w:customStyle="1" w:styleId="bodycontentlink">
    <w:name w:val="bodycontentlink"/>
    <w:basedOn w:val="DefaultParagraphFont"/>
    <w:rsid w:val="005F504F"/>
  </w:style>
  <w:style w:type="paragraph" w:customStyle="1" w:styleId="C-Text">
    <w:name w:val="C-Text"/>
    <w:basedOn w:val="Normal"/>
    <w:qFormat/>
    <w:rsid w:val="005F504F"/>
    <w:pPr>
      <w:tabs>
        <w:tab w:val="num" w:pos="720"/>
      </w:tabs>
      <w:ind w:left="720" w:hanging="360"/>
    </w:pPr>
    <w:rPr>
      <w:rFonts w:ascii="Book Antiqua" w:hAnsi="Book Antiqua"/>
      <w:sz w:val="24"/>
    </w:rPr>
  </w:style>
  <w:style w:type="character" w:customStyle="1" w:styleId="ecdate">
    <w:name w:val="ec_date"/>
    <w:basedOn w:val="DefaultParagraphFont"/>
    <w:rsid w:val="005F504F"/>
    <w:rPr>
      <w:rFonts w:ascii="Symbol" w:hAnsi="Symbol" w:hint="default"/>
      <w:sz w:val="20"/>
      <w:szCs w:val="20"/>
      <w:shd w:val="clear" w:color="auto" w:fill="FFFFFF"/>
    </w:rPr>
  </w:style>
  <w:style w:type="paragraph" w:customStyle="1" w:styleId="ecmsonormal">
    <w:name w:val="ec_msonormal"/>
    <w:basedOn w:val="Normal"/>
    <w:qFormat/>
    <w:rsid w:val="005F504F"/>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5F504F"/>
  </w:style>
  <w:style w:type="character" w:customStyle="1" w:styleId="articleheadline">
    <w:name w:val="articleheadline"/>
    <w:basedOn w:val="DefaultParagraphFont"/>
    <w:rsid w:val="005F504F"/>
  </w:style>
  <w:style w:type="paragraph" w:customStyle="1" w:styleId="u-intro">
    <w:name w:val="u-intro"/>
    <w:basedOn w:val="Normal"/>
    <w:qFormat/>
    <w:rsid w:val="005F504F"/>
    <w:pPr>
      <w:spacing w:before="100" w:beforeAutospacing="1" w:after="100" w:afterAutospacing="1"/>
    </w:pPr>
    <w:rPr>
      <w:rFonts w:ascii="Georgia" w:hAnsi="Georgia"/>
      <w:sz w:val="24"/>
    </w:rPr>
  </w:style>
  <w:style w:type="character" w:customStyle="1" w:styleId="u-byline">
    <w:name w:val="u-byline"/>
    <w:basedOn w:val="DefaultParagraphFont"/>
    <w:rsid w:val="005F504F"/>
  </w:style>
  <w:style w:type="character" w:customStyle="1" w:styleId="articlebya">
    <w:name w:val="articleby_a"/>
    <w:basedOn w:val="DefaultParagraphFont"/>
    <w:rsid w:val="005F504F"/>
  </w:style>
  <w:style w:type="character" w:customStyle="1" w:styleId="popupwinby">
    <w:name w:val="popupwinby"/>
    <w:basedOn w:val="DefaultParagraphFont"/>
    <w:rsid w:val="005F504F"/>
  </w:style>
  <w:style w:type="character" w:customStyle="1" w:styleId="storyheader">
    <w:name w:val="storyheader"/>
    <w:basedOn w:val="DefaultParagraphFont"/>
    <w:rsid w:val="005F504F"/>
  </w:style>
  <w:style w:type="character" w:customStyle="1" w:styleId="marron">
    <w:name w:val="marron"/>
    <w:basedOn w:val="DefaultParagraphFont"/>
    <w:rsid w:val="005F504F"/>
  </w:style>
  <w:style w:type="paragraph" w:customStyle="1" w:styleId="StyleNormalWeb10pt">
    <w:name w:val="Style Normal (Web) + 10 pt"/>
    <w:basedOn w:val="NormalWeb"/>
    <w:next w:val="Normal"/>
    <w:qFormat/>
    <w:rsid w:val="005F504F"/>
    <w:pPr>
      <w:spacing w:line="259" w:lineRule="auto"/>
    </w:pPr>
    <w:rPr>
      <w:rFonts w:ascii="Bookman Old Style" w:eastAsiaTheme="minorHAnsi" w:hAnsi="Bookman Old Style" w:cstheme="minorBidi"/>
      <w:sz w:val="20"/>
    </w:rPr>
  </w:style>
  <w:style w:type="character" w:customStyle="1" w:styleId="StyleNormalWeb10ptChar">
    <w:name w:val="Style Normal (Web) + 10 pt Char"/>
    <w:basedOn w:val="DefaultParagraphFont"/>
    <w:rsid w:val="005F504F"/>
    <w:rPr>
      <w:szCs w:val="24"/>
      <w:lang w:val="en-US" w:eastAsia="en-US" w:bidi="ar-SA"/>
    </w:rPr>
  </w:style>
  <w:style w:type="paragraph" w:customStyle="1" w:styleId="TagCiteShells">
    <w:name w:val="Tag/Cite/Shells"/>
    <w:basedOn w:val="Normal"/>
    <w:qFormat/>
    <w:rsid w:val="005F504F"/>
    <w:rPr>
      <w:rFonts w:ascii="Georgia" w:hAnsi="Georgia"/>
      <w:b/>
    </w:rPr>
  </w:style>
  <w:style w:type="paragraph" w:customStyle="1" w:styleId="DefinitionTerm">
    <w:name w:val="Definition Term"/>
    <w:basedOn w:val="Normal"/>
    <w:next w:val="Normal"/>
    <w:qFormat/>
    <w:rsid w:val="005F504F"/>
    <w:rPr>
      <w:rFonts w:ascii="Georgia" w:hAnsi="Georgia"/>
      <w:snapToGrid w:val="0"/>
      <w:sz w:val="24"/>
    </w:rPr>
  </w:style>
  <w:style w:type="character" w:customStyle="1" w:styleId="Style3CharChar">
    <w:name w:val="Style3 Char Char"/>
    <w:basedOn w:val="DefaultParagraphFont"/>
    <w:rsid w:val="005F504F"/>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5F504F"/>
    <w:pPr>
      <w:spacing w:after="60"/>
    </w:pPr>
    <w:rPr>
      <w:rFonts w:ascii="Georgia" w:eastAsia="Segoe UI" w:hAnsi="Georgia" w:cs="Cambria"/>
      <w:bCs/>
      <w:caps/>
      <w:sz w:val="20"/>
      <w:lang w:eastAsia="zh-CN"/>
    </w:rPr>
  </w:style>
  <w:style w:type="character" w:customStyle="1" w:styleId="NormalChar0">
    <w:name w:val="Normal Char"/>
    <w:basedOn w:val="DefaultParagraphFont"/>
    <w:rsid w:val="005F504F"/>
    <w:rPr>
      <w:lang w:eastAsia="en-US"/>
    </w:rPr>
  </w:style>
  <w:style w:type="character" w:customStyle="1" w:styleId="BoldUnderlineChar2">
    <w:name w:val="Bold + Underline Char"/>
    <w:basedOn w:val="DefaultParagraphFont"/>
    <w:rsid w:val="005F504F"/>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link w:val="CardsFont12ptCharCharCharCharCharCharCharCharCharChar"/>
    <w:rsid w:val="005F504F"/>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5F504F"/>
  </w:style>
  <w:style w:type="character" w:customStyle="1" w:styleId="CharacterStyle7">
    <w:name w:val="Character Style 7"/>
    <w:rsid w:val="005F504F"/>
    <w:rPr>
      <w:rFonts w:ascii="Trebuchet MS" w:hAnsi="Trebuchet MS" w:cs="Trebuchet MS"/>
      <w:sz w:val="20"/>
      <w:szCs w:val="20"/>
      <w:u w:val="single"/>
    </w:rPr>
  </w:style>
  <w:style w:type="character" w:customStyle="1" w:styleId="StyleStyle4Char">
    <w:name w:val="Style Style4 + Char"/>
    <w:basedOn w:val="DefaultParagraphFont"/>
    <w:rsid w:val="005F504F"/>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5F504F"/>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qFormat/>
    <w:rsid w:val="005F504F"/>
    <w:rPr>
      <w:rFonts w:ascii="Symbol" w:hAnsi="Symbol"/>
      <w:sz w:val="21"/>
      <w:szCs w:val="21"/>
      <w:u w:val="thick"/>
    </w:rPr>
  </w:style>
  <w:style w:type="character" w:customStyle="1" w:styleId="UnderlinedEvidenceCharChar">
    <w:name w:val="Underlined Evidence Char Char"/>
    <w:basedOn w:val="DefaultParagraphFont"/>
    <w:rsid w:val="005F504F"/>
    <w:rPr>
      <w:rFonts w:ascii="Symbol" w:hAnsi="Symbol"/>
      <w:sz w:val="21"/>
      <w:szCs w:val="21"/>
      <w:u w:val="thick"/>
      <w:lang w:val="en-US" w:eastAsia="en-US" w:bidi="ar-SA"/>
    </w:rPr>
  </w:style>
  <w:style w:type="character" w:styleId="PlaceholderText">
    <w:name w:val="Placeholder Text"/>
    <w:basedOn w:val="DefaultParagraphFont"/>
    <w:uiPriority w:val="99"/>
    <w:rsid w:val="005F504F"/>
    <w:rPr>
      <w:color w:val="808080"/>
    </w:rPr>
  </w:style>
  <w:style w:type="paragraph" w:customStyle="1" w:styleId="Cite8">
    <w:name w:val="Cite8"/>
    <w:basedOn w:val="Normal"/>
    <w:autoRedefine/>
    <w:qFormat/>
    <w:rsid w:val="005F504F"/>
    <w:rPr>
      <w:rFonts w:ascii="Trebuchet MS" w:eastAsia="Verdana" w:hAnsi="Trebuchet MS" w:cs="Cambria"/>
      <w:sz w:val="16"/>
    </w:rPr>
  </w:style>
  <w:style w:type="paragraph" w:customStyle="1" w:styleId="8font">
    <w:name w:val="8font"/>
    <w:basedOn w:val="Normal"/>
    <w:next w:val="Normal"/>
    <w:autoRedefine/>
    <w:qFormat/>
    <w:rsid w:val="005F504F"/>
    <w:rPr>
      <w:rFonts w:ascii="Georgia" w:eastAsia="Cambria Math" w:hAnsi="Georgia" w:cs="Cambria"/>
      <w:sz w:val="16"/>
      <w:szCs w:val="16"/>
    </w:rPr>
  </w:style>
  <w:style w:type="character" w:customStyle="1" w:styleId="NoterefInText">
    <w:name w:val="_NoterefInText"/>
    <w:uiPriority w:val="99"/>
    <w:rsid w:val="005F504F"/>
    <w:rPr>
      <w:rFonts w:cs="AKDPE C+ Utopia"/>
      <w:color w:val="000000"/>
    </w:rPr>
  </w:style>
  <w:style w:type="character" w:customStyle="1" w:styleId="postauthor">
    <w:name w:val="postauthor"/>
    <w:basedOn w:val="DefaultParagraphFont"/>
    <w:rsid w:val="005F504F"/>
  </w:style>
  <w:style w:type="paragraph" w:customStyle="1" w:styleId="notes-source-hasnotes">
    <w:name w:val="notes-source-hasnotes"/>
    <w:basedOn w:val="Normal"/>
    <w:qFormat/>
    <w:rsid w:val="005F504F"/>
    <w:pPr>
      <w:spacing w:before="100" w:beforeAutospacing="1" w:after="100" w:afterAutospacing="1"/>
    </w:pPr>
    <w:rPr>
      <w:rFonts w:ascii="Tahoma" w:hAnsi="Tahoma"/>
      <w:szCs w:val="20"/>
    </w:rPr>
  </w:style>
  <w:style w:type="character" w:customStyle="1" w:styleId="span">
    <w:name w:val="span"/>
    <w:basedOn w:val="DefaultParagraphFont"/>
    <w:rsid w:val="005F504F"/>
  </w:style>
  <w:style w:type="character" w:customStyle="1" w:styleId="maintitle">
    <w:name w:val="maintitle"/>
    <w:basedOn w:val="DefaultParagraphFont"/>
    <w:rsid w:val="005F504F"/>
  </w:style>
  <w:style w:type="character" w:customStyle="1" w:styleId="thirdparty-logo">
    <w:name w:val="thirdparty-logo"/>
    <w:basedOn w:val="DefaultParagraphFont"/>
    <w:rsid w:val="005F504F"/>
  </w:style>
  <w:style w:type="character" w:customStyle="1" w:styleId="posted">
    <w:name w:val="posted"/>
    <w:basedOn w:val="DefaultParagraphFont"/>
    <w:rsid w:val="005F504F"/>
  </w:style>
  <w:style w:type="character" w:customStyle="1" w:styleId="ticker">
    <w:name w:val="ticker"/>
    <w:basedOn w:val="DefaultParagraphFont"/>
    <w:rsid w:val="005F504F"/>
  </w:style>
  <w:style w:type="paragraph" w:customStyle="1" w:styleId="articlemeta">
    <w:name w:val="articlemeta"/>
    <w:basedOn w:val="Normal"/>
    <w:qFormat/>
    <w:rsid w:val="005F504F"/>
    <w:pPr>
      <w:spacing w:before="100" w:beforeAutospacing="1" w:after="100" w:afterAutospacing="1"/>
    </w:pPr>
    <w:rPr>
      <w:rFonts w:ascii="Tahoma" w:hAnsi="Tahoma"/>
      <w:szCs w:val="20"/>
    </w:rPr>
  </w:style>
  <w:style w:type="character" w:customStyle="1" w:styleId="vcard">
    <w:name w:val="vcard"/>
    <w:basedOn w:val="DefaultParagraphFont"/>
    <w:rsid w:val="005F504F"/>
  </w:style>
  <w:style w:type="character" w:customStyle="1" w:styleId="print-footnote">
    <w:name w:val="print-footnote"/>
    <w:basedOn w:val="DefaultParagraphFont"/>
    <w:rsid w:val="005F504F"/>
  </w:style>
  <w:style w:type="character" w:customStyle="1" w:styleId="datestring">
    <w:name w:val="datestring"/>
    <w:basedOn w:val="DefaultParagraphFont"/>
    <w:rsid w:val="005F504F"/>
  </w:style>
  <w:style w:type="paragraph" w:customStyle="1" w:styleId="noindent0">
    <w:name w:val="no_indent"/>
    <w:basedOn w:val="Normal"/>
    <w:qFormat/>
    <w:rsid w:val="005F504F"/>
    <w:pPr>
      <w:spacing w:before="100" w:beforeAutospacing="1" w:after="100" w:afterAutospacing="1"/>
    </w:pPr>
    <w:rPr>
      <w:rFonts w:ascii="Tahoma" w:hAnsi="Tahoma"/>
      <w:szCs w:val="20"/>
    </w:rPr>
  </w:style>
  <w:style w:type="character" w:customStyle="1" w:styleId="email">
    <w:name w:val="email"/>
    <w:basedOn w:val="DefaultParagraphFont"/>
    <w:rsid w:val="005F504F"/>
  </w:style>
  <w:style w:type="paragraph" w:customStyle="1" w:styleId="left">
    <w:name w:val="left"/>
    <w:basedOn w:val="Normal"/>
    <w:qFormat/>
    <w:rsid w:val="005F504F"/>
    <w:pPr>
      <w:spacing w:before="100" w:beforeAutospacing="1" w:after="100" w:afterAutospacing="1"/>
    </w:pPr>
    <w:rPr>
      <w:rFonts w:ascii="Tahoma" w:hAnsi="Tahoma"/>
      <w:szCs w:val="20"/>
    </w:rPr>
  </w:style>
  <w:style w:type="paragraph" w:customStyle="1" w:styleId="right">
    <w:name w:val="right"/>
    <w:basedOn w:val="Normal"/>
    <w:qFormat/>
    <w:rsid w:val="005F504F"/>
    <w:pPr>
      <w:spacing w:before="100" w:beforeAutospacing="1" w:after="100" w:afterAutospacing="1"/>
    </w:pPr>
    <w:rPr>
      <w:rFonts w:ascii="Tahoma" w:hAnsi="Tahoma"/>
      <w:szCs w:val="20"/>
    </w:rPr>
  </w:style>
  <w:style w:type="character" w:customStyle="1" w:styleId="gptad">
    <w:name w:val="gptad"/>
    <w:basedOn w:val="DefaultParagraphFont"/>
    <w:rsid w:val="005F504F"/>
  </w:style>
  <w:style w:type="paragraph" w:customStyle="1" w:styleId="creditpostedmodified">
    <w:name w:val="credit_posted_modified"/>
    <w:basedOn w:val="Normal"/>
    <w:qFormat/>
    <w:rsid w:val="005F504F"/>
    <w:pPr>
      <w:spacing w:before="100" w:beforeAutospacing="1" w:after="100" w:afterAutospacing="1"/>
    </w:pPr>
    <w:rPr>
      <w:rFonts w:ascii="Tahoma" w:hAnsi="Tahoma"/>
      <w:szCs w:val="20"/>
    </w:rPr>
  </w:style>
  <w:style w:type="character" w:customStyle="1" w:styleId="creditline">
    <w:name w:val="creditline"/>
    <w:basedOn w:val="DefaultParagraphFont"/>
    <w:rsid w:val="005F504F"/>
  </w:style>
  <w:style w:type="character" w:customStyle="1" w:styleId="grd">
    <w:name w:val="grd"/>
    <w:basedOn w:val="DefaultParagraphFont"/>
    <w:rsid w:val="005F504F"/>
  </w:style>
  <w:style w:type="paragraph" w:customStyle="1" w:styleId="hs-text-container">
    <w:name w:val="hs-text-container"/>
    <w:basedOn w:val="Normal"/>
    <w:qFormat/>
    <w:rsid w:val="005F504F"/>
    <w:pPr>
      <w:spacing w:before="100" w:beforeAutospacing="1" w:after="100" w:afterAutospacing="1"/>
    </w:pPr>
    <w:rPr>
      <w:rFonts w:ascii="Tahoma" w:hAnsi="Tahoma"/>
      <w:szCs w:val="20"/>
    </w:rPr>
  </w:style>
  <w:style w:type="character" w:customStyle="1" w:styleId="created">
    <w:name w:val="created"/>
    <w:basedOn w:val="DefaultParagraphFont"/>
    <w:rsid w:val="005F504F"/>
  </w:style>
  <w:style w:type="character" w:customStyle="1" w:styleId="changed">
    <w:name w:val="changed"/>
    <w:basedOn w:val="DefaultParagraphFont"/>
    <w:rsid w:val="005F504F"/>
  </w:style>
  <w:style w:type="character" w:customStyle="1" w:styleId="article-author-name">
    <w:name w:val="article-author-name"/>
    <w:basedOn w:val="DefaultParagraphFont"/>
    <w:rsid w:val="005F504F"/>
  </w:style>
  <w:style w:type="character" w:customStyle="1" w:styleId="bioexcerpt">
    <w:name w:val="bio_excerpt"/>
    <w:basedOn w:val="DefaultParagraphFont"/>
    <w:rsid w:val="005F504F"/>
  </w:style>
  <w:style w:type="character" w:customStyle="1" w:styleId="commentcount">
    <w:name w:val="comment_count"/>
    <w:basedOn w:val="DefaultParagraphFont"/>
    <w:rsid w:val="005F504F"/>
  </w:style>
  <w:style w:type="character" w:customStyle="1" w:styleId="searchtermshighlighted">
    <w:name w:val="searchtermshighlighted"/>
    <w:basedOn w:val="DefaultParagraphFont"/>
    <w:rsid w:val="005F504F"/>
  </w:style>
  <w:style w:type="character" w:customStyle="1" w:styleId="contributornametrigger">
    <w:name w:val="contributornametrigger"/>
    <w:basedOn w:val="DefaultParagraphFont"/>
    <w:rsid w:val="005F504F"/>
  </w:style>
  <w:style w:type="character" w:customStyle="1" w:styleId="bylinepipe">
    <w:name w:val="bylinepipe"/>
    <w:basedOn w:val="DefaultParagraphFont"/>
    <w:rsid w:val="005F504F"/>
  </w:style>
  <w:style w:type="character" w:customStyle="1" w:styleId="lucenesearchresulturlb">
    <w:name w:val="lucene_search_result_url_b"/>
    <w:basedOn w:val="DefaultParagraphFont"/>
    <w:rsid w:val="005F504F"/>
  </w:style>
  <w:style w:type="character" w:customStyle="1" w:styleId="faculty-title">
    <w:name w:val="faculty-title"/>
    <w:basedOn w:val="DefaultParagraphFont"/>
    <w:rsid w:val="005F504F"/>
  </w:style>
  <w:style w:type="character" w:customStyle="1" w:styleId="count">
    <w:name w:val="count"/>
    <w:basedOn w:val="DefaultParagraphFont"/>
    <w:rsid w:val="005F504F"/>
  </w:style>
  <w:style w:type="character" w:customStyle="1" w:styleId="volume">
    <w:name w:val="volume"/>
    <w:basedOn w:val="DefaultParagraphFont"/>
    <w:rsid w:val="005F504F"/>
  </w:style>
  <w:style w:type="character" w:customStyle="1" w:styleId="issue">
    <w:name w:val="issue"/>
    <w:basedOn w:val="DefaultParagraphFont"/>
    <w:rsid w:val="005F504F"/>
  </w:style>
  <w:style w:type="character" w:customStyle="1" w:styleId="pages">
    <w:name w:val="pages"/>
    <w:basedOn w:val="DefaultParagraphFont"/>
    <w:rsid w:val="005F504F"/>
  </w:style>
  <w:style w:type="character" w:customStyle="1" w:styleId="field-content">
    <w:name w:val="field-content"/>
    <w:basedOn w:val="DefaultParagraphFont"/>
    <w:rsid w:val="005F504F"/>
  </w:style>
  <w:style w:type="character" w:customStyle="1" w:styleId="person">
    <w:name w:val="person"/>
    <w:basedOn w:val="DefaultParagraphFont"/>
    <w:rsid w:val="005F504F"/>
  </w:style>
  <w:style w:type="character" w:customStyle="1" w:styleId="corresponding">
    <w:name w:val="corresponding"/>
    <w:basedOn w:val="DefaultParagraphFont"/>
    <w:rsid w:val="005F504F"/>
  </w:style>
  <w:style w:type="character" w:customStyle="1" w:styleId="entry-date">
    <w:name w:val="entry-date"/>
    <w:basedOn w:val="DefaultParagraphFont"/>
    <w:rsid w:val="005F504F"/>
  </w:style>
  <w:style w:type="paragraph" w:customStyle="1" w:styleId="entry-meta">
    <w:name w:val="entry-meta"/>
    <w:basedOn w:val="Normal"/>
    <w:qFormat/>
    <w:rsid w:val="005F504F"/>
    <w:pPr>
      <w:spacing w:before="100" w:beforeAutospacing="1" w:after="100" w:afterAutospacing="1"/>
    </w:pPr>
    <w:rPr>
      <w:rFonts w:ascii="Tahoma" w:hAnsi="Tahoma"/>
      <w:szCs w:val="20"/>
    </w:rPr>
  </w:style>
  <w:style w:type="character" w:customStyle="1" w:styleId="post-time">
    <w:name w:val="post-time"/>
    <w:basedOn w:val="DefaultParagraphFont"/>
    <w:rsid w:val="005F504F"/>
  </w:style>
  <w:style w:type="character" w:customStyle="1" w:styleId="post-category">
    <w:name w:val="post-category"/>
    <w:basedOn w:val="DefaultParagraphFont"/>
    <w:rsid w:val="005F504F"/>
  </w:style>
  <w:style w:type="character" w:customStyle="1" w:styleId="post-author">
    <w:name w:val="post-author"/>
    <w:basedOn w:val="DefaultParagraphFont"/>
    <w:rsid w:val="005F504F"/>
  </w:style>
  <w:style w:type="character" w:customStyle="1" w:styleId="A10">
    <w:name w:val="A10"/>
    <w:uiPriority w:val="99"/>
    <w:rsid w:val="005F504F"/>
    <w:rPr>
      <w:rFonts w:cs="MS Mincho"/>
      <w:color w:val="000000"/>
      <w:sz w:val="11"/>
      <w:szCs w:val="11"/>
    </w:rPr>
  </w:style>
  <w:style w:type="paragraph" w:customStyle="1" w:styleId="Pa10">
    <w:name w:val="Pa10"/>
    <w:basedOn w:val="Default"/>
    <w:next w:val="Default"/>
    <w:uiPriority w:val="99"/>
    <w:qFormat/>
    <w:rsid w:val="005F504F"/>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qFormat/>
    <w:rsid w:val="005F504F"/>
    <w:pPr>
      <w:widowControl w:val="0"/>
      <w:spacing w:line="241" w:lineRule="atLeast"/>
    </w:pPr>
    <w:rPr>
      <w:rFonts w:ascii="Verdana" w:eastAsiaTheme="minorEastAsia" w:hAnsi="Verdana" w:cs="Cambria"/>
      <w:color w:val="auto"/>
    </w:rPr>
  </w:style>
  <w:style w:type="character" w:customStyle="1" w:styleId="A9">
    <w:name w:val="A9"/>
    <w:uiPriority w:val="99"/>
    <w:rsid w:val="005F504F"/>
    <w:rPr>
      <w:rFonts w:cs="MS Mincho"/>
      <w:color w:val="000000"/>
      <w:sz w:val="14"/>
      <w:szCs w:val="14"/>
    </w:rPr>
  </w:style>
  <w:style w:type="paragraph" w:customStyle="1" w:styleId="articledetails">
    <w:name w:val="articledetails"/>
    <w:basedOn w:val="Normal"/>
    <w:qFormat/>
    <w:rsid w:val="005F504F"/>
    <w:pPr>
      <w:spacing w:before="100" w:beforeAutospacing="1" w:after="100" w:afterAutospacing="1"/>
    </w:pPr>
    <w:rPr>
      <w:rFonts w:ascii="Tahoma" w:hAnsi="Tahoma"/>
      <w:szCs w:val="20"/>
    </w:rPr>
  </w:style>
  <w:style w:type="character" w:customStyle="1" w:styleId="posted-and-updated">
    <w:name w:val="posted-and-updated"/>
    <w:basedOn w:val="DefaultParagraphFont"/>
    <w:rsid w:val="005F504F"/>
  </w:style>
  <w:style w:type="paragraph" w:customStyle="1" w:styleId="aff">
    <w:name w:val="aff"/>
    <w:basedOn w:val="Normal"/>
    <w:qFormat/>
    <w:rsid w:val="005F504F"/>
    <w:pPr>
      <w:spacing w:before="100" w:beforeAutospacing="1" w:after="100" w:afterAutospacing="1"/>
    </w:pPr>
    <w:rPr>
      <w:rFonts w:ascii="Tahoma" w:hAnsi="Tahoma"/>
      <w:szCs w:val="20"/>
    </w:rPr>
  </w:style>
  <w:style w:type="character" w:customStyle="1" w:styleId="entry-author">
    <w:name w:val="entry-author"/>
    <w:basedOn w:val="DefaultParagraphFont"/>
    <w:rsid w:val="005F504F"/>
  </w:style>
  <w:style w:type="character" w:customStyle="1" w:styleId="entry-author-name">
    <w:name w:val="entry-author-name"/>
    <w:basedOn w:val="DefaultParagraphFont"/>
    <w:rsid w:val="005F504F"/>
  </w:style>
  <w:style w:type="character" w:customStyle="1" w:styleId="arial11">
    <w:name w:val="arial_11"/>
    <w:basedOn w:val="DefaultParagraphFont"/>
    <w:rsid w:val="005F504F"/>
  </w:style>
  <w:style w:type="character" w:customStyle="1" w:styleId="contrib-degrees">
    <w:name w:val="contrib-degrees"/>
    <w:basedOn w:val="DefaultParagraphFont"/>
    <w:rsid w:val="005F504F"/>
  </w:style>
  <w:style w:type="character" w:customStyle="1" w:styleId="contrib-on-behalf-of">
    <w:name w:val="contrib-on-behalf-of"/>
    <w:basedOn w:val="DefaultParagraphFont"/>
    <w:rsid w:val="005F504F"/>
  </w:style>
  <w:style w:type="character" w:customStyle="1" w:styleId="pubtime">
    <w:name w:val="pubtime"/>
    <w:basedOn w:val="DefaultParagraphFont"/>
    <w:rsid w:val="005F504F"/>
  </w:style>
  <w:style w:type="character" w:customStyle="1" w:styleId="time">
    <w:name w:val="time"/>
    <w:basedOn w:val="DefaultParagraphFont"/>
    <w:rsid w:val="005F504F"/>
  </w:style>
  <w:style w:type="character" w:customStyle="1" w:styleId="fbcommentscount">
    <w:name w:val="fb_comments_count"/>
    <w:basedOn w:val="DefaultParagraphFont"/>
    <w:rsid w:val="005F504F"/>
  </w:style>
  <w:style w:type="character" w:customStyle="1" w:styleId="stsharethiscustom">
    <w:name w:val="st_sharethis_custom"/>
    <w:basedOn w:val="DefaultParagraphFont"/>
    <w:rsid w:val="005F504F"/>
  </w:style>
  <w:style w:type="paragraph" w:customStyle="1" w:styleId="permalinkable">
    <w:name w:val="permalinkable"/>
    <w:basedOn w:val="Normal"/>
    <w:qFormat/>
    <w:rsid w:val="005F504F"/>
    <w:pPr>
      <w:spacing w:before="100" w:beforeAutospacing="1" w:after="100" w:afterAutospacing="1"/>
    </w:pPr>
    <w:rPr>
      <w:rFonts w:ascii="Tahoma" w:hAnsi="Tahoma"/>
      <w:szCs w:val="20"/>
    </w:rPr>
  </w:style>
  <w:style w:type="character" w:customStyle="1" w:styleId="post-date">
    <w:name w:val="post-date"/>
    <w:basedOn w:val="DefaultParagraphFont"/>
    <w:rsid w:val="005F504F"/>
  </w:style>
  <w:style w:type="character" w:customStyle="1" w:styleId="link-external">
    <w:name w:val="link-external"/>
    <w:basedOn w:val="DefaultParagraphFont"/>
    <w:rsid w:val="005F504F"/>
  </w:style>
  <w:style w:type="character" w:customStyle="1" w:styleId="articleauthor">
    <w:name w:val="article_author"/>
    <w:basedOn w:val="DefaultParagraphFont"/>
    <w:rsid w:val="005F504F"/>
  </w:style>
  <w:style w:type="character" w:customStyle="1" w:styleId="articleissue">
    <w:name w:val="article_issue"/>
    <w:basedOn w:val="DefaultParagraphFont"/>
    <w:rsid w:val="005F504F"/>
  </w:style>
  <w:style w:type="character" w:customStyle="1" w:styleId="a-size-large">
    <w:name w:val="a-size-large"/>
    <w:basedOn w:val="DefaultParagraphFont"/>
    <w:rsid w:val="005F504F"/>
  </w:style>
  <w:style w:type="character" w:customStyle="1" w:styleId="a-size-medium">
    <w:name w:val="a-size-medium"/>
    <w:basedOn w:val="DefaultParagraphFont"/>
    <w:rsid w:val="005F504F"/>
  </w:style>
  <w:style w:type="character" w:customStyle="1" w:styleId="contribution">
    <w:name w:val="contribution"/>
    <w:basedOn w:val="DefaultParagraphFont"/>
    <w:rsid w:val="005F504F"/>
  </w:style>
  <w:style w:type="character" w:customStyle="1" w:styleId="a-color-secondary">
    <w:name w:val="a-color-secondary"/>
    <w:basedOn w:val="DefaultParagraphFont"/>
    <w:rsid w:val="005F504F"/>
  </w:style>
  <w:style w:type="paragraph" w:customStyle="1" w:styleId="sbyline">
    <w:name w:val="sbyline"/>
    <w:basedOn w:val="Normal"/>
    <w:qFormat/>
    <w:rsid w:val="005F504F"/>
    <w:pPr>
      <w:spacing w:before="100" w:beforeAutospacing="1" w:after="100" w:afterAutospacing="1"/>
    </w:pPr>
    <w:rPr>
      <w:rFonts w:ascii="Tahoma" w:hAnsi="Tahoma"/>
      <w:szCs w:val="20"/>
    </w:rPr>
  </w:style>
  <w:style w:type="character" w:customStyle="1" w:styleId="ui-author">
    <w:name w:val="ui-author"/>
    <w:basedOn w:val="DefaultParagraphFont"/>
    <w:rsid w:val="005F504F"/>
  </w:style>
  <w:style w:type="character" w:customStyle="1" w:styleId="ui-staffline">
    <w:name w:val="ui-staffline"/>
    <w:basedOn w:val="DefaultParagraphFont"/>
    <w:rsid w:val="005F504F"/>
  </w:style>
  <w:style w:type="paragraph" w:customStyle="1" w:styleId="promotion-tag-p">
    <w:name w:val="promotion-tag-p"/>
    <w:basedOn w:val="Normal"/>
    <w:qFormat/>
    <w:rsid w:val="005F504F"/>
    <w:pPr>
      <w:spacing w:before="100" w:beforeAutospacing="1" w:after="100" w:afterAutospacing="1"/>
    </w:pPr>
    <w:rPr>
      <w:rFonts w:ascii="Tahoma" w:hAnsi="Tahoma"/>
      <w:szCs w:val="20"/>
    </w:rPr>
  </w:style>
  <w:style w:type="paragraph" w:customStyle="1" w:styleId="heading">
    <w:name w:val="heading"/>
    <w:basedOn w:val="Normal"/>
    <w:qFormat/>
    <w:rsid w:val="005F504F"/>
    <w:pPr>
      <w:spacing w:before="100" w:beforeAutospacing="1" w:after="100" w:afterAutospacing="1"/>
    </w:pPr>
    <w:rPr>
      <w:rFonts w:ascii="Tahoma" w:hAnsi="Tahoma"/>
      <w:szCs w:val="20"/>
    </w:rPr>
  </w:style>
  <w:style w:type="character" w:customStyle="1" w:styleId="value">
    <w:name w:val="value"/>
    <w:basedOn w:val="DefaultParagraphFont"/>
    <w:rsid w:val="005F504F"/>
  </w:style>
  <w:style w:type="character" w:customStyle="1" w:styleId="specialissuelabel">
    <w:name w:val="specialissuelabel"/>
    <w:basedOn w:val="DefaultParagraphFont"/>
    <w:rsid w:val="005F504F"/>
  </w:style>
  <w:style w:type="character" w:customStyle="1" w:styleId="referencediv">
    <w:name w:val="referencediv"/>
    <w:basedOn w:val="DefaultParagraphFont"/>
    <w:rsid w:val="005F504F"/>
  </w:style>
  <w:style w:type="character" w:customStyle="1" w:styleId="wp-smiley">
    <w:name w:val="wp-smiley"/>
    <w:basedOn w:val="DefaultParagraphFont"/>
    <w:rsid w:val="005F504F"/>
  </w:style>
  <w:style w:type="character" w:customStyle="1" w:styleId="meta-prep">
    <w:name w:val="meta-prep"/>
    <w:basedOn w:val="DefaultParagraphFont"/>
    <w:rsid w:val="005F504F"/>
  </w:style>
  <w:style w:type="character" w:customStyle="1" w:styleId="artjournal">
    <w:name w:val="art_journal"/>
    <w:basedOn w:val="DefaultParagraphFont"/>
    <w:rsid w:val="005F504F"/>
  </w:style>
  <w:style w:type="character" w:customStyle="1" w:styleId="artdatevolumeissuepart">
    <w:name w:val="art_datevolumeissuepart"/>
    <w:basedOn w:val="DefaultParagraphFont"/>
    <w:rsid w:val="005F504F"/>
  </w:style>
  <w:style w:type="character" w:customStyle="1" w:styleId="artpages">
    <w:name w:val="art_pages"/>
    <w:basedOn w:val="DefaultParagraphFont"/>
    <w:rsid w:val="005F504F"/>
  </w:style>
  <w:style w:type="character" w:customStyle="1" w:styleId="singlehighlightclass">
    <w:name w:val="single_highlight_class"/>
    <w:basedOn w:val="DefaultParagraphFont"/>
    <w:rsid w:val="005F504F"/>
  </w:style>
  <w:style w:type="character" w:customStyle="1" w:styleId="degree">
    <w:name w:val="degree"/>
    <w:basedOn w:val="DefaultParagraphFont"/>
    <w:rsid w:val="005F504F"/>
  </w:style>
  <w:style w:type="character" w:customStyle="1" w:styleId="major">
    <w:name w:val="major"/>
    <w:basedOn w:val="DefaultParagraphFont"/>
    <w:rsid w:val="005F504F"/>
  </w:style>
  <w:style w:type="character" w:customStyle="1" w:styleId="authors">
    <w:name w:val="authors"/>
    <w:basedOn w:val="DefaultParagraphFont"/>
    <w:rsid w:val="005F504F"/>
  </w:style>
  <w:style w:type="character" w:customStyle="1" w:styleId="views">
    <w:name w:val="views"/>
    <w:basedOn w:val="DefaultParagraphFont"/>
    <w:rsid w:val="005F504F"/>
  </w:style>
  <w:style w:type="character" w:customStyle="1" w:styleId="stmainservices">
    <w:name w:val="stmainservices"/>
    <w:basedOn w:val="DefaultParagraphFont"/>
    <w:rsid w:val="005F504F"/>
  </w:style>
  <w:style w:type="character" w:customStyle="1" w:styleId="stbubblehcount">
    <w:name w:val="stbubble_hcount"/>
    <w:basedOn w:val="DefaultParagraphFont"/>
    <w:rsid w:val="005F504F"/>
  </w:style>
  <w:style w:type="paragraph" w:customStyle="1" w:styleId="Document">
    <w:name w:val="_Document"/>
    <w:basedOn w:val="Default"/>
    <w:next w:val="Default"/>
    <w:uiPriority w:val="99"/>
    <w:qFormat/>
    <w:rsid w:val="005F504F"/>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5F504F"/>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5F504F"/>
    <w:pPr>
      <w:widowControl w:val="0"/>
    </w:pPr>
    <w:rPr>
      <w:rFonts w:ascii="AKDPE C+ Utopia" w:eastAsiaTheme="minorEastAsia" w:hAnsi="AKDPE C+ Utopia" w:cs="Cambria"/>
      <w:color w:val="auto"/>
    </w:rPr>
  </w:style>
  <w:style w:type="paragraph" w:customStyle="1" w:styleId="collapsed-hide">
    <w:name w:val="collapsed-hide"/>
    <w:basedOn w:val="Normal"/>
    <w:qFormat/>
    <w:rsid w:val="005F504F"/>
    <w:pPr>
      <w:spacing w:before="100" w:beforeAutospacing="1" w:after="100" w:afterAutospacing="1"/>
    </w:pPr>
    <w:rPr>
      <w:rFonts w:ascii="Tahoma" w:hAnsi="Tahoma"/>
      <w:szCs w:val="20"/>
    </w:rPr>
  </w:style>
  <w:style w:type="paragraph" w:customStyle="1" w:styleId="Pa7">
    <w:name w:val="Pa7"/>
    <w:basedOn w:val="Default"/>
    <w:next w:val="Default"/>
    <w:uiPriority w:val="99"/>
    <w:qFormat/>
    <w:rsid w:val="005F504F"/>
    <w:pPr>
      <w:widowControl w:val="0"/>
      <w:spacing w:line="211" w:lineRule="atLeast"/>
    </w:pPr>
    <w:rPr>
      <w:rFonts w:ascii="Courier New" w:eastAsiaTheme="minorEastAsia" w:hAnsi="Courier New" w:cs="Cambria"/>
      <w:color w:val="auto"/>
    </w:rPr>
  </w:style>
  <w:style w:type="paragraph" w:customStyle="1" w:styleId="odd">
    <w:name w:val="odd"/>
    <w:basedOn w:val="Normal"/>
    <w:qFormat/>
    <w:rsid w:val="005F504F"/>
    <w:pPr>
      <w:spacing w:before="100" w:beforeAutospacing="1" w:after="100" w:afterAutospacing="1"/>
    </w:pPr>
    <w:rPr>
      <w:rFonts w:ascii="Tahoma" w:hAnsi="Tahoma"/>
      <w:szCs w:val="20"/>
    </w:rPr>
  </w:style>
  <w:style w:type="character" w:customStyle="1" w:styleId="article-date">
    <w:name w:val="article-date"/>
    <w:basedOn w:val="DefaultParagraphFont"/>
    <w:rsid w:val="005F504F"/>
  </w:style>
  <w:style w:type="character" w:customStyle="1" w:styleId="article-author">
    <w:name w:val="article-author"/>
    <w:basedOn w:val="DefaultParagraphFont"/>
    <w:rsid w:val="005F504F"/>
  </w:style>
  <w:style w:type="character" w:customStyle="1" w:styleId="tolocaltime">
    <w:name w:val="tolocaltime"/>
    <w:basedOn w:val="DefaultParagraphFont"/>
    <w:rsid w:val="005F504F"/>
  </w:style>
  <w:style w:type="character" w:customStyle="1" w:styleId="pb-byline">
    <w:name w:val="pb-byline"/>
    <w:basedOn w:val="DefaultParagraphFont"/>
    <w:rsid w:val="005F504F"/>
  </w:style>
  <w:style w:type="character" w:customStyle="1" w:styleId="pb-timestamp">
    <w:name w:val="pb-timestamp"/>
    <w:basedOn w:val="DefaultParagraphFont"/>
    <w:rsid w:val="005F504F"/>
  </w:style>
  <w:style w:type="paragraph" w:customStyle="1" w:styleId="Pa8">
    <w:name w:val="Pa8"/>
    <w:basedOn w:val="Default"/>
    <w:next w:val="Default"/>
    <w:uiPriority w:val="99"/>
    <w:qFormat/>
    <w:rsid w:val="005F504F"/>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5F504F"/>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5F504F"/>
  </w:style>
  <w:style w:type="character" w:customStyle="1" w:styleId="even">
    <w:name w:val="even"/>
    <w:basedOn w:val="DefaultParagraphFont"/>
    <w:rsid w:val="005F504F"/>
  </w:style>
  <w:style w:type="paragraph" w:customStyle="1" w:styleId="volissue">
    <w:name w:val="volissue"/>
    <w:basedOn w:val="Normal"/>
    <w:qFormat/>
    <w:rsid w:val="005F504F"/>
    <w:pPr>
      <w:spacing w:before="100" w:beforeAutospacing="1" w:after="100" w:afterAutospacing="1"/>
    </w:pPr>
    <w:rPr>
      <w:rFonts w:ascii="Tahoma" w:hAnsi="Tahoma"/>
      <w:szCs w:val="20"/>
    </w:rPr>
  </w:style>
  <w:style w:type="character" w:customStyle="1" w:styleId="view-count">
    <w:name w:val="view-count"/>
    <w:basedOn w:val="DefaultParagraphFont"/>
    <w:rsid w:val="005F504F"/>
  </w:style>
  <w:style w:type="paragraph" w:customStyle="1" w:styleId="BoldUnderlineChar20">
    <w:name w:val="BoldUnderline Char2"/>
    <w:link w:val="BoldUnderlineChar2Char"/>
    <w:qFormat/>
    <w:rsid w:val="005F504F"/>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5F504F"/>
    <w:rPr>
      <w:rFonts w:ascii="Times New Roman" w:eastAsia="Times New Roman" w:hAnsi="Times New Roman" w:cs="Times New Roman"/>
      <w:b/>
      <w:sz w:val="20"/>
      <w:szCs w:val="24"/>
      <w:u w:val="single"/>
    </w:rPr>
  </w:style>
  <w:style w:type="character" w:customStyle="1" w:styleId="UnderlineCharChar4">
    <w:name w:val="Underline Char Char4"/>
    <w:rsid w:val="005F504F"/>
    <w:rPr>
      <w:szCs w:val="24"/>
      <w:u w:val="single"/>
      <w:lang w:val="en-US" w:eastAsia="en-US" w:bidi="ar-SA"/>
    </w:rPr>
  </w:style>
  <w:style w:type="character" w:customStyle="1" w:styleId="BoldUnderlineCharChar3">
    <w:name w:val="BoldUnderline Char Char3"/>
    <w:rsid w:val="005F504F"/>
    <w:rPr>
      <w:b/>
      <w:szCs w:val="24"/>
      <w:u w:val="single"/>
      <w:lang w:val="en-US" w:eastAsia="en-US" w:bidi="ar-SA"/>
    </w:rPr>
  </w:style>
  <w:style w:type="character" w:customStyle="1" w:styleId="BoldUnderlineCharChar2">
    <w:name w:val="BoldUnderline Char Char2"/>
    <w:rsid w:val="005F504F"/>
    <w:rPr>
      <w:b/>
      <w:szCs w:val="24"/>
      <w:u w:val="single"/>
      <w:lang w:val="en-US" w:eastAsia="en-US" w:bidi="ar-SA"/>
    </w:rPr>
  </w:style>
  <w:style w:type="paragraph" w:customStyle="1" w:styleId="UnderlineCard0">
    <w:name w:val="UnderlineCard"/>
    <w:basedOn w:val="Heading3"/>
    <w:link w:val="UnderlineCardChar"/>
    <w:qFormat/>
    <w:rsid w:val="005F504F"/>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5F504F"/>
    <w:rPr>
      <w:rFonts w:ascii="Georgia" w:eastAsia="Calibri" w:hAnsi="Georgia" w:cs="Times New Roman"/>
      <w:sz w:val="20"/>
      <w:szCs w:val="20"/>
      <w:u w:val="single"/>
      <w:lang w:val="x-none" w:eastAsia="x-none"/>
    </w:rPr>
  </w:style>
  <w:style w:type="character" w:customStyle="1" w:styleId="5Notunderlined">
    <w:name w:val="5 Not underlined"/>
    <w:rsid w:val="005F504F"/>
    <w:rPr>
      <w:rFonts w:ascii="Times New Roman" w:hAnsi="Times New Roman"/>
      <w:sz w:val="16"/>
    </w:rPr>
  </w:style>
  <w:style w:type="character" w:customStyle="1" w:styleId="volume-issue">
    <w:name w:val="volume-issue"/>
    <w:rsid w:val="005F504F"/>
    <w:rPr>
      <w:rFonts w:cs="Times New Roman"/>
    </w:rPr>
  </w:style>
  <w:style w:type="character" w:customStyle="1" w:styleId="i">
    <w:name w:val="i"/>
    <w:basedOn w:val="DefaultParagraphFont"/>
    <w:uiPriority w:val="99"/>
    <w:rsid w:val="005F504F"/>
  </w:style>
  <w:style w:type="character" w:customStyle="1" w:styleId="storytext">
    <w:name w:val="storytext"/>
    <w:basedOn w:val="DefaultParagraphFont"/>
    <w:rsid w:val="005F504F"/>
  </w:style>
  <w:style w:type="character" w:customStyle="1" w:styleId="heading3char0">
    <w:name w:val="heading3char"/>
    <w:rsid w:val="005F504F"/>
  </w:style>
  <w:style w:type="character" w:customStyle="1" w:styleId="boldness1">
    <w:name w:val="boldness1"/>
    <w:rsid w:val="005F504F"/>
  </w:style>
  <w:style w:type="paragraph" w:customStyle="1" w:styleId="Cardd">
    <w:name w:val="Cardd"/>
    <w:basedOn w:val="Normal"/>
    <w:uiPriority w:val="4"/>
    <w:qFormat/>
    <w:rsid w:val="005F504F"/>
    <w:pPr>
      <w:ind w:left="288" w:right="288"/>
    </w:pPr>
    <w:rPr>
      <w:rFonts w:ascii="Georgia" w:hAnsi="Georgia"/>
    </w:rPr>
  </w:style>
  <w:style w:type="paragraph" w:customStyle="1" w:styleId="document0">
    <w:name w:val="document"/>
    <w:basedOn w:val="Normal"/>
    <w:qFormat/>
    <w:rsid w:val="005F504F"/>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5F504F"/>
    <w:rPr>
      <w:rFonts w:cs="Arial"/>
      <w:bCs/>
      <w:szCs w:val="26"/>
      <w:u w:val="single"/>
      <w:lang w:val="en-US" w:eastAsia="en-US" w:bidi="ar-SA"/>
    </w:rPr>
  </w:style>
  <w:style w:type="character" w:customStyle="1" w:styleId="current-selection">
    <w:name w:val="current-selection"/>
    <w:basedOn w:val="DefaultParagraphFont"/>
    <w:rsid w:val="005F504F"/>
  </w:style>
  <w:style w:type="character" w:customStyle="1" w:styleId="a2">
    <w:name w:val="_"/>
    <w:basedOn w:val="DefaultParagraphFont"/>
    <w:rsid w:val="005F504F"/>
  </w:style>
  <w:style w:type="paragraph" w:customStyle="1" w:styleId="Shrink6">
    <w:name w:val="Shrink 6"/>
    <w:basedOn w:val="Normal"/>
    <w:qFormat/>
    <w:rsid w:val="005F504F"/>
    <w:rPr>
      <w:rFonts w:ascii="Georgia" w:eastAsia="Calibri" w:hAnsi="Georgia" w:cs="Times New Roman"/>
      <w:sz w:val="12"/>
    </w:rPr>
  </w:style>
  <w:style w:type="character" w:customStyle="1" w:styleId="messagecontent">
    <w:name w:val="message_content"/>
    <w:rsid w:val="005F504F"/>
  </w:style>
  <w:style w:type="character" w:customStyle="1" w:styleId="StyleUnderlineChar">
    <w:name w:val="Style Underline Char"/>
    <w:basedOn w:val="DefaultParagraphFont"/>
    <w:rsid w:val="005F504F"/>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qFormat/>
    <w:rsid w:val="005F504F"/>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kern w:val="32"/>
      <w:sz w:val="24"/>
      <w:u w:val="single"/>
    </w:rPr>
  </w:style>
  <w:style w:type="character" w:customStyle="1" w:styleId="BriefTitleWorksChar">
    <w:name w:val="Brief Title Works Char"/>
    <w:basedOn w:val="DefaultParagraphFont"/>
    <w:link w:val="BriefTitleWorks"/>
    <w:rsid w:val="005F504F"/>
    <w:rPr>
      <w:rFonts w:ascii="Georgia" w:eastAsia="Times New Roman" w:hAnsi="Georgia" w:cs="Arial"/>
      <w:b/>
      <w:bCs/>
      <w:kern w:val="32"/>
      <w:sz w:val="24"/>
      <w:szCs w:val="32"/>
      <w:u w:val="single"/>
    </w:rPr>
  </w:style>
  <w:style w:type="character" w:customStyle="1" w:styleId="twelptblackblack1">
    <w:name w:val="twelptblackblack1"/>
    <w:basedOn w:val="DefaultParagraphFont"/>
    <w:rsid w:val="005F504F"/>
    <w:rPr>
      <w:rFonts w:ascii="Verdana" w:hAnsi="Verdana" w:hint="default"/>
      <w:color w:val="000000"/>
      <w:sz w:val="16"/>
      <w:szCs w:val="16"/>
    </w:rPr>
  </w:style>
  <w:style w:type="character" w:customStyle="1" w:styleId="Heading3CharCharCharChar1">
    <w:name w:val="Heading 3 Char Char Char Char1"/>
    <w:rsid w:val="005F504F"/>
    <w:rPr>
      <w:rFonts w:cs="Arial"/>
      <w:bCs/>
      <w:szCs w:val="26"/>
      <w:u w:val="single"/>
      <w:lang w:val="en-US" w:eastAsia="en-US" w:bidi="ar-SA"/>
    </w:rPr>
  </w:style>
  <w:style w:type="paragraph" w:customStyle="1" w:styleId="conintrotext">
    <w:name w:val="conintrotext"/>
    <w:basedOn w:val="Normal"/>
    <w:uiPriority w:val="99"/>
    <w:qFormat/>
    <w:rsid w:val="005F504F"/>
    <w:pPr>
      <w:spacing w:before="100" w:beforeAutospacing="1" w:after="100" w:afterAutospacing="1"/>
    </w:pPr>
    <w:rPr>
      <w:rFonts w:ascii="Georgia" w:eastAsia="Times New Roman" w:hAnsi="Georgia"/>
      <w:sz w:val="24"/>
    </w:rPr>
  </w:style>
  <w:style w:type="character" w:customStyle="1" w:styleId="comment-body">
    <w:name w:val="comment-body"/>
    <w:rsid w:val="005F504F"/>
  </w:style>
  <w:style w:type="character" w:customStyle="1" w:styleId="UnderlineCharCharChar1">
    <w:name w:val="Underline Char Char Char1"/>
    <w:rsid w:val="005F504F"/>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5F504F"/>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5F504F"/>
    <w:rPr>
      <w:rFonts w:asciiTheme="minorHAnsi" w:eastAsia="MS Mincho" w:hAnsiTheme="minorHAnsi"/>
      <w:b/>
      <w:u w:val="single"/>
    </w:rPr>
  </w:style>
  <w:style w:type="character" w:customStyle="1" w:styleId="mw-headline">
    <w:name w:val="mw-headline"/>
    <w:rsid w:val="005F504F"/>
  </w:style>
  <w:style w:type="character" w:customStyle="1" w:styleId="flagicon">
    <w:name w:val="flagicon"/>
    <w:rsid w:val="005F504F"/>
  </w:style>
  <w:style w:type="paragraph" w:customStyle="1" w:styleId="assert">
    <w:name w:val="assert"/>
    <w:basedOn w:val="Normal"/>
    <w:uiPriority w:val="99"/>
    <w:qFormat/>
    <w:rsid w:val="005F504F"/>
    <w:pPr>
      <w:spacing w:before="100" w:beforeAutospacing="1" w:after="100" w:afterAutospacing="1"/>
    </w:pPr>
    <w:rPr>
      <w:rFonts w:ascii="Georgia" w:eastAsia="Times New Roman" w:hAnsi="Georgia"/>
      <w:sz w:val="24"/>
    </w:rPr>
  </w:style>
  <w:style w:type="character" w:customStyle="1" w:styleId="apturelink">
    <w:name w:val="apturelink"/>
    <w:rsid w:val="005F504F"/>
  </w:style>
  <w:style w:type="character" w:customStyle="1" w:styleId="apturelinkicon">
    <w:name w:val="apturelinkicon"/>
    <w:rsid w:val="005F504F"/>
  </w:style>
  <w:style w:type="paragraph" w:customStyle="1" w:styleId="Default1">
    <w:name w:val="Default1"/>
    <w:basedOn w:val="Default"/>
    <w:next w:val="Default"/>
    <w:uiPriority w:val="99"/>
    <w:qFormat/>
    <w:rsid w:val="005F504F"/>
    <w:rPr>
      <w:color w:val="auto"/>
    </w:rPr>
  </w:style>
  <w:style w:type="paragraph" w:customStyle="1" w:styleId="center">
    <w:name w:val="center"/>
    <w:basedOn w:val="Normal"/>
    <w:uiPriority w:val="99"/>
    <w:qFormat/>
    <w:rsid w:val="005F504F"/>
    <w:pPr>
      <w:spacing w:before="100" w:beforeAutospacing="1" w:after="100" w:afterAutospacing="1"/>
    </w:pPr>
    <w:rPr>
      <w:rFonts w:ascii="Georgia" w:eastAsia="Times New Roman" w:hAnsi="Georgia"/>
      <w:sz w:val="24"/>
    </w:rPr>
  </w:style>
  <w:style w:type="character" w:customStyle="1" w:styleId="LittleChar">
    <w:name w:val="Little Char"/>
    <w:link w:val="Little"/>
    <w:rsid w:val="005F504F"/>
    <w:rPr>
      <w:rFonts w:ascii="Garamond" w:eastAsia="Times New Roman" w:hAnsi="Garamond"/>
      <w:sz w:val="16"/>
    </w:rPr>
  </w:style>
  <w:style w:type="character" w:customStyle="1" w:styleId="UnderlineChar1Char">
    <w:name w:val="Underline Char1 Char"/>
    <w:rsid w:val="005F504F"/>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5F504F"/>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5F504F"/>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5F504F"/>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5F504F"/>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5F504F"/>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5F504F"/>
    <w:rPr>
      <w:rFonts w:asciiTheme="minorHAnsi" w:eastAsia="MS Mincho" w:hAnsiTheme="minorHAnsi"/>
      <w:b/>
      <w:u w:val="single"/>
    </w:rPr>
  </w:style>
  <w:style w:type="paragraph" w:customStyle="1" w:styleId="CardBody">
    <w:name w:val="Card Body"/>
    <w:basedOn w:val="Normal"/>
    <w:link w:val="CardBodyChar"/>
    <w:qFormat/>
    <w:rsid w:val="005F504F"/>
    <w:rPr>
      <w:rFonts w:ascii="Georgia" w:eastAsia="Times New Roman" w:hAnsi="Georgia"/>
      <w:sz w:val="16"/>
    </w:rPr>
  </w:style>
  <w:style w:type="character" w:customStyle="1" w:styleId="CardBodyChar">
    <w:name w:val="Card Body Char"/>
    <w:link w:val="CardBody"/>
    <w:rsid w:val="005F504F"/>
    <w:rPr>
      <w:rFonts w:ascii="Georgia" w:eastAsia="Times New Roman" w:hAnsi="Georgia"/>
      <w:sz w:val="16"/>
    </w:rPr>
  </w:style>
  <w:style w:type="character" w:customStyle="1" w:styleId="ptitleinside">
    <w:name w:val="p_title_inside"/>
    <w:rsid w:val="005F504F"/>
  </w:style>
  <w:style w:type="paragraph" w:customStyle="1" w:styleId="StyleBoldandUnderlineChar11ptBorderSinglesolidline">
    <w:name w:val="Style Bold and Underline Char + 11 pt Border: : (Single solid line..."/>
    <w:link w:val="StyleBoldandUnderlineChar11ptBorderSinglesolidlineChar"/>
    <w:qFormat/>
    <w:rsid w:val="005F504F"/>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5F504F"/>
    <w:rPr>
      <w:rFonts w:eastAsia="Times New Roman"/>
      <w:b/>
      <w:bCs/>
      <w:szCs w:val="20"/>
      <w:u w:val="single"/>
      <w:bdr w:val="single" w:sz="4" w:space="0" w:color="auto"/>
    </w:rPr>
  </w:style>
  <w:style w:type="character" w:customStyle="1" w:styleId="Heading1CharChar1">
    <w:name w:val="Heading 1 Char Char1"/>
    <w:rsid w:val="005F504F"/>
    <w:rPr>
      <w:rFonts w:cs="Arial"/>
      <w:b/>
      <w:bCs/>
      <w:szCs w:val="32"/>
      <w:lang w:val="en-US" w:eastAsia="en-US" w:bidi="ar-SA"/>
    </w:rPr>
  </w:style>
  <w:style w:type="paragraph" w:customStyle="1" w:styleId="Indentation">
    <w:name w:val="Indentation"/>
    <w:basedOn w:val="Normal"/>
    <w:uiPriority w:val="99"/>
    <w:qFormat/>
    <w:rsid w:val="005F504F"/>
    <w:pPr>
      <w:ind w:left="288" w:right="288"/>
    </w:pPr>
    <w:rPr>
      <w:rFonts w:ascii="Georgia" w:hAnsi="Georgia"/>
    </w:rPr>
  </w:style>
  <w:style w:type="character" w:customStyle="1" w:styleId="StyleUnderlineCharChar9ptBold">
    <w:name w:val="Style Underline Char Char + 9 pt Bold"/>
    <w:rsid w:val="005F504F"/>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qFormat/>
    <w:rsid w:val="005F504F"/>
    <w:rPr>
      <w:rFonts w:ascii="Georgia" w:eastAsia="Times New Roman" w:hAnsi="Georgia"/>
      <w:u w:val="single"/>
    </w:rPr>
  </w:style>
  <w:style w:type="character" w:customStyle="1" w:styleId="StyleStyle4ArialNarrow9ptChar">
    <w:name w:val="Style Style4 + Arial Narrow 9 pt Char"/>
    <w:link w:val="StyleStyle4ArialNarrow9pt"/>
    <w:rsid w:val="005F504F"/>
    <w:rPr>
      <w:rFonts w:ascii="Georgia" w:eastAsia="Times New Roman" w:hAnsi="Georgia"/>
      <w:u w:val="single"/>
    </w:rPr>
  </w:style>
  <w:style w:type="paragraph" w:customStyle="1" w:styleId="StyleStyle4ArialNarrow9ptBold">
    <w:name w:val="Style Style4 + Arial Narrow 9 pt Bold"/>
    <w:basedOn w:val="Normal"/>
    <w:link w:val="StyleStyle4ArialNarrow9ptBoldChar"/>
    <w:qFormat/>
    <w:rsid w:val="005F504F"/>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5F504F"/>
    <w:rPr>
      <w:rFonts w:ascii="Georgia" w:eastAsia="Times New Roman" w:hAnsi="Georgia"/>
      <w:b/>
      <w:bCs/>
      <w:u w:val="single"/>
    </w:rPr>
  </w:style>
  <w:style w:type="character" w:customStyle="1" w:styleId="StyleBoldandUnderlineCharChar29pt">
    <w:name w:val="Style Bold and Underline Char Char2 + 9 pt"/>
    <w:rsid w:val="005F504F"/>
    <w:rPr>
      <w:rFonts w:ascii="Times New Roman" w:hAnsi="Times New Roman"/>
      <w:b/>
      <w:bCs/>
      <w:noProof w:val="0"/>
      <w:sz w:val="20"/>
      <w:u w:val="single"/>
    </w:rPr>
  </w:style>
  <w:style w:type="character" w:customStyle="1" w:styleId="StyleUnderlineCharChar19pt">
    <w:name w:val="Style Underline Char Char1 + 9 pt"/>
    <w:rsid w:val="005F504F"/>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5F504F"/>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5F504F"/>
    <w:rPr>
      <w:rFonts w:ascii="Georgia" w:eastAsia="Times New Roman" w:hAnsi="Georgia"/>
      <w:b/>
      <w:smallCaps/>
      <w:sz w:val="24"/>
      <w:szCs w:val="24"/>
      <w:u w:val="single"/>
    </w:rPr>
  </w:style>
  <w:style w:type="character" w:customStyle="1" w:styleId="CardTextCharChar">
    <w:name w:val="Card Text Char Char"/>
    <w:rsid w:val="005F504F"/>
    <w:rPr>
      <w:rFonts w:ascii="Times New Roman" w:eastAsia="Times New Roman" w:hAnsi="Times New Roman" w:cs="Times New Roman"/>
      <w:sz w:val="20"/>
      <w:szCs w:val="20"/>
    </w:rPr>
  </w:style>
  <w:style w:type="character" w:customStyle="1" w:styleId="citeChar1">
    <w:name w:val="cite Char"/>
    <w:locked/>
    <w:rsid w:val="005F504F"/>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5F504F"/>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5F504F"/>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5F504F"/>
    <w:rPr>
      <w:i/>
      <w:iCs/>
      <w:sz w:val="20"/>
      <w:u w:val="single"/>
    </w:rPr>
  </w:style>
  <w:style w:type="character" w:customStyle="1" w:styleId="HIGHLIGHT0">
    <w:name w:val="HIGHLIGHT"/>
    <w:uiPriority w:val="1"/>
    <w:qFormat/>
    <w:rsid w:val="005F504F"/>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qFormat/>
    <w:rsid w:val="005F504F"/>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5F504F"/>
    <w:rPr>
      <w:rFonts w:ascii="Times New Roman" w:eastAsia="Times New Roman" w:hAnsi="Times New Roman" w:cs="Times New Roman"/>
      <w:b/>
      <w:sz w:val="28"/>
      <w:szCs w:val="24"/>
    </w:rPr>
  </w:style>
  <w:style w:type="character" w:customStyle="1" w:styleId="FifthChar">
    <w:name w:val="Fifth Char"/>
    <w:link w:val="Fifth"/>
    <w:rsid w:val="005F504F"/>
    <w:rPr>
      <w:rFonts w:ascii="Calibri" w:eastAsia="Calibri" w:hAnsi="Calibri"/>
    </w:rPr>
  </w:style>
  <w:style w:type="paragraph" w:customStyle="1" w:styleId="Third">
    <w:name w:val="Third"/>
    <w:basedOn w:val="Normal"/>
    <w:link w:val="ThirdChar"/>
    <w:qFormat/>
    <w:rsid w:val="005F504F"/>
    <w:rPr>
      <w:rFonts w:ascii="Georgia" w:eastAsia="Times New Roman" w:hAnsi="Georgia"/>
      <w:b/>
      <w:u w:val="single"/>
      <w:lang w:val="x-none" w:eastAsia="x-none"/>
    </w:rPr>
  </w:style>
  <w:style w:type="character" w:customStyle="1" w:styleId="ThirdChar">
    <w:name w:val="Third Char"/>
    <w:link w:val="Third"/>
    <w:rsid w:val="005F504F"/>
    <w:rPr>
      <w:rFonts w:ascii="Georgia" w:eastAsia="Times New Roman" w:hAnsi="Georgia"/>
      <w:b/>
      <w:u w:val="single"/>
      <w:lang w:val="x-none" w:eastAsia="x-none"/>
    </w:rPr>
  </w:style>
  <w:style w:type="paragraph" w:customStyle="1" w:styleId="CharCharCharCharCharChar1CharCharCharCharChar">
    <w:name w:val="Char Char Char Char Char Char1 Char Char Char Char Char"/>
    <w:aliases w:val="Char Char2"/>
    <w:next w:val="Normal"/>
    <w:qFormat/>
    <w:rsid w:val="005F504F"/>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5F504F"/>
    <w:rPr>
      <w:rFonts w:ascii="Times New Roman" w:eastAsia="Times New Roman" w:hAnsi="Times New Roman"/>
      <w:szCs w:val="24"/>
    </w:rPr>
  </w:style>
  <w:style w:type="character" w:customStyle="1" w:styleId="article-record-publication-volume-issue">
    <w:name w:val="article-record-publication-volume-issue"/>
    <w:rsid w:val="005F504F"/>
  </w:style>
  <w:style w:type="character" w:customStyle="1" w:styleId="NothingCharChar">
    <w:name w:val="Nothing Char Char"/>
    <w:link w:val="NothingCharCharChar"/>
    <w:rsid w:val="005F504F"/>
  </w:style>
  <w:style w:type="paragraph" w:customStyle="1" w:styleId="DebateUnderlineBoldChar">
    <w:name w:val="Debate Underline Bold Char"/>
    <w:basedOn w:val="Normal"/>
    <w:link w:val="DebateUnderlineBoldCharChar"/>
    <w:rsid w:val="005F504F"/>
    <w:pPr>
      <w:jc w:val="both"/>
    </w:pPr>
    <w:rPr>
      <w:rFonts w:ascii="Georgia" w:eastAsia="Times New Roman" w:hAnsi="Georgia"/>
      <w:b/>
      <w:u w:val="thick"/>
    </w:rPr>
  </w:style>
  <w:style w:type="character" w:customStyle="1" w:styleId="DebateUnderlineBoldCharChar">
    <w:name w:val="Debate Underline Bold Char Char"/>
    <w:link w:val="DebateUnderlineBoldChar"/>
    <w:rsid w:val="005F504F"/>
    <w:rPr>
      <w:rFonts w:ascii="Georgia" w:eastAsia="Times New Roman" w:hAnsi="Georgia"/>
      <w:b/>
      <w:u w:val="thick"/>
    </w:rPr>
  </w:style>
  <w:style w:type="character" w:customStyle="1" w:styleId="resultbodyblack">
    <w:name w:val="resultbodyblack"/>
    <w:qFormat/>
    <w:rsid w:val="005F504F"/>
    <w:rPr>
      <w:rFonts w:cs="Times New Roman"/>
    </w:rPr>
  </w:style>
  <w:style w:type="paragraph" w:customStyle="1" w:styleId="bloctitles">
    <w:name w:val="bloc titles"/>
    <w:basedOn w:val="Heading1"/>
    <w:next w:val="Normal"/>
    <w:link w:val="bloctitlesChar"/>
    <w:autoRedefine/>
    <w:qFormat/>
    <w:rsid w:val="005F504F"/>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sz w:val="28"/>
      <w:u w:val="single"/>
    </w:rPr>
  </w:style>
  <w:style w:type="character" w:customStyle="1" w:styleId="bloctitlesChar">
    <w:name w:val="bloc titles Char"/>
    <w:link w:val="bloctitles"/>
    <w:rsid w:val="005F504F"/>
    <w:rPr>
      <w:rFonts w:ascii="Georgia" w:eastAsia="Malgun Gothic" w:hAnsi="Georgia" w:cs="Arial"/>
      <w:b/>
      <w:bCs/>
      <w:sz w:val="28"/>
      <w:szCs w:val="32"/>
      <w:u w:val="single"/>
    </w:rPr>
  </w:style>
  <w:style w:type="paragraph" w:customStyle="1" w:styleId="CiteSmallText">
    <w:name w:val="Cite Small Text"/>
    <w:basedOn w:val="Normal"/>
    <w:uiPriority w:val="99"/>
    <w:qFormat/>
    <w:rsid w:val="005F504F"/>
    <w:pPr>
      <w:widowControl w:val="0"/>
      <w:spacing w:after="200"/>
    </w:pPr>
    <w:rPr>
      <w:rFonts w:ascii="Helvetica Neue" w:hAnsi="Helvetica Neue"/>
      <w:b/>
      <w:sz w:val="18"/>
    </w:rPr>
  </w:style>
  <w:style w:type="character" w:customStyle="1" w:styleId="3TagCite">
    <w:name w:val="3 Tag/Cite"/>
    <w:rsid w:val="005F504F"/>
    <w:rPr>
      <w:rFonts w:ascii="Times New Roman" w:hAnsi="Times New Roman"/>
      <w:b/>
    </w:rPr>
  </w:style>
  <w:style w:type="character" w:customStyle="1" w:styleId="4Qualifications">
    <w:name w:val="4 Qualifications"/>
    <w:rsid w:val="005F504F"/>
    <w:rPr>
      <w:rFonts w:ascii="Times New Roman" w:hAnsi="Times New Roman"/>
      <w:sz w:val="19"/>
    </w:rPr>
  </w:style>
  <w:style w:type="character" w:customStyle="1" w:styleId="6Underlined">
    <w:name w:val="6 Underlined"/>
    <w:rsid w:val="005F504F"/>
    <w:rPr>
      <w:rFonts w:ascii="Times New Roman" w:hAnsi="Times New Roman"/>
      <w:b/>
      <w:sz w:val="21"/>
      <w:u w:val="single"/>
    </w:rPr>
  </w:style>
  <w:style w:type="paragraph" w:customStyle="1" w:styleId="Cards1CharChar">
    <w:name w:val="Cards1 Char Char"/>
    <w:basedOn w:val="Normal"/>
    <w:link w:val="Cards1CharCharChar"/>
    <w:qFormat/>
    <w:rsid w:val="005F504F"/>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5F504F"/>
    <w:rPr>
      <w:rFonts w:ascii="Georgia" w:hAnsi="Georgia"/>
      <w:lang w:val="x-none"/>
    </w:rPr>
  </w:style>
  <w:style w:type="character" w:customStyle="1" w:styleId="UnderlineCharCharCharCharCharCharCharChar">
    <w:name w:val="Underline Char Char Char Char Char Char Char Char"/>
    <w:link w:val="UnderlineCharCharCharCharCharCharChar"/>
    <w:rsid w:val="005F504F"/>
    <w:rPr>
      <w:u w:val="single"/>
    </w:rPr>
  </w:style>
  <w:style w:type="paragraph" w:customStyle="1" w:styleId="UnderlineCharCharCharCharCharCharChar">
    <w:name w:val="Underline Char Char Char Char Char Char Char"/>
    <w:basedOn w:val="Normal"/>
    <w:link w:val="UnderlineCharCharCharCharCharCharCharChar"/>
    <w:qFormat/>
    <w:rsid w:val="005F504F"/>
    <w:rPr>
      <w:rFonts w:asciiTheme="minorHAnsi" w:hAnsiTheme="minorHAnsi"/>
      <w:u w:val="single"/>
    </w:rPr>
  </w:style>
  <w:style w:type="paragraph" w:customStyle="1" w:styleId="CitesCharChar">
    <w:name w:val="Cites Char Char"/>
    <w:next w:val="Normal"/>
    <w:link w:val="CitesCharCharChar"/>
    <w:qFormat/>
    <w:rsid w:val="005F504F"/>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5F504F"/>
    <w:rPr>
      <w:rFonts w:ascii="Times New Roman" w:eastAsia="Times New Roman" w:hAnsi="Times New Roman" w:cs="Times New Roman"/>
      <w:sz w:val="20"/>
      <w:szCs w:val="24"/>
    </w:rPr>
  </w:style>
  <w:style w:type="character" w:customStyle="1" w:styleId="nohighlighting">
    <w:name w:val="no highlighting"/>
    <w:rsid w:val="005F504F"/>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qFormat/>
    <w:rsid w:val="005F504F"/>
    <w:rPr>
      <w:rFonts w:ascii="Cambria" w:hAnsi="Cambria" w:hint="default"/>
      <w:sz w:val="21"/>
      <w:u w:val="single"/>
    </w:rPr>
  </w:style>
  <w:style w:type="paragraph" w:customStyle="1" w:styleId="Swag">
    <w:name w:val="Swag"/>
    <w:basedOn w:val="Normal"/>
    <w:link w:val="SwagChar"/>
    <w:qFormat/>
    <w:rsid w:val="005F504F"/>
    <w:rPr>
      <w:rFonts w:ascii="Georgia" w:hAnsi="Georgia"/>
      <w:color w:val="0000FF"/>
      <w:sz w:val="12"/>
      <w:u w:val="single"/>
    </w:rPr>
  </w:style>
  <w:style w:type="character" w:customStyle="1" w:styleId="SwagChar">
    <w:name w:val="Swag Char"/>
    <w:link w:val="Swag"/>
    <w:rsid w:val="005F504F"/>
    <w:rPr>
      <w:rFonts w:ascii="Georgia" w:hAnsi="Georgia"/>
      <w:color w:val="0000FF"/>
      <w:sz w:val="12"/>
      <w:u w:val="single"/>
    </w:rPr>
  </w:style>
  <w:style w:type="paragraph" w:customStyle="1" w:styleId="StyleUnderlineTimesNewRoman1">
    <w:name w:val="Style Underline + Times New Roman1"/>
    <w:link w:val="StyleUnderlineTimesNewRoman1Char"/>
    <w:qFormat/>
    <w:rsid w:val="005F504F"/>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5F504F"/>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qFormat/>
    <w:rsid w:val="005F504F"/>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5F504F"/>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5F504F"/>
    <w:rPr>
      <w:rFonts w:ascii="Garamond" w:eastAsia="MS Mincho" w:hAnsi="Garamond"/>
    </w:rPr>
  </w:style>
  <w:style w:type="character" w:customStyle="1" w:styleId="StyleStyleCardTextLeft-075Right0Char">
    <w:name w:val="Style Style Card Text + Left:  -0.75&quot; + Right:  0&quot; Char"/>
    <w:link w:val="StyleStyleCardTextLeft-075Right0"/>
    <w:rsid w:val="005F504F"/>
    <w:rPr>
      <w:rFonts w:ascii="Garamond" w:eastAsia="MS Mincho" w:hAnsi="Garamond"/>
    </w:rPr>
  </w:style>
  <w:style w:type="character" w:customStyle="1" w:styleId="CharChar61">
    <w:name w:val="Char Char61"/>
    <w:rsid w:val="005F504F"/>
    <w:rPr>
      <w:rFonts w:cs="Arial"/>
      <w:bCs/>
      <w:sz w:val="16"/>
      <w:szCs w:val="26"/>
      <w:lang w:val="en-US" w:eastAsia="en-US" w:bidi="ar-SA"/>
    </w:rPr>
  </w:style>
  <w:style w:type="character" w:customStyle="1" w:styleId="ListBulletChar">
    <w:name w:val="List Bullet Char"/>
    <w:link w:val="ListBullet"/>
    <w:uiPriority w:val="99"/>
    <w:rsid w:val="005F504F"/>
    <w:rPr>
      <w:rFonts w:ascii="Calibri" w:eastAsia="Calibri" w:hAnsi="Calibri"/>
    </w:rPr>
  </w:style>
  <w:style w:type="paragraph" w:customStyle="1" w:styleId="subhead10">
    <w:name w:val="subhead1"/>
    <w:basedOn w:val="Normal"/>
    <w:uiPriority w:val="99"/>
    <w:qFormat/>
    <w:rsid w:val="005F504F"/>
    <w:pPr>
      <w:spacing w:before="100" w:beforeAutospacing="1" w:after="100" w:afterAutospacing="1"/>
    </w:pPr>
    <w:rPr>
      <w:rFonts w:ascii="Georgia" w:eastAsia="Times New Roman" w:hAnsi="Georgia"/>
      <w:sz w:val="24"/>
    </w:rPr>
  </w:style>
  <w:style w:type="character" w:customStyle="1" w:styleId="styledate">
    <w:name w:val="styledate"/>
    <w:rsid w:val="005F504F"/>
  </w:style>
  <w:style w:type="character" w:customStyle="1" w:styleId="BoldandUnderlineChar1">
    <w:name w:val="Bold and Underline Char1"/>
    <w:rsid w:val="005F504F"/>
    <w:rPr>
      <w:b/>
      <w:szCs w:val="24"/>
      <w:u w:val="single"/>
      <w:lang w:val="en-US" w:eastAsia="en-US" w:bidi="ar-SA"/>
    </w:rPr>
  </w:style>
  <w:style w:type="character" w:customStyle="1" w:styleId="BoldandUnderlineChar1Char2">
    <w:name w:val="Bold and Underline Char1 Char2"/>
    <w:rsid w:val="005F504F"/>
    <w:rPr>
      <w:b/>
      <w:szCs w:val="24"/>
      <w:u w:val="single"/>
      <w:lang w:val="en-US" w:eastAsia="en-US" w:bidi="ar-SA"/>
    </w:rPr>
  </w:style>
  <w:style w:type="character" w:customStyle="1" w:styleId="BoldandUnderlineCharChar1">
    <w:name w:val="Bold and Underline Char Char1"/>
    <w:rsid w:val="005F504F"/>
    <w:rPr>
      <w:b/>
      <w:szCs w:val="24"/>
      <w:u w:val="single"/>
      <w:lang w:val="en-US" w:eastAsia="en-US" w:bidi="ar-SA"/>
    </w:rPr>
  </w:style>
  <w:style w:type="character" w:customStyle="1" w:styleId="BoldandUnderlineChar6">
    <w:name w:val="Bold and Underline Char6"/>
    <w:rsid w:val="005F504F"/>
    <w:rPr>
      <w:b/>
      <w:szCs w:val="24"/>
      <w:u w:val="single"/>
      <w:lang w:val="en-US" w:eastAsia="en-US" w:bidi="ar-SA"/>
    </w:rPr>
  </w:style>
  <w:style w:type="character" w:customStyle="1" w:styleId="title-link-wrapper">
    <w:name w:val="title-link-wrapper"/>
    <w:rsid w:val="005F504F"/>
  </w:style>
  <w:style w:type="character" w:customStyle="1" w:styleId="medium-font">
    <w:name w:val="medium-font"/>
    <w:rsid w:val="005F504F"/>
  </w:style>
  <w:style w:type="paragraph" w:customStyle="1" w:styleId="abstract">
    <w:name w:val="abstract"/>
    <w:basedOn w:val="Normal"/>
    <w:uiPriority w:val="99"/>
    <w:qFormat/>
    <w:rsid w:val="005F504F"/>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5F504F"/>
    <w:rPr>
      <w:rFonts w:ascii="Georgia" w:eastAsia="Times New Roman" w:hAnsi="Georgia"/>
      <w:b/>
      <w:bCs/>
      <w:u w:val="single"/>
    </w:rPr>
  </w:style>
  <w:style w:type="character" w:customStyle="1" w:styleId="StyleUnderlineChar11ptBold2Char">
    <w:name w:val="Style Underline Char + 11 pt Bold2 Char"/>
    <w:link w:val="StyleUnderlineChar11ptBold2"/>
    <w:rsid w:val="005F504F"/>
    <w:rPr>
      <w:rFonts w:ascii="Georgia" w:eastAsia="Times New Roman" w:hAnsi="Georgia"/>
      <w:b/>
      <w:bCs/>
      <w:u w:val="single"/>
    </w:rPr>
  </w:style>
  <w:style w:type="character" w:customStyle="1" w:styleId="ReallySamllTextChar">
    <w:name w:val="ReallySamllText Char"/>
    <w:link w:val="ReallySamllText"/>
    <w:rsid w:val="005F504F"/>
    <w:rPr>
      <w:sz w:val="12"/>
    </w:rPr>
  </w:style>
  <w:style w:type="paragraph" w:customStyle="1" w:styleId="StyleStyleUnderlineTimesNewRoman11pt">
    <w:name w:val="Style Style Underline + Times New Roman + 11 pt"/>
    <w:basedOn w:val="Normal"/>
    <w:link w:val="StyleStyleUnderlineTimesNewRoman11ptChar"/>
    <w:qFormat/>
    <w:rsid w:val="005F504F"/>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5F504F"/>
    <w:rPr>
      <w:rFonts w:ascii="Georgia" w:eastAsia="Times New Roman" w:hAnsi="Georgia"/>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5F504F"/>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5F504F"/>
    <w:rPr>
      <w:rFonts w:ascii="Georgia" w:eastAsia="Times New Roman" w:hAnsi="Georgia"/>
      <w:u w:val="single"/>
    </w:rPr>
  </w:style>
  <w:style w:type="character" w:customStyle="1" w:styleId="style10">
    <w:name w:val="style1"/>
    <w:rsid w:val="005F504F"/>
  </w:style>
  <w:style w:type="character" w:customStyle="1" w:styleId="pmtermsel">
    <w:name w:val="pmtermsel"/>
    <w:rsid w:val="005F504F"/>
  </w:style>
  <w:style w:type="character" w:customStyle="1" w:styleId="showipapr">
    <w:name w:val="show_ipapr"/>
    <w:rsid w:val="005F504F"/>
  </w:style>
  <w:style w:type="character" w:customStyle="1" w:styleId="dnindex">
    <w:name w:val="dnindex"/>
    <w:rsid w:val="005F504F"/>
  </w:style>
  <w:style w:type="character" w:customStyle="1" w:styleId="23">
    <w:name w:val="23"/>
    <w:rsid w:val="005F504F"/>
    <w:rPr>
      <w:rFonts w:ascii="Times New Roman" w:hAnsi="Times New Roman" w:cs="Arial"/>
      <w:bCs/>
      <w:sz w:val="20"/>
      <w:u w:val="single"/>
      <w:lang w:val="en-US" w:eastAsia="en-US" w:bidi="ar-SA"/>
    </w:rPr>
  </w:style>
  <w:style w:type="character" w:customStyle="1" w:styleId="33">
    <w:name w:val="33"/>
    <w:rsid w:val="005F504F"/>
    <w:rPr>
      <w:rFonts w:ascii="Times New Roman" w:hAnsi="Times New Roman" w:cs="Arial"/>
      <w:b/>
      <w:bCs/>
      <w:sz w:val="20"/>
      <w:u w:val="single"/>
      <w:lang w:val="en-US" w:eastAsia="en-US" w:bidi="ar-SA"/>
    </w:rPr>
  </w:style>
  <w:style w:type="character" w:customStyle="1" w:styleId="55">
    <w:name w:val="55"/>
    <w:rsid w:val="005F504F"/>
    <w:rPr>
      <w:rFonts w:cs="Arial"/>
      <w:bCs/>
      <w:sz w:val="20"/>
      <w:u w:val="single"/>
      <w:lang w:val="en-US" w:eastAsia="en-US" w:bidi="ar-SA"/>
    </w:rPr>
  </w:style>
  <w:style w:type="character" w:customStyle="1" w:styleId="authoraffil">
    <w:name w:val="authoraffil"/>
    <w:rsid w:val="005F504F"/>
  </w:style>
  <w:style w:type="character" w:customStyle="1" w:styleId="CharChar8">
    <w:name w:val="Char Char8"/>
    <w:rsid w:val="005F504F"/>
    <w:rPr>
      <w:rFonts w:ascii="Georgia" w:eastAsia="Times New Roman" w:hAnsi="Georgia"/>
      <w:b/>
      <w:bCs/>
      <w:sz w:val="30"/>
      <w:szCs w:val="28"/>
      <w:u w:val="single"/>
    </w:rPr>
  </w:style>
  <w:style w:type="character" w:customStyle="1" w:styleId="FontStyle13">
    <w:name w:val="Font Style13"/>
    <w:uiPriority w:val="99"/>
    <w:rsid w:val="005F504F"/>
    <w:rPr>
      <w:rFonts w:ascii="Constantia" w:hAnsi="Constantia" w:cs="Constantia"/>
      <w:sz w:val="18"/>
      <w:szCs w:val="18"/>
    </w:rPr>
  </w:style>
  <w:style w:type="character" w:customStyle="1" w:styleId="TagsCharCharCharChar">
    <w:name w:val="Tags Char Char Char Char"/>
    <w:rsid w:val="005F504F"/>
    <w:rPr>
      <w:rFonts w:ascii="Times New Roman" w:eastAsia="Times New Roman" w:hAnsi="Times New Roman" w:cs="Times New Roman"/>
      <w:b/>
      <w:sz w:val="24"/>
      <w:szCs w:val="24"/>
    </w:rPr>
  </w:style>
  <w:style w:type="character" w:customStyle="1" w:styleId="Citation1Char">
    <w:name w:val="Citation1 Char"/>
    <w:link w:val="Citation10"/>
    <w:locked/>
    <w:rsid w:val="005F504F"/>
    <w:rPr>
      <w:rFonts w:ascii="Georgia" w:hAnsi="Georgia"/>
      <w:b/>
      <w:u w:val="single"/>
    </w:rPr>
  </w:style>
  <w:style w:type="paragraph" w:customStyle="1" w:styleId="Citation10">
    <w:name w:val="Citation1"/>
    <w:basedOn w:val="Normal"/>
    <w:link w:val="Citation1Char"/>
    <w:qFormat/>
    <w:rsid w:val="005F504F"/>
    <w:rPr>
      <w:rFonts w:ascii="Georgia" w:hAnsi="Georgia"/>
      <w:b/>
      <w:u w:val="single"/>
    </w:rPr>
  </w:style>
  <w:style w:type="character" w:customStyle="1" w:styleId="TaglineChar">
    <w:name w:val="Tagline Char"/>
    <w:link w:val="Tagline0"/>
    <w:locked/>
    <w:rsid w:val="005F504F"/>
    <w:rPr>
      <w:rFonts w:ascii="Georgia" w:hAnsi="Georgia"/>
      <w:b/>
    </w:rPr>
  </w:style>
  <w:style w:type="paragraph" w:customStyle="1" w:styleId="Tagline0">
    <w:name w:val="Tagline"/>
    <w:basedOn w:val="Normal"/>
    <w:link w:val="TaglineChar"/>
    <w:qFormat/>
    <w:rsid w:val="005F504F"/>
    <w:rPr>
      <w:rFonts w:ascii="Georgia" w:hAnsi="Georgia"/>
      <w:b/>
    </w:rPr>
  </w:style>
  <w:style w:type="paragraph" w:customStyle="1" w:styleId="NothingCharCharChar">
    <w:name w:val="Nothing Char Char Char"/>
    <w:link w:val="NothingCharChar"/>
    <w:qFormat/>
    <w:rsid w:val="005F504F"/>
    <w:pPr>
      <w:spacing w:after="0" w:line="240" w:lineRule="auto"/>
      <w:jc w:val="both"/>
    </w:pPr>
  </w:style>
  <w:style w:type="paragraph" w:customStyle="1" w:styleId="StyleLeft021">
    <w:name w:val="Style Left:  0.2&quot;1"/>
    <w:basedOn w:val="Normal"/>
    <w:uiPriority w:val="99"/>
    <w:qFormat/>
    <w:rsid w:val="005F504F"/>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5F504F"/>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5F504F"/>
    <w:rPr>
      <w:rFonts w:ascii="Georgia" w:eastAsia="Times New Roman" w:hAnsi="Georgia"/>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5F504F"/>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5F504F"/>
    <w:rPr>
      <w:rFonts w:ascii="Georgia" w:eastAsia="Times New Roman" w:hAnsi="Georgia"/>
      <w:u w:val="single"/>
      <w:bdr w:val="single" w:sz="4" w:space="0" w:color="auto"/>
    </w:rPr>
  </w:style>
  <w:style w:type="character" w:customStyle="1" w:styleId="boldcitationChar">
    <w:name w:val="bold citation Char"/>
    <w:rsid w:val="005F504F"/>
    <w:rPr>
      <w:rFonts w:ascii="Arial" w:hAnsi="Arial"/>
      <w:b/>
      <w:sz w:val="28"/>
      <w:szCs w:val="24"/>
      <w:u w:val="thick"/>
      <w:lang w:val="en-US" w:eastAsia="en-US" w:bidi="ar-SA"/>
    </w:rPr>
  </w:style>
  <w:style w:type="paragraph" w:customStyle="1" w:styleId="BlockTitle20">
    <w:name w:val="Block Title #2"/>
    <w:basedOn w:val="Normal"/>
    <w:uiPriority w:val="99"/>
    <w:qFormat/>
    <w:rsid w:val="005F504F"/>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qFormat/>
    <w:rsid w:val="005F504F"/>
    <w:rPr>
      <w:rFonts w:ascii="Georgia" w:hAnsi="Georgia"/>
      <w:b/>
    </w:rPr>
  </w:style>
  <w:style w:type="character" w:customStyle="1" w:styleId="BoldunderlineChar3">
    <w:name w:val="Bold/underline Char"/>
    <w:rsid w:val="005F504F"/>
    <w:rPr>
      <w:rFonts w:eastAsia="SimSun"/>
      <w:b/>
      <w:noProof w:val="0"/>
      <w:sz w:val="24"/>
      <w:szCs w:val="24"/>
      <w:u w:val="single"/>
      <w:lang w:val="en-US" w:eastAsia="zh-CN" w:bidi="ar-SA"/>
    </w:rPr>
  </w:style>
  <w:style w:type="character" w:customStyle="1" w:styleId="underlinetextchar0">
    <w:name w:val="underlinetextchar"/>
    <w:rsid w:val="005F504F"/>
  </w:style>
  <w:style w:type="character" w:customStyle="1" w:styleId="boldciteChar1">
    <w:name w:val="bold cite Char1"/>
    <w:rsid w:val="005F504F"/>
    <w:rPr>
      <w:b/>
      <w:sz w:val="28"/>
      <w:u w:val="thick" w:color="000000"/>
    </w:rPr>
  </w:style>
  <w:style w:type="character" w:customStyle="1" w:styleId="tagCharCharChar1">
    <w:name w:val="tag Char Char Char1"/>
    <w:rsid w:val="005F504F"/>
    <w:rPr>
      <w:b/>
      <w:sz w:val="24"/>
      <w:lang w:val="en-US" w:eastAsia="en-US" w:bidi="ar-SA"/>
    </w:rPr>
  </w:style>
  <w:style w:type="character" w:customStyle="1" w:styleId="underlinecardChar0">
    <w:name w:val="underline card Char"/>
    <w:rsid w:val="005F504F"/>
    <w:rPr>
      <w:rFonts w:ascii="Arial" w:hAnsi="Arial"/>
      <w:sz w:val="18"/>
      <w:szCs w:val="24"/>
      <w:u w:val="single"/>
      <w:lang w:val="en-US" w:eastAsia="en-US" w:bidi="ar-SA"/>
    </w:rPr>
  </w:style>
  <w:style w:type="paragraph" w:customStyle="1" w:styleId="date-comments">
    <w:name w:val="date-comments"/>
    <w:basedOn w:val="Normal"/>
    <w:uiPriority w:val="99"/>
    <w:qFormat/>
    <w:rsid w:val="005F504F"/>
    <w:pPr>
      <w:spacing w:before="100" w:beforeAutospacing="1" w:after="100" w:afterAutospacing="1"/>
    </w:pPr>
    <w:rPr>
      <w:rFonts w:ascii="Times" w:hAnsi="Times"/>
      <w:szCs w:val="20"/>
    </w:rPr>
  </w:style>
  <w:style w:type="character" w:customStyle="1" w:styleId="articleauthor0">
    <w:name w:val="articleauthor"/>
    <w:rsid w:val="005F504F"/>
  </w:style>
  <w:style w:type="character" w:customStyle="1" w:styleId="bodysubtoc">
    <w:name w:val="bodysubtoc"/>
    <w:rsid w:val="005F504F"/>
  </w:style>
  <w:style w:type="character" w:customStyle="1" w:styleId="lefttitlesmaller">
    <w:name w:val="lefttitlesmaller"/>
    <w:rsid w:val="005F504F"/>
  </w:style>
  <w:style w:type="character" w:customStyle="1" w:styleId="mb">
    <w:name w:val="mb"/>
    <w:rsid w:val="005F504F"/>
  </w:style>
  <w:style w:type="character" w:customStyle="1" w:styleId="submitted-date">
    <w:name w:val="submitted-date"/>
    <w:rsid w:val="005F504F"/>
  </w:style>
  <w:style w:type="character" w:customStyle="1" w:styleId="submitted-time">
    <w:name w:val="submitted-time"/>
    <w:rsid w:val="005F504F"/>
  </w:style>
  <w:style w:type="character" w:customStyle="1" w:styleId="A20">
    <w:name w:val="A2"/>
    <w:uiPriority w:val="99"/>
    <w:rsid w:val="005F504F"/>
    <w:rPr>
      <w:rFonts w:ascii="Sabon LT Std" w:hAnsi="Sabon LT Std" w:cs="Sabon LT Std" w:hint="default"/>
      <w:color w:val="000000"/>
      <w:sz w:val="15"/>
      <w:szCs w:val="15"/>
    </w:rPr>
  </w:style>
  <w:style w:type="character" w:customStyle="1" w:styleId="searchword">
    <w:name w:val="searchword"/>
    <w:rsid w:val="005F504F"/>
  </w:style>
  <w:style w:type="paragraph" w:customStyle="1" w:styleId="Heading2Char2CharChar12">
    <w:name w:val="Heading 2 Char2 Char Char12"/>
    <w:aliases w:val="Char Char Char Char Char Char1 Char Char Char Char Char1,Char Char22"/>
    <w:next w:val="Normal"/>
    <w:uiPriority w:val="99"/>
    <w:qFormat/>
    <w:rsid w:val="005F504F"/>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5F504F"/>
    <w:rPr>
      <w:rFonts w:ascii="Times New Roman" w:hAnsi="Times New Roman" w:cs="Times New Roman"/>
      <w:sz w:val="18"/>
      <w:szCs w:val="18"/>
    </w:rPr>
  </w:style>
  <w:style w:type="character" w:customStyle="1" w:styleId="bylines">
    <w:name w:val="bylines"/>
    <w:basedOn w:val="DefaultParagraphFont"/>
    <w:rsid w:val="005F504F"/>
  </w:style>
  <w:style w:type="character" w:customStyle="1" w:styleId="StyleStyleBoldUnderlineUnderlineIntenseEmphasis1apple-style-2">
    <w:name w:val="Style Style Bold UnderlineUnderlineIntense Emphasis1apple-style-...2"/>
    <w:basedOn w:val="DefaultParagraphFont"/>
    <w:rsid w:val="005F504F"/>
    <w:rPr>
      <w:b w:val="0"/>
      <w:bCs/>
      <w:sz w:val="22"/>
      <w:u w:val="single"/>
    </w:rPr>
  </w:style>
  <w:style w:type="character" w:customStyle="1" w:styleId="FontStyle57">
    <w:name w:val="Font Style57"/>
    <w:rsid w:val="005F504F"/>
    <w:rPr>
      <w:rFonts w:ascii="Georgia" w:hAnsi="Georgia" w:cs="Georgia"/>
      <w:b/>
      <w:bCs/>
      <w:sz w:val="14"/>
      <w:szCs w:val="14"/>
    </w:rPr>
  </w:style>
  <w:style w:type="character" w:customStyle="1" w:styleId="FontStyle89">
    <w:name w:val="Font Style89"/>
    <w:rsid w:val="005F504F"/>
    <w:rPr>
      <w:rFonts w:ascii="Times New Roman" w:hAnsi="Times New Roman" w:cs="Times New Roman"/>
      <w:b/>
      <w:bCs/>
      <w:smallCaps/>
      <w:spacing w:val="40"/>
      <w:sz w:val="16"/>
      <w:szCs w:val="16"/>
    </w:rPr>
  </w:style>
  <w:style w:type="character" w:customStyle="1" w:styleId="style3Char0">
    <w:name w:val="style 3 Char"/>
    <w:rsid w:val="005F504F"/>
    <w:rPr>
      <w:sz w:val="18"/>
      <w:szCs w:val="24"/>
      <w:lang w:val="en-US" w:eastAsia="en-US" w:bidi="ar-SA"/>
    </w:rPr>
  </w:style>
  <w:style w:type="paragraph" w:customStyle="1" w:styleId="003Cite">
    <w:name w:val="003Cite"/>
    <w:basedOn w:val="Normal"/>
    <w:qFormat/>
    <w:rsid w:val="005F504F"/>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qFormat/>
    <w:rsid w:val="005F504F"/>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5F504F"/>
    <w:rPr>
      <w:rFonts w:ascii="Georgia" w:hAnsi="Georgia"/>
      <w:b/>
      <w:color w:val="000000"/>
      <w:u w:val="single"/>
    </w:rPr>
  </w:style>
  <w:style w:type="paragraph" w:customStyle="1" w:styleId="StyleCards12ptThickunderline">
    <w:name w:val="Style Cards + 12 pt Thick underline"/>
    <w:basedOn w:val="Normal"/>
    <w:link w:val="StyleCards12ptThickunderlineChar2"/>
    <w:qFormat/>
    <w:rsid w:val="005F504F"/>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5F504F"/>
    <w:rPr>
      <w:rFonts w:ascii="Times New Roman" w:eastAsia="Times New Roman" w:hAnsi="Times New Roman" w:cs="Times New Roman"/>
      <w:sz w:val="24"/>
      <w:u w:val="thick"/>
      <w:lang w:val="x-none" w:eastAsia="x-none"/>
    </w:rPr>
  </w:style>
  <w:style w:type="character" w:customStyle="1" w:styleId="BlockHeadingsChar1">
    <w:name w:val="Block Headings Char1"/>
    <w:rsid w:val="005F504F"/>
    <w:rPr>
      <w:b/>
      <w:caps/>
    </w:rPr>
  </w:style>
  <w:style w:type="character" w:customStyle="1" w:styleId="Longcite">
    <w:name w:val="Longcite"/>
    <w:rsid w:val="005F504F"/>
    <w:rPr>
      <w:sz w:val="16"/>
    </w:rPr>
  </w:style>
  <w:style w:type="paragraph" w:customStyle="1" w:styleId="NormalUnderline0">
    <w:name w:val="Normal + Underline"/>
    <w:basedOn w:val="Normal"/>
    <w:link w:val="NormalUnderlineChar0"/>
    <w:qFormat/>
    <w:rsid w:val="005F504F"/>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5F504F"/>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5F504F"/>
    <w:rPr>
      <w:rFonts w:ascii="Bookman Old Style" w:hAnsi="Bookman Old Style" w:cs="Bookman Old Style"/>
      <w:sz w:val="16"/>
      <w:szCs w:val="16"/>
    </w:rPr>
  </w:style>
  <w:style w:type="character" w:customStyle="1" w:styleId="FontStyle17">
    <w:name w:val="Font Style17"/>
    <w:uiPriority w:val="99"/>
    <w:rsid w:val="005F504F"/>
    <w:rPr>
      <w:rFonts w:ascii="Book Antiqua" w:hAnsi="Book Antiqua" w:cs="Book Antiqua"/>
      <w:i/>
      <w:iCs/>
      <w:spacing w:val="10"/>
      <w:sz w:val="22"/>
      <w:szCs w:val="22"/>
    </w:rPr>
  </w:style>
  <w:style w:type="character" w:customStyle="1" w:styleId="FontStyle329">
    <w:name w:val="Font Style329"/>
    <w:basedOn w:val="DefaultParagraphFont"/>
    <w:uiPriority w:val="99"/>
    <w:rsid w:val="005F504F"/>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5F504F"/>
  </w:style>
  <w:style w:type="character" w:customStyle="1" w:styleId="DateTimeChar">
    <w:name w:val="DateTime Char"/>
    <w:basedOn w:val="DefaultParagraphFont"/>
    <w:link w:val="DateTime"/>
    <w:uiPriority w:val="4"/>
    <w:rsid w:val="005F504F"/>
    <w:rPr>
      <w:rFonts w:ascii="Calibri" w:hAnsi="Calibri"/>
    </w:rPr>
  </w:style>
  <w:style w:type="paragraph" w:customStyle="1" w:styleId="Lecture">
    <w:name w:val="Lecture"/>
    <w:next w:val="BodyText"/>
    <w:link w:val="LectureChar"/>
    <w:autoRedefine/>
    <w:uiPriority w:val="4"/>
    <w:qFormat/>
    <w:rsid w:val="005F504F"/>
    <w:pPr>
      <w:spacing w:after="0"/>
      <w:outlineLvl w:val="5"/>
    </w:pPr>
    <w:rPr>
      <w:rFonts w:ascii="Arial" w:hAnsi="Arial" w:cs="Arial"/>
      <w:spacing w:val="-10"/>
    </w:rPr>
  </w:style>
  <w:style w:type="character" w:customStyle="1" w:styleId="LectureChar">
    <w:name w:val="Lecture Char"/>
    <w:basedOn w:val="DateTimeChar"/>
    <w:link w:val="Lecture"/>
    <w:uiPriority w:val="4"/>
    <w:rsid w:val="005F504F"/>
    <w:rPr>
      <w:rFonts w:ascii="Arial" w:hAnsi="Arial" w:cs="Arial"/>
      <w:spacing w:val="-10"/>
    </w:rPr>
  </w:style>
  <w:style w:type="character" w:customStyle="1" w:styleId="Mention4">
    <w:name w:val="Mention4"/>
    <w:basedOn w:val="DefaultParagraphFont"/>
    <w:uiPriority w:val="99"/>
    <w:semiHidden/>
    <w:unhideWhenUsed/>
    <w:rsid w:val="005F504F"/>
    <w:rPr>
      <w:color w:val="2B579A"/>
      <w:shd w:val="clear" w:color="auto" w:fill="E6E6E6"/>
    </w:rPr>
  </w:style>
  <w:style w:type="character" w:customStyle="1" w:styleId="UnresolvedMention3">
    <w:name w:val="Unresolved Mention3"/>
    <w:basedOn w:val="DefaultParagraphFont"/>
    <w:uiPriority w:val="99"/>
    <w:unhideWhenUsed/>
    <w:rsid w:val="005F504F"/>
    <w:rPr>
      <w:color w:val="808080"/>
      <w:shd w:val="clear" w:color="auto" w:fill="E6E6E6"/>
    </w:rPr>
  </w:style>
  <w:style w:type="character" w:customStyle="1" w:styleId="m-895152127622952443gmail-style13ptbold">
    <w:name w:val="m_-895152127622952443gmail-style13ptbold"/>
    <w:basedOn w:val="DefaultParagraphFont"/>
    <w:rsid w:val="005F504F"/>
  </w:style>
  <w:style w:type="character" w:customStyle="1" w:styleId="m4133802843404377303gmail-style13ptbold">
    <w:name w:val="m_4133802843404377303gmail-style13ptbold"/>
    <w:basedOn w:val="DefaultParagraphFont"/>
    <w:rsid w:val="005F504F"/>
  </w:style>
  <w:style w:type="character" w:customStyle="1" w:styleId="m4133802843404377303gmail-styleunderline">
    <w:name w:val="m_4133802843404377303gmail-styleunderline"/>
    <w:basedOn w:val="DefaultParagraphFont"/>
    <w:rsid w:val="005F504F"/>
  </w:style>
  <w:style w:type="character" w:customStyle="1" w:styleId="m1864609289044096952gmail-style13ptbold">
    <w:name w:val="m_1864609289044096952gmail-style13ptbold"/>
    <w:basedOn w:val="DefaultParagraphFont"/>
    <w:rsid w:val="005F504F"/>
  </w:style>
  <w:style w:type="character" w:customStyle="1" w:styleId="m-2434640214339110092gmail-style13ptbold">
    <w:name w:val="m_-2434640214339110092gmail-style13ptbold"/>
    <w:basedOn w:val="DefaultParagraphFont"/>
    <w:rsid w:val="005F504F"/>
  </w:style>
  <w:style w:type="character" w:customStyle="1" w:styleId="m-2434640214339110092gmail-styleunderline">
    <w:name w:val="m_-2434640214339110092gmail-styleunderline"/>
    <w:basedOn w:val="DefaultParagraphFont"/>
    <w:rsid w:val="005F504F"/>
  </w:style>
  <w:style w:type="character" w:customStyle="1" w:styleId="articlepage-articlebody-firstletter">
    <w:name w:val="articlepage-articlebody-firstletter"/>
    <w:basedOn w:val="DefaultParagraphFont"/>
    <w:rsid w:val="005F504F"/>
  </w:style>
  <w:style w:type="character" w:customStyle="1" w:styleId="UnresolvedMention32">
    <w:name w:val="Unresolved Mention32"/>
    <w:basedOn w:val="DefaultParagraphFont"/>
    <w:uiPriority w:val="99"/>
    <w:semiHidden/>
    <w:unhideWhenUsed/>
    <w:rsid w:val="005F504F"/>
    <w:rPr>
      <w:color w:val="605E5C"/>
      <w:shd w:val="clear" w:color="auto" w:fill="E1DFDD"/>
    </w:rPr>
  </w:style>
  <w:style w:type="character" w:customStyle="1" w:styleId="AnalyticsChar">
    <w:name w:val="Analytics Char"/>
    <w:basedOn w:val="DefaultParagraphFont"/>
    <w:link w:val="Analytics"/>
    <w:uiPriority w:val="4"/>
    <w:rsid w:val="005F504F"/>
    <w:rPr>
      <w:rFonts w:ascii="Calibri" w:eastAsia="Calibri" w:hAnsi="Calibri"/>
      <w:b/>
      <w:sz w:val="24"/>
    </w:rPr>
  </w:style>
  <w:style w:type="character" w:customStyle="1" w:styleId="m-2745674872889869693gmail-style13ptbold">
    <w:name w:val="m_-2745674872889869693gmail-style13ptbold"/>
    <w:basedOn w:val="DefaultParagraphFont"/>
    <w:rsid w:val="005F504F"/>
  </w:style>
  <w:style w:type="character" w:customStyle="1" w:styleId="m-2745674872889869693gmail-styleunderline">
    <w:name w:val="m_-2745674872889869693gmail-styleunderline"/>
    <w:basedOn w:val="DefaultParagraphFont"/>
    <w:rsid w:val="005F504F"/>
  </w:style>
  <w:style w:type="character" w:customStyle="1" w:styleId="UnresolvedMention31">
    <w:name w:val="Unresolved Mention31"/>
    <w:basedOn w:val="DefaultParagraphFont"/>
    <w:uiPriority w:val="99"/>
    <w:semiHidden/>
    <w:unhideWhenUsed/>
    <w:rsid w:val="005F504F"/>
    <w:rPr>
      <w:color w:val="808080"/>
      <w:shd w:val="clear" w:color="auto" w:fill="E6E6E6"/>
    </w:rPr>
  </w:style>
  <w:style w:type="character" w:customStyle="1" w:styleId="UnresolvedMention4">
    <w:name w:val="Unresolved Mention4"/>
    <w:basedOn w:val="DefaultParagraphFont"/>
    <w:uiPriority w:val="99"/>
    <w:unhideWhenUsed/>
    <w:rsid w:val="005F504F"/>
    <w:rPr>
      <w:color w:val="808080"/>
      <w:shd w:val="clear" w:color="auto" w:fill="E6E6E6"/>
    </w:rPr>
  </w:style>
  <w:style w:type="character" w:customStyle="1" w:styleId="m-8082899869479211226gmail-styleunderline">
    <w:name w:val="m_-8082899869479211226gmail-styleunderline"/>
    <w:basedOn w:val="DefaultParagraphFont"/>
    <w:rsid w:val="005F504F"/>
  </w:style>
  <w:style w:type="paragraph" w:customStyle="1" w:styleId="NoteLevel23">
    <w:name w:val="Note Level 23"/>
    <w:basedOn w:val="Normal"/>
    <w:next w:val="Normal"/>
    <w:uiPriority w:val="99"/>
    <w:qFormat/>
    <w:rsid w:val="005F504F"/>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5F504F"/>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5F504F"/>
    <w:pPr>
      <w:keepNext/>
      <w:ind w:left="288" w:right="288"/>
    </w:pPr>
    <w:rPr>
      <w:rFonts w:ascii="Georgia" w:eastAsia="MS Gothic" w:hAnsi="Georgia"/>
      <w:szCs w:val="20"/>
    </w:rPr>
  </w:style>
  <w:style w:type="character" w:customStyle="1" w:styleId="UnresolvedMention5">
    <w:name w:val="Unresolved Mention5"/>
    <w:basedOn w:val="DefaultParagraphFont"/>
    <w:uiPriority w:val="99"/>
    <w:unhideWhenUsed/>
    <w:rsid w:val="005F504F"/>
    <w:rPr>
      <w:color w:val="605E5C"/>
      <w:shd w:val="clear" w:color="auto" w:fill="E1DFDD"/>
    </w:rPr>
  </w:style>
  <w:style w:type="character" w:customStyle="1" w:styleId="UnresolvedMention6">
    <w:name w:val="Unresolved Mention6"/>
    <w:basedOn w:val="DefaultParagraphFont"/>
    <w:uiPriority w:val="99"/>
    <w:unhideWhenUsed/>
    <w:rsid w:val="005F504F"/>
    <w:rPr>
      <w:color w:val="605E5C"/>
      <w:shd w:val="clear" w:color="auto" w:fill="E1DFDD"/>
    </w:rPr>
  </w:style>
  <w:style w:type="character" w:customStyle="1" w:styleId="footnote">
    <w:name w:val="footnote"/>
    <w:basedOn w:val="DefaultParagraphFont"/>
    <w:rsid w:val="005F504F"/>
  </w:style>
  <w:style w:type="character" w:customStyle="1" w:styleId="hubidentifier">
    <w:name w:val="hub_identifier"/>
    <w:basedOn w:val="DefaultParagraphFont"/>
    <w:rsid w:val="005F504F"/>
  </w:style>
  <w:style w:type="paragraph" w:customStyle="1" w:styleId="standardeinzug">
    <w:name w:val="standardeinzug"/>
    <w:basedOn w:val="Normal"/>
    <w:rsid w:val="005F504F"/>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5F504F"/>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5F504F"/>
  </w:style>
  <w:style w:type="paragraph" w:customStyle="1" w:styleId="entrefilet">
    <w:name w:val="entrefilet"/>
    <w:basedOn w:val="Normal"/>
    <w:rsid w:val="005F504F"/>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5F504F"/>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5F504F"/>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5F504F"/>
  </w:style>
  <w:style w:type="character" w:customStyle="1" w:styleId="m-268162420547309261gmail-stylestylebold12pt">
    <w:name w:val="m_-268162420547309261gmail-stylestylebold12pt"/>
    <w:basedOn w:val="DefaultParagraphFont"/>
    <w:rsid w:val="005F504F"/>
  </w:style>
  <w:style w:type="character" w:customStyle="1" w:styleId="m-268162420547309261gmail-styleboldunderline">
    <w:name w:val="m_-268162420547309261gmail-styleboldunderline"/>
    <w:basedOn w:val="DefaultParagraphFont"/>
    <w:rsid w:val="005F504F"/>
  </w:style>
  <w:style w:type="character" w:customStyle="1" w:styleId="m-5621139387307470627gmail-style13ptbold">
    <w:name w:val="m_-5621139387307470627gmail-style13ptbold"/>
    <w:basedOn w:val="DefaultParagraphFont"/>
    <w:rsid w:val="005F504F"/>
  </w:style>
  <w:style w:type="character" w:customStyle="1" w:styleId="m-5621139387307470627gmail-styleunderline">
    <w:name w:val="m_-5621139387307470627gmail-styleunderline"/>
    <w:basedOn w:val="DefaultParagraphFont"/>
    <w:rsid w:val="005F504F"/>
  </w:style>
  <w:style w:type="character" w:customStyle="1" w:styleId="m-4930835733434609408gmail-style13ptbold">
    <w:name w:val="m_-4930835733434609408gmail-style13ptbold"/>
    <w:basedOn w:val="DefaultParagraphFont"/>
    <w:rsid w:val="005F504F"/>
  </w:style>
  <w:style w:type="character" w:customStyle="1" w:styleId="m-4930835733434609408gmail-styleunderline">
    <w:name w:val="m_-4930835733434609408gmail-styleunderline"/>
    <w:basedOn w:val="DefaultParagraphFont"/>
    <w:rsid w:val="005F504F"/>
  </w:style>
  <w:style w:type="character" w:customStyle="1" w:styleId="m-2456650549122369157gmail-style13ptbold">
    <w:name w:val="m_-2456650549122369157gmail-style13ptbold"/>
    <w:basedOn w:val="DefaultParagraphFont"/>
    <w:rsid w:val="005F504F"/>
  </w:style>
  <w:style w:type="character" w:customStyle="1" w:styleId="m-2456650549122369157gmail-styleunderline">
    <w:name w:val="m_-2456650549122369157gmail-styleunderline"/>
    <w:basedOn w:val="DefaultParagraphFont"/>
    <w:rsid w:val="005F504F"/>
  </w:style>
  <w:style w:type="character" w:customStyle="1" w:styleId="hvr">
    <w:name w:val="hvr"/>
    <w:basedOn w:val="DefaultParagraphFont"/>
    <w:rsid w:val="005F504F"/>
  </w:style>
  <w:style w:type="character" w:customStyle="1" w:styleId="m-3350902899047358468gmail-styleunderline">
    <w:name w:val="m_-3350902899047358468gmail-styleunderline"/>
    <w:basedOn w:val="DefaultParagraphFont"/>
    <w:rsid w:val="005F504F"/>
  </w:style>
  <w:style w:type="paragraph" w:customStyle="1" w:styleId="Style5pt">
    <w:name w:val="Style 5 pt"/>
    <w:basedOn w:val="Normal"/>
    <w:link w:val="Style5ptChar"/>
    <w:rsid w:val="005F504F"/>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5F504F"/>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5F504F"/>
  </w:style>
  <w:style w:type="paragraph" w:customStyle="1" w:styleId="m462447500549623171gmail-msonormal">
    <w:name w:val="m_462447500549623171gmail-msonormal"/>
    <w:basedOn w:val="Normal"/>
    <w:uiPriority w:val="99"/>
    <w:rsid w:val="005F504F"/>
    <w:pPr>
      <w:spacing w:before="100" w:beforeAutospacing="1" w:after="100" w:afterAutospacing="1" w:line="240" w:lineRule="auto"/>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5F504F"/>
  </w:style>
  <w:style w:type="character" w:customStyle="1" w:styleId="SmallerReal">
    <w:name w:val="SmallerReal"/>
    <w:basedOn w:val="DefaultParagraphFont"/>
    <w:uiPriority w:val="1"/>
    <w:qFormat/>
    <w:rsid w:val="005F504F"/>
    <w:rPr>
      <w:rFonts w:ascii="Garamond" w:hAnsi="Garamond" w:hint="default"/>
      <w:sz w:val="16"/>
    </w:rPr>
  </w:style>
  <w:style w:type="paragraph" w:styleId="HTMLAddress">
    <w:name w:val="HTML Address"/>
    <w:basedOn w:val="Normal"/>
    <w:link w:val="HTMLAddressChar"/>
    <w:uiPriority w:val="99"/>
    <w:unhideWhenUsed/>
    <w:rsid w:val="005F504F"/>
    <w:pPr>
      <w:spacing w:after="0" w:line="240" w:lineRule="auto"/>
    </w:pPr>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rsid w:val="005F504F"/>
    <w:rPr>
      <w:rFonts w:ascii="Times New Roman" w:eastAsia="Times New Roman" w:hAnsi="Times New Roman" w:cs="Times New Roman"/>
      <w:i/>
      <w:iCs/>
      <w:sz w:val="24"/>
    </w:rPr>
  </w:style>
  <w:style w:type="character" w:customStyle="1" w:styleId="separator">
    <w:name w:val="separator"/>
    <w:basedOn w:val="DefaultParagraphFont"/>
    <w:rsid w:val="005F504F"/>
  </w:style>
  <w:style w:type="paragraph" w:customStyle="1" w:styleId="dek">
    <w:name w:val="dek"/>
    <w:basedOn w:val="Normal"/>
    <w:uiPriority w:val="99"/>
    <w:rsid w:val="005F504F"/>
    <w:pPr>
      <w:spacing w:before="100" w:beforeAutospacing="1" w:after="100" w:afterAutospacing="1" w:line="240" w:lineRule="auto"/>
    </w:pPr>
    <w:rPr>
      <w:rFonts w:ascii="Times New Roman" w:eastAsia="Times New Roman" w:hAnsi="Times New Roman" w:cs="Times New Roman"/>
      <w:sz w:val="24"/>
    </w:rPr>
  </w:style>
  <w:style w:type="character" w:customStyle="1" w:styleId="arttitle">
    <w:name w:val="art_title"/>
    <w:basedOn w:val="DefaultParagraphFont"/>
    <w:rsid w:val="005F504F"/>
  </w:style>
  <w:style w:type="character" w:customStyle="1" w:styleId="serialtitle">
    <w:name w:val="serial_title"/>
    <w:basedOn w:val="DefaultParagraphFont"/>
    <w:rsid w:val="005F504F"/>
  </w:style>
  <w:style w:type="character" w:customStyle="1" w:styleId="volumeissue">
    <w:name w:val="volume_issue"/>
    <w:basedOn w:val="DefaultParagraphFont"/>
    <w:rsid w:val="005F504F"/>
  </w:style>
  <w:style w:type="character" w:customStyle="1" w:styleId="pagerange">
    <w:name w:val="page_range"/>
    <w:basedOn w:val="DefaultParagraphFont"/>
    <w:rsid w:val="005F504F"/>
  </w:style>
  <w:style w:type="character" w:customStyle="1" w:styleId="doilink">
    <w:name w:val="doi_link"/>
    <w:basedOn w:val="DefaultParagraphFont"/>
    <w:rsid w:val="005F504F"/>
  </w:style>
  <w:style w:type="paragraph" w:customStyle="1" w:styleId="para">
    <w:name w:val="para"/>
    <w:basedOn w:val="Normal"/>
    <w:qFormat/>
    <w:rsid w:val="005F504F"/>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5F504F"/>
  </w:style>
  <w:style w:type="character" w:customStyle="1" w:styleId="internalref">
    <w:name w:val="internalref"/>
    <w:basedOn w:val="DefaultParagraphFont"/>
    <w:rsid w:val="005F504F"/>
  </w:style>
  <w:style w:type="paragraph" w:customStyle="1" w:styleId="Analyitc">
    <w:name w:val="Analyitc"/>
    <w:basedOn w:val="Normal"/>
    <w:uiPriority w:val="4"/>
    <w:qFormat/>
    <w:rsid w:val="005F504F"/>
    <w:rPr>
      <w:b/>
      <w:color w:val="0070C0"/>
      <w:sz w:val="28"/>
    </w:rPr>
  </w:style>
  <w:style w:type="character" w:customStyle="1" w:styleId="l7">
    <w:name w:val="l7"/>
    <w:basedOn w:val="DefaultParagraphFont"/>
    <w:rsid w:val="005F504F"/>
  </w:style>
  <w:style w:type="character" w:customStyle="1" w:styleId="l6">
    <w:name w:val="l6"/>
    <w:basedOn w:val="DefaultParagraphFont"/>
    <w:rsid w:val="005F504F"/>
  </w:style>
  <w:style w:type="character" w:customStyle="1" w:styleId="l8">
    <w:name w:val="l8"/>
    <w:basedOn w:val="DefaultParagraphFont"/>
    <w:rsid w:val="005F504F"/>
  </w:style>
  <w:style w:type="character" w:customStyle="1" w:styleId="l9">
    <w:name w:val="l9"/>
    <w:basedOn w:val="DefaultParagraphFont"/>
    <w:rsid w:val="005F504F"/>
  </w:style>
  <w:style w:type="character" w:customStyle="1" w:styleId="m-134349766280542120gmail-style13ptbold">
    <w:name w:val="m_-134349766280542120gmail-style13ptbold"/>
    <w:basedOn w:val="DefaultParagraphFont"/>
    <w:rsid w:val="005F504F"/>
  </w:style>
  <w:style w:type="character" w:customStyle="1" w:styleId="m-134349766280542120gmail-msohyperlink">
    <w:name w:val="m_-134349766280542120gmail-msohyperlink"/>
    <w:basedOn w:val="DefaultParagraphFont"/>
    <w:rsid w:val="005F504F"/>
  </w:style>
  <w:style w:type="character" w:customStyle="1" w:styleId="m-134349766280542120gmail-styleunderline">
    <w:name w:val="m_-134349766280542120gmail-styleunderline"/>
    <w:basedOn w:val="DefaultParagraphFont"/>
    <w:rsid w:val="005F504F"/>
  </w:style>
  <w:style w:type="character" w:customStyle="1" w:styleId="m-134349766280542120gmail-cite">
    <w:name w:val="m_-134349766280542120gmail-cite"/>
    <w:basedOn w:val="DefaultParagraphFont"/>
    <w:rsid w:val="005F504F"/>
  </w:style>
  <w:style w:type="character" w:customStyle="1" w:styleId="m-134349766280542120gmail-underline">
    <w:name w:val="m_-134349766280542120gmail-underline"/>
    <w:basedOn w:val="DefaultParagraphFont"/>
    <w:rsid w:val="005F504F"/>
  </w:style>
  <w:style w:type="character" w:customStyle="1" w:styleId="m-134349766280542120gmail-underline0">
    <w:name w:val="m_-134349766280542120gmail-underline0"/>
    <w:basedOn w:val="DefaultParagraphFont"/>
    <w:rsid w:val="005F504F"/>
  </w:style>
  <w:style w:type="paragraph" w:customStyle="1" w:styleId="element">
    <w:name w:val="element"/>
    <w:basedOn w:val="Normal"/>
    <w:rsid w:val="005F504F"/>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1">
    <w:name w:val="p1"/>
    <w:basedOn w:val="Normal"/>
    <w:qFormat/>
    <w:rsid w:val="005F504F"/>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3">
    <w:name w:val="p3"/>
    <w:basedOn w:val="Normal"/>
    <w:rsid w:val="005F504F"/>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5">
    <w:name w:val="p5"/>
    <w:basedOn w:val="Normal"/>
    <w:rsid w:val="005F504F"/>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7">
    <w:name w:val="p7"/>
    <w:basedOn w:val="Normal"/>
    <w:rsid w:val="005F504F"/>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9">
    <w:name w:val="p9"/>
    <w:basedOn w:val="Normal"/>
    <w:rsid w:val="005F504F"/>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11">
    <w:name w:val="p11"/>
    <w:basedOn w:val="Normal"/>
    <w:rsid w:val="005F504F"/>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2">
    <w:name w:val="p2"/>
    <w:basedOn w:val="Normal"/>
    <w:rsid w:val="005F504F"/>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4">
    <w:name w:val="p4"/>
    <w:basedOn w:val="Normal"/>
    <w:rsid w:val="005F504F"/>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6">
    <w:name w:val="p6"/>
    <w:basedOn w:val="Normal"/>
    <w:rsid w:val="005F504F"/>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8">
    <w:name w:val="p8"/>
    <w:basedOn w:val="Normal"/>
    <w:rsid w:val="005F504F"/>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10">
    <w:name w:val="p10"/>
    <w:basedOn w:val="Normal"/>
    <w:rsid w:val="005F504F"/>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12">
    <w:name w:val="p12"/>
    <w:basedOn w:val="Normal"/>
    <w:rsid w:val="005F504F"/>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14">
    <w:name w:val="p14"/>
    <w:basedOn w:val="Normal"/>
    <w:rsid w:val="005F504F"/>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5F504F"/>
  </w:style>
  <w:style w:type="character" w:customStyle="1" w:styleId="wsj-article-credit">
    <w:name w:val="wsj-article-credit"/>
    <w:basedOn w:val="DefaultParagraphFont"/>
    <w:rsid w:val="005F504F"/>
  </w:style>
  <w:style w:type="character" w:customStyle="1" w:styleId="wsj-article-credit-tag">
    <w:name w:val="wsj-article-credit-tag"/>
    <w:basedOn w:val="DefaultParagraphFont"/>
    <w:rsid w:val="005F504F"/>
  </w:style>
  <w:style w:type="paragraph" w:customStyle="1" w:styleId="initial">
    <w:name w:val="initial"/>
    <w:basedOn w:val="Normal"/>
    <w:rsid w:val="005F504F"/>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speakable-paragraph">
    <w:name w:val="speakable-paragraph"/>
    <w:basedOn w:val="Normal"/>
    <w:rsid w:val="005F504F"/>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CardUnderlinedCharChar0">
    <w:name w:val="Card Underlined Char Char"/>
    <w:rsid w:val="005F504F"/>
    <w:rPr>
      <w:rFonts w:ascii="Arial Narrow" w:hAnsi="Arial Narrow"/>
      <w:sz w:val="22"/>
      <w:szCs w:val="24"/>
      <w:u w:val="single"/>
      <w:lang w:val="en-US" w:eastAsia="en-US" w:bidi="ar-SA"/>
    </w:rPr>
  </w:style>
  <w:style w:type="paragraph" w:customStyle="1" w:styleId="detailsub">
    <w:name w:val="detail__sub"/>
    <w:basedOn w:val="Normal"/>
    <w:rsid w:val="005F504F"/>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flfc">
    <w:name w:val="flfc"/>
    <w:basedOn w:val="Normal"/>
    <w:rsid w:val="005F504F"/>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5F504F"/>
  </w:style>
  <w:style w:type="character" w:customStyle="1" w:styleId="m-299895914748161361gmail-styleunderline">
    <w:name w:val="m_-299895914748161361gmail-styleunderline"/>
    <w:basedOn w:val="DefaultParagraphFont"/>
    <w:rsid w:val="005F504F"/>
  </w:style>
  <w:style w:type="paragraph" w:customStyle="1" w:styleId="counter-paragraph">
    <w:name w:val="counter-paragraph"/>
    <w:basedOn w:val="Normal"/>
    <w:rsid w:val="005F504F"/>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5F504F"/>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5F504F"/>
  </w:style>
  <w:style w:type="paragraph" w:customStyle="1" w:styleId="m-266642551691440061gmail-cards">
    <w:name w:val="m_-266642551691440061gmail-cards"/>
    <w:basedOn w:val="Normal"/>
    <w:rsid w:val="005F504F"/>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5F504F"/>
  </w:style>
  <w:style w:type="paragraph" w:customStyle="1" w:styleId="listingexcerpt">
    <w:name w:val="listing__excerpt"/>
    <w:basedOn w:val="Normal"/>
    <w:rsid w:val="005F504F"/>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5F504F"/>
  </w:style>
  <w:style w:type="paragraph" w:customStyle="1" w:styleId="specialbutton">
    <w:name w:val="special__button"/>
    <w:basedOn w:val="Normal"/>
    <w:rsid w:val="005F504F"/>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5F504F"/>
  </w:style>
  <w:style w:type="character" w:customStyle="1" w:styleId="StyleUnderliningChar9ptBold">
    <w:name w:val="Style Underlining Char + 9 pt Bold"/>
    <w:rsid w:val="005F504F"/>
    <w:rPr>
      <w:rFonts w:ascii="Times New Roman" w:hAnsi="Times New Roman"/>
      <w:b/>
      <w:bCs/>
      <w:sz w:val="20"/>
      <w:szCs w:val="24"/>
      <w:u w:val="single"/>
    </w:rPr>
  </w:style>
  <w:style w:type="character" w:customStyle="1" w:styleId="StyleUnderliningChar9pt">
    <w:name w:val="Style Underlining Char + 9 pt"/>
    <w:rsid w:val="005F504F"/>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5F504F"/>
  </w:style>
  <w:style w:type="paragraph" w:customStyle="1" w:styleId="font--body">
    <w:name w:val="font--body"/>
    <w:basedOn w:val="Normal"/>
    <w:rsid w:val="005F504F"/>
    <w:pPr>
      <w:spacing w:before="100" w:beforeAutospacing="1" w:after="100" w:afterAutospacing="1" w:line="240" w:lineRule="auto"/>
    </w:pPr>
    <w:rPr>
      <w:rFonts w:ascii="Times New Roman" w:eastAsia="Times New Roman" w:hAnsi="Times New Roman" w:cs="Times New Roman"/>
      <w:sz w:val="24"/>
    </w:rPr>
  </w:style>
  <w:style w:type="character" w:customStyle="1" w:styleId="tweetinfo-heartstat">
    <w:name w:val="tweetinfo-heartstat"/>
    <w:basedOn w:val="DefaultParagraphFont"/>
    <w:rsid w:val="005F504F"/>
  </w:style>
  <w:style w:type="character" w:customStyle="1" w:styleId="playbutton-flyout">
    <w:name w:val="playbutton-flyout"/>
    <w:basedOn w:val="DefaultParagraphFont"/>
    <w:rsid w:val="005F504F"/>
  </w:style>
  <w:style w:type="character" w:customStyle="1" w:styleId="inlinevideo-videolabel">
    <w:name w:val="inlinevideo-videolabel"/>
    <w:basedOn w:val="DefaultParagraphFont"/>
    <w:rsid w:val="005F504F"/>
  </w:style>
  <w:style w:type="character" w:customStyle="1" w:styleId="inlinevideo-videoduration">
    <w:name w:val="inlinevideo-videoduration"/>
    <w:basedOn w:val="DefaultParagraphFont"/>
    <w:rsid w:val="005F504F"/>
  </w:style>
  <w:style w:type="character" w:customStyle="1" w:styleId="m2037045589135560752gmail-style13ptbold">
    <w:name w:val="m_2037045589135560752gmail-style13ptbold"/>
    <w:basedOn w:val="DefaultParagraphFont"/>
    <w:rsid w:val="005F504F"/>
  </w:style>
  <w:style w:type="paragraph" w:customStyle="1" w:styleId="css-exrw3m">
    <w:name w:val="css-exrw3m"/>
    <w:basedOn w:val="Normal"/>
    <w:rsid w:val="005F504F"/>
    <w:pPr>
      <w:spacing w:before="100" w:beforeAutospacing="1" w:after="100" w:afterAutospacing="1" w:line="240" w:lineRule="auto"/>
    </w:pPr>
    <w:rPr>
      <w:rFonts w:ascii="Times New Roman" w:eastAsia="Times New Roman" w:hAnsi="Times New Roman" w:cs="Times New Roman"/>
      <w:sz w:val="24"/>
    </w:rPr>
  </w:style>
  <w:style w:type="character" w:customStyle="1" w:styleId="m5672147096563703424gmail-style13ptbold">
    <w:name w:val="m_5672147096563703424gmail-style13ptbold"/>
    <w:basedOn w:val="DefaultParagraphFont"/>
    <w:rsid w:val="005F504F"/>
  </w:style>
  <w:style w:type="character" w:customStyle="1" w:styleId="m5672147096563703424gmail-styleunderline">
    <w:name w:val="m_5672147096563703424gmail-styleunderline"/>
    <w:basedOn w:val="DefaultParagraphFont"/>
    <w:rsid w:val="005F504F"/>
  </w:style>
  <w:style w:type="character" w:customStyle="1" w:styleId="m-4276249887353823691gmail-style13ptbold">
    <w:name w:val="m_-4276249887353823691gmail-style13ptbold"/>
    <w:basedOn w:val="DefaultParagraphFont"/>
    <w:rsid w:val="005F504F"/>
  </w:style>
  <w:style w:type="character" w:customStyle="1" w:styleId="m-4276249887353823691gmail-styleunderline">
    <w:name w:val="m_-4276249887353823691gmail-styleunderline"/>
    <w:basedOn w:val="DefaultParagraphFont"/>
    <w:rsid w:val="005F504F"/>
  </w:style>
  <w:style w:type="character" w:customStyle="1" w:styleId="legacybig">
    <w:name w:val="legacybig"/>
    <w:basedOn w:val="DefaultParagraphFont"/>
    <w:rsid w:val="005F504F"/>
  </w:style>
  <w:style w:type="character" w:customStyle="1" w:styleId="art-author">
    <w:name w:val="art-author"/>
    <w:basedOn w:val="DefaultParagraphFont"/>
    <w:rsid w:val="005F504F"/>
  </w:style>
  <w:style w:type="character" w:customStyle="1" w:styleId="CitationCharCharCharCharChar">
    <w:name w:val="Citation Char Char Char Char Char"/>
    <w:aliases w:val="Citation Char1 Char Char Char,Heading 3 Char Char1 Char"/>
    <w:basedOn w:val="DefaultParagraphFont"/>
    <w:qFormat/>
    <w:rsid w:val="005F504F"/>
    <w:rPr>
      <w:rFonts w:ascii="Arial Narrow" w:hAnsi="Arial Narrow" w:cs="Times New Roman"/>
      <w:sz w:val="20"/>
      <w:u w:val="thick"/>
    </w:rPr>
  </w:style>
  <w:style w:type="paragraph" w:customStyle="1" w:styleId="first">
    <w:name w:val="first"/>
    <w:basedOn w:val="Normal"/>
    <w:qFormat/>
    <w:rsid w:val="005F504F"/>
    <w:pPr>
      <w:spacing w:before="100" w:beforeAutospacing="1" w:after="100" w:afterAutospacing="1"/>
    </w:pPr>
    <w:rPr>
      <w:rFonts w:eastAsia="Times New Roman"/>
    </w:rPr>
  </w:style>
  <w:style w:type="character" w:customStyle="1" w:styleId="fpred">
    <w:name w:val="fp_red"/>
    <w:basedOn w:val="DefaultParagraphFont"/>
    <w:rsid w:val="005F504F"/>
  </w:style>
  <w:style w:type="paragraph" w:customStyle="1" w:styleId="Style30">
    <w:name w:val="Style 3"/>
    <w:qFormat/>
    <w:rsid w:val="005F504F"/>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paragraph" w:customStyle="1" w:styleId="Style5">
    <w:name w:val="Style 5"/>
    <w:qFormat/>
    <w:rsid w:val="005F504F"/>
    <w:pPr>
      <w:widowControl w:val="0"/>
      <w:autoSpaceDE w:val="0"/>
      <w:autoSpaceDN w:val="0"/>
      <w:spacing w:after="0" w:line="271" w:lineRule="auto"/>
      <w:ind w:right="72"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5F504F"/>
  </w:style>
  <w:style w:type="character" w:customStyle="1" w:styleId="snapnoshots">
    <w:name w:val="snap_noshots"/>
    <w:basedOn w:val="DefaultParagraphFont"/>
    <w:rsid w:val="005F504F"/>
  </w:style>
  <w:style w:type="character" w:customStyle="1" w:styleId="typarticle">
    <w:name w:val="typ_article"/>
    <w:basedOn w:val="DefaultParagraphFont"/>
    <w:rsid w:val="005F504F"/>
  </w:style>
  <w:style w:type="paragraph" w:customStyle="1" w:styleId="normalweb1">
    <w:name w:val="normalweb1"/>
    <w:basedOn w:val="Normal"/>
    <w:qFormat/>
    <w:rsid w:val="005F504F"/>
    <w:pPr>
      <w:spacing w:before="100" w:beforeAutospacing="1" w:after="100" w:afterAutospacing="1"/>
    </w:pPr>
    <w:rPr>
      <w:rFonts w:eastAsia="Times New Roman"/>
    </w:rPr>
  </w:style>
  <w:style w:type="character" w:customStyle="1" w:styleId="dispurl">
    <w:name w:val="dispurl"/>
    <w:basedOn w:val="DefaultParagraphFont"/>
    <w:rsid w:val="005F504F"/>
  </w:style>
  <w:style w:type="character" w:customStyle="1" w:styleId="resultbodyitalic">
    <w:name w:val="resultbodyitalic"/>
    <w:basedOn w:val="DefaultParagraphFont"/>
    <w:rsid w:val="005F504F"/>
  </w:style>
  <w:style w:type="character" w:customStyle="1" w:styleId="resultbody">
    <w:name w:val="resultbody"/>
    <w:basedOn w:val="DefaultParagraphFont"/>
    <w:qFormat/>
    <w:rsid w:val="005F504F"/>
  </w:style>
  <w:style w:type="paragraph" w:customStyle="1" w:styleId="10">
    <w:name w:val="... 1"/>
    <w:basedOn w:val="Default"/>
    <w:next w:val="Default"/>
    <w:qFormat/>
    <w:rsid w:val="005F504F"/>
    <w:rPr>
      <w:color w:val="auto"/>
    </w:rPr>
  </w:style>
  <w:style w:type="paragraph" w:customStyle="1" w:styleId="aa">
    <w:name w:val=".."/>
    <w:basedOn w:val="Default"/>
    <w:next w:val="Default"/>
    <w:qFormat/>
    <w:rsid w:val="005F504F"/>
    <w:rPr>
      <w:color w:val="auto"/>
    </w:rPr>
  </w:style>
  <w:style w:type="paragraph" w:customStyle="1" w:styleId="ac">
    <w:name w:val="...."/>
    <w:basedOn w:val="Default"/>
    <w:next w:val="Default"/>
    <w:qFormat/>
    <w:rsid w:val="005F504F"/>
    <w:rPr>
      <w:color w:val="auto"/>
    </w:rPr>
  </w:style>
  <w:style w:type="paragraph" w:customStyle="1" w:styleId="s0">
    <w:name w:val="s0"/>
    <w:basedOn w:val="Normal"/>
    <w:qFormat/>
    <w:rsid w:val="005F504F"/>
    <w:pPr>
      <w:spacing w:before="100" w:beforeAutospacing="1" w:after="100" w:afterAutospacing="1"/>
    </w:pPr>
    <w:rPr>
      <w:rFonts w:eastAsia="Times New Roman"/>
    </w:rPr>
  </w:style>
  <w:style w:type="character" w:customStyle="1" w:styleId="Header2">
    <w:name w:val="Header2"/>
    <w:basedOn w:val="DefaultParagraphFont"/>
    <w:rsid w:val="005F504F"/>
  </w:style>
  <w:style w:type="numbering" w:customStyle="1" w:styleId="NoList12">
    <w:name w:val="No List12"/>
    <w:next w:val="NoList"/>
    <w:semiHidden/>
    <w:unhideWhenUsed/>
    <w:rsid w:val="005F504F"/>
  </w:style>
  <w:style w:type="numbering" w:customStyle="1" w:styleId="NoList13">
    <w:name w:val="No List13"/>
    <w:next w:val="NoList"/>
    <w:semiHidden/>
    <w:unhideWhenUsed/>
    <w:rsid w:val="005F504F"/>
  </w:style>
  <w:style w:type="numbering" w:customStyle="1" w:styleId="NoList14">
    <w:name w:val="No List14"/>
    <w:next w:val="NoList"/>
    <w:semiHidden/>
    <w:unhideWhenUsed/>
    <w:rsid w:val="005F504F"/>
  </w:style>
  <w:style w:type="numbering" w:customStyle="1" w:styleId="NoList15">
    <w:name w:val="No List15"/>
    <w:next w:val="NoList"/>
    <w:uiPriority w:val="99"/>
    <w:semiHidden/>
    <w:unhideWhenUsed/>
    <w:rsid w:val="005F504F"/>
  </w:style>
  <w:style w:type="numbering" w:customStyle="1" w:styleId="NoList16">
    <w:name w:val="No List16"/>
    <w:next w:val="NoList"/>
    <w:uiPriority w:val="99"/>
    <w:semiHidden/>
    <w:unhideWhenUsed/>
    <w:rsid w:val="005F504F"/>
  </w:style>
  <w:style w:type="numbering" w:customStyle="1" w:styleId="NoList21">
    <w:name w:val="No List21"/>
    <w:next w:val="NoList"/>
    <w:semiHidden/>
    <w:unhideWhenUsed/>
    <w:rsid w:val="005F504F"/>
  </w:style>
  <w:style w:type="numbering" w:customStyle="1" w:styleId="NoList31">
    <w:name w:val="No List31"/>
    <w:next w:val="NoList"/>
    <w:uiPriority w:val="99"/>
    <w:semiHidden/>
    <w:unhideWhenUsed/>
    <w:rsid w:val="005F504F"/>
  </w:style>
  <w:style w:type="numbering" w:customStyle="1" w:styleId="NoList121">
    <w:name w:val="No List121"/>
    <w:next w:val="NoList"/>
    <w:uiPriority w:val="99"/>
    <w:semiHidden/>
    <w:unhideWhenUsed/>
    <w:rsid w:val="005F504F"/>
  </w:style>
  <w:style w:type="numbering" w:customStyle="1" w:styleId="NoList41">
    <w:name w:val="No List41"/>
    <w:next w:val="NoList"/>
    <w:uiPriority w:val="99"/>
    <w:semiHidden/>
    <w:unhideWhenUsed/>
    <w:rsid w:val="005F504F"/>
  </w:style>
  <w:style w:type="numbering" w:customStyle="1" w:styleId="NoList131">
    <w:name w:val="No List131"/>
    <w:next w:val="NoList"/>
    <w:uiPriority w:val="99"/>
    <w:semiHidden/>
    <w:unhideWhenUsed/>
    <w:rsid w:val="005F504F"/>
  </w:style>
  <w:style w:type="numbering" w:customStyle="1" w:styleId="NoList51">
    <w:name w:val="No List51"/>
    <w:next w:val="NoList"/>
    <w:uiPriority w:val="99"/>
    <w:semiHidden/>
    <w:unhideWhenUsed/>
    <w:rsid w:val="005F504F"/>
  </w:style>
  <w:style w:type="numbering" w:customStyle="1" w:styleId="NoList141">
    <w:name w:val="No List141"/>
    <w:next w:val="NoList"/>
    <w:uiPriority w:val="99"/>
    <w:semiHidden/>
    <w:unhideWhenUsed/>
    <w:rsid w:val="005F504F"/>
  </w:style>
  <w:style w:type="numbering" w:customStyle="1" w:styleId="NoList61">
    <w:name w:val="No List61"/>
    <w:next w:val="NoList"/>
    <w:uiPriority w:val="99"/>
    <w:semiHidden/>
    <w:unhideWhenUsed/>
    <w:rsid w:val="005F504F"/>
  </w:style>
  <w:style w:type="numbering" w:customStyle="1" w:styleId="NoList151">
    <w:name w:val="No List151"/>
    <w:next w:val="NoList"/>
    <w:uiPriority w:val="99"/>
    <w:semiHidden/>
    <w:unhideWhenUsed/>
    <w:rsid w:val="005F504F"/>
  </w:style>
  <w:style w:type="numbering" w:customStyle="1" w:styleId="NoList8">
    <w:name w:val="No List8"/>
    <w:next w:val="NoList"/>
    <w:semiHidden/>
    <w:unhideWhenUsed/>
    <w:rsid w:val="005F504F"/>
  </w:style>
  <w:style w:type="numbering" w:customStyle="1" w:styleId="NoList17">
    <w:name w:val="No List17"/>
    <w:next w:val="NoList"/>
    <w:semiHidden/>
    <w:unhideWhenUsed/>
    <w:rsid w:val="005F504F"/>
  </w:style>
  <w:style w:type="numbering" w:customStyle="1" w:styleId="NoList22">
    <w:name w:val="No List22"/>
    <w:next w:val="NoList"/>
    <w:uiPriority w:val="99"/>
    <w:semiHidden/>
    <w:unhideWhenUsed/>
    <w:rsid w:val="005F504F"/>
  </w:style>
  <w:style w:type="numbering" w:customStyle="1" w:styleId="NoList112">
    <w:name w:val="No List112"/>
    <w:next w:val="NoList"/>
    <w:uiPriority w:val="99"/>
    <w:semiHidden/>
    <w:unhideWhenUsed/>
    <w:rsid w:val="005F504F"/>
  </w:style>
  <w:style w:type="numbering" w:customStyle="1" w:styleId="NoList32">
    <w:name w:val="No List32"/>
    <w:next w:val="NoList"/>
    <w:uiPriority w:val="99"/>
    <w:semiHidden/>
    <w:unhideWhenUsed/>
    <w:rsid w:val="005F504F"/>
  </w:style>
  <w:style w:type="numbering" w:customStyle="1" w:styleId="NoList122">
    <w:name w:val="No List122"/>
    <w:next w:val="NoList"/>
    <w:uiPriority w:val="99"/>
    <w:semiHidden/>
    <w:unhideWhenUsed/>
    <w:rsid w:val="005F504F"/>
  </w:style>
  <w:style w:type="numbering" w:customStyle="1" w:styleId="NoList42">
    <w:name w:val="No List42"/>
    <w:next w:val="NoList"/>
    <w:uiPriority w:val="99"/>
    <w:semiHidden/>
    <w:unhideWhenUsed/>
    <w:rsid w:val="005F504F"/>
  </w:style>
  <w:style w:type="numbering" w:customStyle="1" w:styleId="NoList132">
    <w:name w:val="No List132"/>
    <w:next w:val="NoList"/>
    <w:uiPriority w:val="99"/>
    <w:semiHidden/>
    <w:unhideWhenUsed/>
    <w:rsid w:val="005F504F"/>
  </w:style>
  <w:style w:type="numbering" w:customStyle="1" w:styleId="NoList52">
    <w:name w:val="No List52"/>
    <w:next w:val="NoList"/>
    <w:uiPriority w:val="99"/>
    <w:semiHidden/>
    <w:unhideWhenUsed/>
    <w:rsid w:val="005F504F"/>
  </w:style>
  <w:style w:type="numbering" w:customStyle="1" w:styleId="NoList142">
    <w:name w:val="No List142"/>
    <w:next w:val="NoList"/>
    <w:uiPriority w:val="99"/>
    <w:semiHidden/>
    <w:unhideWhenUsed/>
    <w:rsid w:val="005F504F"/>
  </w:style>
  <w:style w:type="numbering" w:customStyle="1" w:styleId="NoList62">
    <w:name w:val="No List62"/>
    <w:next w:val="NoList"/>
    <w:uiPriority w:val="99"/>
    <w:semiHidden/>
    <w:unhideWhenUsed/>
    <w:rsid w:val="005F504F"/>
  </w:style>
  <w:style w:type="numbering" w:customStyle="1" w:styleId="NoList152">
    <w:name w:val="No List152"/>
    <w:next w:val="NoList"/>
    <w:uiPriority w:val="99"/>
    <w:semiHidden/>
    <w:unhideWhenUsed/>
    <w:rsid w:val="005F504F"/>
  </w:style>
  <w:style w:type="character" w:customStyle="1" w:styleId="oldTagChar">
    <w:name w:val="oldTag Char"/>
    <w:link w:val="oldTag"/>
    <w:locked/>
    <w:rsid w:val="005F504F"/>
    <w:rPr>
      <w:rFonts w:ascii="Times New Roman" w:hAnsi="Times New Roman" w:cs="Times New Roman"/>
      <w:b/>
    </w:rPr>
  </w:style>
  <w:style w:type="paragraph" w:customStyle="1" w:styleId="oldTag">
    <w:name w:val="oldTag"/>
    <w:basedOn w:val="Normal"/>
    <w:next w:val="Normal"/>
    <w:link w:val="oldTagChar"/>
    <w:qFormat/>
    <w:rsid w:val="005F504F"/>
    <w:pPr>
      <w:spacing w:line="256" w:lineRule="auto"/>
      <w:outlineLvl w:val="2"/>
    </w:pPr>
    <w:rPr>
      <w:rFonts w:ascii="Times New Roman" w:hAnsi="Times New Roman" w:cs="Times New Roman"/>
      <w:b/>
    </w:rPr>
  </w:style>
  <w:style w:type="paragraph" w:customStyle="1" w:styleId="StyletagPalatinoLinotype10pt">
    <w:name w:val="Style tag + Palatino Linotype 10 pt"/>
    <w:basedOn w:val="oldTag"/>
    <w:uiPriority w:val="99"/>
    <w:qFormat/>
    <w:rsid w:val="005F504F"/>
    <w:rPr>
      <w:bCs/>
      <w:caps/>
      <w:sz w:val="20"/>
    </w:rPr>
  </w:style>
  <w:style w:type="paragraph" w:customStyle="1" w:styleId="FakeHeader">
    <w:name w:val="Fake Header"/>
    <w:basedOn w:val="Smalltext"/>
    <w:uiPriority w:val="99"/>
    <w:qFormat/>
    <w:rsid w:val="005F504F"/>
    <w:pPr>
      <w:spacing w:line="256" w:lineRule="auto"/>
      <w:jc w:val="center"/>
    </w:pPr>
    <w:rPr>
      <w:b/>
      <w:sz w:val="36"/>
      <w:szCs w:val="26"/>
      <w:u w:val="single"/>
    </w:rPr>
  </w:style>
  <w:style w:type="paragraph" w:customStyle="1" w:styleId="Tagging">
    <w:name w:val="Tagging"/>
    <w:basedOn w:val="Normal"/>
    <w:autoRedefine/>
    <w:uiPriority w:val="99"/>
    <w:qFormat/>
    <w:rsid w:val="005F504F"/>
    <w:pPr>
      <w:spacing w:line="256" w:lineRule="auto"/>
    </w:pPr>
    <w:rPr>
      <w:rFonts w:eastAsia="Times New Roman"/>
      <w:b/>
    </w:rPr>
  </w:style>
  <w:style w:type="paragraph" w:customStyle="1" w:styleId="Number">
    <w:name w:val="Number"/>
    <w:basedOn w:val="Heading2"/>
    <w:qFormat/>
    <w:rsid w:val="005F504F"/>
    <w:pPr>
      <w:keepLines w:val="0"/>
      <w:pageBreakBefore w:val="0"/>
      <w:numPr>
        <w:numId w:val="12"/>
      </w:numPr>
      <w:tabs>
        <w:tab w:val="left" w:pos="144"/>
      </w:tabs>
      <w:spacing w:before="240" w:after="240" w:line="256" w:lineRule="auto"/>
      <w:jc w:val="left"/>
    </w:pPr>
    <w:rPr>
      <w:rFonts w:eastAsia="SimSun" w:cs="Arial"/>
      <w:bCs/>
      <w:iCs/>
      <w:sz w:val="24"/>
      <w:szCs w:val="28"/>
      <w:u w:val="none"/>
      <w:lang w:eastAsia="zh-CN"/>
    </w:rPr>
  </w:style>
  <w:style w:type="paragraph" w:customStyle="1" w:styleId="BlockTitleCharChar1">
    <w:name w:val="Block Title Char Char1"/>
    <w:basedOn w:val="Normal"/>
    <w:next w:val="Normal"/>
    <w:uiPriority w:val="99"/>
    <w:qFormat/>
    <w:rsid w:val="005F504F"/>
    <w:pPr>
      <w:spacing w:after="120" w:line="256" w:lineRule="auto"/>
      <w:jc w:val="center"/>
      <w:outlineLvl w:val="0"/>
    </w:pPr>
    <w:rPr>
      <w:rFonts w:eastAsia="Times New Roman"/>
      <w:b/>
      <w:sz w:val="32"/>
      <w:szCs w:val="20"/>
      <w:u w:val="single"/>
    </w:rPr>
  </w:style>
  <w:style w:type="paragraph" w:customStyle="1" w:styleId="title-chair">
    <w:name w:val="title-chair"/>
    <w:basedOn w:val="Normal"/>
    <w:uiPriority w:val="99"/>
    <w:qFormat/>
    <w:rsid w:val="005F504F"/>
    <w:pPr>
      <w:spacing w:before="100" w:beforeAutospacing="1" w:after="100" w:afterAutospacing="1" w:line="256" w:lineRule="auto"/>
    </w:pPr>
    <w:rPr>
      <w:rFonts w:eastAsia="Times New Roman"/>
    </w:rPr>
  </w:style>
  <w:style w:type="paragraph" w:customStyle="1" w:styleId="StyleUnderline9pt10">
    <w:name w:val="Style Underline + 9 pt1"/>
    <w:uiPriority w:val="99"/>
    <w:qFormat/>
    <w:rsid w:val="005F504F"/>
    <w:pPr>
      <w:spacing w:after="200" w:line="276" w:lineRule="auto"/>
    </w:pPr>
    <w:rPr>
      <w:u w:val="single"/>
    </w:rPr>
  </w:style>
  <w:style w:type="character" w:customStyle="1" w:styleId="StyleUnderline9pt2Char">
    <w:name w:val="Style Underline + 9 pt2 Char"/>
    <w:basedOn w:val="UnderlineChar20"/>
    <w:link w:val="StyleUnderline9pt2"/>
    <w:locked/>
    <w:rsid w:val="005F504F"/>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5F504F"/>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5F504F"/>
    <w:rPr>
      <w:b/>
      <w:u w:val="single"/>
    </w:rPr>
  </w:style>
  <w:style w:type="paragraph" w:customStyle="1" w:styleId="EmphasisText">
    <w:name w:val="Emphasis Text"/>
    <w:basedOn w:val="UnderlinedText"/>
    <w:link w:val="EmphasisTextChar"/>
    <w:qFormat/>
    <w:rsid w:val="005F504F"/>
    <w:rPr>
      <w:rFonts w:asciiTheme="minorHAnsi" w:eastAsiaTheme="minorHAnsi" w:hAnsiTheme="minorHAnsi"/>
      <w:szCs w:val="22"/>
      <w:u w:val="single"/>
    </w:rPr>
  </w:style>
  <w:style w:type="character" w:customStyle="1" w:styleId="StyleStyle49pt1Char">
    <w:name w:val="Style Style4 + 9 pt1 Char"/>
    <w:basedOn w:val="Style4Char"/>
    <w:link w:val="StyleStyle49pt1"/>
    <w:locked/>
    <w:rsid w:val="005F504F"/>
    <w:rPr>
      <w:rFonts w:ascii="Arial Narrow" w:eastAsia="Times New Roman" w:hAnsi="Arial Narrow"/>
      <w:sz w:val="20"/>
      <w:u w:val="single"/>
    </w:rPr>
  </w:style>
  <w:style w:type="paragraph" w:customStyle="1" w:styleId="StyleStyle49pt1">
    <w:name w:val="Style Style4 + 9 pt1"/>
    <w:basedOn w:val="Style4"/>
    <w:link w:val="StyleStyle49pt1Char"/>
    <w:qFormat/>
    <w:rsid w:val="005F504F"/>
    <w:pPr>
      <w:spacing w:line="256" w:lineRule="auto"/>
    </w:pPr>
    <w:rPr>
      <w:rFonts w:ascii="Arial Narrow" w:hAnsi="Arial Narrow"/>
      <w:sz w:val="20"/>
    </w:rPr>
  </w:style>
  <w:style w:type="character" w:customStyle="1" w:styleId="StyleStyle49ptBold1Char">
    <w:name w:val="Style Style4 + 9 pt Bold1 Char"/>
    <w:link w:val="StyleStyle49ptBold1"/>
    <w:locked/>
    <w:rsid w:val="005F504F"/>
    <w:rPr>
      <w:b/>
      <w:bCs/>
      <w:u w:val="single"/>
    </w:rPr>
  </w:style>
  <w:style w:type="paragraph" w:customStyle="1" w:styleId="StyleStyle49ptBold1">
    <w:name w:val="Style Style4 + 9 pt Bold1"/>
    <w:basedOn w:val="Style4"/>
    <w:link w:val="StyleStyle49ptBold1Char"/>
    <w:qFormat/>
    <w:rsid w:val="005F504F"/>
    <w:pPr>
      <w:spacing w:line="256" w:lineRule="auto"/>
    </w:pPr>
    <w:rPr>
      <w:rFonts w:asciiTheme="minorHAnsi" w:eastAsiaTheme="minorHAnsi" w:hAnsiTheme="minorHAnsi"/>
      <w:b/>
      <w:bCs/>
    </w:rPr>
  </w:style>
  <w:style w:type="character" w:customStyle="1" w:styleId="StyleStyle49pt2Char">
    <w:name w:val="Style Style4 + 9 pt2 Char"/>
    <w:basedOn w:val="Style4Char"/>
    <w:link w:val="StyleStyle49pt2"/>
    <w:locked/>
    <w:rsid w:val="005F504F"/>
    <w:rPr>
      <w:rFonts w:ascii="Arial Narrow" w:eastAsia="Times New Roman" w:hAnsi="Arial Narrow"/>
      <w:sz w:val="20"/>
      <w:u w:val="single"/>
    </w:rPr>
  </w:style>
  <w:style w:type="paragraph" w:customStyle="1" w:styleId="StyleStyle49pt2">
    <w:name w:val="Style Style4 + 9 pt2"/>
    <w:basedOn w:val="Style4"/>
    <w:link w:val="StyleStyle49pt2Char"/>
    <w:qFormat/>
    <w:rsid w:val="005F504F"/>
    <w:pPr>
      <w:spacing w:line="256" w:lineRule="auto"/>
    </w:pPr>
    <w:rPr>
      <w:rFonts w:ascii="Arial Narrow" w:hAnsi="Arial Narrow"/>
      <w:sz w:val="20"/>
    </w:rPr>
  </w:style>
  <w:style w:type="character" w:customStyle="1" w:styleId="StyleStyle49ptBold2Char">
    <w:name w:val="Style Style4 + 9 pt Bold2 Char"/>
    <w:link w:val="StyleStyle49ptBold2"/>
    <w:locked/>
    <w:rsid w:val="005F504F"/>
    <w:rPr>
      <w:b/>
      <w:bCs/>
      <w:u w:val="single"/>
    </w:rPr>
  </w:style>
  <w:style w:type="paragraph" w:customStyle="1" w:styleId="StyleStyle49ptBold2">
    <w:name w:val="Style Style4 + 9 pt Bold2"/>
    <w:basedOn w:val="Style4"/>
    <w:link w:val="StyleStyle49ptBold2Char"/>
    <w:qFormat/>
    <w:rsid w:val="005F504F"/>
    <w:pPr>
      <w:spacing w:line="256" w:lineRule="auto"/>
    </w:pPr>
    <w:rPr>
      <w:rFonts w:asciiTheme="minorHAnsi" w:eastAsiaTheme="minorHAnsi" w:hAnsiTheme="minorHAnsi"/>
      <w:b/>
      <w:bCs/>
    </w:rPr>
  </w:style>
  <w:style w:type="character" w:customStyle="1" w:styleId="CiteBodyChar">
    <w:name w:val="Cite Body Char"/>
    <w:link w:val="CiteBody"/>
    <w:locked/>
    <w:rsid w:val="005F504F"/>
    <w:rPr>
      <w:szCs w:val="16"/>
    </w:rPr>
  </w:style>
  <w:style w:type="paragraph" w:customStyle="1" w:styleId="CiteBody">
    <w:name w:val="Cite Body"/>
    <w:basedOn w:val="Normal"/>
    <w:link w:val="CiteBodyChar"/>
    <w:qFormat/>
    <w:rsid w:val="005F504F"/>
    <w:pPr>
      <w:spacing w:line="256" w:lineRule="auto"/>
    </w:pPr>
    <w:rPr>
      <w:rFonts w:asciiTheme="minorHAnsi" w:hAnsiTheme="minorHAnsi"/>
      <w:szCs w:val="16"/>
    </w:rPr>
  </w:style>
  <w:style w:type="character" w:customStyle="1" w:styleId="CiteBoldChar">
    <w:name w:val="Cite Bold Char"/>
    <w:link w:val="CiteBold"/>
    <w:locked/>
    <w:rsid w:val="005F504F"/>
    <w:rPr>
      <w:b/>
      <w:szCs w:val="16"/>
    </w:rPr>
  </w:style>
  <w:style w:type="paragraph" w:customStyle="1" w:styleId="CiteBold">
    <w:name w:val="Cite Bold"/>
    <w:basedOn w:val="CiteBody"/>
    <w:link w:val="CiteBoldChar"/>
    <w:qFormat/>
    <w:rsid w:val="005F504F"/>
    <w:rPr>
      <w:b/>
    </w:rPr>
  </w:style>
  <w:style w:type="character" w:customStyle="1" w:styleId="StyleCardBody11ptUnderlineChar">
    <w:name w:val="Style Card Body + 11 pt Underline Char"/>
    <w:link w:val="StyleCardBody11ptUnderline"/>
    <w:locked/>
    <w:rsid w:val="005F504F"/>
    <w:rPr>
      <w:u w:val="single"/>
    </w:rPr>
  </w:style>
  <w:style w:type="paragraph" w:customStyle="1" w:styleId="StyleCardBody11ptUnderline">
    <w:name w:val="Style Card Body + 11 pt Underline"/>
    <w:basedOn w:val="CardBody"/>
    <w:link w:val="StyleCardBody11ptUnderlineChar"/>
    <w:qFormat/>
    <w:rsid w:val="005F504F"/>
    <w:pPr>
      <w:spacing w:line="256" w:lineRule="auto"/>
    </w:pPr>
    <w:rPr>
      <w:rFonts w:asciiTheme="minorHAnsi" w:eastAsiaTheme="minorHAnsi" w:hAnsiTheme="minorHAnsi"/>
      <w:sz w:val="22"/>
      <w:u w:val="single"/>
    </w:rPr>
  </w:style>
  <w:style w:type="character" w:customStyle="1" w:styleId="StyleStyle49pt4Char">
    <w:name w:val="Style Style4 + 9 pt4 Char"/>
    <w:basedOn w:val="Style4Char"/>
    <w:link w:val="StyleStyle49pt4"/>
    <w:locked/>
    <w:rsid w:val="005F504F"/>
    <w:rPr>
      <w:rFonts w:ascii="Arial Narrow" w:eastAsia="Times New Roman" w:hAnsi="Arial Narrow"/>
      <w:sz w:val="20"/>
      <w:u w:val="single"/>
    </w:rPr>
  </w:style>
  <w:style w:type="paragraph" w:customStyle="1" w:styleId="StyleStyle49pt4">
    <w:name w:val="Style Style4 + 9 pt4"/>
    <w:basedOn w:val="Style4"/>
    <w:link w:val="StyleStyle49pt4Char"/>
    <w:qFormat/>
    <w:rsid w:val="005F504F"/>
    <w:pPr>
      <w:spacing w:line="256" w:lineRule="auto"/>
    </w:pPr>
    <w:rPr>
      <w:rFonts w:ascii="Arial Narrow" w:hAnsi="Arial Narrow"/>
      <w:sz w:val="20"/>
    </w:rPr>
  </w:style>
  <w:style w:type="character" w:customStyle="1" w:styleId="StyleStyle49ptBold4Char">
    <w:name w:val="Style Style4 + 9 pt Bold4 Char"/>
    <w:link w:val="StyleStyle49ptBold4"/>
    <w:locked/>
    <w:rsid w:val="005F504F"/>
    <w:rPr>
      <w:b/>
      <w:bCs/>
      <w:u w:val="single"/>
    </w:rPr>
  </w:style>
  <w:style w:type="paragraph" w:customStyle="1" w:styleId="StyleStyle49ptBold4">
    <w:name w:val="Style Style4 + 9 pt Bold4"/>
    <w:basedOn w:val="Style4"/>
    <w:link w:val="StyleStyle49ptBold4Char"/>
    <w:qFormat/>
    <w:rsid w:val="005F504F"/>
    <w:pPr>
      <w:spacing w:line="256" w:lineRule="auto"/>
    </w:pPr>
    <w:rPr>
      <w:rFonts w:asciiTheme="minorHAnsi" w:eastAsiaTheme="minorHAnsi" w:hAnsiTheme="minorHAnsi"/>
      <w:b/>
      <w:bCs/>
    </w:rPr>
  </w:style>
  <w:style w:type="character" w:customStyle="1" w:styleId="StyleStyle49pt5Char">
    <w:name w:val="Style Style4 + 9 pt5 Char"/>
    <w:basedOn w:val="Style4Char"/>
    <w:link w:val="StyleStyle49pt5"/>
    <w:locked/>
    <w:rsid w:val="005F504F"/>
    <w:rPr>
      <w:rFonts w:ascii="Arial Narrow" w:eastAsia="Times New Roman" w:hAnsi="Arial Narrow"/>
      <w:sz w:val="20"/>
      <w:u w:val="single"/>
    </w:rPr>
  </w:style>
  <w:style w:type="paragraph" w:customStyle="1" w:styleId="StyleStyle49pt5">
    <w:name w:val="Style Style4 + 9 pt5"/>
    <w:basedOn w:val="Style4"/>
    <w:link w:val="StyleStyle49pt5Char"/>
    <w:qFormat/>
    <w:rsid w:val="005F504F"/>
    <w:pPr>
      <w:spacing w:line="256" w:lineRule="auto"/>
    </w:pPr>
    <w:rPr>
      <w:rFonts w:ascii="Arial Narrow" w:hAnsi="Arial Narrow"/>
      <w:sz w:val="20"/>
    </w:rPr>
  </w:style>
  <w:style w:type="character" w:customStyle="1" w:styleId="StyleStyle49ptBold5Char">
    <w:name w:val="Style Style4 + 9 pt Bold5 Char"/>
    <w:link w:val="StyleStyle49ptBold5"/>
    <w:locked/>
    <w:rsid w:val="005F504F"/>
    <w:rPr>
      <w:b/>
      <w:bCs/>
      <w:u w:val="single"/>
    </w:rPr>
  </w:style>
  <w:style w:type="paragraph" w:customStyle="1" w:styleId="StyleStyle49ptBold5">
    <w:name w:val="Style Style4 + 9 pt Bold5"/>
    <w:basedOn w:val="Style4"/>
    <w:link w:val="StyleStyle49ptBold5Char"/>
    <w:qFormat/>
    <w:rsid w:val="005F504F"/>
    <w:pPr>
      <w:spacing w:line="256" w:lineRule="auto"/>
    </w:pPr>
    <w:rPr>
      <w:rFonts w:asciiTheme="minorHAnsi" w:eastAsiaTheme="minorHAnsi" w:hAnsiTheme="minorHAnsi"/>
      <w:b/>
      <w:bCs/>
    </w:rPr>
  </w:style>
  <w:style w:type="character" w:customStyle="1" w:styleId="StyleStyle49pt7Char">
    <w:name w:val="Style Style4 + 9 pt7 Char"/>
    <w:basedOn w:val="Style4Char"/>
    <w:link w:val="StyleStyle49pt7"/>
    <w:locked/>
    <w:rsid w:val="005F504F"/>
    <w:rPr>
      <w:rFonts w:ascii="Arial Narrow" w:eastAsia="Times New Roman" w:hAnsi="Arial Narrow"/>
      <w:sz w:val="20"/>
      <w:u w:val="single"/>
    </w:rPr>
  </w:style>
  <w:style w:type="paragraph" w:customStyle="1" w:styleId="StyleStyle49pt7">
    <w:name w:val="Style Style4 + 9 pt7"/>
    <w:basedOn w:val="Style4"/>
    <w:link w:val="StyleStyle49pt7Char"/>
    <w:qFormat/>
    <w:rsid w:val="005F504F"/>
    <w:pPr>
      <w:spacing w:line="256" w:lineRule="auto"/>
    </w:pPr>
    <w:rPr>
      <w:rFonts w:ascii="Arial Narrow" w:hAnsi="Arial Narrow"/>
      <w:sz w:val="20"/>
    </w:rPr>
  </w:style>
  <w:style w:type="paragraph" w:customStyle="1" w:styleId="FONT7">
    <w:name w:val="FONT 7"/>
    <w:uiPriority w:val="99"/>
    <w:qFormat/>
    <w:rsid w:val="005F504F"/>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5F504F"/>
    <w:pPr>
      <w:spacing w:line="256" w:lineRule="auto"/>
    </w:pPr>
    <w:rPr>
      <w:rFonts w:asciiTheme="minorHAnsi" w:eastAsiaTheme="minorHAnsi" w:hAnsiTheme="minorHAnsi"/>
    </w:rPr>
  </w:style>
  <w:style w:type="character" w:customStyle="1" w:styleId="StyleCardText11ptBoldUnderlineChar">
    <w:name w:val="Style Card Text + 11 pt Bold Underline Char"/>
    <w:link w:val="StyleCardText11ptBoldUnderline"/>
    <w:locked/>
    <w:rsid w:val="005F504F"/>
    <w:rPr>
      <w:b/>
      <w:bCs/>
      <w:u w:val="single"/>
    </w:rPr>
  </w:style>
  <w:style w:type="paragraph" w:customStyle="1" w:styleId="StyleCardText11ptBoldUnderline">
    <w:name w:val="Style Card Text + 11 pt Bold Underline"/>
    <w:basedOn w:val="Normal"/>
    <w:link w:val="StyleCardText11ptBoldUnderlineChar"/>
    <w:qFormat/>
    <w:rsid w:val="005F504F"/>
    <w:pPr>
      <w:spacing w:line="256" w:lineRule="auto"/>
    </w:pPr>
    <w:rPr>
      <w:rFonts w:asciiTheme="minorHAnsi" w:hAnsiTheme="minorHAnsi"/>
      <w:b/>
      <w:bCs/>
      <w:u w:val="single"/>
    </w:rPr>
  </w:style>
  <w:style w:type="character" w:customStyle="1" w:styleId="StyleStyle49pt9Char">
    <w:name w:val="Style Style4 + 9 pt9 Char"/>
    <w:basedOn w:val="Style4Char"/>
    <w:link w:val="StyleStyle49pt9"/>
    <w:locked/>
    <w:rsid w:val="005F504F"/>
    <w:rPr>
      <w:rFonts w:ascii="Arial Narrow" w:eastAsia="Times New Roman" w:hAnsi="Arial Narrow"/>
      <w:sz w:val="20"/>
      <w:u w:val="single"/>
    </w:rPr>
  </w:style>
  <w:style w:type="paragraph" w:customStyle="1" w:styleId="StyleStyle49pt9">
    <w:name w:val="Style Style4 + 9 pt9"/>
    <w:basedOn w:val="Style4"/>
    <w:link w:val="StyleStyle49pt9Char"/>
    <w:qFormat/>
    <w:rsid w:val="005F504F"/>
    <w:pPr>
      <w:spacing w:line="256" w:lineRule="auto"/>
    </w:pPr>
    <w:rPr>
      <w:rFonts w:ascii="Arial Narrow" w:hAnsi="Arial Narrow"/>
      <w:sz w:val="20"/>
    </w:rPr>
  </w:style>
  <w:style w:type="character" w:customStyle="1" w:styleId="StyleStyle49ptBold6Char">
    <w:name w:val="Style Style4 + 9 pt Bold6 Char"/>
    <w:link w:val="StyleStyle49ptBold6"/>
    <w:locked/>
    <w:rsid w:val="005F504F"/>
    <w:rPr>
      <w:b/>
      <w:bCs/>
      <w:u w:val="single"/>
    </w:rPr>
  </w:style>
  <w:style w:type="paragraph" w:customStyle="1" w:styleId="StyleStyle49ptBold6">
    <w:name w:val="Style Style4 + 9 pt Bold6"/>
    <w:basedOn w:val="Style4"/>
    <w:link w:val="StyleStyle49ptBold6Char"/>
    <w:qFormat/>
    <w:rsid w:val="005F504F"/>
    <w:pPr>
      <w:spacing w:line="256" w:lineRule="auto"/>
    </w:pPr>
    <w:rPr>
      <w:rFonts w:asciiTheme="minorHAnsi" w:eastAsiaTheme="minorHAnsi" w:hAnsiTheme="minorHAnsi"/>
      <w:b/>
      <w:bCs/>
    </w:rPr>
  </w:style>
  <w:style w:type="character" w:customStyle="1" w:styleId="StyleCircled11ptBorderSinglesolidlineAuto05ptChar">
    <w:name w:val="Style Circled + 11 pt Border: : (Single solid line Auto  0.5 pt ... Char"/>
    <w:link w:val="StyleCircled11ptBorderSinglesolidlineAuto05pt"/>
    <w:locked/>
    <w:rsid w:val="005F504F"/>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5F504F"/>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5F504F"/>
    <w:pPr>
      <w:spacing w:line="256" w:lineRule="auto"/>
    </w:pPr>
    <w:rPr>
      <w:rFonts w:asciiTheme="minorHAnsi" w:hAnsiTheme="minorHAns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5F504F"/>
    <w:pPr>
      <w:spacing w:line="256" w:lineRule="auto"/>
    </w:pPr>
    <w:rPr>
      <w:rFonts w:asciiTheme="minorHAnsi" w:hAnsiTheme="minorHAnsi"/>
      <w:b/>
      <w:u w:val="single"/>
    </w:rPr>
  </w:style>
  <w:style w:type="character" w:customStyle="1" w:styleId="textboldCharChar">
    <w:name w:val="text bold Char Char"/>
    <w:link w:val="textboldChar"/>
    <w:locked/>
    <w:rsid w:val="005F504F"/>
    <w:rPr>
      <w:b/>
      <w:u w:val="thick"/>
    </w:rPr>
  </w:style>
  <w:style w:type="paragraph" w:customStyle="1" w:styleId="textboldChar">
    <w:name w:val="text bold Char"/>
    <w:basedOn w:val="Normal"/>
    <w:link w:val="textboldCharChar"/>
    <w:qFormat/>
    <w:rsid w:val="005F504F"/>
    <w:pPr>
      <w:spacing w:line="256" w:lineRule="auto"/>
      <w:ind w:left="720"/>
    </w:pPr>
    <w:rPr>
      <w:rFonts w:asciiTheme="minorHAnsi" w:hAnsiTheme="minorHAnsi"/>
      <w:b/>
      <w:u w:val="thick"/>
    </w:rPr>
  </w:style>
  <w:style w:type="character" w:customStyle="1" w:styleId="StyleHeading2UnderlineChar">
    <w:name w:val="Style Heading 2 + Underline Char"/>
    <w:link w:val="StyleHeading2Underline"/>
    <w:locked/>
    <w:rsid w:val="005F504F"/>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5F504F"/>
    <w:pPr>
      <w:widowControl w:val="0"/>
      <w:spacing w:line="256" w:lineRule="auto"/>
    </w:pPr>
    <w:rPr>
      <w:rFonts w:ascii="Times New Roman" w:eastAsia="Times New Roman" w:hAnsi="Times New Roman" w:cs="Times New Roman"/>
      <w:szCs w:val="20"/>
    </w:rPr>
  </w:style>
  <w:style w:type="paragraph" w:customStyle="1" w:styleId="Card10f2">
    <w:name w:val="Card.10.f2"/>
    <w:basedOn w:val="Normal"/>
    <w:autoRedefine/>
    <w:uiPriority w:val="99"/>
    <w:qFormat/>
    <w:rsid w:val="005F504F"/>
    <w:pPr>
      <w:spacing w:line="256" w:lineRule="auto"/>
    </w:pPr>
    <w:rPr>
      <w:rFonts w:eastAsia="Calibri"/>
      <w:szCs w:val="20"/>
    </w:rPr>
  </w:style>
  <w:style w:type="paragraph" w:customStyle="1" w:styleId="StyleStyle1">
    <w:name w:val="Style Style1 +"/>
    <w:basedOn w:val="Normal"/>
    <w:uiPriority w:val="99"/>
    <w:qFormat/>
    <w:rsid w:val="005F504F"/>
    <w:pPr>
      <w:spacing w:line="256" w:lineRule="auto"/>
    </w:pPr>
    <w:rPr>
      <w:rFonts w:eastAsia="Calibri"/>
    </w:rPr>
  </w:style>
  <w:style w:type="paragraph" w:customStyle="1" w:styleId="StyleLinespacingDouble">
    <w:name w:val="Style Line spacing:  Double"/>
    <w:basedOn w:val="Normal"/>
    <w:uiPriority w:val="99"/>
    <w:qFormat/>
    <w:rsid w:val="005F504F"/>
    <w:pPr>
      <w:spacing w:after="240" w:line="480" w:lineRule="auto"/>
    </w:pPr>
    <w:rPr>
      <w:rFonts w:ascii="Cambria" w:eastAsia="Calibri" w:hAnsi="Cambria"/>
      <w:szCs w:val="20"/>
    </w:rPr>
  </w:style>
  <w:style w:type="paragraph" w:customStyle="1" w:styleId="Normalspacing">
    <w:name w:val="Normal + spacing"/>
    <w:basedOn w:val="StyleLinespacingDouble"/>
    <w:uiPriority w:val="99"/>
    <w:qFormat/>
    <w:rsid w:val="005F504F"/>
  </w:style>
  <w:style w:type="paragraph" w:customStyle="1" w:styleId="CardTextUnderlined">
    <w:name w:val="Card Text Underlined"/>
    <w:basedOn w:val="Normal"/>
    <w:qFormat/>
    <w:rsid w:val="005F504F"/>
    <w:pPr>
      <w:spacing w:line="256" w:lineRule="auto"/>
    </w:pPr>
    <w:rPr>
      <w:rFonts w:ascii="Arial Narrow" w:eastAsia="Calibri" w:hAnsi="Arial Narrow"/>
      <w:u w:val="single"/>
    </w:rPr>
  </w:style>
  <w:style w:type="paragraph" w:customStyle="1" w:styleId="normalChar1">
    <w:name w:val="normal Char"/>
    <w:basedOn w:val="Normal"/>
    <w:uiPriority w:val="99"/>
    <w:qFormat/>
    <w:rsid w:val="005F504F"/>
    <w:pPr>
      <w:spacing w:line="256" w:lineRule="auto"/>
    </w:pPr>
    <w:rPr>
      <w:rFonts w:eastAsia="Calibri"/>
    </w:rPr>
  </w:style>
  <w:style w:type="character" w:customStyle="1" w:styleId="MicroMicroTextChar">
    <w:name w:val="MicroMicroText Char"/>
    <w:link w:val="MicroMicroText"/>
    <w:locked/>
    <w:rsid w:val="005F504F"/>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5F504F"/>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5F504F"/>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5F504F"/>
    <w:pPr>
      <w:pBdr>
        <w:top w:val="single" w:sz="4" w:space="0" w:color="auto"/>
        <w:left w:val="single" w:sz="4" w:space="0" w:color="auto"/>
        <w:bottom w:val="single" w:sz="4" w:space="0" w:color="auto"/>
        <w:right w:val="single" w:sz="4" w:space="0" w:color="auto"/>
      </w:pBdr>
    </w:pPr>
    <w:rPr>
      <w:rFonts w:ascii="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5F504F"/>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5F504F"/>
    <w:rPr>
      <w:rFonts w:ascii="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5F504F"/>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5F504F"/>
    <w:rPr>
      <w:rFonts w:ascii="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5F504F"/>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5F504F"/>
    <w:rPr>
      <w:rFonts w:ascii="Times New Roman" w:hAnsi="Times New Roman" w:cs="Times New Roman"/>
      <w:sz w:val="20"/>
      <w:u w:val="thick"/>
    </w:rPr>
  </w:style>
  <w:style w:type="paragraph" w:customStyle="1" w:styleId="article-text">
    <w:name w:val="article-text"/>
    <w:basedOn w:val="Normal"/>
    <w:next w:val="Normal"/>
    <w:autoRedefine/>
    <w:qFormat/>
    <w:rsid w:val="005F504F"/>
    <w:pPr>
      <w:spacing w:before="100" w:beforeAutospacing="1" w:after="100" w:afterAutospacing="1" w:line="254" w:lineRule="auto"/>
    </w:pPr>
    <w:rPr>
      <w:rFonts w:eastAsia="Times New Roman"/>
    </w:rPr>
  </w:style>
  <w:style w:type="paragraph" w:customStyle="1" w:styleId="HeaderStyle">
    <w:name w:val="Header Style"/>
    <w:basedOn w:val="Normal"/>
    <w:next w:val="Normal"/>
    <w:autoRedefine/>
    <w:qFormat/>
    <w:rsid w:val="005F504F"/>
    <w:pPr>
      <w:jc w:val="center"/>
    </w:pPr>
    <w:rPr>
      <w:rFonts w:eastAsia="Times New Roman"/>
      <w:b/>
      <w:szCs w:val="20"/>
      <w:u w:val="single"/>
    </w:rPr>
  </w:style>
  <w:style w:type="paragraph" w:customStyle="1" w:styleId="TagStyle0">
    <w:name w:val="Tag Style"/>
    <w:basedOn w:val="Normal"/>
    <w:next w:val="Normal"/>
    <w:autoRedefine/>
    <w:qFormat/>
    <w:rsid w:val="005F504F"/>
    <w:rPr>
      <w:rFonts w:eastAsia="Times New Roman"/>
      <w:b/>
      <w:szCs w:val="20"/>
    </w:rPr>
  </w:style>
  <w:style w:type="paragraph" w:customStyle="1" w:styleId="Pa19">
    <w:name w:val="Pa19"/>
    <w:basedOn w:val="Normal"/>
    <w:next w:val="Normal"/>
    <w:autoRedefine/>
    <w:qFormat/>
    <w:rsid w:val="005F504F"/>
    <w:pPr>
      <w:autoSpaceDE w:val="0"/>
      <w:autoSpaceDN w:val="0"/>
      <w:adjustRightInd w:val="0"/>
      <w:spacing w:line="441" w:lineRule="atLeast"/>
    </w:pPr>
    <w:rPr>
      <w:rFonts w:ascii="Baskerville" w:eastAsia="Times New Roman" w:hAnsi="Baskerville"/>
    </w:rPr>
  </w:style>
  <w:style w:type="paragraph" w:customStyle="1" w:styleId="Pa48">
    <w:name w:val="Pa48"/>
    <w:basedOn w:val="Normal"/>
    <w:next w:val="Normal"/>
    <w:autoRedefine/>
    <w:qFormat/>
    <w:rsid w:val="005F504F"/>
    <w:pPr>
      <w:autoSpaceDE w:val="0"/>
      <w:autoSpaceDN w:val="0"/>
      <w:adjustRightInd w:val="0"/>
      <w:spacing w:line="441" w:lineRule="atLeast"/>
    </w:pPr>
    <w:rPr>
      <w:rFonts w:ascii="Baskerville" w:eastAsia="Times New Roman" w:hAnsi="Baskerville"/>
    </w:rPr>
  </w:style>
  <w:style w:type="paragraph" w:customStyle="1" w:styleId="Pa37">
    <w:name w:val="Pa37"/>
    <w:basedOn w:val="Normal"/>
    <w:next w:val="Normal"/>
    <w:autoRedefine/>
    <w:qFormat/>
    <w:rsid w:val="005F504F"/>
    <w:pPr>
      <w:autoSpaceDE w:val="0"/>
      <w:autoSpaceDN w:val="0"/>
      <w:adjustRightInd w:val="0"/>
      <w:spacing w:line="141" w:lineRule="atLeast"/>
    </w:pPr>
    <w:rPr>
      <w:rFonts w:ascii="Baskerville" w:eastAsia="Times New Roman" w:hAnsi="Baskerville"/>
    </w:rPr>
  </w:style>
  <w:style w:type="paragraph" w:customStyle="1" w:styleId="Coverintroduction">
    <w:name w:val="Cover introduction"/>
    <w:basedOn w:val="Default"/>
    <w:next w:val="Default"/>
    <w:autoRedefine/>
    <w:qFormat/>
    <w:rsid w:val="005F504F"/>
    <w:rPr>
      <w:rFonts w:ascii="Arial" w:hAnsi="Arial"/>
      <w:color w:val="auto"/>
    </w:rPr>
  </w:style>
  <w:style w:type="paragraph" w:customStyle="1" w:styleId="prnewsp">
    <w:name w:val="prnews_p"/>
    <w:basedOn w:val="Normal"/>
    <w:qFormat/>
    <w:rsid w:val="005F504F"/>
    <w:pPr>
      <w:spacing w:before="100" w:beforeAutospacing="1" w:after="100" w:afterAutospacing="1"/>
    </w:pPr>
    <w:rPr>
      <w:rFonts w:eastAsia="Times New Roman"/>
    </w:rPr>
  </w:style>
  <w:style w:type="character" w:customStyle="1" w:styleId="author-bio-box">
    <w:name w:val="author-bio-box"/>
    <w:basedOn w:val="DefaultParagraphFont"/>
    <w:rsid w:val="005F504F"/>
  </w:style>
  <w:style w:type="character" w:customStyle="1" w:styleId="CharChar32">
    <w:name w:val="Char Char32"/>
    <w:basedOn w:val="DefaultParagraphFont"/>
    <w:rsid w:val="005F504F"/>
    <w:rPr>
      <w:rFonts w:ascii="Arial" w:hAnsi="Arial" w:cs="Arial" w:hint="default"/>
      <w:b/>
      <w:bCs/>
      <w:iCs/>
      <w:lang w:val="en-US" w:eastAsia="en-US" w:bidi="ar-SA"/>
    </w:rPr>
  </w:style>
  <w:style w:type="character" w:customStyle="1" w:styleId="CharChar13">
    <w:name w:val="Char Char13"/>
    <w:rsid w:val="005F504F"/>
    <w:rPr>
      <w:rFonts w:ascii="Arial" w:hAnsi="Arial" w:cs="Arial" w:hint="default"/>
      <w:b/>
      <w:bCs/>
      <w:iCs/>
      <w:sz w:val="22"/>
      <w:szCs w:val="28"/>
      <w:lang w:val="en-US" w:eastAsia="en-US" w:bidi="ar-SA"/>
    </w:rPr>
  </w:style>
  <w:style w:type="character" w:customStyle="1" w:styleId="CharChar116">
    <w:name w:val="Char Char116"/>
    <w:rsid w:val="005F504F"/>
    <w:rPr>
      <w:rFonts w:ascii="Arial" w:hAnsi="Arial" w:cs="Arial" w:hint="default"/>
      <w:bCs/>
      <w:szCs w:val="26"/>
      <w:u w:val="single"/>
      <w:lang w:val="en-US" w:eastAsia="en-US" w:bidi="ar-SA"/>
    </w:rPr>
  </w:style>
  <w:style w:type="character" w:customStyle="1" w:styleId="CharChar12">
    <w:name w:val="Char Char12"/>
    <w:rsid w:val="005F504F"/>
    <w:rPr>
      <w:rFonts w:ascii="Arial" w:hAnsi="Arial" w:cs="Arial" w:hint="default"/>
      <w:bCs/>
      <w:szCs w:val="26"/>
      <w:u w:val="single"/>
      <w:lang w:val="en-US" w:eastAsia="en-US" w:bidi="ar-SA"/>
    </w:rPr>
  </w:style>
  <w:style w:type="character" w:customStyle="1" w:styleId="CharChar115">
    <w:name w:val="Char Char115"/>
    <w:rsid w:val="005F504F"/>
    <w:rPr>
      <w:rFonts w:ascii="Arial" w:hAnsi="Arial" w:cs="Arial" w:hint="default"/>
      <w:bCs/>
      <w:szCs w:val="26"/>
      <w:u w:val="single"/>
      <w:lang w:val="en-US" w:eastAsia="en-US" w:bidi="ar-SA"/>
    </w:rPr>
  </w:style>
  <w:style w:type="character" w:customStyle="1" w:styleId="StylePalatinoLinotype6pt">
    <w:name w:val="Style Palatino Linotype 6 pt"/>
    <w:rsid w:val="005F504F"/>
    <w:rPr>
      <w:rFonts w:ascii="Times New Roman" w:hAnsi="Times New Roman" w:cs="Times New Roman" w:hint="default"/>
      <w:sz w:val="20"/>
    </w:rPr>
  </w:style>
  <w:style w:type="character" w:customStyle="1" w:styleId="Highighted-New">
    <w:name w:val="Highighted - New"/>
    <w:rsid w:val="005F504F"/>
    <w:rPr>
      <w:rFonts w:ascii="Arial Narrow" w:hAnsi="Arial Narrow" w:hint="default"/>
      <w:sz w:val="16"/>
      <w:u w:val="single"/>
      <w:bdr w:val="none" w:sz="0" w:space="0" w:color="auto" w:frame="1"/>
      <w:shd w:val="clear" w:color="auto" w:fill="00FF00"/>
    </w:rPr>
  </w:style>
  <w:style w:type="character" w:customStyle="1" w:styleId="tagCharCharCharChar0">
    <w:name w:val="tag Char Char Char Char"/>
    <w:rsid w:val="005F504F"/>
    <w:rPr>
      <w:b/>
      <w:bCs w:val="0"/>
      <w:sz w:val="24"/>
    </w:rPr>
  </w:style>
  <w:style w:type="character" w:customStyle="1" w:styleId="CiteCharCharCharChar">
    <w:name w:val="Cite Char Char Char Char"/>
    <w:aliases w:val="Cite Char Char Char Char Char Char Char,Cite Char Char Char Char Char Char Char Char"/>
    <w:rsid w:val="005F504F"/>
    <w:rPr>
      <w:rFonts w:ascii="Arial" w:hAnsi="Arial" w:cs="Arial" w:hint="default"/>
      <w:b/>
      <w:bCs/>
      <w:sz w:val="24"/>
      <w:szCs w:val="26"/>
      <w:lang w:val="en-US" w:eastAsia="en-US" w:bidi="ar-SA"/>
    </w:rPr>
  </w:style>
  <w:style w:type="character" w:customStyle="1" w:styleId="cardCharChar10">
    <w:name w:val="card Char Char1"/>
    <w:rsid w:val="005F504F"/>
    <w:rPr>
      <w:lang w:val="en-US" w:eastAsia="en-US" w:bidi="ar-SA"/>
    </w:rPr>
  </w:style>
  <w:style w:type="character" w:customStyle="1" w:styleId="BlockTitleCharChar1Char">
    <w:name w:val="Block Title Char Char1 Char"/>
    <w:rsid w:val="005F504F"/>
    <w:rPr>
      <w:b/>
      <w:bCs w:val="0"/>
      <w:sz w:val="32"/>
      <w:u w:val="single"/>
    </w:rPr>
  </w:style>
  <w:style w:type="character" w:customStyle="1" w:styleId="Header1Char">
    <w:name w:val="Header1 Char"/>
    <w:rsid w:val="005F504F"/>
    <w:rPr>
      <w:rFonts w:ascii="Arial" w:hAnsi="Arial" w:cs="Arial" w:hint="default"/>
      <w:b/>
      <w:bCs/>
      <w:caps/>
      <w:kern w:val="32"/>
      <w:sz w:val="28"/>
      <w:szCs w:val="28"/>
    </w:rPr>
  </w:style>
  <w:style w:type="character" w:customStyle="1" w:styleId="StyleArial12ptBoldItalic">
    <w:name w:val="Style Arial 12 pt Bold Italic"/>
    <w:rsid w:val="005F504F"/>
    <w:rPr>
      <w:rFonts w:ascii="Times New Roman" w:hAnsi="Times New Roman" w:cs="Times New Roman" w:hint="default"/>
      <w:b/>
      <w:bCs/>
      <w:iCs/>
      <w:sz w:val="24"/>
    </w:rPr>
  </w:style>
  <w:style w:type="character" w:customStyle="1" w:styleId="Styleunderline12pt">
    <w:name w:val="Style underline + 12 pt"/>
    <w:rsid w:val="005F504F"/>
    <w:rPr>
      <w:rFonts w:ascii="Times New Roman" w:hAnsi="Times New Roman" w:cs="Times New Roman" w:hint="default"/>
      <w:bCs/>
      <w:sz w:val="20"/>
      <w:u w:val="single"/>
    </w:rPr>
  </w:style>
  <w:style w:type="character" w:customStyle="1" w:styleId="StyleUnderlineChar19pt">
    <w:name w:val="Style Underline Char1 + 9 pt"/>
    <w:basedOn w:val="UnderlineChar1"/>
    <w:rsid w:val="005F504F"/>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5F504F"/>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5F504F"/>
    <w:rPr>
      <w:rFonts w:ascii="Times New Roman" w:hAnsi="Times New Roman" w:cs="Times New Roman" w:hint="default"/>
      <w:sz w:val="20"/>
      <w:u w:val="single"/>
      <w:lang w:val="en-US" w:eastAsia="en-US" w:bidi="ar-SA"/>
    </w:rPr>
  </w:style>
  <w:style w:type="character" w:customStyle="1" w:styleId="Style9ptUnderline1">
    <w:name w:val="Style 9 pt Underline1"/>
    <w:rsid w:val="005F504F"/>
    <w:rPr>
      <w:sz w:val="20"/>
      <w:u w:val="single"/>
    </w:rPr>
  </w:style>
  <w:style w:type="character" w:customStyle="1" w:styleId="StyleUnderlineChar19pt2">
    <w:name w:val="Style Underline Char1 + 9 pt2"/>
    <w:basedOn w:val="UnderlineChar1"/>
    <w:rsid w:val="005F504F"/>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5F504F"/>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5F504F"/>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5F504F"/>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5F504F"/>
  </w:style>
  <w:style w:type="character" w:customStyle="1" w:styleId="3">
    <w:name w:val="3"/>
    <w:rsid w:val="005F504F"/>
    <w:rPr>
      <w:rFonts w:ascii="Arial" w:hAnsi="Arial" w:cs="Arial" w:hint="default"/>
      <w:bCs/>
      <w:sz w:val="20"/>
      <w:u w:val="single"/>
      <w:lang w:val="en-US" w:eastAsia="en-US" w:bidi="ar-SA"/>
    </w:rPr>
  </w:style>
  <w:style w:type="character" w:customStyle="1" w:styleId="4">
    <w:name w:val="4"/>
    <w:rsid w:val="005F504F"/>
    <w:rPr>
      <w:rFonts w:ascii="Arial" w:hAnsi="Arial" w:cs="Arial" w:hint="default"/>
      <w:bCs/>
      <w:sz w:val="20"/>
      <w:u w:val="single"/>
      <w:lang w:val="en-US" w:eastAsia="en-US" w:bidi="ar-SA"/>
    </w:rPr>
  </w:style>
  <w:style w:type="character" w:customStyle="1" w:styleId="7">
    <w:name w:val="7"/>
    <w:rsid w:val="005F504F"/>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5F504F"/>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5F504F"/>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5F504F"/>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5F504F"/>
    <w:rPr>
      <w:sz w:val="20"/>
      <w:u w:val="single"/>
    </w:rPr>
  </w:style>
  <w:style w:type="character" w:customStyle="1" w:styleId="StyleUnderlineChar9ptBold1">
    <w:name w:val="Style Underline Char + 9 pt Bold1"/>
    <w:rsid w:val="005F504F"/>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5F504F"/>
    <w:rPr>
      <w:sz w:val="20"/>
      <w:u w:val="single"/>
    </w:rPr>
  </w:style>
  <w:style w:type="character" w:customStyle="1" w:styleId="Styleunderline9ptBold">
    <w:name w:val="Style underline + 9 pt Bold"/>
    <w:rsid w:val="005F504F"/>
    <w:rPr>
      <w:b/>
      <w:bCs/>
      <w:sz w:val="20"/>
      <w:u w:val="single"/>
    </w:rPr>
  </w:style>
  <w:style w:type="character" w:customStyle="1" w:styleId="newsstorytitle">
    <w:name w:val="news_story_title"/>
    <w:basedOn w:val="DefaultParagraphFont"/>
    <w:rsid w:val="005F504F"/>
  </w:style>
  <w:style w:type="character" w:customStyle="1" w:styleId="34">
    <w:name w:val="34"/>
    <w:rsid w:val="005F504F"/>
    <w:rPr>
      <w:rFonts w:ascii="Times New Roman" w:hAnsi="Times New Roman" w:cs="Arial" w:hint="default"/>
      <w:bCs/>
      <w:sz w:val="20"/>
      <w:u w:val="single"/>
      <w:lang w:val="en-US" w:eastAsia="en-US" w:bidi="ar-SA"/>
    </w:rPr>
  </w:style>
  <w:style w:type="character" w:customStyle="1" w:styleId="45">
    <w:name w:val="45"/>
    <w:rsid w:val="005F504F"/>
    <w:rPr>
      <w:rFonts w:ascii="Times New Roman" w:hAnsi="Times New Roman" w:cs="Arial" w:hint="default"/>
      <w:b/>
      <w:bCs/>
      <w:sz w:val="20"/>
      <w:u w:val="single"/>
      <w:lang w:val="en-US" w:eastAsia="en-US" w:bidi="ar-SA"/>
    </w:rPr>
  </w:style>
  <w:style w:type="character" w:customStyle="1" w:styleId="Style9ptUnderline5">
    <w:name w:val="Style 9 pt Underline5"/>
    <w:rsid w:val="005F504F"/>
    <w:rPr>
      <w:rFonts w:ascii="Times New Roman" w:hAnsi="Times New Roman" w:cs="Times New Roman" w:hint="default"/>
      <w:sz w:val="20"/>
      <w:u w:val="single"/>
    </w:rPr>
  </w:style>
  <w:style w:type="character" w:customStyle="1" w:styleId="Style9ptBoldUnderline2">
    <w:name w:val="Style 9 pt Bold Underline2"/>
    <w:rsid w:val="005F504F"/>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5F504F"/>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5F504F"/>
    <w:rPr>
      <w:rFonts w:ascii="Times New Roman" w:hAnsi="Times New Roman" w:cs="Times New Roman" w:hint="default"/>
      <w:sz w:val="20"/>
    </w:rPr>
  </w:style>
  <w:style w:type="character" w:customStyle="1" w:styleId="StyleUnderlineCharChar9pt2">
    <w:name w:val="Style Underline Char Char + 9 pt2"/>
    <w:basedOn w:val="UnderlineCharChar"/>
    <w:rsid w:val="005F504F"/>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5F504F"/>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5F504F"/>
    <w:rPr>
      <w:b/>
      <w:bCs/>
      <w:sz w:val="20"/>
      <w:u w:val="single"/>
      <w:bdr w:val="single" w:sz="4" w:space="0" w:color="auto" w:frame="1"/>
    </w:rPr>
  </w:style>
  <w:style w:type="character" w:customStyle="1" w:styleId="Style9ptUnderline7">
    <w:name w:val="Style 9 pt Underline7"/>
    <w:rsid w:val="005F504F"/>
    <w:rPr>
      <w:sz w:val="20"/>
      <w:u w:val="single"/>
    </w:rPr>
  </w:style>
  <w:style w:type="character" w:customStyle="1" w:styleId="Style9ptBoldUnderline3">
    <w:name w:val="Style 9 pt Bold Underline3"/>
    <w:rsid w:val="005F504F"/>
    <w:rPr>
      <w:b/>
      <w:bCs/>
      <w:sz w:val="20"/>
      <w:u w:val="single"/>
    </w:rPr>
  </w:style>
  <w:style w:type="character" w:customStyle="1" w:styleId="Style9ptUnderline8">
    <w:name w:val="Style 9 pt Underline8"/>
    <w:rsid w:val="005F504F"/>
    <w:rPr>
      <w:sz w:val="20"/>
      <w:u w:val="single"/>
    </w:rPr>
  </w:style>
  <w:style w:type="character" w:customStyle="1" w:styleId="66">
    <w:name w:val="66"/>
    <w:rsid w:val="005F504F"/>
    <w:rPr>
      <w:rFonts w:ascii="Arial" w:hAnsi="Arial" w:cs="Arial" w:hint="default"/>
      <w:bCs/>
      <w:sz w:val="20"/>
      <w:u w:val="single"/>
      <w:lang w:val="en-US" w:eastAsia="en-US" w:bidi="ar-SA"/>
    </w:rPr>
  </w:style>
  <w:style w:type="character" w:customStyle="1" w:styleId="Style9ptUnderline9">
    <w:name w:val="Style 9 pt Underline9"/>
    <w:rsid w:val="005F504F"/>
    <w:rPr>
      <w:sz w:val="20"/>
      <w:u w:val="single"/>
    </w:rPr>
  </w:style>
  <w:style w:type="character" w:customStyle="1" w:styleId="Style9ptBoldUnderline4">
    <w:name w:val="Style 9 pt Bold Underline4"/>
    <w:rsid w:val="005F504F"/>
    <w:rPr>
      <w:b/>
      <w:bCs/>
      <w:sz w:val="20"/>
      <w:u w:val="single"/>
    </w:rPr>
  </w:style>
  <w:style w:type="character" w:customStyle="1" w:styleId="titleblue14">
    <w:name w:val="titleblue14"/>
    <w:basedOn w:val="DefaultParagraphFont"/>
    <w:rsid w:val="005F504F"/>
  </w:style>
  <w:style w:type="character" w:customStyle="1" w:styleId="b">
    <w:name w:val="b"/>
    <w:basedOn w:val="DefaultParagraphFont"/>
    <w:rsid w:val="005F504F"/>
  </w:style>
  <w:style w:type="character" w:customStyle="1" w:styleId="StyleUnderlineCharChar9pt3">
    <w:name w:val="Style Underline Char Char + 9 pt3"/>
    <w:basedOn w:val="UnderlineCharChar"/>
    <w:rsid w:val="005F504F"/>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5F504F"/>
    <w:rPr>
      <w:sz w:val="20"/>
      <w:u w:val="single"/>
    </w:rPr>
  </w:style>
  <w:style w:type="character" w:customStyle="1" w:styleId="manchettebig2">
    <w:name w:val="manchettebig2"/>
    <w:basedOn w:val="DefaultParagraphFont"/>
    <w:rsid w:val="005F504F"/>
  </w:style>
  <w:style w:type="character" w:customStyle="1" w:styleId="ln2">
    <w:name w:val="ln2"/>
    <w:basedOn w:val="DefaultParagraphFont"/>
    <w:rsid w:val="005F504F"/>
  </w:style>
  <w:style w:type="character" w:customStyle="1" w:styleId="Aunderline1">
    <w:name w:val="Aunderline"/>
    <w:basedOn w:val="DefaultParagraphFont"/>
    <w:qFormat/>
    <w:rsid w:val="005F504F"/>
    <w:rPr>
      <w:rFonts w:ascii="Times New Roman" w:hAnsi="Times New Roman" w:cs="Times New Roman" w:hint="default"/>
      <w:w w:val="106"/>
      <w:sz w:val="20"/>
      <w:szCs w:val="20"/>
      <w:u w:val="single"/>
    </w:rPr>
  </w:style>
  <w:style w:type="character" w:customStyle="1" w:styleId="StyleStyle1Char">
    <w:name w:val="Style Style1 + Char"/>
    <w:basedOn w:val="Style1Char"/>
    <w:rsid w:val="005F504F"/>
    <w:rPr>
      <w:rFonts w:ascii="Times New Roman" w:eastAsiaTheme="majorEastAsia" w:hAnsi="Times New Roman" w:cs="Times New Roman" w:hint="default"/>
      <w:b/>
      <w:bCs/>
      <w:kern w:val="32"/>
      <w:sz w:val="20"/>
      <w:szCs w:val="20"/>
      <w:u w:val="single"/>
      <w:lang w:eastAsia="zh-CN"/>
    </w:rPr>
  </w:style>
  <w:style w:type="character" w:customStyle="1" w:styleId="editorname">
    <w:name w:val="editorname"/>
    <w:basedOn w:val="DefaultParagraphFont"/>
    <w:rsid w:val="005F504F"/>
  </w:style>
  <w:style w:type="character" w:customStyle="1" w:styleId="Card10f2Char">
    <w:name w:val="Card.10.f2 Char"/>
    <w:basedOn w:val="DefaultParagraphFont"/>
    <w:rsid w:val="005F504F"/>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5F504F"/>
    <w:rPr>
      <w:rFonts w:ascii="Cambria" w:hAnsi="Cambria" w:cs="Times New Roman" w:hint="default"/>
      <w:sz w:val="20"/>
      <w:szCs w:val="20"/>
    </w:rPr>
  </w:style>
  <w:style w:type="character" w:customStyle="1" w:styleId="NormalspacingChar">
    <w:name w:val="Normal + spacing Char"/>
    <w:basedOn w:val="StyleLinespacingDoubleChar"/>
    <w:rsid w:val="005F504F"/>
    <w:rPr>
      <w:rFonts w:ascii="Cambria" w:hAnsi="Cambria" w:cs="Times New Roman" w:hint="default"/>
      <w:sz w:val="20"/>
      <w:szCs w:val="20"/>
    </w:rPr>
  </w:style>
  <w:style w:type="character" w:customStyle="1" w:styleId="textbold0">
    <w:name w:val="textbold"/>
    <w:basedOn w:val="DefaultParagraphFont"/>
    <w:rsid w:val="005F504F"/>
  </w:style>
  <w:style w:type="character" w:customStyle="1" w:styleId="textitalics">
    <w:name w:val="textitalics"/>
    <w:basedOn w:val="DefaultParagraphFont"/>
    <w:rsid w:val="005F504F"/>
  </w:style>
  <w:style w:type="character" w:customStyle="1" w:styleId="cardtextsmallCharChar">
    <w:name w:val="card text small Char Char"/>
    <w:basedOn w:val="DefaultParagraphFont"/>
    <w:rsid w:val="005F504F"/>
    <w:rPr>
      <w:rFonts w:ascii="Arial Narrow" w:hAnsi="Arial Narrow" w:cs="Times New Roman" w:hint="default"/>
      <w:sz w:val="16"/>
    </w:rPr>
  </w:style>
  <w:style w:type="character" w:customStyle="1" w:styleId="reportbody1">
    <w:name w:val="reportbody1"/>
    <w:basedOn w:val="DefaultParagraphFont"/>
    <w:rsid w:val="005F504F"/>
    <w:rPr>
      <w:rFonts w:ascii="Tahoma" w:hAnsi="Tahoma" w:cs="Tahoma" w:hint="default"/>
      <w:color w:val="000000"/>
      <w:sz w:val="14"/>
      <w:szCs w:val="14"/>
    </w:rPr>
  </w:style>
  <w:style w:type="character" w:customStyle="1" w:styleId="UNDERLINECharChar0">
    <w:name w:val="UNDERLINE Char Char"/>
    <w:rsid w:val="005F504F"/>
    <w:rPr>
      <w:bCs/>
      <w:kern w:val="28"/>
      <w:szCs w:val="32"/>
      <w:u w:val="single"/>
    </w:rPr>
  </w:style>
  <w:style w:type="character" w:customStyle="1" w:styleId="Bold12">
    <w:name w:val="Bold12"/>
    <w:uiPriority w:val="1"/>
    <w:qFormat/>
    <w:rsid w:val="005F504F"/>
    <w:rPr>
      <w:rFonts w:ascii="Times New Roman" w:hAnsi="Times New Roman" w:cs="Times New Roman" w:hint="default"/>
      <w:b/>
      <w:bCs w:val="0"/>
      <w:sz w:val="24"/>
    </w:rPr>
  </w:style>
  <w:style w:type="character" w:customStyle="1" w:styleId="NotBold10Final">
    <w:name w:val="NotBold10Final"/>
    <w:uiPriority w:val="1"/>
    <w:qFormat/>
    <w:rsid w:val="005F504F"/>
    <w:rPr>
      <w:rFonts w:ascii="Times New Roman" w:hAnsi="Times New Roman" w:cs="Times New Roman" w:hint="default"/>
      <w:b w:val="0"/>
      <w:bCs w:val="0"/>
      <w:i w:val="0"/>
      <w:iCs w:val="0"/>
      <w:sz w:val="20"/>
    </w:rPr>
  </w:style>
  <w:style w:type="character" w:customStyle="1" w:styleId="gsstx">
    <w:name w:val="gsstx"/>
    <w:rsid w:val="005F504F"/>
  </w:style>
  <w:style w:type="character" w:customStyle="1" w:styleId="StyleBox12ptBold">
    <w:name w:val="Style Box + 12 pt Bold"/>
    <w:basedOn w:val="DefaultParagraphFont"/>
    <w:rsid w:val="005F504F"/>
    <w:rPr>
      <w:rFonts w:ascii="Georgia" w:hAnsi="Georgia" w:hint="default"/>
      <w:b/>
      <w:bCs/>
      <w:sz w:val="22"/>
      <w:u w:val="single"/>
      <w:bdr w:val="none" w:sz="0" w:space="0" w:color="auto" w:frame="1"/>
    </w:rPr>
  </w:style>
  <w:style w:type="character" w:customStyle="1" w:styleId="StyleBox12pt">
    <w:name w:val="Style Box + 12 pt"/>
    <w:basedOn w:val="DefaultParagraphFont"/>
    <w:rsid w:val="005F504F"/>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5F504F"/>
    <w:rPr>
      <w:rFonts w:ascii="Georgia" w:hAnsi="Georgia" w:cs="Calibri"/>
      <w:b w:val="0"/>
      <w:bCs/>
      <w:i/>
      <w:iCs/>
      <w:sz w:val="22"/>
      <w:u w:val="single"/>
      <w:bdr w:val="none" w:sz="0" w:space="0" w:color="auto" w:frame="1"/>
    </w:rPr>
  </w:style>
  <w:style w:type="character" w:customStyle="1" w:styleId="bcktital">
    <w:name w:val="bckt_ital"/>
    <w:rsid w:val="005F504F"/>
  </w:style>
  <w:style w:type="character" w:customStyle="1" w:styleId="StyleGaramondText1">
    <w:name w:val="Style Garamond Text 1"/>
    <w:basedOn w:val="DefaultParagraphFont"/>
    <w:rsid w:val="005F504F"/>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5F504F"/>
    <w:rPr>
      <w:rFonts w:ascii="Georgia" w:hAnsi="Georgia" w:hint="default"/>
      <w:color w:val="0D0D0D" w:themeColor="text1" w:themeTint="F2"/>
      <w:sz w:val="22"/>
      <w:u w:val="single"/>
    </w:rPr>
  </w:style>
  <w:style w:type="character" w:customStyle="1" w:styleId="CardChar2">
    <w:name w:val="Card Char2"/>
    <w:basedOn w:val="DefaultParagraphFont"/>
    <w:rsid w:val="005F504F"/>
    <w:rPr>
      <w:rFonts w:ascii="Times New Roman" w:eastAsia="Times New Roman" w:hAnsi="Times New Roman" w:cs="Times New Roman" w:hint="default"/>
      <w:bCs/>
      <w:color w:val="000000"/>
      <w:sz w:val="20"/>
      <w:szCs w:val="20"/>
    </w:rPr>
  </w:style>
  <w:style w:type="character" w:customStyle="1" w:styleId="A13">
    <w:name w:val="A13"/>
    <w:rsid w:val="005F504F"/>
    <w:rPr>
      <w:rFonts w:ascii="Baskerville" w:hAnsi="Baskerville" w:cs="Baskerville" w:hint="default"/>
      <w:color w:val="000000"/>
      <w:sz w:val="106"/>
      <w:szCs w:val="106"/>
    </w:rPr>
  </w:style>
  <w:style w:type="character" w:customStyle="1" w:styleId="A17">
    <w:name w:val="A17"/>
    <w:rsid w:val="005F504F"/>
    <w:rPr>
      <w:rFonts w:ascii="Baskerville" w:hAnsi="Baskerville" w:cs="Baskerville" w:hint="default"/>
      <w:color w:val="000000"/>
      <w:sz w:val="12"/>
      <w:szCs w:val="12"/>
    </w:rPr>
  </w:style>
  <w:style w:type="character" w:customStyle="1" w:styleId="A14">
    <w:name w:val="A14"/>
    <w:rsid w:val="005F504F"/>
    <w:rPr>
      <w:rFonts w:ascii="Frutiger 45 Light" w:hAnsi="Frutiger 45 Light" w:cs="Frutiger 45 Light" w:hint="default"/>
      <w:b/>
      <w:bCs/>
      <w:i/>
      <w:iCs/>
      <w:color w:val="000000"/>
      <w:sz w:val="36"/>
      <w:szCs w:val="36"/>
    </w:rPr>
  </w:style>
  <w:style w:type="character" w:customStyle="1" w:styleId="A200">
    <w:name w:val="A20"/>
    <w:rsid w:val="005F504F"/>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5F504F"/>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5F504F"/>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5F504F"/>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5F504F"/>
    <w:rPr>
      <w:rFonts w:ascii="Arial" w:hAnsi="Arial" w:cs="Arial" w:hint="default"/>
      <w:b/>
      <w:bCs/>
      <w:sz w:val="24"/>
      <w:szCs w:val="26"/>
      <w:lang w:val="en-US" w:eastAsia="en-US" w:bidi="ar-SA"/>
    </w:rPr>
  </w:style>
  <w:style w:type="character" w:customStyle="1" w:styleId="brief-smalltext0">
    <w:name w:val="brief-smalltext"/>
    <w:basedOn w:val="DefaultParagraphFont"/>
    <w:rsid w:val="005F504F"/>
  </w:style>
  <w:style w:type="character" w:customStyle="1" w:styleId="style52">
    <w:name w:val="style5"/>
    <w:basedOn w:val="DefaultParagraphFont"/>
    <w:rsid w:val="005F504F"/>
  </w:style>
  <w:style w:type="character" w:customStyle="1" w:styleId="TagCharCharCharCharCharChar">
    <w:name w:val="Tag Char Char Char Char Char Char"/>
    <w:rsid w:val="005F504F"/>
    <w:rPr>
      <w:rFonts w:ascii="Arial" w:hAnsi="Arial" w:cs="Arial" w:hint="default"/>
      <w:b/>
      <w:bCs/>
      <w:sz w:val="24"/>
      <w:szCs w:val="26"/>
      <w:lang w:val="en-US" w:eastAsia="en-US" w:bidi="ar-SA"/>
    </w:rPr>
  </w:style>
  <w:style w:type="character" w:customStyle="1" w:styleId="pmterms2">
    <w:name w:val="pmterms2"/>
    <w:basedOn w:val="DefaultParagraphFont"/>
    <w:rsid w:val="005F504F"/>
  </w:style>
  <w:style w:type="character" w:customStyle="1" w:styleId="pmterms3">
    <w:name w:val="pmterms3"/>
    <w:basedOn w:val="DefaultParagraphFont"/>
    <w:rsid w:val="005F504F"/>
  </w:style>
  <w:style w:type="character" w:customStyle="1" w:styleId="interiorheadline">
    <w:name w:val="interiorheadline"/>
    <w:basedOn w:val="DefaultParagraphFont"/>
    <w:rsid w:val="005F504F"/>
  </w:style>
  <w:style w:type="character" w:customStyle="1" w:styleId="Heading31CharCharCharChar1">
    <w:name w:val="Heading 31 Char Char Char Char1"/>
    <w:rsid w:val="005F504F"/>
    <w:rPr>
      <w:rFonts w:ascii="Arial" w:hAnsi="Arial" w:cs="Arial" w:hint="default"/>
      <w:b/>
      <w:bCs/>
      <w:sz w:val="24"/>
      <w:szCs w:val="26"/>
      <w:lang w:val="en-US" w:eastAsia="en-US" w:bidi="ar-SA"/>
    </w:rPr>
  </w:style>
  <w:style w:type="character" w:customStyle="1" w:styleId="Heading31CharCharChar">
    <w:name w:val="Heading 31 Char Char Char"/>
    <w:rsid w:val="005F504F"/>
    <w:rPr>
      <w:rFonts w:ascii="Arial" w:hAnsi="Arial" w:cs="Arial" w:hint="default"/>
      <w:b/>
      <w:bCs/>
      <w:sz w:val="24"/>
      <w:szCs w:val="26"/>
      <w:lang w:val="en-US" w:eastAsia="en-US" w:bidi="ar-SA"/>
    </w:rPr>
  </w:style>
  <w:style w:type="character" w:customStyle="1" w:styleId="CharChar33">
    <w:name w:val="Char Char33"/>
    <w:rsid w:val="005F504F"/>
    <w:rPr>
      <w:rFonts w:ascii="Arial" w:hAnsi="Arial" w:cs="Arial" w:hint="default"/>
      <w:b/>
      <w:bCs/>
      <w:szCs w:val="32"/>
      <w:lang w:val="en-US" w:eastAsia="en-US" w:bidi="ar-SA"/>
    </w:rPr>
  </w:style>
  <w:style w:type="character" w:customStyle="1" w:styleId="CharChar117">
    <w:name w:val="Char Char117"/>
    <w:rsid w:val="005F504F"/>
    <w:rPr>
      <w:rFonts w:ascii="Arial" w:hAnsi="Arial" w:cs="Arial" w:hint="default"/>
      <w:bCs/>
      <w:szCs w:val="26"/>
      <w:u w:val="single"/>
      <w:lang w:val="en-US" w:eastAsia="en-US" w:bidi="ar-SA"/>
    </w:rPr>
  </w:style>
  <w:style w:type="character" w:customStyle="1" w:styleId="prnewsspan">
    <w:name w:val="prnews_span"/>
    <w:basedOn w:val="DefaultParagraphFont"/>
    <w:rsid w:val="005F504F"/>
  </w:style>
  <w:style w:type="table" w:customStyle="1" w:styleId="ColorfulGrid-Accent11">
    <w:name w:val="Colorful Grid - Accent 11"/>
    <w:basedOn w:val="TableNormal"/>
    <w:uiPriority w:val="29"/>
    <w:semiHidden/>
    <w:rsid w:val="005F504F"/>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
    <w:name w:val="Table Grid1"/>
    <w:basedOn w:val="TableNormal"/>
    <w:rsid w:val="005F504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5F504F"/>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5F504F"/>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5F504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5F504F"/>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5F504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5F504F"/>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5F504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5F504F"/>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5F504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5F504F"/>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5F504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5F504F"/>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5F504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5F504F"/>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5F504F"/>
    <w:rPr>
      <w:rFonts w:ascii="Calibri" w:eastAsia="MS Mincho" w:hAnsi="Calibri"/>
      <w:u w:val="single"/>
    </w:rPr>
  </w:style>
  <w:style w:type="paragraph" w:customStyle="1" w:styleId="BoldandUnderlineCharChar1Char">
    <w:name w:val="Bold and Underline Char Char1 Char"/>
    <w:basedOn w:val="Normal"/>
    <w:link w:val="BoldandUnderlineCharChar1CharChar"/>
    <w:qFormat/>
    <w:rsid w:val="005F504F"/>
    <w:rPr>
      <w:rFonts w:eastAsia="MS Mincho"/>
      <w:b/>
      <w:u w:val="single"/>
    </w:rPr>
  </w:style>
  <w:style w:type="character" w:customStyle="1" w:styleId="BoldandUnderlineCharChar1CharChar">
    <w:name w:val="Bold and Underline Char Char1 Char Char"/>
    <w:basedOn w:val="DefaultParagraphFont"/>
    <w:link w:val="BoldandUnderlineCharChar1Char"/>
    <w:rsid w:val="005F504F"/>
    <w:rPr>
      <w:rFonts w:ascii="Calibri" w:eastAsia="MS Mincho" w:hAnsi="Calibri"/>
      <w:b/>
      <w:u w:val="single"/>
    </w:rPr>
  </w:style>
  <w:style w:type="character" w:customStyle="1" w:styleId="SubtitleChar2">
    <w:name w:val="Subtitle Char2"/>
    <w:basedOn w:val="DefaultParagraphFont"/>
    <w:uiPriority w:val="11"/>
    <w:rsid w:val="005F504F"/>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5F504F"/>
  </w:style>
  <w:style w:type="character" w:customStyle="1" w:styleId="m1575249786560259391gmail-style13ptbold">
    <w:name w:val="m_1575249786560259391gmail-style13ptbold"/>
    <w:basedOn w:val="DefaultParagraphFont"/>
    <w:rsid w:val="005F504F"/>
  </w:style>
  <w:style w:type="paragraph" w:customStyle="1" w:styleId="m-8120030040935583278gmail-msonospacing">
    <w:name w:val="m_-8120030040935583278gmail-msonospacing"/>
    <w:basedOn w:val="Normal"/>
    <w:qFormat/>
    <w:rsid w:val="005F504F"/>
    <w:pPr>
      <w:spacing w:before="100" w:beforeAutospacing="1" w:after="100" w:afterAutospacing="1"/>
    </w:pPr>
    <w:rPr>
      <w:rFonts w:eastAsia="Times New Roman"/>
      <w:sz w:val="24"/>
    </w:rPr>
  </w:style>
  <w:style w:type="character" w:customStyle="1" w:styleId="m-8120030040935583278gmail-style13ptbold">
    <w:name w:val="m_-8120030040935583278gmail-style13ptbold"/>
    <w:basedOn w:val="DefaultParagraphFont"/>
    <w:rsid w:val="005F504F"/>
  </w:style>
  <w:style w:type="character" w:customStyle="1" w:styleId="m-8120030040935583278gmail-styleunderline">
    <w:name w:val="m_-8120030040935583278gmail-styleunderline"/>
    <w:basedOn w:val="DefaultParagraphFont"/>
    <w:rsid w:val="005F504F"/>
  </w:style>
  <w:style w:type="character" w:customStyle="1" w:styleId="m3640724044946509868gmail-m-753298044461936151gmail-style13ptbold">
    <w:name w:val="m_3640724044946509868gmail-m_-753298044461936151gmail-style13ptbold"/>
    <w:basedOn w:val="DefaultParagraphFont"/>
    <w:rsid w:val="005F504F"/>
  </w:style>
  <w:style w:type="character" w:customStyle="1" w:styleId="m3640724044946509868gmail-m-753298044461936151gmail-styleunderline">
    <w:name w:val="m_3640724044946509868gmail-m_-753298044461936151gmail-styleunderline"/>
    <w:basedOn w:val="DefaultParagraphFont"/>
    <w:rsid w:val="005F504F"/>
  </w:style>
  <w:style w:type="character" w:customStyle="1" w:styleId="m6193703118997007224gmail-style13ptbold">
    <w:name w:val="m_6193703118997007224gmail-style13ptbold"/>
    <w:basedOn w:val="DefaultParagraphFont"/>
    <w:rsid w:val="005F504F"/>
  </w:style>
  <w:style w:type="character" w:customStyle="1" w:styleId="m6193703118997007224gmail-styleunderline">
    <w:name w:val="m_6193703118997007224gmail-styleunderline"/>
    <w:basedOn w:val="DefaultParagraphFont"/>
    <w:rsid w:val="005F504F"/>
  </w:style>
  <w:style w:type="character" w:customStyle="1" w:styleId="m-1239616313416637319gmail-style13ptbold">
    <w:name w:val="m_-1239616313416637319gmail-style13ptbold"/>
    <w:basedOn w:val="DefaultParagraphFont"/>
    <w:rsid w:val="005F504F"/>
  </w:style>
  <w:style w:type="character" w:customStyle="1" w:styleId="m-1239616313416637319gmail-styleunderline">
    <w:name w:val="m_-1239616313416637319gmail-styleunderline"/>
    <w:basedOn w:val="DefaultParagraphFont"/>
    <w:rsid w:val="005F504F"/>
  </w:style>
  <w:style w:type="paragraph" w:customStyle="1" w:styleId="m-5451374272084387600gmail-msonormal">
    <w:name w:val="m_-5451374272084387600gmail-msonormal"/>
    <w:basedOn w:val="Normal"/>
    <w:qFormat/>
    <w:rsid w:val="005F504F"/>
    <w:pPr>
      <w:spacing w:before="100" w:beforeAutospacing="1" w:after="100" w:afterAutospacing="1"/>
    </w:pPr>
    <w:rPr>
      <w:rFonts w:eastAsia="Times New Roman"/>
      <w:sz w:val="24"/>
    </w:rPr>
  </w:style>
  <w:style w:type="character" w:customStyle="1" w:styleId="m-5451374272084387600gmail-style13ptbold">
    <w:name w:val="m_-5451374272084387600gmail-style13ptbold"/>
    <w:basedOn w:val="DefaultParagraphFont"/>
    <w:rsid w:val="005F504F"/>
  </w:style>
  <w:style w:type="character" w:customStyle="1" w:styleId="m-5451374272084387600gmail-styleunderline">
    <w:name w:val="m_-5451374272084387600gmail-styleunderline"/>
    <w:basedOn w:val="DefaultParagraphFont"/>
    <w:rsid w:val="005F504F"/>
  </w:style>
  <w:style w:type="character" w:customStyle="1" w:styleId="standardtext1b">
    <w:name w:val="standardtext1b"/>
    <w:basedOn w:val="DefaultParagraphFont"/>
    <w:rsid w:val="005F504F"/>
  </w:style>
  <w:style w:type="character" w:customStyle="1" w:styleId="postsubtitle">
    <w:name w:val="post_subtitle"/>
    <w:basedOn w:val="DefaultParagraphFont"/>
    <w:rsid w:val="005F504F"/>
  </w:style>
  <w:style w:type="character" w:customStyle="1" w:styleId="m8349405746915611004gmail-styleunderline">
    <w:name w:val="m_8349405746915611004gmail-styleunderline"/>
    <w:basedOn w:val="DefaultParagraphFont"/>
    <w:rsid w:val="005F504F"/>
  </w:style>
  <w:style w:type="character" w:customStyle="1" w:styleId="m-8890476860932431250gmail-styleunderline">
    <w:name w:val="m_-8890476860932431250gmail-styleunderline"/>
    <w:basedOn w:val="DefaultParagraphFont"/>
    <w:rsid w:val="005F504F"/>
  </w:style>
  <w:style w:type="character" w:customStyle="1" w:styleId="m-7985672042231231606gmail-style13ptbold">
    <w:name w:val="m_-7985672042231231606gmail-style13ptbold"/>
    <w:basedOn w:val="DefaultParagraphFont"/>
    <w:rsid w:val="005F504F"/>
  </w:style>
  <w:style w:type="character" w:customStyle="1" w:styleId="m-7985672042231231606gmail-styleunderline">
    <w:name w:val="m_-7985672042231231606gmail-styleunderline"/>
    <w:basedOn w:val="DefaultParagraphFont"/>
    <w:rsid w:val="005F504F"/>
  </w:style>
  <w:style w:type="paragraph" w:customStyle="1" w:styleId="StylecardArialNarrow9pt">
    <w:name w:val="Style card + Arial Narrow 9 pt"/>
    <w:basedOn w:val="Normal"/>
    <w:link w:val="StylecardArialNarrow9ptChar"/>
    <w:qFormat/>
    <w:rsid w:val="005F504F"/>
    <w:pPr>
      <w:ind w:left="288" w:right="288"/>
    </w:pPr>
    <w:rPr>
      <w:rFonts w:eastAsia="Times New Roman"/>
      <w:sz w:val="16"/>
    </w:rPr>
  </w:style>
  <w:style w:type="character" w:customStyle="1" w:styleId="StylecardArialNarrow9ptChar">
    <w:name w:val="Style card + Arial Narrow 9 pt Char"/>
    <w:link w:val="StylecardArialNarrow9pt"/>
    <w:rsid w:val="005F504F"/>
    <w:rPr>
      <w:rFonts w:ascii="Calibri" w:eastAsia="Times New Roman" w:hAnsi="Calibri"/>
      <w:sz w:val="16"/>
    </w:rPr>
  </w:style>
  <w:style w:type="character" w:customStyle="1" w:styleId="StyleunderlineArialNarrow9pt">
    <w:name w:val="Style underline + Arial Narrow 9 pt"/>
    <w:basedOn w:val="underline"/>
    <w:rsid w:val="005F504F"/>
    <w:rPr>
      <w:rFonts w:ascii="Calibri" w:hAnsi="Calibri"/>
      <w:b/>
      <w:iCs/>
      <w:sz w:val="20"/>
      <w:u w:val="single"/>
    </w:rPr>
  </w:style>
  <w:style w:type="character" w:customStyle="1" w:styleId="StyleMinimizeCharArialNarrow9pt">
    <w:name w:val="Style Minimize Char + Arial Narrow 9 pt"/>
    <w:basedOn w:val="MinimizeChar"/>
    <w:rsid w:val="005F504F"/>
    <w:rPr>
      <w:rFonts w:ascii="Arial" w:eastAsia="Times New Roman" w:hAnsi="Arial"/>
      <w:color w:val="000000"/>
      <w:sz w:val="20"/>
      <w:szCs w:val="20"/>
      <w:lang w:val="en-US" w:eastAsia="en-US" w:bidi="ar-SA"/>
    </w:rPr>
  </w:style>
  <w:style w:type="character" w:customStyle="1" w:styleId="Bodytext5">
    <w:name w:val="Body text_"/>
    <w:basedOn w:val="DefaultParagraphFont"/>
    <w:rsid w:val="005F504F"/>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5F504F"/>
    <w:pPr>
      <w:spacing w:before="100" w:beforeAutospacing="1" w:after="100" w:afterAutospacing="1"/>
    </w:pPr>
    <w:rPr>
      <w:rFonts w:eastAsia="Times New Roman"/>
      <w:sz w:val="24"/>
    </w:rPr>
  </w:style>
  <w:style w:type="paragraph" w:customStyle="1" w:styleId="CardText20">
    <w:name w:val="Card Text2"/>
    <w:basedOn w:val="Normal"/>
    <w:uiPriority w:val="4"/>
    <w:qFormat/>
    <w:rsid w:val="005F504F"/>
    <w:pPr>
      <w:ind w:left="288" w:right="288"/>
    </w:pPr>
    <w:rPr>
      <w:sz w:val="16"/>
    </w:rPr>
  </w:style>
  <w:style w:type="character" w:customStyle="1" w:styleId="StyletinyBoldChar">
    <w:name w:val="Style tiny + Bold Char"/>
    <w:basedOn w:val="tinyChar"/>
    <w:link w:val="StyletinyBold"/>
    <w:locked/>
    <w:rsid w:val="005F504F"/>
    <w:rPr>
      <w:rFonts w:ascii="Georgia" w:eastAsia="Malgun Gothic" w:hAnsi="Georgia" w:cs="Times New Roman"/>
      <w:bCs/>
      <w:sz w:val="12"/>
      <w:szCs w:val="24"/>
      <w:lang w:eastAsia="ko-KR"/>
    </w:rPr>
  </w:style>
  <w:style w:type="paragraph" w:customStyle="1" w:styleId="StyletinyBold">
    <w:name w:val="Style tiny + Bold"/>
    <w:basedOn w:val="tiny"/>
    <w:link w:val="StyletinyBoldChar"/>
    <w:qFormat/>
    <w:rsid w:val="005F504F"/>
    <w:rPr>
      <w:rFonts w:ascii="Georgia" w:hAnsi="Georgia"/>
      <w:bCs/>
      <w:lang w:eastAsia="ko-KR"/>
    </w:rPr>
  </w:style>
  <w:style w:type="character" w:customStyle="1" w:styleId="m-7723935538954412833gmail-styleunderline">
    <w:name w:val="m_-7723935538954412833gmail-styleunderline"/>
    <w:basedOn w:val="DefaultParagraphFont"/>
    <w:rsid w:val="005F504F"/>
  </w:style>
  <w:style w:type="character" w:customStyle="1" w:styleId="m8315103747088905037gmail-style13ptbold">
    <w:name w:val="m_8315103747088905037gmail-style13ptbold"/>
    <w:basedOn w:val="DefaultParagraphFont"/>
    <w:rsid w:val="005F504F"/>
  </w:style>
  <w:style w:type="character" w:customStyle="1" w:styleId="m8315103747088905037gmail-styleunderline">
    <w:name w:val="m_8315103747088905037gmail-styleunderline"/>
    <w:basedOn w:val="DefaultParagraphFont"/>
    <w:rsid w:val="005F504F"/>
  </w:style>
  <w:style w:type="character" w:customStyle="1" w:styleId="m-5918764401038664981gmail-heading4char">
    <w:name w:val="m_-5918764401038664981gmail-heading4char"/>
    <w:basedOn w:val="DefaultParagraphFont"/>
    <w:rsid w:val="005F504F"/>
  </w:style>
  <w:style w:type="character" w:customStyle="1" w:styleId="m-5918764401038664981gmail-styleunderline">
    <w:name w:val="m_-5918764401038664981gmail-styleunderline"/>
    <w:basedOn w:val="DefaultParagraphFont"/>
    <w:rsid w:val="005F504F"/>
  </w:style>
  <w:style w:type="character" w:customStyle="1" w:styleId="SmallFont5pt">
    <w:name w:val="Small Font (5 pt)"/>
    <w:rsid w:val="005F504F"/>
    <w:rPr>
      <w:sz w:val="10"/>
    </w:rPr>
  </w:style>
  <w:style w:type="character" w:customStyle="1" w:styleId="11">
    <w:name w:val="11"/>
    <w:rsid w:val="005F504F"/>
    <w:rPr>
      <w:rFonts w:ascii="Arial" w:hAnsi="Arial" w:cs="Arial" w:hint="default"/>
      <w:bCs/>
      <w:sz w:val="20"/>
      <w:u w:val="single"/>
      <w:lang w:val="en-US" w:eastAsia="en-US" w:bidi="ar-SA"/>
    </w:rPr>
  </w:style>
  <w:style w:type="paragraph" w:customStyle="1" w:styleId="card2">
    <w:name w:val="%card"/>
    <w:basedOn w:val="Normal"/>
    <w:link w:val="cardChar3"/>
    <w:qFormat/>
    <w:rsid w:val="005F504F"/>
    <w:pPr>
      <w:ind w:left="288" w:right="288"/>
    </w:pPr>
    <w:rPr>
      <w:rFonts w:ascii="Times New Roman" w:eastAsia="Times New Roman" w:hAnsi="Times New Roman"/>
      <w:sz w:val="20"/>
      <w:szCs w:val="20"/>
    </w:rPr>
  </w:style>
  <w:style w:type="character" w:customStyle="1" w:styleId="cardChar3">
    <w:name w:val="%card Char"/>
    <w:link w:val="card2"/>
    <w:rsid w:val="005F504F"/>
    <w:rPr>
      <w:rFonts w:ascii="Times New Roman" w:eastAsia="Times New Roman" w:hAnsi="Times New Roman"/>
      <w:sz w:val="20"/>
      <w:szCs w:val="20"/>
    </w:rPr>
  </w:style>
  <w:style w:type="paragraph" w:customStyle="1" w:styleId="Citation0">
    <w:name w:val="Citation"/>
    <w:basedOn w:val="Normal"/>
    <w:autoRedefine/>
    <w:uiPriority w:val="1"/>
    <w:qFormat/>
    <w:rsid w:val="005F504F"/>
    <w:rPr>
      <w:rFonts w:asciiTheme="minorHAnsi" w:hAnsiTheme="minorHAnsi"/>
      <w:u w:val="single"/>
    </w:rPr>
  </w:style>
  <w:style w:type="character" w:customStyle="1" w:styleId="titlechar0">
    <w:name w:val="titlechar"/>
    <w:basedOn w:val="DefaultParagraphFont"/>
    <w:rsid w:val="005F504F"/>
  </w:style>
  <w:style w:type="character" w:customStyle="1" w:styleId="vm-hook">
    <w:name w:val="vm-hook"/>
    <w:basedOn w:val="DefaultParagraphFont"/>
    <w:rsid w:val="005F504F"/>
  </w:style>
  <w:style w:type="character" w:customStyle="1" w:styleId="dfm-title">
    <w:name w:val="dfm-title"/>
    <w:basedOn w:val="DefaultParagraphFont"/>
    <w:rsid w:val="005F504F"/>
  </w:style>
  <w:style w:type="character" w:customStyle="1" w:styleId="StyleLatinBodyCalibri8pt">
    <w:name w:val="Style (Latin) +Body (Calibri) 8 pt"/>
    <w:basedOn w:val="DefaultParagraphFont"/>
    <w:rsid w:val="005F504F"/>
    <w:rPr>
      <w:rFonts w:asciiTheme="minorHAnsi" w:hAnsiTheme="minorHAnsi"/>
      <w:sz w:val="22"/>
    </w:rPr>
  </w:style>
  <w:style w:type="character" w:customStyle="1" w:styleId="ListLabel12">
    <w:name w:val="ListLabel 12"/>
    <w:qFormat/>
    <w:rsid w:val="005F504F"/>
    <w:rPr>
      <w:strike w:val="0"/>
      <w:dstrike w:val="0"/>
      <w:color w:val="000000"/>
      <w:spacing w:val="0"/>
      <w:w w:val="100"/>
      <w:sz w:val="16"/>
      <w:lang w:val="en-US"/>
    </w:rPr>
  </w:style>
  <w:style w:type="character" w:customStyle="1" w:styleId="ListLabel11">
    <w:name w:val="ListLabel 11"/>
    <w:qFormat/>
    <w:rsid w:val="005F504F"/>
    <w:rPr>
      <w:strike w:val="0"/>
      <w:dstrike w:val="0"/>
      <w:color w:val="000000"/>
      <w:spacing w:val="70"/>
      <w:w w:val="100"/>
      <w:sz w:val="16"/>
      <w:lang w:val="en-US"/>
    </w:rPr>
  </w:style>
  <w:style w:type="character" w:customStyle="1" w:styleId="ListLabel10">
    <w:name w:val="ListLabel 10"/>
    <w:qFormat/>
    <w:rsid w:val="005F504F"/>
    <w:rPr>
      <w:strike w:val="0"/>
      <w:dstrike w:val="0"/>
      <w:color w:val="000000"/>
      <w:spacing w:val="0"/>
      <w:w w:val="100"/>
      <w:sz w:val="18"/>
      <w:lang w:val="en-US"/>
    </w:rPr>
  </w:style>
  <w:style w:type="character" w:customStyle="1" w:styleId="ListLabel9">
    <w:name w:val="ListLabel 9"/>
    <w:qFormat/>
    <w:rsid w:val="005F504F"/>
    <w:rPr>
      <w:strike w:val="0"/>
      <w:dstrike w:val="0"/>
      <w:color w:val="000000"/>
      <w:spacing w:val="0"/>
      <w:w w:val="100"/>
      <w:sz w:val="21"/>
      <w:lang w:val="en-US"/>
    </w:rPr>
  </w:style>
  <w:style w:type="character" w:customStyle="1" w:styleId="ListLabel8">
    <w:name w:val="ListLabel 8"/>
    <w:qFormat/>
    <w:rsid w:val="005F504F"/>
    <w:rPr>
      <w:strike w:val="0"/>
      <w:dstrike w:val="0"/>
      <w:color w:val="000000"/>
      <w:spacing w:val="0"/>
      <w:w w:val="100"/>
      <w:sz w:val="20"/>
      <w:lang w:val="en-US"/>
    </w:rPr>
  </w:style>
  <w:style w:type="character" w:customStyle="1" w:styleId="ListLabel7">
    <w:name w:val="ListLabel 7"/>
    <w:qFormat/>
    <w:rsid w:val="005F504F"/>
    <w:rPr>
      <w:strike w:val="0"/>
      <w:dstrike w:val="0"/>
      <w:color w:val="000000"/>
      <w:spacing w:val="0"/>
      <w:w w:val="100"/>
      <w:sz w:val="20"/>
      <w:lang w:val="en-US"/>
    </w:rPr>
  </w:style>
  <w:style w:type="character" w:customStyle="1" w:styleId="ListLabel6">
    <w:name w:val="ListLabel 6"/>
    <w:qFormat/>
    <w:rsid w:val="005F504F"/>
    <w:rPr>
      <w:i/>
      <w:strike w:val="0"/>
      <w:dstrike w:val="0"/>
      <w:color w:val="000000"/>
      <w:spacing w:val="0"/>
      <w:w w:val="100"/>
      <w:sz w:val="20"/>
      <w:lang w:val="en-US"/>
    </w:rPr>
  </w:style>
  <w:style w:type="character" w:customStyle="1" w:styleId="ListLabel5">
    <w:name w:val="ListLabel 5"/>
    <w:qFormat/>
    <w:rsid w:val="005F504F"/>
    <w:rPr>
      <w:strike w:val="0"/>
      <w:dstrike w:val="0"/>
      <w:color w:val="000000"/>
      <w:spacing w:val="0"/>
      <w:w w:val="100"/>
      <w:sz w:val="20"/>
      <w:lang w:val="en-US"/>
    </w:rPr>
  </w:style>
  <w:style w:type="character" w:customStyle="1" w:styleId="ListLabel4">
    <w:name w:val="ListLabel 4"/>
    <w:qFormat/>
    <w:rsid w:val="005F504F"/>
    <w:rPr>
      <w:strike w:val="0"/>
      <w:dstrike w:val="0"/>
      <w:color w:val="000000"/>
      <w:spacing w:val="0"/>
      <w:w w:val="100"/>
      <w:sz w:val="19"/>
      <w:lang w:val="en-US"/>
    </w:rPr>
  </w:style>
  <w:style w:type="character" w:customStyle="1" w:styleId="ListLabel3">
    <w:name w:val="ListLabel 3"/>
    <w:qFormat/>
    <w:rsid w:val="005F504F"/>
    <w:rPr>
      <w:i/>
      <w:strike w:val="0"/>
      <w:dstrike w:val="0"/>
      <w:color w:val="000000"/>
      <w:spacing w:val="0"/>
      <w:w w:val="100"/>
      <w:sz w:val="20"/>
      <w:lang w:val="en-US"/>
    </w:rPr>
  </w:style>
  <w:style w:type="character" w:customStyle="1" w:styleId="ListLabel2">
    <w:name w:val="ListLabel 2"/>
    <w:qFormat/>
    <w:rsid w:val="005F504F"/>
    <w:rPr>
      <w:strike w:val="0"/>
      <w:dstrike w:val="0"/>
      <w:color w:val="000000"/>
      <w:spacing w:val="0"/>
      <w:w w:val="100"/>
      <w:sz w:val="20"/>
      <w:lang w:val="en-US"/>
    </w:rPr>
  </w:style>
  <w:style w:type="character" w:customStyle="1" w:styleId="ListLabel1">
    <w:name w:val="ListLabel 1"/>
    <w:qFormat/>
    <w:rsid w:val="005F504F"/>
    <w:rPr>
      <w:i/>
      <w:strike w:val="0"/>
      <w:dstrike w:val="0"/>
      <w:color w:val="000000"/>
      <w:spacing w:val="0"/>
      <w:w w:val="100"/>
      <w:sz w:val="18"/>
      <w:lang w:val="en-US"/>
    </w:rPr>
  </w:style>
  <w:style w:type="character" w:customStyle="1" w:styleId="tabtitle">
    <w:name w:val="tabtitle"/>
    <w:basedOn w:val="DefaultParagraphFont"/>
    <w:qFormat/>
    <w:rsid w:val="005F504F"/>
    <w:rPr>
      <w:rFonts w:cs="Times New Roman"/>
    </w:rPr>
  </w:style>
  <w:style w:type="character" w:customStyle="1" w:styleId="resultbodysmallitalic">
    <w:name w:val="resultbodysmallitalic"/>
    <w:basedOn w:val="DefaultParagraphFont"/>
    <w:qFormat/>
    <w:rsid w:val="005F504F"/>
    <w:rPr>
      <w:rFonts w:cs="Times New Roman"/>
    </w:rPr>
  </w:style>
  <w:style w:type="character" w:customStyle="1" w:styleId="resultpron">
    <w:name w:val="resultpron"/>
    <w:basedOn w:val="DefaultParagraphFont"/>
    <w:qFormat/>
    <w:rsid w:val="005F504F"/>
    <w:rPr>
      <w:rFonts w:cs="Times New Roman"/>
    </w:rPr>
  </w:style>
  <w:style w:type="character" w:customStyle="1" w:styleId="NumberingSymbols">
    <w:name w:val="Numbering Symbols"/>
    <w:qFormat/>
    <w:rsid w:val="005F504F"/>
  </w:style>
  <w:style w:type="character" w:customStyle="1" w:styleId="StrongEmphasis">
    <w:name w:val="Strong Emphasis"/>
    <w:qFormat/>
    <w:rsid w:val="005F504F"/>
    <w:rPr>
      <w:b/>
      <w:bCs/>
    </w:rPr>
  </w:style>
  <w:style w:type="character" w:customStyle="1" w:styleId="senselabel">
    <w:name w:val="sense_label"/>
    <w:basedOn w:val="DefaultParagraphFont"/>
    <w:qFormat/>
    <w:rsid w:val="005F504F"/>
  </w:style>
  <w:style w:type="character" w:customStyle="1" w:styleId="HTMLTypewriter3">
    <w:name w:val="HTML Typewriter3"/>
    <w:basedOn w:val="DefaultParagraphFont"/>
    <w:qFormat/>
    <w:rsid w:val="005F504F"/>
    <w:rPr>
      <w:rFonts w:ascii="Courier New" w:eastAsia="SimSun" w:hAnsi="Courier New" w:cs="Courier New"/>
      <w:sz w:val="20"/>
      <w:szCs w:val="20"/>
    </w:rPr>
  </w:style>
  <w:style w:type="character" w:customStyle="1" w:styleId="VisitedInternetLink">
    <w:name w:val="Visited Internet Link"/>
    <w:basedOn w:val="DefaultParagraphFont"/>
    <w:rsid w:val="005F504F"/>
    <w:rPr>
      <w:color w:val="800080"/>
      <w:u w:val="single"/>
    </w:rPr>
  </w:style>
  <w:style w:type="character" w:customStyle="1" w:styleId="domtooltips">
    <w:name w:val="domtooltips"/>
    <w:basedOn w:val="DefaultParagraphFont"/>
    <w:qFormat/>
    <w:rsid w:val="005F504F"/>
  </w:style>
  <w:style w:type="paragraph" w:customStyle="1" w:styleId="Index">
    <w:name w:val="Index"/>
    <w:basedOn w:val="Normal"/>
    <w:qFormat/>
    <w:rsid w:val="005F504F"/>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5F504F"/>
    <w:pPr>
      <w:suppressAutoHyphens/>
      <w:overflowPunct w:val="0"/>
    </w:pPr>
    <w:rPr>
      <w:rFonts w:ascii="Liberation Sans" w:eastAsia="Droid Sans Fallback" w:hAnsi="Liberation Sans"/>
      <w:color w:val="00000A"/>
    </w:rPr>
  </w:style>
  <w:style w:type="paragraph" w:customStyle="1" w:styleId="FrameContents">
    <w:name w:val="Frame Contents"/>
    <w:basedOn w:val="Normal"/>
    <w:qFormat/>
    <w:rsid w:val="005F504F"/>
    <w:pPr>
      <w:suppressAutoHyphens/>
      <w:overflowPunct w:val="0"/>
    </w:pPr>
    <w:rPr>
      <w:rFonts w:ascii="Liberation Sans" w:eastAsia="Droid Sans Fallback" w:hAnsi="Liberation Sans"/>
      <w:color w:val="00000A"/>
    </w:rPr>
  </w:style>
  <w:style w:type="paragraph" w:customStyle="1" w:styleId="TAGLINE1">
    <w:name w:val="TAG LINE"/>
    <w:next w:val="Normal"/>
    <w:qFormat/>
    <w:rsid w:val="005F504F"/>
    <w:pPr>
      <w:spacing w:after="0" w:line="240" w:lineRule="auto"/>
    </w:pPr>
    <w:rPr>
      <w:rFonts w:ascii="Times New Roman" w:eastAsia="Times New Roman" w:hAnsi="Times New Roman" w:cs="Arial"/>
      <w:bCs/>
      <w:caps/>
      <w:color w:val="00000A"/>
      <w:sz w:val="20"/>
      <w:szCs w:val="20"/>
    </w:rPr>
  </w:style>
  <w:style w:type="character" w:customStyle="1" w:styleId="Heading3Char2">
    <w:name w:val="Heading 3 Char2"/>
    <w:aliases w:val="Heading 3 Char Char Char4, Char Char1, Char Char Char4"/>
    <w:basedOn w:val="DefaultParagraphFont"/>
    <w:qFormat/>
    <w:rsid w:val="005F504F"/>
    <w:rPr>
      <w:b w:val="0"/>
      <w:bCs w:val="0"/>
      <w:sz w:val="22"/>
      <w:u w:val="single"/>
    </w:rPr>
  </w:style>
  <w:style w:type="character" w:customStyle="1" w:styleId="StyleGaramond">
    <w:name w:val="Style Garamond"/>
    <w:qFormat/>
    <w:rsid w:val="005F504F"/>
    <w:rPr>
      <w:rFonts w:ascii="Garamond" w:hAnsi="Garamond" w:cs="Garamond"/>
    </w:rPr>
  </w:style>
  <w:style w:type="character" w:customStyle="1" w:styleId="StyletagGaramondChar">
    <w:name w:val="Style tag + Garamond Char"/>
    <w:qFormat/>
    <w:rsid w:val="005F504F"/>
    <w:rPr>
      <w:rFonts w:ascii="Garamond" w:hAnsi="Garamond" w:cs="Garamond"/>
      <w:b/>
      <w:bCs/>
      <w:sz w:val="24"/>
      <w:szCs w:val="24"/>
      <w:lang w:val="en-US" w:bidi="ar-SA"/>
    </w:rPr>
  </w:style>
  <w:style w:type="character" w:customStyle="1" w:styleId="StylecardGaramond12ptUnderlineChar">
    <w:name w:val="Style card + Garamond 12 pt Underline Char"/>
    <w:qFormat/>
    <w:rsid w:val="005F504F"/>
    <w:rPr>
      <w:rFonts w:ascii="Garamond" w:hAnsi="Garamond" w:cs="Garamond"/>
      <w:sz w:val="24"/>
      <w:szCs w:val="24"/>
      <w:u w:val="single"/>
      <w:lang w:val="en-US" w:bidi="ar-SA"/>
    </w:rPr>
  </w:style>
  <w:style w:type="character" w:customStyle="1" w:styleId="WW8Num2z0">
    <w:name w:val="WW8Num2z0"/>
    <w:qFormat/>
    <w:rsid w:val="005F504F"/>
  </w:style>
  <w:style w:type="character" w:customStyle="1" w:styleId="WW8Num2z1">
    <w:name w:val="WW8Num2z1"/>
    <w:qFormat/>
    <w:rsid w:val="005F504F"/>
  </w:style>
  <w:style w:type="character" w:customStyle="1" w:styleId="WW8Num2z2">
    <w:name w:val="WW8Num2z2"/>
    <w:qFormat/>
    <w:rsid w:val="005F504F"/>
  </w:style>
  <w:style w:type="character" w:customStyle="1" w:styleId="WW8Num2z3">
    <w:name w:val="WW8Num2z3"/>
    <w:qFormat/>
    <w:rsid w:val="005F504F"/>
  </w:style>
  <w:style w:type="character" w:customStyle="1" w:styleId="WW8Num2z4">
    <w:name w:val="WW8Num2z4"/>
    <w:qFormat/>
    <w:rsid w:val="005F504F"/>
  </w:style>
  <w:style w:type="character" w:customStyle="1" w:styleId="WW8Num2z5">
    <w:name w:val="WW8Num2z5"/>
    <w:qFormat/>
    <w:rsid w:val="005F504F"/>
  </w:style>
  <w:style w:type="character" w:customStyle="1" w:styleId="WW8Num2z6">
    <w:name w:val="WW8Num2z6"/>
    <w:qFormat/>
    <w:rsid w:val="005F504F"/>
  </w:style>
  <w:style w:type="character" w:customStyle="1" w:styleId="WW8Num2z7">
    <w:name w:val="WW8Num2z7"/>
    <w:qFormat/>
    <w:rsid w:val="005F504F"/>
  </w:style>
  <w:style w:type="character" w:customStyle="1" w:styleId="WW8Num2z8">
    <w:name w:val="WW8Num2z8"/>
    <w:qFormat/>
    <w:rsid w:val="005F504F"/>
  </w:style>
  <w:style w:type="character" w:customStyle="1" w:styleId="WW8Num5z0">
    <w:name w:val="WW8Num5z0"/>
    <w:qFormat/>
    <w:rsid w:val="005F504F"/>
  </w:style>
  <w:style w:type="character" w:customStyle="1" w:styleId="WW8Num5z1">
    <w:name w:val="WW8Num5z1"/>
    <w:qFormat/>
    <w:rsid w:val="005F504F"/>
  </w:style>
  <w:style w:type="character" w:customStyle="1" w:styleId="WW8Num5z2">
    <w:name w:val="WW8Num5z2"/>
    <w:qFormat/>
    <w:rsid w:val="005F504F"/>
  </w:style>
  <w:style w:type="character" w:customStyle="1" w:styleId="WW8Num5z3">
    <w:name w:val="WW8Num5z3"/>
    <w:qFormat/>
    <w:rsid w:val="005F504F"/>
  </w:style>
  <w:style w:type="character" w:customStyle="1" w:styleId="WW8Num5z4">
    <w:name w:val="WW8Num5z4"/>
    <w:qFormat/>
    <w:rsid w:val="005F504F"/>
  </w:style>
  <w:style w:type="character" w:customStyle="1" w:styleId="WW8Num5z5">
    <w:name w:val="WW8Num5z5"/>
    <w:qFormat/>
    <w:rsid w:val="005F504F"/>
  </w:style>
  <w:style w:type="character" w:customStyle="1" w:styleId="WW8Num5z6">
    <w:name w:val="WW8Num5z6"/>
    <w:qFormat/>
    <w:rsid w:val="005F504F"/>
  </w:style>
  <w:style w:type="character" w:customStyle="1" w:styleId="WW8Num5z7">
    <w:name w:val="WW8Num5z7"/>
    <w:qFormat/>
    <w:rsid w:val="005F504F"/>
  </w:style>
  <w:style w:type="character" w:customStyle="1" w:styleId="WW8Num5z8">
    <w:name w:val="WW8Num5z8"/>
    <w:qFormat/>
    <w:rsid w:val="005F504F"/>
  </w:style>
  <w:style w:type="character" w:customStyle="1" w:styleId="CardsFont12ptCharCharCharCharCharCharCharCharCharChar">
    <w:name w:val="Cards + Font: 12 pt Char Char Char Char Char Char Char Char Char Char"/>
    <w:link w:val="CardsFont12ptCharCharCharCharCharCharCharCharChar"/>
    <w:qFormat/>
    <w:rsid w:val="005F504F"/>
    <w:rPr>
      <w:rFonts w:ascii="Georgia" w:hAnsi="Georgia"/>
      <w:sz w:val="24"/>
      <w:u w:val="thick"/>
    </w:rPr>
  </w:style>
  <w:style w:type="character" w:customStyle="1" w:styleId="ListLabel19">
    <w:name w:val="ListLabel 19"/>
    <w:qFormat/>
    <w:rsid w:val="005F504F"/>
    <w:rPr>
      <w:b/>
      <w:i/>
      <w:strike w:val="0"/>
      <w:dstrike w:val="0"/>
      <w:spacing w:val="0"/>
      <w:w w:val="100"/>
      <w:sz w:val="26"/>
    </w:rPr>
  </w:style>
  <w:style w:type="numbering" w:customStyle="1" w:styleId="WW8Num2">
    <w:name w:val="WW8Num2"/>
    <w:qFormat/>
    <w:rsid w:val="005F504F"/>
  </w:style>
  <w:style w:type="numbering" w:customStyle="1" w:styleId="WW8Num5">
    <w:name w:val="WW8Num5"/>
    <w:qFormat/>
    <w:rsid w:val="005F504F"/>
  </w:style>
  <w:style w:type="paragraph" w:customStyle="1" w:styleId="NewDebate">
    <w:name w:val="New Debate"/>
    <w:basedOn w:val="Heading4"/>
    <w:link w:val="NewDebateChar"/>
    <w:uiPriority w:val="4"/>
    <w:qFormat/>
    <w:rsid w:val="005F504F"/>
    <w:rPr>
      <w:bCs/>
      <w:iCs w:val="0"/>
    </w:rPr>
  </w:style>
  <w:style w:type="character" w:customStyle="1" w:styleId="NewDebateChar">
    <w:name w:val="New Debate Char"/>
    <w:basedOn w:val="DefaultParagraphFont"/>
    <w:link w:val="NewDebate"/>
    <w:uiPriority w:val="4"/>
    <w:rsid w:val="005F504F"/>
    <w:rPr>
      <w:rFonts w:ascii="Calibri" w:eastAsiaTheme="majorEastAsia" w:hAnsi="Calibri" w:cstheme="majorBidi"/>
      <w:b/>
      <w:bCs/>
      <w:sz w:val="26"/>
    </w:rPr>
  </w:style>
  <w:style w:type="character" w:customStyle="1" w:styleId="SmallFontCharCharCharChar">
    <w:name w:val="Small Font Char Char Char Char"/>
    <w:basedOn w:val="DefaultParagraphFont"/>
    <w:rsid w:val="005F504F"/>
    <w:rPr>
      <w:rFonts w:ascii="Arial" w:hAnsi="Arial"/>
      <w:sz w:val="12"/>
      <w:szCs w:val="24"/>
    </w:rPr>
  </w:style>
  <w:style w:type="character" w:customStyle="1" w:styleId="regtext">
    <w:name w:val="regtext"/>
    <w:basedOn w:val="DefaultParagraphFont"/>
    <w:rsid w:val="005F504F"/>
  </w:style>
  <w:style w:type="character" w:customStyle="1" w:styleId="bps-topic-ident">
    <w:name w:val="bps-topic-ident"/>
    <w:basedOn w:val="DefaultParagraphFont"/>
    <w:rsid w:val="005F504F"/>
  </w:style>
  <w:style w:type="paragraph" w:customStyle="1" w:styleId="tagcite1">
    <w:name w:val="tagcite"/>
    <w:basedOn w:val="Normal"/>
    <w:qFormat/>
    <w:rsid w:val="005F504F"/>
    <w:rPr>
      <w:rFonts w:eastAsia="Times New Roman" w:cs="Times New Roman"/>
      <w:b/>
    </w:rPr>
  </w:style>
  <w:style w:type="paragraph" w:customStyle="1" w:styleId="Regular">
    <w:name w:val="Regular"/>
    <w:link w:val="RegularChar"/>
    <w:qFormat/>
    <w:rsid w:val="005F504F"/>
    <w:pPr>
      <w:spacing w:after="0" w:line="240" w:lineRule="auto"/>
    </w:pPr>
    <w:rPr>
      <w:rFonts w:ascii="Garamond" w:eastAsia="Times New Roman" w:hAnsi="Garamond" w:cs="Arial"/>
      <w:bCs/>
      <w:kern w:val="20"/>
      <w:sz w:val="20"/>
      <w:szCs w:val="32"/>
    </w:rPr>
  </w:style>
  <w:style w:type="paragraph" w:customStyle="1" w:styleId="Boldunderline1">
    <w:name w:val="Bold underline"/>
    <w:basedOn w:val="Normal"/>
    <w:qFormat/>
    <w:rsid w:val="005F504F"/>
    <w:rPr>
      <w:rFonts w:eastAsia="Times New Roman" w:cs="Arial"/>
      <w:b/>
      <w:bCs/>
      <w:kern w:val="20"/>
      <w:sz w:val="20"/>
      <w:szCs w:val="32"/>
      <w:u w:val="single"/>
    </w:rPr>
  </w:style>
  <w:style w:type="character" w:customStyle="1" w:styleId="BoldunderlineChar4">
    <w:name w:val="Bold underline Char"/>
    <w:basedOn w:val="DefaultParagraphFont"/>
    <w:rsid w:val="005F504F"/>
    <w:rPr>
      <w:rFonts w:ascii="Garamond" w:hAnsi="Garamond" w:cs="Arial"/>
      <w:b/>
      <w:bCs/>
      <w:kern w:val="20"/>
      <w:szCs w:val="32"/>
      <w:u w:val="single"/>
      <w:lang w:val="en-US" w:eastAsia="en-US" w:bidi="ar-SA"/>
    </w:rPr>
  </w:style>
  <w:style w:type="paragraph" w:customStyle="1" w:styleId="tag1">
    <w:name w:val="tag1"/>
    <w:basedOn w:val="Normal"/>
    <w:qFormat/>
    <w:rsid w:val="005F504F"/>
    <w:rPr>
      <w:rFonts w:eastAsia="Times New Roman" w:cs="Times New Roman"/>
      <w:b/>
      <w:szCs w:val="20"/>
    </w:rPr>
  </w:style>
  <w:style w:type="paragraph" w:customStyle="1" w:styleId="DebateCardSmall">
    <w:name w:val="Debate Card Small"/>
    <w:basedOn w:val="Normal"/>
    <w:link w:val="DebateCardSmallChar"/>
    <w:qFormat/>
    <w:rsid w:val="005F504F"/>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5F504F"/>
    <w:rPr>
      <w:rFonts w:ascii="Calibri" w:eastAsia="Times New Roman" w:hAnsi="Calibri" w:cs="Times New Roman"/>
      <w:sz w:val="16"/>
      <w:szCs w:val="16"/>
      <w:lang w:val="x-none" w:eastAsia="x-none"/>
    </w:rPr>
  </w:style>
  <w:style w:type="character" w:customStyle="1" w:styleId="asset-metabar-time">
    <w:name w:val="asset-metabar-time"/>
    <w:basedOn w:val="DefaultParagraphFont"/>
    <w:rsid w:val="005F504F"/>
  </w:style>
  <w:style w:type="paragraph" w:customStyle="1" w:styleId="BBCite">
    <w:name w:val="BB Cite"/>
    <w:basedOn w:val="Normal"/>
    <w:autoRedefine/>
    <w:rsid w:val="005F504F"/>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red-subtitle">
    <w:name w:val="red-subtitle"/>
    <w:basedOn w:val="DefaultParagraphFont"/>
    <w:rsid w:val="005F504F"/>
  </w:style>
  <w:style w:type="paragraph" w:customStyle="1" w:styleId="articlebodynormaltext">
    <w:name w:val="articlebody_normaltext"/>
    <w:basedOn w:val="Normal"/>
    <w:qFormat/>
    <w:rsid w:val="005F504F"/>
    <w:pPr>
      <w:spacing w:before="100" w:beforeAutospacing="1" w:after="100" w:afterAutospacing="1"/>
    </w:pPr>
  </w:style>
  <w:style w:type="character" w:customStyle="1" w:styleId="Bodytext21">
    <w:name w:val="Body text (2)_"/>
    <w:basedOn w:val="DefaultParagraphFont"/>
    <w:link w:val="Bodytext22"/>
    <w:rsid w:val="005F504F"/>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5F504F"/>
    <w:pPr>
      <w:widowControl w:val="0"/>
      <w:shd w:val="clear" w:color="auto" w:fill="FFFFFF"/>
      <w:spacing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qFormat/>
    <w:rsid w:val="005F504F"/>
    <w:rPr>
      <w:iCs w:val="0"/>
      <w:sz w:val="22"/>
    </w:rPr>
  </w:style>
  <w:style w:type="paragraph" w:customStyle="1" w:styleId="StyleHeading4TagBigcardNotBold">
    <w:name w:val="Style Heading 4TagBig card + Not Bold"/>
    <w:basedOn w:val="Heading4"/>
    <w:qFormat/>
    <w:rsid w:val="005F504F"/>
    <w:rPr>
      <w:iCs w:val="0"/>
    </w:rPr>
  </w:style>
  <w:style w:type="character" w:customStyle="1" w:styleId="StyleUnderlineBorderSinglesolidlineAuto05ptLinew">
    <w:name w:val="Style Underline Border: : (Single solid line Auto  0.5 pt Line w..."/>
    <w:basedOn w:val="DefaultParagraphFont"/>
    <w:rsid w:val="005F504F"/>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5F504F"/>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5F504F"/>
    <w:rPr>
      <w:b w:val="0"/>
      <w:bCs w:val="0"/>
      <w:sz w:val="14"/>
      <w:u w:val="none"/>
    </w:rPr>
  </w:style>
  <w:style w:type="character" w:customStyle="1" w:styleId="Style7ptBold">
    <w:name w:val="Style 7 pt Bold"/>
    <w:basedOn w:val="DefaultParagraphFont"/>
    <w:rsid w:val="005F504F"/>
    <w:rPr>
      <w:b w:val="0"/>
      <w:bCs/>
      <w:sz w:val="14"/>
    </w:rPr>
  </w:style>
  <w:style w:type="paragraph" w:customStyle="1" w:styleId="Stylecardtext8pt">
    <w:name w:val="Style card text + 8 pt"/>
    <w:basedOn w:val="Normal"/>
    <w:qFormat/>
    <w:rsid w:val="005F504F"/>
    <w:pPr>
      <w:ind w:right="288"/>
    </w:pPr>
    <w:rPr>
      <w:sz w:val="16"/>
    </w:rPr>
  </w:style>
  <w:style w:type="paragraph" w:customStyle="1" w:styleId="Stylecardtext5pt">
    <w:name w:val="Style card text + 5 pt"/>
    <w:basedOn w:val="Normal"/>
    <w:qFormat/>
    <w:rsid w:val="005F504F"/>
    <w:pPr>
      <w:ind w:right="288"/>
    </w:pPr>
    <w:rPr>
      <w:sz w:val="10"/>
    </w:rPr>
  </w:style>
  <w:style w:type="character" w:customStyle="1" w:styleId="StyleStyleBoldUnderlineUnderlineIntenseEmphasis1apple-style-">
    <w:name w:val="Style Style Bold UnderlineUnderlineIntense Emphasis1apple-style-..."/>
    <w:basedOn w:val="DefaultParagraphFont"/>
    <w:rsid w:val="005F504F"/>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5F504F"/>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5F504F"/>
    <w:rPr>
      <w:rFonts w:ascii="Georgia" w:hAnsi="Georgia"/>
      <w:u w:val="single"/>
    </w:rPr>
  </w:style>
  <w:style w:type="paragraph" w:customStyle="1" w:styleId="StyleCardsGeorgia12ptBoldThickunderlineBorderSin">
    <w:name w:val="Style Cards + Georgia 12 pt Bold Thick underline Border: : (Sin..."/>
    <w:basedOn w:val="Normal"/>
    <w:qFormat/>
    <w:rsid w:val="005F504F"/>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5F504F"/>
    <w:rPr>
      <w:rFonts w:ascii="Georgia" w:hAnsi="Georgia"/>
      <w:sz w:val="24"/>
      <w:u w:val="single"/>
    </w:rPr>
  </w:style>
  <w:style w:type="paragraph" w:customStyle="1" w:styleId="StyleCardsGeorgia">
    <w:name w:val="Style Cards + Georgia"/>
    <w:basedOn w:val="Normal"/>
    <w:qFormat/>
    <w:rsid w:val="005F504F"/>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5F504F"/>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5F504F"/>
    <w:pPr>
      <w:spacing w:after="200" w:line="276" w:lineRule="auto"/>
      <w:contextualSpacing/>
    </w:pPr>
    <w:rPr>
      <w:rFonts w:eastAsia="Malgun Gothic"/>
      <w:sz w:val="24"/>
      <w:u w:val="single"/>
    </w:rPr>
  </w:style>
  <w:style w:type="paragraph" w:styleId="Index1">
    <w:name w:val="index 1"/>
    <w:basedOn w:val="Normal"/>
    <w:next w:val="Normal"/>
    <w:autoRedefine/>
    <w:unhideWhenUsed/>
    <w:rsid w:val="005F504F"/>
    <w:pPr>
      <w:ind w:left="220" w:hanging="220"/>
    </w:pPr>
  </w:style>
  <w:style w:type="paragraph" w:customStyle="1" w:styleId="Quote2">
    <w:name w:val="Quote2"/>
    <w:basedOn w:val="Default"/>
    <w:next w:val="Default"/>
    <w:qFormat/>
    <w:rsid w:val="005F504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5F504F"/>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5F504F"/>
    <w:pPr>
      <w:keepNext/>
      <w:keepLines/>
      <w:spacing w:before="200"/>
      <w:outlineLvl w:val="3"/>
    </w:pPr>
    <w:rPr>
      <w:rFonts w:eastAsia="Times New Roman"/>
      <w:b/>
      <w:bCs/>
      <w:iCs/>
      <w:sz w:val="26"/>
    </w:rPr>
  </w:style>
  <w:style w:type="paragraph" w:customStyle="1" w:styleId="post-subtitle">
    <w:name w:val="post-subtitle"/>
    <w:basedOn w:val="Normal"/>
    <w:qFormat/>
    <w:rsid w:val="005F504F"/>
    <w:pPr>
      <w:spacing w:before="100" w:beforeAutospacing="1" w:after="100" w:afterAutospacing="1"/>
    </w:pPr>
    <w:rPr>
      <w:rFonts w:eastAsia="Times New Roman"/>
    </w:rPr>
  </w:style>
  <w:style w:type="paragraph" w:customStyle="1" w:styleId="Pa1">
    <w:name w:val="Pa1"/>
    <w:basedOn w:val="Default"/>
    <w:next w:val="Default"/>
    <w:uiPriority w:val="99"/>
    <w:qFormat/>
    <w:rsid w:val="005F504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tagline2">
    <w:name w:val="tagline"/>
    <w:basedOn w:val="Normal"/>
    <w:qFormat/>
    <w:rsid w:val="005F504F"/>
    <w:pPr>
      <w:spacing w:before="100" w:beforeAutospacing="1" w:after="100" w:afterAutospacing="1"/>
    </w:pPr>
    <w:rPr>
      <w:rFonts w:eastAsia="Times New Roman"/>
    </w:rPr>
  </w:style>
  <w:style w:type="paragraph" w:customStyle="1" w:styleId="Block1">
    <w:name w:val="Block1"/>
    <w:basedOn w:val="Normal"/>
    <w:next w:val="Normal"/>
    <w:uiPriority w:val="3"/>
    <w:qFormat/>
    <w:rsid w:val="005F504F"/>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5F504F"/>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paragraph" w:customStyle="1" w:styleId="ReallySamllText">
    <w:name w:val="ReallySamllText"/>
    <w:basedOn w:val="Normal"/>
    <w:link w:val="ReallySamllTextChar"/>
    <w:autoRedefine/>
    <w:qFormat/>
    <w:rsid w:val="005F504F"/>
    <w:rPr>
      <w:rFonts w:asciiTheme="minorHAnsi" w:hAnsiTheme="minorHAnsi"/>
      <w:sz w:val="12"/>
    </w:rPr>
  </w:style>
  <w:style w:type="paragraph" w:customStyle="1" w:styleId="CardCites">
    <w:name w:val="Card Cites"/>
    <w:basedOn w:val="Normal"/>
    <w:next w:val="Normal"/>
    <w:qFormat/>
    <w:rsid w:val="005F504F"/>
    <w:rPr>
      <w:rFonts w:eastAsia="Times New Roman"/>
      <w:b/>
      <w:sz w:val="20"/>
    </w:rPr>
  </w:style>
  <w:style w:type="paragraph" w:customStyle="1" w:styleId="NormalWeb3">
    <w:name w:val="Normal (Web)3"/>
    <w:basedOn w:val="Normal"/>
    <w:qFormat/>
    <w:rsid w:val="005F504F"/>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qFormat/>
    <w:rsid w:val="005F504F"/>
    <w:pPr>
      <w:ind w:left="400"/>
    </w:pPr>
    <w:rPr>
      <w:rFonts w:eastAsia="Times New Roman"/>
    </w:rPr>
  </w:style>
  <w:style w:type="paragraph" w:customStyle="1" w:styleId="TagCiteChar2">
    <w:name w:val="Tag / Cite Char"/>
    <w:basedOn w:val="Normal"/>
    <w:qFormat/>
    <w:rsid w:val="005F504F"/>
    <w:rPr>
      <w:rFonts w:eastAsia="Times New Roman"/>
      <w:b/>
      <w:color w:val="000000"/>
    </w:rPr>
  </w:style>
  <w:style w:type="paragraph" w:customStyle="1" w:styleId="PageNumber2">
    <w:name w:val="Page Number2"/>
    <w:basedOn w:val="Normal"/>
    <w:next w:val="Normal"/>
    <w:qFormat/>
    <w:rsid w:val="005F504F"/>
    <w:rPr>
      <w:rFonts w:eastAsia="Times New Roman"/>
      <w:sz w:val="20"/>
    </w:rPr>
  </w:style>
  <w:style w:type="paragraph" w:customStyle="1" w:styleId="HeaderFooter">
    <w:name w:val="Header &amp; Footer"/>
    <w:qFormat/>
    <w:rsid w:val="005F504F"/>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qFormat/>
    <w:rsid w:val="005F504F"/>
    <w:rPr>
      <w:rFonts w:ascii="Arial Narrow" w:eastAsia="Times New Roman" w:hAnsi="Arial Narrow"/>
      <w:color w:val="000000"/>
      <w:sz w:val="16"/>
    </w:rPr>
  </w:style>
  <w:style w:type="paragraph" w:customStyle="1" w:styleId="HeaderDebate">
    <w:name w:val="Header Debate"/>
    <w:basedOn w:val="Normal"/>
    <w:qFormat/>
    <w:rsid w:val="005F504F"/>
    <w:pPr>
      <w:jc w:val="center"/>
      <w:outlineLvl w:val="0"/>
    </w:pPr>
    <w:rPr>
      <w:rFonts w:eastAsia="Times New Roman"/>
      <w:b/>
      <w:sz w:val="48"/>
      <w:u w:val="words"/>
    </w:rPr>
  </w:style>
  <w:style w:type="paragraph" w:customStyle="1" w:styleId="CardTagCharChar">
    <w:name w:val="Card Tag Char Char"/>
    <w:basedOn w:val="Normal"/>
    <w:qFormat/>
    <w:rsid w:val="005F504F"/>
    <w:rPr>
      <w:rFonts w:eastAsia="Times New Roman"/>
      <w:b/>
    </w:rPr>
  </w:style>
  <w:style w:type="paragraph" w:customStyle="1" w:styleId="fixed">
    <w:name w:val="fixed"/>
    <w:basedOn w:val="Normal"/>
    <w:qFormat/>
    <w:rsid w:val="005F504F"/>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qFormat/>
    <w:rsid w:val="005F504F"/>
    <w:pPr>
      <w:spacing w:before="100" w:beforeAutospacing="1" w:after="100" w:afterAutospacing="1"/>
    </w:pPr>
    <w:rPr>
      <w:rFonts w:eastAsia="Times New Roman"/>
    </w:rPr>
  </w:style>
  <w:style w:type="paragraph" w:customStyle="1" w:styleId="ExecutiveSummarytext">
    <w:name w:val="Executive Summary text"/>
    <w:basedOn w:val="Normal"/>
    <w:next w:val="Normal"/>
    <w:qFormat/>
    <w:rsid w:val="005F504F"/>
    <w:pPr>
      <w:autoSpaceDE w:val="0"/>
      <w:autoSpaceDN w:val="0"/>
      <w:adjustRightInd w:val="0"/>
    </w:pPr>
    <w:rPr>
      <w:rFonts w:ascii="Arial" w:eastAsia="Times New Roman" w:hAnsi="Arial"/>
    </w:rPr>
  </w:style>
  <w:style w:type="character" w:customStyle="1" w:styleId="NormalUnderlineChar1">
    <w:name w:val="Normal Underline Char1"/>
    <w:locked/>
    <w:rsid w:val="005F504F"/>
    <w:rPr>
      <w:u w:val="single"/>
    </w:rPr>
  </w:style>
  <w:style w:type="character" w:customStyle="1" w:styleId="CardUpSize-LightChar">
    <w:name w:val="CardUpSize - Light Char"/>
    <w:link w:val="CardUpSize-Light"/>
    <w:locked/>
    <w:rsid w:val="005F504F"/>
    <w:rPr>
      <w:rFonts w:ascii="Times New Roman" w:eastAsia="Times New Roman" w:hAnsi="Times New Roman"/>
      <w:szCs w:val="32"/>
      <w:u w:val="single"/>
    </w:rPr>
  </w:style>
  <w:style w:type="paragraph" w:customStyle="1" w:styleId="CardUpSize-Light">
    <w:name w:val="CardUpSize - Light"/>
    <w:basedOn w:val="Normal"/>
    <w:link w:val="CardUpSize-LightChar"/>
    <w:qFormat/>
    <w:rsid w:val="005F504F"/>
    <w:pPr>
      <w:jc w:val="both"/>
    </w:pPr>
    <w:rPr>
      <w:rFonts w:ascii="Times New Roman" w:eastAsia="Times New Roman" w:hAnsi="Times New Roman"/>
      <w:szCs w:val="32"/>
      <w:u w:val="single"/>
    </w:rPr>
  </w:style>
  <w:style w:type="character" w:customStyle="1" w:styleId="CiteCardUpSize-HeavyChar">
    <w:name w:val="Cite // CardUpSize - Heavy Char"/>
    <w:link w:val="CiteCardUpSize-Heavy"/>
    <w:locked/>
    <w:rsid w:val="005F504F"/>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qFormat/>
    <w:rsid w:val="005F504F"/>
    <w:pPr>
      <w:jc w:val="both"/>
    </w:pPr>
    <w:rPr>
      <w:rFonts w:ascii="Times New Roman" w:eastAsia="Times New Roman" w:hAnsi="Times New Roman"/>
      <w:b/>
      <w:szCs w:val="32"/>
      <w:u w:val="single"/>
    </w:rPr>
  </w:style>
  <w:style w:type="paragraph" w:customStyle="1" w:styleId="SmallCite">
    <w:name w:val="Small Cite"/>
    <w:basedOn w:val="Normal"/>
    <w:qFormat/>
    <w:rsid w:val="005F504F"/>
    <w:rPr>
      <w:rFonts w:ascii="Verdana" w:eastAsia="Times New Roman" w:hAnsi="Verdana"/>
      <w:sz w:val="16"/>
    </w:rPr>
  </w:style>
  <w:style w:type="paragraph" w:customStyle="1" w:styleId="clearformatting">
    <w:name w:val="clear formatting"/>
    <w:basedOn w:val="Heading2"/>
    <w:qFormat/>
    <w:rsid w:val="005F504F"/>
    <w:pPr>
      <w:keepNext w:val="0"/>
      <w:keepLines w:val="0"/>
      <w:autoSpaceDE w:val="0"/>
      <w:autoSpaceDN w:val="0"/>
      <w:adjustRightInd w:val="0"/>
      <w:spacing w:before="0"/>
      <w:jc w:val="left"/>
      <w:outlineLvl w:val="9"/>
    </w:pPr>
    <w:rPr>
      <w:b w:val="0"/>
      <w:bCs/>
      <w:sz w:val="24"/>
      <w:szCs w:val="18"/>
      <w:u w:val="none"/>
    </w:rPr>
  </w:style>
  <w:style w:type="paragraph" w:customStyle="1" w:styleId="Blocktitle3">
    <w:name w:val="Block title"/>
    <w:basedOn w:val="Heading1"/>
    <w:autoRedefine/>
    <w:qFormat/>
    <w:rsid w:val="005F504F"/>
    <w:pPr>
      <w:keepNext w:val="0"/>
      <w:keepLines w:val="0"/>
      <w:pBdr>
        <w:top w:val="single" w:sz="4" w:space="1" w:color="auto"/>
        <w:left w:val="single" w:sz="4" w:space="4" w:color="auto"/>
        <w:bottom w:val="single" w:sz="4" w:space="1" w:color="auto"/>
        <w:right w:val="single" w:sz="4" w:space="4" w:color="auto"/>
      </w:pBdr>
      <w:spacing w:after="60"/>
    </w:pPr>
    <w:rPr>
      <w:rFonts w:eastAsia="Cambria"/>
      <w:bCs/>
      <w:kern w:val="24"/>
      <w:sz w:val="26"/>
    </w:rPr>
  </w:style>
  <w:style w:type="paragraph" w:customStyle="1" w:styleId="byline1">
    <w:name w:val="byline1"/>
    <w:basedOn w:val="Normal"/>
    <w:qFormat/>
    <w:rsid w:val="005F504F"/>
    <w:pPr>
      <w:spacing w:after="240" w:line="360" w:lineRule="atLeast"/>
    </w:pPr>
    <w:rPr>
      <w:rFonts w:eastAsia="Times New Roman"/>
      <w:b/>
      <w:bCs/>
      <w:sz w:val="16"/>
      <w:szCs w:val="16"/>
    </w:rPr>
  </w:style>
  <w:style w:type="paragraph" w:customStyle="1" w:styleId="PlaceholderText1">
    <w:name w:val="Placeholder Text1"/>
    <w:basedOn w:val="Normal"/>
    <w:qFormat/>
    <w:rsid w:val="005F504F"/>
    <w:pPr>
      <w:keepNext/>
      <w:numPr>
        <w:numId w:val="13"/>
      </w:numPr>
      <w:outlineLvl w:val="0"/>
    </w:pPr>
    <w:rPr>
      <w:rFonts w:eastAsia="MS Gothic"/>
    </w:rPr>
  </w:style>
  <w:style w:type="character" w:customStyle="1" w:styleId="ImportantTextChar">
    <w:name w:val="Important Text Char"/>
    <w:link w:val="ImportantText"/>
    <w:locked/>
    <w:rsid w:val="005F504F"/>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5F504F"/>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5F504F"/>
    <w:rPr>
      <w:rFonts w:ascii="HNKAOE+Arial" w:hAnsi="HNKAOE+Arial"/>
    </w:rPr>
  </w:style>
  <w:style w:type="paragraph" w:customStyle="1" w:styleId="StyleBodyText11ptBlackUnderline">
    <w:name w:val="Style Body Text + 11 pt Black Underline"/>
    <w:basedOn w:val="BodyText"/>
    <w:link w:val="StyleBodyText11ptBlackUnderlineChar"/>
    <w:qFormat/>
    <w:rsid w:val="005F504F"/>
    <w:pPr>
      <w:widowControl/>
      <w:adjustRightInd w:val="0"/>
      <w:spacing w:line="259" w:lineRule="auto"/>
    </w:pPr>
    <w:rPr>
      <w:rFonts w:ascii="HNKAOE+Arial" w:eastAsiaTheme="minorHAnsi" w:hAnsi="HNKAOE+Arial" w:cstheme="minorBidi"/>
    </w:rPr>
  </w:style>
  <w:style w:type="character" w:customStyle="1" w:styleId="StyleBodyText11ptBoldBlackChar">
    <w:name w:val="Style Body Text + 11 pt Bold Black Char"/>
    <w:link w:val="StyleBodyText11ptBoldBlack"/>
    <w:locked/>
    <w:rsid w:val="005F504F"/>
    <w:rPr>
      <w:rFonts w:ascii="HNKAOE+Arial" w:hAnsi="HNKAOE+Arial"/>
    </w:rPr>
  </w:style>
  <w:style w:type="paragraph" w:customStyle="1" w:styleId="StyleBodyText11ptBoldBlack">
    <w:name w:val="Style Body Text + 11 pt Bold Black"/>
    <w:basedOn w:val="BodyText"/>
    <w:link w:val="StyleBodyText11ptBoldBlackChar"/>
    <w:qFormat/>
    <w:rsid w:val="005F504F"/>
    <w:pPr>
      <w:widowControl/>
      <w:adjustRightInd w:val="0"/>
      <w:spacing w:line="259" w:lineRule="auto"/>
    </w:pPr>
    <w:rPr>
      <w:rFonts w:ascii="HNKAOE+Arial" w:eastAsiaTheme="minorHAnsi" w:hAnsi="HNKAOE+Arial" w:cstheme="minorBidi"/>
    </w:rPr>
  </w:style>
  <w:style w:type="character" w:customStyle="1" w:styleId="Heading5SizeDownChar">
    <w:name w:val="Heading 5 Size Down Char"/>
    <w:link w:val="Heading5SizeDown"/>
    <w:locked/>
    <w:rsid w:val="005F504F"/>
    <w:rPr>
      <w:rFonts w:ascii="Times New Roman" w:eastAsia="Times New Roman" w:hAnsi="Times New Roman"/>
      <w:szCs w:val="16"/>
    </w:rPr>
  </w:style>
  <w:style w:type="paragraph" w:customStyle="1" w:styleId="Heading5SizeDown">
    <w:name w:val="Heading 5 Size Down"/>
    <w:basedOn w:val="Normal"/>
    <w:link w:val="Heading5SizeDownChar"/>
    <w:autoRedefine/>
    <w:qFormat/>
    <w:rsid w:val="005F504F"/>
    <w:pPr>
      <w:tabs>
        <w:tab w:val="left" w:pos="1440"/>
      </w:tabs>
      <w:jc w:val="both"/>
    </w:pPr>
    <w:rPr>
      <w:rFonts w:ascii="Times New Roman" w:eastAsia="Times New Roman" w:hAnsi="Times New Roman"/>
      <w:szCs w:val="16"/>
    </w:rPr>
  </w:style>
  <w:style w:type="character" w:customStyle="1" w:styleId="Normal2BoldChar">
    <w:name w:val="Normal2 + Bold Char"/>
    <w:link w:val="Normal2Bold"/>
    <w:locked/>
    <w:rsid w:val="005F504F"/>
    <w:rPr>
      <w:rFonts w:ascii="Times New Roman" w:eastAsia="Times New Roman" w:hAnsi="Times New Roman" w:cs="Arial"/>
      <w:b/>
      <w:szCs w:val="44"/>
    </w:rPr>
  </w:style>
  <w:style w:type="paragraph" w:customStyle="1" w:styleId="Normal2Bold">
    <w:name w:val="Normal2 + Bold"/>
    <w:basedOn w:val="Normal"/>
    <w:link w:val="Normal2BoldChar"/>
    <w:qFormat/>
    <w:rsid w:val="005F504F"/>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5F504F"/>
    <w:rPr>
      <w:rFonts w:ascii="Times New Roman" w:eastAsia="Times New Roman" w:hAnsi="Times New Roman"/>
      <w:lang w:eastAsia="ar-SA"/>
    </w:rPr>
  </w:style>
  <w:style w:type="paragraph" w:customStyle="1" w:styleId="ListContents">
    <w:name w:val="List Contents"/>
    <w:basedOn w:val="Normal"/>
    <w:link w:val="ListContentsChar"/>
    <w:qFormat/>
    <w:rsid w:val="005F504F"/>
    <w:pPr>
      <w:widowControl w:val="0"/>
      <w:suppressAutoHyphens/>
      <w:ind w:left="567"/>
    </w:pPr>
    <w:rPr>
      <w:rFonts w:ascii="Times New Roman" w:eastAsia="Times New Roman" w:hAnsi="Times New Roman"/>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5F504F"/>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5F504F"/>
    <w:rPr>
      <w:color w:val="231F20"/>
      <w:u w:val="single"/>
    </w:rPr>
  </w:style>
  <w:style w:type="character" w:customStyle="1" w:styleId="UnimportantCharChar">
    <w:name w:val="Unimportant Char Char"/>
    <w:link w:val="Unimportant"/>
    <w:locked/>
    <w:rsid w:val="005F504F"/>
    <w:rPr>
      <w:rFonts w:ascii="Arial" w:eastAsia="Times New Roman" w:hAnsi="Arial"/>
      <w:sz w:val="12"/>
    </w:rPr>
  </w:style>
  <w:style w:type="paragraph" w:customStyle="1" w:styleId="Unimportant">
    <w:name w:val="Unimportant"/>
    <w:basedOn w:val="Normal"/>
    <w:link w:val="UnimportantCharChar"/>
    <w:qFormat/>
    <w:rsid w:val="005F504F"/>
    <w:pPr>
      <w:jc w:val="both"/>
    </w:pPr>
    <w:rPr>
      <w:rFonts w:ascii="Arial" w:eastAsia="Times New Roman" w:hAnsi="Arial"/>
      <w:sz w:val="12"/>
    </w:rPr>
  </w:style>
  <w:style w:type="character" w:customStyle="1" w:styleId="TagCiteChar3">
    <w:name w:val="Tag &amp; Cite Char"/>
    <w:link w:val="TagCite2"/>
    <w:locked/>
    <w:rsid w:val="005F504F"/>
    <w:rPr>
      <w:rFonts w:ascii="Arial" w:eastAsia="Times New Roman" w:hAnsi="Arial"/>
      <w:b/>
    </w:rPr>
  </w:style>
  <w:style w:type="paragraph" w:customStyle="1" w:styleId="TagCite2">
    <w:name w:val="Tag &amp; Cite"/>
    <w:basedOn w:val="Normal"/>
    <w:link w:val="TagCiteChar3"/>
    <w:qFormat/>
    <w:rsid w:val="005F504F"/>
    <w:pPr>
      <w:jc w:val="both"/>
    </w:pPr>
    <w:rPr>
      <w:rFonts w:ascii="Arial" w:eastAsia="Times New Roman" w:hAnsi="Arial"/>
      <w:b/>
    </w:rPr>
  </w:style>
  <w:style w:type="character" w:customStyle="1" w:styleId="HighlightedTextChar">
    <w:name w:val="Highlighted Text Char"/>
    <w:link w:val="HighlightedText"/>
    <w:locked/>
    <w:rsid w:val="005F504F"/>
    <w:rPr>
      <w:rFonts w:ascii="Arial" w:eastAsia="Times New Roman" w:hAnsi="Arial"/>
      <w:b/>
      <w:u w:val="thick"/>
    </w:rPr>
  </w:style>
  <w:style w:type="paragraph" w:customStyle="1" w:styleId="HighlightedText">
    <w:name w:val="Highlighted Text"/>
    <w:basedOn w:val="Normal"/>
    <w:link w:val="HighlightedTextChar"/>
    <w:qFormat/>
    <w:rsid w:val="005F504F"/>
    <w:pPr>
      <w:jc w:val="both"/>
    </w:pPr>
    <w:rPr>
      <w:rFonts w:ascii="Arial" w:eastAsia="Times New Roman" w:hAnsi="Arial"/>
      <w:b/>
      <w:u w:val="thick"/>
    </w:rPr>
  </w:style>
  <w:style w:type="paragraph" w:customStyle="1" w:styleId="StyleHeading1Justified">
    <w:name w:val="Style Heading 1 + Justified"/>
    <w:basedOn w:val="Normal"/>
    <w:next w:val="Normal"/>
    <w:qFormat/>
    <w:rsid w:val="005F504F"/>
    <w:rPr>
      <w:rFonts w:ascii="Arial" w:eastAsia="Times New Roman" w:hAnsi="Arial"/>
      <w:sz w:val="20"/>
      <w:szCs w:val="20"/>
    </w:rPr>
  </w:style>
  <w:style w:type="paragraph" w:customStyle="1" w:styleId="textunderline0">
    <w:name w:val="text underline"/>
    <w:basedOn w:val="Normal"/>
    <w:link w:val="textunderlineChar0"/>
    <w:autoRedefine/>
    <w:qFormat/>
    <w:rsid w:val="005F504F"/>
    <w:rPr>
      <w:rFonts w:asciiTheme="minorHAnsi" w:hAnsiTheme="minorHAnsi"/>
      <w:u w:val="thick"/>
    </w:rPr>
  </w:style>
  <w:style w:type="character" w:customStyle="1" w:styleId="DebateTagChar">
    <w:name w:val="Debate Tag Char"/>
    <w:aliases w:val="Heading 2 Char1 Char Char1 Char,Heading 2 Char Char Char Char1 Char,Heading 2 Char1 Char Char1 Char Char Char,Heading 2 Char Char Char Char1 Char Char Char,Tagging Char Char"/>
    <w:link w:val="DebateTag"/>
    <w:locked/>
    <w:rsid w:val="005F504F"/>
    <w:rPr>
      <w:rFonts w:ascii="Garamond" w:hAnsi="Garamond"/>
      <w:b/>
    </w:rPr>
  </w:style>
  <w:style w:type="paragraph" w:customStyle="1" w:styleId="DebateTag">
    <w:name w:val="Debate Tag"/>
    <w:basedOn w:val="Normal"/>
    <w:link w:val="DebateTagChar"/>
    <w:autoRedefine/>
    <w:qFormat/>
    <w:rsid w:val="005F504F"/>
    <w:pPr>
      <w:tabs>
        <w:tab w:val="left" w:pos="270"/>
      </w:tabs>
    </w:pPr>
    <w:rPr>
      <w:rFonts w:ascii="Garamond" w:hAnsi="Garamond"/>
      <w:b/>
    </w:rPr>
  </w:style>
  <w:style w:type="paragraph" w:customStyle="1" w:styleId="DebateCite">
    <w:name w:val="Debate Cite"/>
    <w:basedOn w:val="Normal"/>
    <w:autoRedefine/>
    <w:qFormat/>
    <w:rsid w:val="005F504F"/>
    <w:pPr>
      <w:tabs>
        <w:tab w:val="left" w:pos="270"/>
      </w:tabs>
    </w:pPr>
    <w:rPr>
      <w:rFonts w:eastAsia="Times New Roman"/>
      <w:sz w:val="20"/>
    </w:rPr>
  </w:style>
  <w:style w:type="paragraph" w:customStyle="1" w:styleId="BlockTitle10">
    <w:name w:val="Block Title #1"/>
    <w:basedOn w:val="Heading1"/>
    <w:qFormat/>
    <w:rsid w:val="005F504F"/>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caps/>
      <w:color w:val="000000"/>
      <w:kern w:val="32"/>
      <w:sz w:val="32"/>
    </w:rPr>
  </w:style>
  <w:style w:type="paragraph" w:customStyle="1" w:styleId="PreformattedText">
    <w:name w:val="Preformatted Text"/>
    <w:basedOn w:val="Normal"/>
    <w:qFormat/>
    <w:rsid w:val="005F504F"/>
    <w:pPr>
      <w:widowControl w:val="0"/>
      <w:suppressAutoHyphens/>
    </w:pPr>
    <w:rPr>
      <w:rFonts w:ascii="Courier New" w:eastAsia="Courier New" w:hAnsi="Courier New"/>
      <w:sz w:val="20"/>
      <w:szCs w:val="20"/>
    </w:rPr>
  </w:style>
  <w:style w:type="paragraph" w:customStyle="1" w:styleId="MaggieTag">
    <w:name w:val="MaggieTag"/>
    <w:basedOn w:val="Heading2"/>
    <w:qFormat/>
    <w:rsid w:val="005F504F"/>
    <w:pPr>
      <w:keepNext w:val="0"/>
      <w:keepLines w:val="0"/>
      <w:spacing w:before="0"/>
      <w:jc w:val="left"/>
      <w:outlineLvl w:val="9"/>
    </w:pPr>
    <w:rPr>
      <w:bCs/>
      <w:sz w:val="24"/>
      <w:szCs w:val="20"/>
      <w:u w:val="none"/>
    </w:rPr>
  </w:style>
  <w:style w:type="character" w:customStyle="1" w:styleId="Heading4CiteChar">
    <w:name w:val="Heading 4 Cite Char"/>
    <w:link w:val="Heading4Cite"/>
    <w:locked/>
    <w:rsid w:val="005F504F"/>
    <w:rPr>
      <w:rFonts w:ascii="Times New Roman" w:eastAsia="Times New Roman" w:hAnsi="Times New Roman"/>
    </w:rPr>
  </w:style>
  <w:style w:type="paragraph" w:customStyle="1" w:styleId="Heading4Cite">
    <w:name w:val="Heading 4 Cite"/>
    <w:basedOn w:val="Normal"/>
    <w:link w:val="Heading4CiteChar"/>
    <w:autoRedefine/>
    <w:qFormat/>
    <w:rsid w:val="005F504F"/>
    <w:rPr>
      <w:rFonts w:ascii="Times New Roman" w:eastAsia="Times New Roman" w:hAnsi="Times New Roman"/>
    </w:rPr>
  </w:style>
  <w:style w:type="character" w:customStyle="1" w:styleId="UnunderlinedTextChar">
    <w:name w:val="Ununderlined Text Char"/>
    <w:link w:val="UnunderlinedText"/>
    <w:locked/>
    <w:rsid w:val="005F504F"/>
    <w:rPr>
      <w:rFonts w:eastAsia="Times New Roman"/>
      <w:bCs/>
      <w:sz w:val="12"/>
    </w:rPr>
  </w:style>
  <w:style w:type="paragraph" w:customStyle="1" w:styleId="UnunderlinedText">
    <w:name w:val="Ununderlined Text"/>
    <w:basedOn w:val="Normal"/>
    <w:link w:val="UnunderlinedTextChar"/>
    <w:autoRedefine/>
    <w:qFormat/>
    <w:rsid w:val="005F504F"/>
    <w:pPr>
      <w:spacing w:after="200" w:line="276" w:lineRule="auto"/>
    </w:pPr>
    <w:rPr>
      <w:rFonts w:asciiTheme="minorHAnsi" w:eastAsia="Times New Roman" w:hAnsiTheme="minorHAnsi"/>
      <w:bCs/>
      <w:sz w:val="12"/>
    </w:rPr>
  </w:style>
  <w:style w:type="paragraph" w:customStyle="1" w:styleId="BlockTitle4">
    <w:name w:val="%Block Title"/>
    <w:basedOn w:val="Heading1"/>
    <w:qFormat/>
    <w:rsid w:val="005F504F"/>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bCs/>
      <w:kern w:val="32"/>
      <w:sz w:val="28"/>
    </w:rPr>
  </w:style>
  <w:style w:type="paragraph" w:customStyle="1" w:styleId="ThickUnderline">
    <w:name w:val="ThickUnderline"/>
    <w:qFormat/>
    <w:rsid w:val="005F50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Heading3"/>
    <w:qFormat/>
    <w:rsid w:val="005F504F"/>
    <w:pPr>
      <w:keepNext w:val="0"/>
      <w:keepLines w:val="0"/>
      <w:pageBreakBefore w:val="0"/>
      <w:widowControl w:val="0"/>
      <w:autoSpaceDE w:val="0"/>
      <w:autoSpaceDN w:val="0"/>
      <w:adjustRightInd w:val="0"/>
      <w:spacing w:before="0" w:line="240" w:lineRule="auto"/>
      <w:jc w:val="both"/>
    </w:pPr>
    <w:rPr>
      <w:rFonts w:ascii="Times New Roman" w:eastAsia="Times New Roman" w:hAnsi="Times New Roman" w:cs="Times-Roman"/>
      <w:b w:val="0"/>
      <w:bCs/>
      <w:sz w:val="20"/>
      <w:szCs w:val="22"/>
      <w:u w:val="dash"/>
      <w:lang w:bidi="en-US"/>
    </w:rPr>
  </w:style>
  <w:style w:type="character" w:customStyle="1" w:styleId="Card-UnderlineChar">
    <w:name w:val="Card-Underline Char"/>
    <w:link w:val="Card-Underline0"/>
    <w:locked/>
    <w:rsid w:val="005F504F"/>
    <w:rPr>
      <w:rFonts w:ascii="Century Gothic" w:eastAsia="Cambria" w:hAnsi="Century Gothic"/>
      <w:u w:val="thick"/>
    </w:rPr>
  </w:style>
  <w:style w:type="paragraph" w:customStyle="1" w:styleId="Card-Underline0">
    <w:name w:val="Card-Underline"/>
    <w:basedOn w:val="Normal"/>
    <w:link w:val="Card-UnderlineChar"/>
    <w:qFormat/>
    <w:rsid w:val="005F504F"/>
    <w:rPr>
      <w:rFonts w:ascii="Century Gothic" w:eastAsia="Cambria" w:hAnsi="Century Gothic"/>
      <w:u w:val="thick"/>
    </w:rPr>
  </w:style>
  <w:style w:type="paragraph" w:customStyle="1" w:styleId="PageNumber3">
    <w:name w:val="Page Number3"/>
    <w:basedOn w:val="Normal"/>
    <w:next w:val="Normal"/>
    <w:qFormat/>
    <w:rsid w:val="005F504F"/>
    <w:rPr>
      <w:rFonts w:eastAsia="Times New Roman"/>
      <w:sz w:val="20"/>
    </w:rPr>
  </w:style>
  <w:style w:type="paragraph" w:customStyle="1" w:styleId="PageNumber4">
    <w:name w:val="Page Number4"/>
    <w:basedOn w:val="Normal"/>
    <w:next w:val="Normal"/>
    <w:qFormat/>
    <w:rsid w:val="005F504F"/>
    <w:rPr>
      <w:rFonts w:eastAsia="Times New Roman"/>
      <w:sz w:val="20"/>
    </w:rPr>
  </w:style>
  <w:style w:type="paragraph" w:customStyle="1" w:styleId="PageNumber5">
    <w:name w:val="Page Number5"/>
    <w:basedOn w:val="Normal"/>
    <w:next w:val="Normal"/>
    <w:qFormat/>
    <w:rsid w:val="005F504F"/>
    <w:rPr>
      <w:rFonts w:eastAsia="Times New Roman"/>
      <w:sz w:val="20"/>
    </w:rPr>
  </w:style>
  <w:style w:type="paragraph" w:customStyle="1" w:styleId="smalltext1">
    <w:name w:val="small text1"/>
    <w:basedOn w:val="Normal"/>
    <w:next w:val="Normal"/>
    <w:uiPriority w:val="4"/>
    <w:qFormat/>
    <w:rsid w:val="005F504F"/>
    <w:pPr>
      <w:keepNext/>
      <w:keepLines/>
      <w:spacing w:before="200"/>
      <w:outlineLvl w:val="3"/>
    </w:pPr>
    <w:rPr>
      <w:rFonts w:eastAsia="Times New Roman"/>
      <w:b/>
      <w:bCs/>
      <w:iCs/>
      <w:sz w:val="26"/>
    </w:rPr>
  </w:style>
  <w:style w:type="character" w:customStyle="1" w:styleId="CircleChar">
    <w:name w:val="Circle Char"/>
    <w:link w:val="Circle"/>
    <w:locked/>
    <w:rsid w:val="005F504F"/>
    <w:rPr>
      <w:rFonts w:ascii="Times New Roman" w:eastAsia="Times New Roman" w:hAnsi="Times New Roman"/>
      <w:b/>
      <w:u w:val="words"/>
    </w:rPr>
  </w:style>
  <w:style w:type="paragraph" w:customStyle="1" w:styleId="Circle">
    <w:name w:val="Circle"/>
    <w:basedOn w:val="Normal"/>
    <w:link w:val="CircleChar"/>
    <w:qFormat/>
    <w:rsid w:val="005F504F"/>
    <w:rPr>
      <w:rFonts w:ascii="Times New Roman" w:eastAsia="Times New Roman" w:hAnsi="Times New Roman"/>
      <w:b/>
      <w:u w:val="words"/>
    </w:rPr>
  </w:style>
  <w:style w:type="paragraph" w:customStyle="1" w:styleId="PageNumber6">
    <w:name w:val="Page Number6"/>
    <w:basedOn w:val="Normal"/>
    <w:next w:val="Normal"/>
    <w:qFormat/>
    <w:rsid w:val="005F504F"/>
    <w:rPr>
      <w:rFonts w:eastAsia="Times New Roman"/>
      <w:sz w:val="20"/>
    </w:rPr>
  </w:style>
  <w:style w:type="paragraph" w:customStyle="1" w:styleId="user">
    <w:name w:val="user"/>
    <w:basedOn w:val="Normal"/>
    <w:qFormat/>
    <w:rsid w:val="005F504F"/>
    <w:pPr>
      <w:spacing w:before="100" w:beforeAutospacing="1" w:after="100" w:afterAutospacing="1"/>
    </w:pPr>
    <w:rPr>
      <w:rFonts w:ascii="Times" w:eastAsia="Times New Roman" w:hAnsi="Times"/>
      <w:sz w:val="20"/>
      <w:szCs w:val="20"/>
    </w:rPr>
  </w:style>
  <w:style w:type="paragraph" w:customStyle="1" w:styleId="lastupdated">
    <w:name w:val="lastupdated"/>
    <w:basedOn w:val="Normal"/>
    <w:qFormat/>
    <w:rsid w:val="005F504F"/>
    <w:pPr>
      <w:spacing w:before="100" w:beforeAutospacing="1" w:after="100" w:afterAutospacing="1"/>
    </w:pPr>
    <w:rPr>
      <w:rFonts w:ascii="Times" w:eastAsia="Times New Roman" w:hAnsi="Times"/>
      <w:sz w:val="20"/>
      <w:szCs w:val="20"/>
    </w:rPr>
  </w:style>
  <w:style w:type="paragraph" w:customStyle="1" w:styleId="hn-byline">
    <w:name w:val="hn-byline"/>
    <w:basedOn w:val="Normal"/>
    <w:qFormat/>
    <w:rsid w:val="005F504F"/>
    <w:pPr>
      <w:spacing w:before="100" w:beforeAutospacing="1" w:after="100" w:afterAutospacing="1"/>
    </w:pPr>
    <w:rPr>
      <w:rFonts w:ascii="Times" w:eastAsia="Times New Roman" w:hAnsi="Times"/>
      <w:sz w:val="20"/>
      <w:szCs w:val="20"/>
    </w:rPr>
  </w:style>
  <w:style w:type="paragraph" w:customStyle="1" w:styleId="articleinfo">
    <w:name w:val="articleinfo"/>
    <w:basedOn w:val="Normal"/>
    <w:qFormat/>
    <w:rsid w:val="005F504F"/>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5F504F"/>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5F504F"/>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qFormat/>
    <w:rsid w:val="005F504F"/>
    <w:rPr>
      <w:rFonts w:eastAsia="Times New Roman"/>
      <w:sz w:val="20"/>
    </w:rPr>
  </w:style>
  <w:style w:type="paragraph" w:customStyle="1" w:styleId="DebateTag0">
    <w:name w:val="DebateTag"/>
    <w:basedOn w:val="Normal"/>
    <w:qFormat/>
    <w:rsid w:val="005F504F"/>
    <w:rPr>
      <w:b/>
    </w:rPr>
  </w:style>
  <w:style w:type="character" w:customStyle="1" w:styleId="Style8ptChar">
    <w:name w:val="Style 8 pt Char"/>
    <w:rsid w:val="005F504F"/>
    <w:rPr>
      <w:rFonts w:ascii="Garamond" w:eastAsia="Calibri" w:hAnsi="Garamond" w:hint="default"/>
      <w:sz w:val="16"/>
      <w:szCs w:val="22"/>
    </w:rPr>
  </w:style>
  <w:style w:type="character" w:customStyle="1" w:styleId="message-item">
    <w:name w:val="message-item"/>
    <w:rsid w:val="005F504F"/>
  </w:style>
  <w:style w:type="character" w:customStyle="1" w:styleId="lightheader">
    <w:name w:val="lightheader"/>
    <w:rsid w:val="005F504F"/>
  </w:style>
  <w:style w:type="character" w:customStyle="1" w:styleId="datestamp">
    <w:name w:val="datestamp"/>
    <w:rsid w:val="005F504F"/>
  </w:style>
  <w:style w:type="character" w:customStyle="1" w:styleId="forenames">
    <w:name w:val="forenames"/>
    <w:rsid w:val="005F504F"/>
  </w:style>
  <w:style w:type="character" w:customStyle="1" w:styleId="surname">
    <w:name w:val="surname"/>
    <w:rsid w:val="005F504F"/>
  </w:style>
  <w:style w:type="character" w:customStyle="1" w:styleId="refpreview">
    <w:name w:val="refpreview"/>
    <w:rsid w:val="005F504F"/>
  </w:style>
  <w:style w:type="character" w:customStyle="1" w:styleId="loose1">
    <w:name w:val="loose1"/>
    <w:rsid w:val="005F504F"/>
  </w:style>
  <w:style w:type="character" w:customStyle="1" w:styleId="gsa">
    <w:name w:val="gs_a"/>
    <w:rsid w:val="005F504F"/>
  </w:style>
  <w:style w:type="character" w:customStyle="1" w:styleId="goohl1">
    <w:name w:val="goohl1"/>
    <w:rsid w:val="005F504F"/>
  </w:style>
  <w:style w:type="character" w:customStyle="1" w:styleId="mainarttitle">
    <w:name w:val="mainarttitle"/>
    <w:rsid w:val="005F504F"/>
  </w:style>
  <w:style w:type="character" w:customStyle="1" w:styleId="mainartauthor">
    <w:name w:val="mainartauthor"/>
    <w:rsid w:val="005F504F"/>
  </w:style>
  <w:style w:type="character" w:customStyle="1" w:styleId="mainartdate">
    <w:name w:val="mainartdate"/>
    <w:rsid w:val="005F504F"/>
  </w:style>
  <w:style w:type="character" w:customStyle="1" w:styleId="gsggs">
    <w:name w:val="gs_ggs"/>
    <w:rsid w:val="005F504F"/>
  </w:style>
  <w:style w:type="character" w:customStyle="1" w:styleId="ahead">
    <w:name w:val="a_head"/>
    <w:rsid w:val="005F504F"/>
  </w:style>
  <w:style w:type="character" w:customStyle="1" w:styleId="docbody">
    <w:name w:val="docbody"/>
    <w:rsid w:val="005F504F"/>
  </w:style>
  <w:style w:type="character" w:customStyle="1" w:styleId="superscript">
    <w:name w:val="superscript"/>
    <w:rsid w:val="005F504F"/>
  </w:style>
  <w:style w:type="character" w:customStyle="1" w:styleId="bwxsm">
    <w:name w:val="b w xsm"/>
    <w:rsid w:val="005F504F"/>
  </w:style>
  <w:style w:type="character" w:customStyle="1" w:styleId="fstd">
    <w:name w:val="f std"/>
    <w:rsid w:val="005F504F"/>
  </w:style>
  <w:style w:type="character" w:customStyle="1" w:styleId="heading2char2charchar1">
    <w:name w:val="heading2char2charchar1"/>
    <w:rsid w:val="005F504F"/>
  </w:style>
  <w:style w:type="character" w:customStyle="1" w:styleId="charchar60">
    <w:name w:val="charchar6"/>
    <w:rsid w:val="005F504F"/>
  </w:style>
  <w:style w:type="character" w:customStyle="1" w:styleId="bio1">
    <w:name w:val="bio1"/>
    <w:rsid w:val="005F504F"/>
    <w:rPr>
      <w:rFonts w:ascii="Arial" w:hAnsi="Arial" w:cs="Arial" w:hint="default"/>
      <w:i/>
      <w:iCs/>
      <w:color w:val="000000"/>
      <w:sz w:val="20"/>
      <w:szCs w:val="20"/>
    </w:rPr>
  </w:style>
  <w:style w:type="character" w:customStyle="1" w:styleId="cardCharCharCharCharCharChar">
    <w:name w:val="card Char Char Char Char Char Char"/>
    <w:rsid w:val="005F504F"/>
    <w:rPr>
      <w:sz w:val="24"/>
      <w:szCs w:val="24"/>
      <w:lang w:val="en-US" w:eastAsia="en-US" w:bidi="ar-SA"/>
    </w:rPr>
  </w:style>
  <w:style w:type="character" w:customStyle="1" w:styleId="Style24ptBoldUnderlineCenteredCharChar">
    <w:name w:val="Style 24 pt Bold Underline Centered Char Char"/>
    <w:rsid w:val="005F504F"/>
    <w:rPr>
      <w:b/>
      <w:bCs/>
      <w:sz w:val="48"/>
      <w:szCs w:val="24"/>
      <w:u w:val="single"/>
      <w:lang w:val="en-US" w:eastAsia="en-US" w:bidi="ar-SA"/>
    </w:rPr>
  </w:style>
  <w:style w:type="character" w:customStyle="1" w:styleId="TagCiteCharChar0">
    <w:name w:val="Tag / Cite Char Char"/>
    <w:rsid w:val="005F504F"/>
    <w:rPr>
      <w:b/>
      <w:bCs w:val="0"/>
      <w:color w:val="000000"/>
      <w:sz w:val="24"/>
      <w:szCs w:val="24"/>
      <w:lang w:val="en-US" w:eastAsia="en-US" w:bidi="ar-SA"/>
    </w:rPr>
  </w:style>
  <w:style w:type="character" w:customStyle="1" w:styleId="CardTextUnderlinedCharChar">
    <w:name w:val="Card Text Underlined Char Char"/>
    <w:rsid w:val="005F504F"/>
    <w:rPr>
      <w:rFonts w:ascii="Arial Narrow" w:hAnsi="Arial Narrow" w:hint="default"/>
      <w:szCs w:val="24"/>
      <w:u w:val="single"/>
      <w:lang w:val="en-US" w:eastAsia="en-US" w:bidi="ar-SA"/>
    </w:rPr>
  </w:style>
  <w:style w:type="character" w:customStyle="1" w:styleId="CardTagCharCharChar">
    <w:name w:val="Card Tag Char Char Char"/>
    <w:rsid w:val="005F504F"/>
    <w:rPr>
      <w:b/>
      <w:bCs w:val="0"/>
      <w:sz w:val="24"/>
      <w:szCs w:val="24"/>
      <w:lang w:val="en-US" w:eastAsia="en-US" w:bidi="ar-SA"/>
    </w:rPr>
  </w:style>
  <w:style w:type="character" w:customStyle="1" w:styleId="mainbody">
    <w:name w:val="mainbody"/>
    <w:rsid w:val="005F504F"/>
  </w:style>
  <w:style w:type="character" w:customStyle="1" w:styleId="UnderlineStyleChar20">
    <w:name w:val="Underline Style Char2"/>
    <w:rsid w:val="005F504F"/>
    <w:rPr>
      <w:rFonts w:ascii="Garamond" w:hAnsi="Garamond" w:hint="default"/>
      <w:sz w:val="22"/>
      <w:szCs w:val="24"/>
      <w:u w:val="single"/>
      <w:lang w:val="en-US" w:eastAsia="en-US" w:bidi="ar-SA"/>
    </w:rPr>
  </w:style>
  <w:style w:type="character" w:customStyle="1" w:styleId="Style1Char2">
    <w:name w:val="Style1 Char2"/>
    <w:rsid w:val="005F504F"/>
    <w:rPr>
      <w:szCs w:val="24"/>
    </w:rPr>
  </w:style>
  <w:style w:type="character" w:customStyle="1" w:styleId="t13">
    <w:name w:val="t13"/>
    <w:rsid w:val="005F504F"/>
  </w:style>
  <w:style w:type="paragraph" w:customStyle="1" w:styleId="CardDownx1">
    <w:name w:val="CardDown x1"/>
    <w:basedOn w:val="Normal"/>
    <w:link w:val="CardDownx1Char"/>
    <w:qFormat/>
    <w:rsid w:val="005F504F"/>
  </w:style>
  <w:style w:type="character" w:customStyle="1" w:styleId="CardDownx1Char">
    <w:name w:val="CardDown x1 Char"/>
    <w:link w:val="CardDownx1"/>
    <w:locked/>
    <w:rsid w:val="005F504F"/>
    <w:rPr>
      <w:rFonts w:ascii="Calibri" w:hAnsi="Calibri"/>
    </w:rPr>
  </w:style>
  <w:style w:type="character" w:customStyle="1" w:styleId="CharChar17">
    <w:name w:val="Char Char17"/>
    <w:locked/>
    <w:rsid w:val="005F504F"/>
    <w:rPr>
      <w:rFonts w:ascii="Arial" w:hAnsi="Arial" w:cs="Arial" w:hint="default"/>
      <w:b/>
      <w:bCs/>
      <w:sz w:val="26"/>
      <w:szCs w:val="26"/>
    </w:rPr>
  </w:style>
  <w:style w:type="character" w:customStyle="1" w:styleId="address">
    <w:name w:val="address"/>
    <w:rsid w:val="005F504F"/>
  </w:style>
  <w:style w:type="character" w:customStyle="1" w:styleId="ilspan">
    <w:name w:val="il_span"/>
    <w:rsid w:val="005F504F"/>
  </w:style>
  <w:style w:type="character" w:customStyle="1" w:styleId="articletitle1">
    <w:name w:val="articletitle1"/>
    <w:rsid w:val="005F504F"/>
    <w:rPr>
      <w:rFonts w:ascii="Times New Roman" w:hAnsi="Times New Roman" w:cs="Times New Roman" w:hint="default"/>
      <w:b/>
      <w:bCs/>
      <w:sz w:val="36"/>
      <w:szCs w:val="36"/>
    </w:rPr>
  </w:style>
  <w:style w:type="character" w:customStyle="1" w:styleId="leftidx1">
    <w:name w:val="leftidx1"/>
    <w:rsid w:val="005F504F"/>
    <w:rPr>
      <w:rFonts w:ascii="Verdana" w:hAnsi="Verdana" w:hint="default"/>
      <w:sz w:val="22"/>
      <w:szCs w:val="22"/>
    </w:rPr>
  </w:style>
  <w:style w:type="character" w:customStyle="1" w:styleId="blue1">
    <w:name w:val="blue1"/>
    <w:rsid w:val="005F504F"/>
    <w:rPr>
      <w:color w:val="0000FF"/>
    </w:rPr>
  </w:style>
  <w:style w:type="character" w:customStyle="1" w:styleId="author-link1">
    <w:name w:val="author-link1"/>
    <w:rsid w:val="005F504F"/>
    <w:rPr>
      <w:b w:val="0"/>
      <w:bCs w:val="0"/>
    </w:rPr>
  </w:style>
  <w:style w:type="character" w:customStyle="1" w:styleId="black1">
    <w:name w:val="black1"/>
    <w:rsid w:val="005F504F"/>
    <w:rPr>
      <w:color w:val="000000"/>
    </w:rPr>
  </w:style>
  <w:style w:type="character" w:customStyle="1" w:styleId="StyleunderlinedCharBold">
    <w:name w:val="Style underlined Char + Bold"/>
    <w:rsid w:val="005F504F"/>
    <w:rPr>
      <w:rFonts w:ascii="Times New Roman" w:hAnsi="Times New Roman" w:cs="Times New Roman" w:hint="default"/>
      <w:b/>
      <w:bCs/>
      <w:sz w:val="21"/>
      <w:szCs w:val="24"/>
      <w:u w:val="single"/>
    </w:rPr>
  </w:style>
  <w:style w:type="character" w:customStyle="1" w:styleId="ThickUnderlineCharChar">
    <w:name w:val="Thick Underline Char Char"/>
    <w:rsid w:val="005F504F"/>
    <w:rPr>
      <w:rFonts w:ascii="Calibri" w:eastAsia="Calibri" w:hAnsi="Calibri" w:hint="default"/>
    </w:rPr>
  </w:style>
  <w:style w:type="character" w:customStyle="1" w:styleId="CardUnderline">
    <w:name w:val="Card Underline"/>
    <w:rsid w:val="005F504F"/>
    <w:rPr>
      <w:rFonts w:ascii="Times New Roman" w:hAnsi="Times New Roman" w:cs="Times New Roman" w:hint="default"/>
      <w:sz w:val="20"/>
      <w:u w:val="single"/>
    </w:rPr>
  </w:style>
  <w:style w:type="character" w:customStyle="1" w:styleId="lingoregion">
    <w:name w:val="lingo_region"/>
    <w:rsid w:val="005F504F"/>
  </w:style>
  <w:style w:type="character" w:customStyle="1" w:styleId="cite0">
    <w:name w:val="%cite"/>
    <w:rsid w:val="005F504F"/>
    <w:rPr>
      <w:rFonts w:ascii="Times New Roman" w:hAnsi="Times New Roman" w:cs="Times New Roman" w:hint="default"/>
      <w:b/>
      <w:bCs w:val="0"/>
      <w:sz w:val="24"/>
    </w:rPr>
  </w:style>
  <w:style w:type="character" w:customStyle="1" w:styleId="Emphasis21">
    <w:name w:val="%Emphasis2"/>
    <w:rsid w:val="005F504F"/>
    <w:rPr>
      <w:rFonts w:ascii="Cooper Black" w:hAnsi="Cooper Black" w:hint="default"/>
      <w:iCs/>
      <w:u w:val="single"/>
    </w:rPr>
  </w:style>
  <w:style w:type="character" w:customStyle="1" w:styleId="AAAcite">
    <w:name w:val="AAAcite"/>
    <w:rsid w:val="005F504F"/>
    <w:rPr>
      <w:rFonts w:ascii="Times New Roman" w:hAnsi="Times New Roman" w:cs="Times New Roman" w:hint="default"/>
      <w:b/>
      <w:bCs w:val="0"/>
      <w:sz w:val="24"/>
    </w:rPr>
  </w:style>
  <w:style w:type="character" w:customStyle="1" w:styleId="tmplheaderlink">
    <w:name w:val="tmplheaderlink"/>
    <w:rsid w:val="005F504F"/>
    <w:rPr>
      <w:rFonts w:ascii="Times New Roman" w:hAnsi="Times New Roman" w:cs="Times New Roman" w:hint="default"/>
    </w:rPr>
  </w:style>
  <w:style w:type="character" w:customStyle="1" w:styleId="role">
    <w:name w:val="role"/>
    <w:rsid w:val="005F504F"/>
  </w:style>
  <w:style w:type="character" w:customStyle="1" w:styleId="pagination">
    <w:name w:val="pagination"/>
    <w:rsid w:val="005F504F"/>
  </w:style>
  <w:style w:type="character" w:customStyle="1" w:styleId="doi">
    <w:name w:val="doi"/>
    <w:rsid w:val="005F504F"/>
  </w:style>
  <w:style w:type="character" w:customStyle="1" w:styleId="bodycontents">
    <w:name w:val="bodycontents"/>
    <w:rsid w:val="005F504F"/>
  </w:style>
  <w:style w:type="character" w:customStyle="1" w:styleId="comma">
    <w:name w:val="comma"/>
    <w:rsid w:val="005F504F"/>
  </w:style>
  <w:style w:type="character" w:customStyle="1" w:styleId="pad5right">
    <w:name w:val="pad5right"/>
    <w:rsid w:val="005F504F"/>
  </w:style>
  <w:style w:type="character" w:customStyle="1" w:styleId="divider">
    <w:name w:val="divider"/>
    <w:rsid w:val="005F504F"/>
  </w:style>
  <w:style w:type="character" w:customStyle="1" w:styleId="blogdate">
    <w:name w:val="blogdate"/>
    <w:rsid w:val="005F504F"/>
  </w:style>
  <w:style w:type="character" w:customStyle="1" w:styleId="dot">
    <w:name w:val="dot"/>
    <w:rsid w:val="005F504F"/>
  </w:style>
  <w:style w:type="character" w:customStyle="1" w:styleId="hn-date">
    <w:name w:val="hn-date"/>
    <w:rsid w:val="005F504F"/>
  </w:style>
  <w:style w:type="character" w:customStyle="1" w:styleId="location">
    <w:name w:val="location"/>
    <w:rsid w:val="005F504F"/>
  </w:style>
  <w:style w:type="character" w:customStyle="1" w:styleId="dropcap-letter">
    <w:name w:val="dropcap-letter"/>
    <w:rsid w:val="005F504F"/>
  </w:style>
  <w:style w:type="character" w:customStyle="1" w:styleId="offscreen">
    <w:name w:val="offscreen"/>
    <w:rsid w:val="005F504F"/>
  </w:style>
  <w:style w:type="character" w:customStyle="1" w:styleId="linked-in">
    <w:name w:val="linked-in"/>
    <w:rsid w:val="005F504F"/>
  </w:style>
  <w:style w:type="character" w:customStyle="1" w:styleId="in-widget">
    <w:name w:val="in-widget"/>
    <w:rsid w:val="005F504F"/>
  </w:style>
  <w:style w:type="character" w:customStyle="1" w:styleId="in-right">
    <w:name w:val="in-right"/>
    <w:rsid w:val="005F504F"/>
  </w:style>
  <w:style w:type="character" w:customStyle="1" w:styleId="tickerwrap">
    <w:name w:val="ticker_wrap"/>
    <w:rsid w:val="005F504F"/>
  </w:style>
  <w:style w:type="character" w:customStyle="1" w:styleId="divs">
    <w:name w:val="divs"/>
    <w:rsid w:val="005F504F"/>
  </w:style>
  <w:style w:type="character" w:customStyle="1" w:styleId="in-top">
    <w:name w:val="in-top"/>
    <w:rsid w:val="005F504F"/>
  </w:style>
  <w:style w:type="numbering" w:customStyle="1" w:styleId="1ai1">
    <w:name w:val="1 / a / i1"/>
    <w:rsid w:val="005F504F"/>
    <w:pPr>
      <w:numPr>
        <w:numId w:val="13"/>
      </w:numPr>
    </w:pPr>
  </w:style>
  <w:style w:type="numbering" w:styleId="1ai">
    <w:name w:val="Outline List 1"/>
    <w:basedOn w:val="NoList"/>
    <w:unhideWhenUsed/>
    <w:rsid w:val="005F504F"/>
    <w:pPr>
      <w:numPr>
        <w:numId w:val="14"/>
      </w:numPr>
    </w:pPr>
  </w:style>
  <w:style w:type="character" w:customStyle="1" w:styleId="FontStyle310">
    <w:name w:val="Font Style310"/>
    <w:uiPriority w:val="99"/>
    <w:rsid w:val="005F504F"/>
    <w:rPr>
      <w:rFonts w:ascii="Times New Roman" w:hAnsi="Times New Roman" w:cs="Times New Roman"/>
      <w:b/>
      <w:bCs/>
      <w:i/>
      <w:iCs/>
      <w:spacing w:val="-10"/>
      <w:sz w:val="18"/>
      <w:szCs w:val="18"/>
    </w:rPr>
  </w:style>
  <w:style w:type="character" w:customStyle="1" w:styleId="FontStyle370">
    <w:name w:val="Font Style370"/>
    <w:uiPriority w:val="99"/>
    <w:rsid w:val="005F504F"/>
    <w:rPr>
      <w:rFonts w:ascii="Cambria" w:hAnsi="Cambria" w:cs="Cambria"/>
      <w:b/>
      <w:bCs/>
      <w:spacing w:val="-10"/>
      <w:sz w:val="18"/>
      <w:szCs w:val="18"/>
    </w:rPr>
  </w:style>
  <w:style w:type="character" w:customStyle="1" w:styleId="FontStyle302">
    <w:name w:val="Font Style302"/>
    <w:uiPriority w:val="99"/>
    <w:rsid w:val="005F504F"/>
    <w:rPr>
      <w:rFonts w:ascii="Times New Roman" w:hAnsi="Times New Roman" w:cs="Times New Roman"/>
      <w:b/>
      <w:bCs/>
      <w:sz w:val="22"/>
      <w:szCs w:val="22"/>
    </w:rPr>
  </w:style>
  <w:style w:type="character" w:customStyle="1" w:styleId="FontStyle347">
    <w:name w:val="Font Style347"/>
    <w:uiPriority w:val="99"/>
    <w:rsid w:val="005F504F"/>
    <w:rPr>
      <w:rFonts w:ascii="Times New Roman" w:hAnsi="Times New Roman" w:cs="Times New Roman"/>
      <w:b/>
      <w:bCs/>
      <w:spacing w:val="-10"/>
      <w:sz w:val="20"/>
      <w:szCs w:val="20"/>
    </w:rPr>
  </w:style>
  <w:style w:type="paragraph" w:customStyle="1" w:styleId="Style27">
    <w:name w:val="Style27"/>
    <w:basedOn w:val="Normal"/>
    <w:uiPriority w:val="99"/>
    <w:rsid w:val="005F504F"/>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5F504F"/>
    <w:rPr>
      <w:rFonts w:ascii="Times New Roman" w:hAnsi="Times New Roman" w:cs="Times New Roman"/>
      <w:spacing w:val="-10"/>
      <w:sz w:val="18"/>
      <w:szCs w:val="18"/>
    </w:rPr>
  </w:style>
  <w:style w:type="character" w:customStyle="1" w:styleId="FontStyle312">
    <w:name w:val="Font Style312"/>
    <w:uiPriority w:val="99"/>
    <w:rsid w:val="005F504F"/>
    <w:rPr>
      <w:rFonts w:ascii="Times New Roman" w:hAnsi="Times New Roman" w:cs="Times New Roman"/>
      <w:b/>
      <w:bCs/>
      <w:spacing w:val="-10"/>
      <w:sz w:val="16"/>
      <w:szCs w:val="16"/>
    </w:rPr>
  </w:style>
  <w:style w:type="character" w:customStyle="1" w:styleId="FontStyle346">
    <w:name w:val="Font Style346"/>
    <w:uiPriority w:val="99"/>
    <w:rsid w:val="005F504F"/>
    <w:rPr>
      <w:rFonts w:ascii="Times New Roman" w:hAnsi="Times New Roman" w:cs="Times New Roman"/>
      <w:b/>
      <w:bCs/>
      <w:spacing w:val="-10"/>
      <w:sz w:val="18"/>
      <w:szCs w:val="18"/>
    </w:rPr>
  </w:style>
  <w:style w:type="character" w:customStyle="1" w:styleId="FontStyle330">
    <w:name w:val="Font Style330"/>
    <w:uiPriority w:val="99"/>
    <w:rsid w:val="005F504F"/>
    <w:rPr>
      <w:rFonts w:ascii="Times New Roman" w:hAnsi="Times New Roman" w:cs="Times New Roman"/>
      <w:b/>
      <w:bCs/>
      <w:sz w:val="16"/>
      <w:szCs w:val="16"/>
    </w:rPr>
  </w:style>
  <w:style w:type="character" w:customStyle="1" w:styleId="FontStyle372">
    <w:name w:val="Font Style372"/>
    <w:uiPriority w:val="99"/>
    <w:rsid w:val="005F504F"/>
    <w:rPr>
      <w:rFonts w:ascii="Times New Roman" w:hAnsi="Times New Roman" w:cs="Times New Roman"/>
      <w:b/>
      <w:bCs/>
      <w:sz w:val="16"/>
      <w:szCs w:val="16"/>
    </w:rPr>
  </w:style>
  <w:style w:type="paragraph" w:customStyle="1" w:styleId="Style59">
    <w:name w:val="Style59"/>
    <w:basedOn w:val="Normal"/>
    <w:uiPriority w:val="99"/>
    <w:rsid w:val="005F504F"/>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5F504F"/>
    <w:rPr>
      <w:rFonts w:ascii="Times New Roman" w:hAnsi="Times New Roman" w:cs="Times New Roman"/>
      <w:b/>
      <w:bCs/>
      <w:i/>
      <w:iCs/>
      <w:sz w:val="16"/>
      <w:szCs w:val="16"/>
    </w:rPr>
  </w:style>
  <w:style w:type="paragraph" w:customStyle="1" w:styleId="Style200">
    <w:name w:val="Style20"/>
    <w:basedOn w:val="Normal"/>
    <w:uiPriority w:val="99"/>
    <w:rsid w:val="005F504F"/>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5F504F"/>
    <w:rPr>
      <w:rFonts w:ascii="Times New Roman" w:hAnsi="Times New Roman" w:cs="Times New Roman"/>
      <w:smallCaps/>
      <w:sz w:val="14"/>
      <w:szCs w:val="14"/>
    </w:rPr>
  </w:style>
  <w:style w:type="paragraph" w:customStyle="1" w:styleId="Style89">
    <w:name w:val="Style89"/>
    <w:basedOn w:val="Normal"/>
    <w:uiPriority w:val="99"/>
    <w:rsid w:val="005F504F"/>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5F504F"/>
    <w:rPr>
      <w:rFonts w:ascii="Times New Roman" w:hAnsi="Times New Roman" w:cs="Times New Roman"/>
      <w:b/>
      <w:bCs/>
      <w:spacing w:val="-10"/>
      <w:sz w:val="22"/>
      <w:szCs w:val="22"/>
    </w:rPr>
  </w:style>
  <w:style w:type="character" w:customStyle="1" w:styleId="FontStyle320">
    <w:name w:val="Font Style320"/>
    <w:uiPriority w:val="99"/>
    <w:rsid w:val="005F504F"/>
    <w:rPr>
      <w:rFonts w:ascii="Times New Roman" w:hAnsi="Times New Roman" w:cs="Times New Roman"/>
      <w:b/>
      <w:bCs/>
      <w:spacing w:val="-10"/>
      <w:sz w:val="22"/>
      <w:szCs w:val="22"/>
    </w:rPr>
  </w:style>
  <w:style w:type="character" w:customStyle="1" w:styleId="FontStyle352">
    <w:name w:val="Font Style352"/>
    <w:uiPriority w:val="99"/>
    <w:rsid w:val="005F504F"/>
    <w:rPr>
      <w:rFonts w:ascii="Times New Roman" w:hAnsi="Times New Roman" w:cs="Times New Roman"/>
      <w:b/>
      <w:bCs/>
      <w:sz w:val="16"/>
      <w:szCs w:val="16"/>
    </w:rPr>
  </w:style>
  <w:style w:type="character" w:customStyle="1" w:styleId="FontStyle356">
    <w:name w:val="Font Style356"/>
    <w:uiPriority w:val="99"/>
    <w:rsid w:val="005F504F"/>
    <w:rPr>
      <w:rFonts w:ascii="Times New Roman" w:hAnsi="Times New Roman" w:cs="Times New Roman"/>
      <w:b/>
      <w:bCs/>
      <w:spacing w:val="-10"/>
      <w:sz w:val="22"/>
      <w:szCs w:val="22"/>
    </w:rPr>
  </w:style>
  <w:style w:type="character" w:customStyle="1" w:styleId="FontStyle298">
    <w:name w:val="Font Style298"/>
    <w:uiPriority w:val="99"/>
    <w:rsid w:val="005F504F"/>
    <w:rPr>
      <w:rFonts w:ascii="Times New Roman" w:hAnsi="Times New Roman" w:cs="Times New Roman"/>
      <w:sz w:val="18"/>
      <w:szCs w:val="18"/>
    </w:rPr>
  </w:style>
  <w:style w:type="character" w:customStyle="1" w:styleId="FontStyle311">
    <w:name w:val="Font Style311"/>
    <w:uiPriority w:val="99"/>
    <w:rsid w:val="005F504F"/>
    <w:rPr>
      <w:rFonts w:ascii="Times New Roman" w:hAnsi="Times New Roman" w:cs="Times New Roman"/>
      <w:b/>
      <w:bCs/>
      <w:spacing w:val="-10"/>
      <w:sz w:val="18"/>
      <w:szCs w:val="18"/>
    </w:rPr>
  </w:style>
  <w:style w:type="character" w:customStyle="1" w:styleId="FontStyle332">
    <w:name w:val="Font Style332"/>
    <w:uiPriority w:val="99"/>
    <w:rsid w:val="005F504F"/>
    <w:rPr>
      <w:rFonts w:ascii="Times New Roman" w:hAnsi="Times New Roman" w:cs="Times New Roman"/>
      <w:b/>
      <w:bCs/>
      <w:i/>
      <w:iCs/>
      <w:spacing w:val="-10"/>
      <w:sz w:val="20"/>
      <w:szCs w:val="20"/>
    </w:rPr>
  </w:style>
  <w:style w:type="character" w:customStyle="1" w:styleId="FontStyle371">
    <w:name w:val="Font Style371"/>
    <w:uiPriority w:val="99"/>
    <w:rsid w:val="005F504F"/>
    <w:rPr>
      <w:rFonts w:ascii="Times New Roman" w:hAnsi="Times New Roman" w:cs="Times New Roman"/>
      <w:sz w:val="16"/>
      <w:szCs w:val="16"/>
    </w:rPr>
  </w:style>
  <w:style w:type="character" w:customStyle="1" w:styleId="FontStyle350">
    <w:name w:val="Font Style350"/>
    <w:uiPriority w:val="99"/>
    <w:rsid w:val="005F504F"/>
    <w:rPr>
      <w:rFonts w:ascii="Times New Roman" w:hAnsi="Times New Roman" w:cs="Times New Roman"/>
      <w:b/>
      <w:bCs/>
      <w:i/>
      <w:iCs/>
      <w:sz w:val="20"/>
      <w:szCs w:val="20"/>
    </w:rPr>
  </w:style>
  <w:style w:type="paragraph" w:customStyle="1" w:styleId="Style8">
    <w:name w:val="Style8"/>
    <w:basedOn w:val="Normal"/>
    <w:uiPriority w:val="99"/>
    <w:rsid w:val="005F504F"/>
    <w:pPr>
      <w:widowControl w:val="0"/>
      <w:autoSpaceDE w:val="0"/>
      <w:autoSpaceDN w:val="0"/>
      <w:adjustRightInd w:val="0"/>
    </w:pPr>
    <w:rPr>
      <w:rFonts w:eastAsia="Times New Roman"/>
      <w:sz w:val="24"/>
    </w:rPr>
  </w:style>
  <w:style w:type="paragraph" w:customStyle="1" w:styleId="Style53">
    <w:name w:val="Style5"/>
    <w:basedOn w:val="Normal"/>
    <w:link w:val="Style5Char"/>
    <w:uiPriority w:val="99"/>
    <w:qFormat/>
    <w:rsid w:val="005F504F"/>
    <w:pPr>
      <w:widowControl w:val="0"/>
      <w:autoSpaceDE w:val="0"/>
      <w:autoSpaceDN w:val="0"/>
      <w:adjustRightInd w:val="0"/>
      <w:spacing w:line="230" w:lineRule="exact"/>
      <w:jc w:val="both"/>
    </w:pPr>
    <w:rPr>
      <w:rFonts w:eastAsia="Times New Roman"/>
      <w:sz w:val="24"/>
    </w:rPr>
  </w:style>
  <w:style w:type="character" w:customStyle="1" w:styleId="FontStyle351">
    <w:name w:val="Font Style351"/>
    <w:uiPriority w:val="99"/>
    <w:rsid w:val="005F504F"/>
    <w:rPr>
      <w:rFonts w:ascii="Times New Roman" w:hAnsi="Times New Roman" w:cs="Times New Roman"/>
      <w:b/>
      <w:bCs/>
      <w:sz w:val="22"/>
      <w:szCs w:val="22"/>
    </w:rPr>
  </w:style>
  <w:style w:type="paragraph" w:customStyle="1" w:styleId="Style100">
    <w:name w:val="Style10"/>
    <w:basedOn w:val="Normal"/>
    <w:link w:val="Style10Char"/>
    <w:uiPriority w:val="99"/>
    <w:qFormat/>
    <w:rsid w:val="005F504F"/>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5F504F"/>
    <w:pPr>
      <w:widowControl w:val="0"/>
      <w:autoSpaceDE w:val="0"/>
      <w:autoSpaceDN w:val="0"/>
      <w:adjustRightInd w:val="0"/>
      <w:jc w:val="both"/>
    </w:pPr>
    <w:rPr>
      <w:rFonts w:eastAsia="Times New Roman"/>
      <w:sz w:val="24"/>
    </w:rPr>
  </w:style>
  <w:style w:type="character" w:customStyle="1" w:styleId="FontStyle369">
    <w:name w:val="Font Style369"/>
    <w:uiPriority w:val="99"/>
    <w:rsid w:val="005F504F"/>
    <w:rPr>
      <w:rFonts w:ascii="Times New Roman" w:hAnsi="Times New Roman" w:cs="Times New Roman"/>
      <w:b/>
      <w:bCs/>
      <w:spacing w:val="-10"/>
      <w:sz w:val="20"/>
      <w:szCs w:val="20"/>
    </w:rPr>
  </w:style>
  <w:style w:type="character" w:customStyle="1" w:styleId="FontStyle357">
    <w:name w:val="Font Style357"/>
    <w:uiPriority w:val="99"/>
    <w:rsid w:val="005F504F"/>
    <w:rPr>
      <w:rFonts w:ascii="Times New Roman" w:hAnsi="Times New Roman" w:cs="Times New Roman"/>
      <w:b/>
      <w:bCs/>
      <w:spacing w:val="-10"/>
      <w:sz w:val="22"/>
      <w:szCs w:val="22"/>
    </w:rPr>
  </w:style>
  <w:style w:type="paragraph" w:customStyle="1" w:styleId="Style67">
    <w:name w:val="Style67"/>
    <w:basedOn w:val="Normal"/>
    <w:uiPriority w:val="99"/>
    <w:rsid w:val="005F504F"/>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5F504F"/>
    <w:rPr>
      <w:rFonts w:ascii="Times New Roman" w:hAnsi="Times New Roman" w:cs="Times New Roman"/>
      <w:sz w:val="20"/>
      <w:szCs w:val="20"/>
    </w:rPr>
  </w:style>
  <w:style w:type="character" w:customStyle="1" w:styleId="FontStyle374">
    <w:name w:val="Font Style374"/>
    <w:uiPriority w:val="99"/>
    <w:rsid w:val="005F504F"/>
    <w:rPr>
      <w:rFonts w:ascii="Times New Roman" w:hAnsi="Times New Roman" w:cs="Times New Roman"/>
      <w:b/>
      <w:bCs/>
      <w:spacing w:val="-10"/>
      <w:sz w:val="22"/>
      <w:szCs w:val="22"/>
    </w:rPr>
  </w:style>
  <w:style w:type="paragraph" w:customStyle="1" w:styleId="Style300">
    <w:name w:val="Style30"/>
    <w:basedOn w:val="Normal"/>
    <w:uiPriority w:val="99"/>
    <w:rsid w:val="005F504F"/>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5F504F"/>
    <w:rPr>
      <w:rFonts w:ascii="Times New Roman" w:hAnsi="Times New Roman" w:cs="Times New Roman"/>
      <w:smallCaps/>
      <w:sz w:val="16"/>
      <w:szCs w:val="16"/>
    </w:rPr>
  </w:style>
  <w:style w:type="paragraph" w:customStyle="1" w:styleId="Style93">
    <w:name w:val="Style93"/>
    <w:basedOn w:val="Normal"/>
    <w:uiPriority w:val="99"/>
    <w:rsid w:val="005F504F"/>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5F504F"/>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5F504F"/>
    <w:rPr>
      <w:sz w:val="10"/>
      <w:szCs w:val="24"/>
      <w:lang w:val="en-US" w:eastAsia="en-US" w:bidi="ar-SA"/>
    </w:rPr>
  </w:style>
  <w:style w:type="character" w:customStyle="1" w:styleId="SmalltextCharCharCharChar0">
    <w:name w:val="Small text Char Char Char Char"/>
    <w:rsid w:val="005F504F"/>
    <w:rPr>
      <w:sz w:val="16"/>
      <w:szCs w:val="24"/>
      <w:lang w:val="en-US" w:eastAsia="en-US" w:bidi="ar-SA"/>
    </w:rPr>
  </w:style>
  <w:style w:type="paragraph" w:customStyle="1" w:styleId="boldcitation">
    <w:name w:val="bold citation"/>
    <w:basedOn w:val="Normal"/>
    <w:rsid w:val="005F504F"/>
    <w:rPr>
      <w:rFonts w:ascii="Arial" w:eastAsia="Times New Roman" w:hAnsi="Arial"/>
      <w:b/>
      <w:sz w:val="28"/>
      <w:u w:val="thick"/>
    </w:rPr>
  </w:style>
  <w:style w:type="character" w:customStyle="1" w:styleId="CardsCharCharChar">
    <w:name w:val="Cards Char Char Char"/>
    <w:rsid w:val="005F504F"/>
    <w:rPr>
      <w:szCs w:val="24"/>
      <w:lang w:val="en-US" w:eastAsia="en-US" w:bidi="ar-SA"/>
    </w:rPr>
  </w:style>
  <w:style w:type="character" w:customStyle="1" w:styleId="CardsCharCharCharChar">
    <w:name w:val="Cards Char Char Char Char"/>
    <w:rsid w:val="005F504F"/>
    <w:rPr>
      <w:szCs w:val="24"/>
      <w:lang w:val="en-US" w:eastAsia="en-US" w:bidi="ar-SA"/>
    </w:rPr>
  </w:style>
  <w:style w:type="character" w:customStyle="1" w:styleId="BlockHeadingsCharChar">
    <w:name w:val="Block Headings Char Char"/>
    <w:rsid w:val="005F504F"/>
    <w:rPr>
      <w:b/>
      <w:sz w:val="36"/>
      <w:szCs w:val="24"/>
      <w:u w:val="single"/>
      <w:lang w:val="en-US" w:eastAsia="en-US" w:bidi="ar-SA"/>
    </w:rPr>
  </w:style>
  <w:style w:type="paragraph" w:customStyle="1" w:styleId="NoSpacingCharCharChar">
    <w:name w:val="No Spacing Char Char Char"/>
    <w:next w:val="Normal"/>
    <w:rsid w:val="005F504F"/>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5F504F"/>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RegularChar">
    <w:name w:val="Regular Char"/>
    <w:link w:val="Regular"/>
    <w:rsid w:val="005F504F"/>
    <w:rPr>
      <w:rFonts w:ascii="Garamond" w:eastAsia="Times New Roman" w:hAnsi="Garamond" w:cs="Arial"/>
      <w:bCs/>
      <w:kern w:val="20"/>
      <w:sz w:val="20"/>
      <w:szCs w:val="32"/>
    </w:rPr>
  </w:style>
  <w:style w:type="character" w:customStyle="1" w:styleId="StyleTimesNewRoman">
    <w:name w:val="Style Times New Roman"/>
    <w:rsid w:val="005F504F"/>
    <w:rPr>
      <w:rFonts w:ascii="Garamond" w:hAnsi="Garamond"/>
    </w:rPr>
  </w:style>
  <w:style w:type="paragraph" w:customStyle="1" w:styleId="INDENTEDPARAGRAPH">
    <w:name w:val="INDENTED PARAGRAPH"/>
    <w:rsid w:val="005F504F"/>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5F504F"/>
    <w:rPr>
      <w:rFonts w:cs="Arial"/>
      <w:bCs/>
      <w:caps/>
      <w:color w:val="FFFFFF"/>
      <w:sz w:val="2"/>
      <w:szCs w:val="2"/>
      <w:lang w:val="en-US" w:eastAsia="en-US" w:bidi="ar-SA"/>
    </w:rPr>
  </w:style>
  <w:style w:type="paragraph" w:customStyle="1" w:styleId="Numbering">
    <w:name w:val="Numbering"/>
    <w:basedOn w:val="Normal"/>
    <w:next w:val="Normal"/>
    <w:qFormat/>
    <w:rsid w:val="005F504F"/>
    <w:pPr>
      <w:widowControl w:val="0"/>
      <w:numPr>
        <w:numId w:val="19"/>
      </w:numPr>
      <w:suppressAutoHyphens/>
      <w:spacing w:after="200"/>
    </w:pPr>
    <w:rPr>
      <w:rFonts w:eastAsia="Times New Roman"/>
      <w:b/>
      <w:sz w:val="24"/>
      <w:szCs w:val="18"/>
    </w:rPr>
  </w:style>
  <w:style w:type="paragraph" w:customStyle="1" w:styleId="Un-IndexedHeading">
    <w:name w:val="Un-Indexed Heading"/>
    <w:basedOn w:val="Heading1"/>
    <w:next w:val="Normal"/>
    <w:qFormat/>
    <w:rsid w:val="005F504F"/>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paragraph" w:customStyle="1" w:styleId="PageHeader">
    <w:name w:val="Page Header"/>
    <w:basedOn w:val="Normal"/>
    <w:link w:val="PageHeaderChar"/>
    <w:qFormat/>
    <w:rsid w:val="005F504F"/>
    <w:pPr>
      <w:widowControl w:val="0"/>
      <w:numPr>
        <w:numId w:val="2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qFormat/>
    <w:rsid w:val="005F504F"/>
    <w:pPr>
      <w:numPr>
        <w:numId w:val="17"/>
      </w:numPr>
    </w:pPr>
  </w:style>
  <w:style w:type="paragraph" w:customStyle="1" w:styleId="Lettering">
    <w:name w:val="Lettering"/>
    <w:basedOn w:val="Numbering"/>
    <w:next w:val="Normal"/>
    <w:qFormat/>
    <w:rsid w:val="005F504F"/>
    <w:pPr>
      <w:numPr>
        <w:numId w:val="15"/>
      </w:numPr>
    </w:pPr>
    <w:rPr>
      <w:szCs w:val="22"/>
    </w:rPr>
  </w:style>
  <w:style w:type="paragraph" w:customStyle="1" w:styleId="FileName">
    <w:name w:val="File Name"/>
    <w:basedOn w:val="Normal"/>
    <w:next w:val="Normal"/>
    <w:qFormat/>
    <w:rsid w:val="005F504F"/>
    <w:pPr>
      <w:widowControl w:val="0"/>
      <w:numPr>
        <w:numId w:val="16"/>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qFormat/>
    <w:rsid w:val="005F504F"/>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qFormat/>
    <w:rsid w:val="005F504F"/>
    <w:pPr>
      <w:numPr>
        <w:numId w:val="18"/>
      </w:numPr>
      <w:tabs>
        <w:tab w:val="num" w:pos="360"/>
      </w:tabs>
      <w:ind w:left="360"/>
    </w:pPr>
  </w:style>
  <w:style w:type="paragraph" w:customStyle="1" w:styleId="CardContinued1">
    <w:name w:val="Card Continued 1"/>
    <w:basedOn w:val="Normal"/>
    <w:next w:val="Normal"/>
    <w:qFormat/>
    <w:rsid w:val="005F504F"/>
    <w:pPr>
      <w:widowControl w:val="0"/>
      <w:numPr>
        <w:numId w:val="2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qFormat/>
    <w:rsid w:val="005F504F"/>
    <w:pPr>
      <w:numPr>
        <w:numId w:val="0"/>
      </w:numPr>
      <w:spacing w:before="0" w:after="120"/>
      <w:jc w:val="left"/>
    </w:pPr>
  </w:style>
  <w:style w:type="paragraph" w:customStyle="1" w:styleId="Clearformatting0">
    <w:name w:val="Clear formatting"/>
    <w:basedOn w:val="Normal"/>
    <w:qFormat/>
    <w:rsid w:val="005F504F"/>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5F504F"/>
  </w:style>
  <w:style w:type="paragraph" w:customStyle="1" w:styleId="SmallCardText">
    <w:name w:val="Small Card Text"/>
    <w:qFormat/>
    <w:rsid w:val="005F504F"/>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5F504F"/>
    <w:rPr>
      <w:sz w:val="16"/>
      <w:szCs w:val="16"/>
      <w:lang w:val="en-US" w:eastAsia="en-US" w:bidi="ar-SA"/>
    </w:rPr>
  </w:style>
  <w:style w:type="paragraph" w:customStyle="1" w:styleId="TAGFONT">
    <w:name w:val="TAG FONT"/>
    <w:basedOn w:val="Normal"/>
    <w:autoRedefine/>
    <w:qFormat/>
    <w:rsid w:val="005F504F"/>
    <w:rPr>
      <w:rFonts w:eastAsia="Times New Roman"/>
      <w:sz w:val="24"/>
    </w:rPr>
  </w:style>
  <w:style w:type="character" w:customStyle="1" w:styleId="mainarttxt">
    <w:name w:val="mainarttxt"/>
    <w:basedOn w:val="DefaultParagraphFont"/>
    <w:rsid w:val="005F504F"/>
  </w:style>
  <w:style w:type="paragraph" w:customStyle="1" w:styleId="TagChar1CharCharCharChar">
    <w:name w:val="Tag Char1 Char Char Char Char"/>
    <w:basedOn w:val="Normal"/>
    <w:rsid w:val="005F504F"/>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5F504F"/>
    <w:rPr>
      <w:sz w:val="20"/>
    </w:rPr>
  </w:style>
  <w:style w:type="character" w:customStyle="1" w:styleId="highlightChar">
    <w:name w:val="highlight Char"/>
    <w:rsid w:val="005F504F"/>
    <w:rPr>
      <w:sz w:val="24"/>
      <w:szCs w:val="24"/>
      <w:u w:val="single"/>
      <w:lang w:val="en-US" w:eastAsia="en-US" w:bidi="ar-SA"/>
    </w:rPr>
  </w:style>
  <w:style w:type="paragraph" w:customStyle="1" w:styleId="formfldssel">
    <w:name w:val="formfldssel"/>
    <w:basedOn w:val="Normal"/>
    <w:qFormat/>
    <w:rsid w:val="005F504F"/>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qFormat/>
    <w:rsid w:val="005F504F"/>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qFormat/>
    <w:rsid w:val="005F504F"/>
    <w:pPr>
      <w:spacing w:before="100" w:beforeAutospacing="1" w:after="100" w:afterAutospacing="1"/>
    </w:pPr>
    <w:rPr>
      <w:rFonts w:ascii="Arial" w:eastAsia="Arial Unicode MS" w:hAnsi="Arial" w:cs="Arial"/>
      <w:b/>
      <w:bCs/>
      <w:sz w:val="20"/>
      <w:szCs w:val="20"/>
    </w:rPr>
  </w:style>
  <w:style w:type="character" w:customStyle="1" w:styleId="StyleCardTextUnderline3Char">
    <w:name w:val="Style Card Text + Underline3 Char"/>
    <w:link w:val="StyleCardTextUnderline3"/>
    <w:rsid w:val="005F504F"/>
    <w:rPr>
      <w:rFonts w:eastAsia="SimSun"/>
      <w:szCs w:val="24"/>
      <w:u w:val="thick"/>
      <w:lang w:eastAsia="zh-CN"/>
    </w:rPr>
  </w:style>
  <w:style w:type="character" w:customStyle="1" w:styleId="BoldandUnderlineChar1Char2CharChar">
    <w:name w:val="Bold and Underline Char1 Char2 Char Char"/>
    <w:rsid w:val="005F504F"/>
    <w:rPr>
      <w:b/>
      <w:noProof w:val="0"/>
      <w:szCs w:val="24"/>
      <w:u w:val="single"/>
      <w:lang w:val="en-US" w:eastAsia="en-US" w:bidi="ar-SA"/>
    </w:rPr>
  </w:style>
  <w:style w:type="character" w:customStyle="1" w:styleId="UnderlineChar1Char1">
    <w:name w:val="Underline Char1 Char1"/>
    <w:rsid w:val="005F504F"/>
    <w:rPr>
      <w:noProof w:val="0"/>
      <w:szCs w:val="24"/>
      <w:u w:val="single"/>
      <w:lang w:val="en-US" w:eastAsia="en-US" w:bidi="ar-SA"/>
    </w:rPr>
  </w:style>
  <w:style w:type="paragraph" w:customStyle="1" w:styleId="Underlinestyle1">
    <w:name w:val="Underlinestyle"/>
    <w:basedOn w:val="Normal"/>
    <w:qFormat/>
    <w:rsid w:val="005F504F"/>
    <w:pPr>
      <w:tabs>
        <w:tab w:val="left" w:pos="720"/>
      </w:tabs>
      <w:ind w:left="720"/>
    </w:pPr>
    <w:rPr>
      <w:rFonts w:eastAsia="Times New Roman"/>
      <w:szCs w:val="20"/>
      <w:u w:val="single"/>
    </w:rPr>
  </w:style>
  <w:style w:type="character" w:customStyle="1" w:styleId="featurecontentgray1">
    <w:name w:val="featurecontentgray1"/>
    <w:rsid w:val="005F504F"/>
    <w:rPr>
      <w:rFonts w:ascii="Arial" w:hAnsi="Arial" w:cs="Arial" w:hint="default"/>
      <w:color w:val="666666"/>
    </w:rPr>
  </w:style>
  <w:style w:type="character" w:customStyle="1" w:styleId="CardCharCharChar0">
    <w:name w:val="Card Char Char Char"/>
    <w:rsid w:val="005F504F"/>
    <w:rPr>
      <w:rFonts w:ascii="Book Antiqua" w:hAnsi="Book Antiqua"/>
      <w:szCs w:val="24"/>
      <w:lang w:val="en-US" w:eastAsia="en-US" w:bidi="ar-SA"/>
    </w:rPr>
  </w:style>
  <w:style w:type="character" w:customStyle="1" w:styleId="big1">
    <w:name w:val="big1"/>
    <w:rsid w:val="005F504F"/>
    <w:rPr>
      <w:sz w:val="28"/>
      <w:szCs w:val="28"/>
    </w:rPr>
  </w:style>
  <w:style w:type="character" w:customStyle="1" w:styleId="prodgeneral">
    <w:name w:val="prodgeneral"/>
    <w:basedOn w:val="DefaultParagraphFont"/>
    <w:rsid w:val="005F504F"/>
  </w:style>
  <w:style w:type="character" w:customStyle="1" w:styleId="StyleUnderlineChar0">
    <w:name w:val="Style Underline + Char"/>
    <w:rsid w:val="005F504F"/>
    <w:rPr>
      <w:rFonts w:eastAsia="SimSun" w:cs="Arial"/>
      <w:b/>
      <w:bCs/>
      <w:iCs/>
      <w:caps/>
      <w:sz w:val="24"/>
      <w:szCs w:val="24"/>
      <w:u w:val="single"/>
      <w:lang w:val="en-US" w:eastAsia="en-US" w:bidi="ar-SA"/>
    </w:rPr>
  </w:style>
  <w:style w:type="character" w:customStyle="1" w:styleId="StyleciteChar">
    <w:name w:val="Style cite + Char"/>
    <w:basedOn w:val="citeChar1"/>
    <w:rsid w:val="005F504F"/>
    <w:rPr>
      <w:rFonts w:ascii="Times New Roman" w:hAnsi="Times New Roman" w:cs="Times New Roman"/>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5F504F"/>
    <w:rPr>
      <w:rFonts w:eastAsia="Times New Roman"/>
      <w:b/>
      <w:sz w:val="24"/>
    </w:rPr>
  </w:style>
  <w:style w:type="paragraph" w:customStyle="1" w:styleId="RepeatHeader">
    <w:name w:val="Repeat Header"/>
    <w:basedOn w:val="HeaderDebate"/>
    <w:rsid w:val="005F504F"/>
    <w:pPr>
      <w:outlineLvl w:val="1"/>
    </w:pPr>
    <w:rPr>
      <w:szCs w:val="48"/>
    </w:rPr>
  </w:style>
  <w:style w:type="character" w:customStyle="1" w:styleId="sectiontitle">
    <w:name w:val="sectiontitle"/>
    <w:basedOn w:val="DefaultParagraphFont"/>
    <w:rsid w:val="005F504F"/>
  </w:style>
  <w:style w:type="character" w:customStyle="1" w:styleId="sectionsubtitle">
    <w:name w:val="sectionsubtitle"/>
    <w:basedOn w:val="DefaultParagraphFont"/>
    <w:rsid w:val="005F504F"/>
  </w:style>
  <w:style w:type="character" w:customStyle="1" w:styleId="EvidenceTag">
    <w:name w:val="Evidence Tag"/>
    <w:rsid w:val="005F504F"/>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5F504F"/>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5F504F"/>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5F504F"/>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5F504F"/>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qFormat/>
    <w:rsid w:val="005F504F"/>
    <w:rPr>
      <w:rFonts w:eastAsia="Times New Roman"/>
      <w:sz w:val="16"/>
    </w:rPr>
  </w:style>
  <w:style w:type="paragraph" w:customStyle="1" w:styleId="citationunderline">
    <w:name w:val="citation/underline"/>
    <w:autoRedefine/>
    <w:qFormat/>
    <w:rsid w:val="005F504F"/>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5F504F"/>
  </w:style>
  <w:style w:type="character" w:customStyle="1" w:styleId="inside-head1">
    <w:name w:val="inside-head1"/>
    <w:rsid w:val="005F504F"/>
    <w:rPr>
      <w:rFonts w:ascii="Arial" w:hAnsi="Arial" w:cs="Arial" w:hint="default"/>
      <w:b/>
      <w:bCs/>
      <w:color w:val="000000"/>
      <w:spacing w:val="-15"/>
      <w:sz w:val="45"/>
      <w:szCs w:val="45"/>
    </w:rPr>
  </w:style>
  <w:style w:type="character" w:customStyle="1" w:styleId="datestamp1">
    <w:name w:val="datestamp1"/>
    <w:rsid w:val="005F504F"/>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5F504F"/>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5F504F"/>
  </w:style>
  <w:style w:type="paragraph" w:customStyle="1" w:styleId="links1">
    <w:name w:val="links1"/>
    <w:basedOn w:val="Normal"/>
    <w:qFormat/>
    <w:rsid w:val="005F504F"/>
    <w:pPr>
      <w:spacing w:before="100" w:beforeAutospacing="1" w:after="100" w:afterAutospacing="1"/>
    </w:pPr>
    <w:rPr>
      <w:rFonts w:eastAsia="Times New Roman"/>
      <w:color w:val="FFFFFF"/>
      <w:sz w:val="16"/>
      <w:szCs w:val="16"/>
    </w:rPr>
  </w:style>
  <w:style w:type="paragraph" w:customStyle="1" w:styleId="endtext">
    <w:name w:val="endtext"/>
    <w:basedOn w:val="Normal"/>
    <w:qFormat/>
    <w:rsid w:val="005F504F"/>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5F504F"/>
    <w:rPr>
      <w:rFonts w:ascii="Verdana" w:hAnsi="Verdana" w:hint="default"/>
      <w:b/>
      <w:bCs/>
      <w:sz w:val="32"/>
      <w:szCs w:val="32"/>
    </w:rPr>
  </w:style>
  <w:style w:type="character" w:customStyle="1" w:styleId="storydeck31">
    <w:name w:val="storydeck31"/>
    <w:rsid w:val="005F504F"/>
    <w:rPr>
      <w:rFonts w:ascii="Verdana" w:hAnsi="Verdana" w:hint="default"/>
      <w:i w:val="0"/>
      <w:iCs w:val="0"/>
      <w:sz w:val="21"/>
      <w:szCs w:val="21"/>
    </w:rPr>
  </w:style>
  <w:style w:type="character" w:customStyle="1" w:styleId="subtitle10">
    <w:name w:val="subtitle1"/>
    <w:rsid w:val="005F504F"/>
    <w:rPr>
      <w:rFonts w:ascii="Verdana" w:hAnsi="Verdana" w:hint="default"/>
      <w:b w:val="0"/>
      <w:bCs w:val="0"/>
      <w:vanish w:val="0"/>
      <w:webHidden w:val="0"/>
      <w:color w:val="484848"/>
      <w:sz w:val="14"/>
      <w:szCs w:val="14"/>
      <w:specVanish w:val="0"/>
    </w:rPr>
  </w:style>
  <w:style w:type="paragraph" w:customStyle="1" w:styleId="g">
    <w:name w:val="g"/>
    <w:basedOn w:val="Normal"/>
    <w:qFormat/>
    <w:rsid w:val="005F504F"/>
    <w:pPr>
      <w:spacing w:before="240" w:after="240"/>
    </w:pPr>
    <w:rPr>
      <w:rFonts w:eastAsia="Times New Roman"/>
      <w:sz w:val="24"/>
    </w:rPr>
  </w:style>
  <w:style w:type="character" w:customStyle="1" w:styleId="clsbiolink">
    <w:name w:val="clsbiolink"/>
    <w:basedOn w:val="DefaultParagraphFont"/>
    <w:rsid w:val="005F504F"/>
  </w:style>
  <w:style w:type="character" w:customStyle="1" w:styleId="clssmaller">
    <w:name w:val="clssmaller"/>
    <w:basedOn w:val="DefaultParagraphFont"/>
    <w:rsid w:val="005F504F"/>
  </w:style>
  <w:style w:type="character" w:customStyle="1" w:styleId="sm1">
    <w:name w:val="sm1"/>
    <w:rsid w:val="005F504F"/>
    <w:rPr>
      <w:rFonts w:ascii="Verdana" w:hAnsi="Verdana" w:hint="default"/>
      <w:i w:val="0"/>
      <w:iCs w:val="0"/>
      <w:smallCaps w:val="0"/>
      <w:color w:val="000000"/>
      <w:sz w:val="17"/>
      <w:szCs w:val="17"/>
    </w:rPr>
  </w:style>
  <w:style w:type="character" w:customStyle="1" w:styleId="noindentChar">
    <w:name w:val="noindent Char"/>
    <w:rsid w:val="005F504F"/>
    <w:rPr>
      <w:rFonts w:ascii="Arial" w:hAnsi="Arial" w:cs="Arial"/>
      <w:sz w:val="24"/>
      <w:szCs w:val="24"/>
      <w:lang w:val="en-US" w:eastAsia="en-US" w:bidi="ar-SA"/>
    </w:rPr>
  </w:style>
  <w:style w:type="character" w:customStyle="1" w:styleId="SmallChar1">
    <w:name w:val="Small Char1"/>
    <w:rsid w:val="005F504F"/>
    <w:rPr>
      <w:sz w:val="16"/>
      <w:szCs w:val="24"/>
      <w:lang w:val="en-US" w:eastAsia="en-US" w:bidi="ar-SA"/>
    </w:rPr>
  </w:style>
  <w:style w:type="character" w:customStyle="1" w:styleId="fullcite0">
    <w:name w:val="fullcite"/>
    <w:basedOn w:val="DefaultParagraphFont"/>
    <w:rsid w:val="005F504F"/>
  </w:style>
  <w:style w:type="character" w:customStyle="1" w:styleId="Style9ptThickunderline">
    <w:name w:val="Style 9 pt Thick underline"/>
    <w:rsid w:val="005F504F"/>
    <w:rPr>
      <w:sz w:val="24"/>
      <w:u w:val="thick"/>
    </w:rPr>
  </w:style>
  <w:style w:type="paragraph" w:customStyle="1" w:styleId="Repeatheader0">
    <w:name w:val="Repeat header"/>
    <w:basedOn w:val="Normal"/>
    <w:autoRedefine/>
    <w:qFormat/>
    <w:rsid w:val="005F504F"/>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qFormat/>
    <w:rsid w:val="005F504F"/>
    <w:rPr>
      <w:rFonts w:ascii="Times New Roman" w:eastAsia="Times New Roman" w:hAnsi="Times New Roman" w:cs="Calibri"/>
      <w:sz w:val="16"/>
    </w:rPr>
  </w:style>
  <w:style w:type="character" w:customStyle="1" w:styleId="CardNotUnderlinedChar">
    <w:name w:val="Card Not Underlined Char"/>
    <w:rsid w:val="005F504F"/>
    <w:rPr>
      <w:sz w:val="16"/>
      <w:lang w:val="en-US" w:eastAsia="en-US" w:bidi="ar-SA"/>
    </w:rPr>
  </w:style>
  <w:style w:type="paragraph" w:customStyle="1" w:styleId="CardNotUnderlined3">
    <w:name w:val="Card Not Underlined 3"/>
    <w:basedOn w:val="CardNotUnderlined"/>
    <w:qFormat/>
    <w:rsid w:val="005F504F"/>
    <w:rPr>
      <w:rFonts w:ascii="Times New Roman" w:eastAsia="Times New Roman" w:hAnsi="Times New Roman" w:cs="Calibri"/>
      <w:sz w:val="18"/>
    </w:rPr>
  </w:style>
  <w:style w:type="paragraph" w:customStyle="1" w:styleId="CardNotUnderlinedFinal">
    <w:name w:val="Card Not Underlined Final"/>
    <w:basedOn w:val="CardNotUnderlined3"/>
    <w:qFormat/>
    <w:rsid w:val="005F504F"/>
    <w:rPr>
      <w:sz w:val="20"/>
    </w:rPr>
  </w:style>
  <w:style w:type="character" w:customStyle="1" w:styleId="tagChar30">
    <w:name w:val="tag Char3"/>
    <w:rsid w:val="005F504F"/>
    <w:rPr>
      <w:b/>
      <w:sz w:val="24"/>
      <w:szCs w:val="24"/>
      <w:lang w:val="en-US" w:eastAsia="en-US" w:bidi="ar-SA"/>
    </w:rPr>
  </w:style>
  <w:style w:type="character" w:customStyle="1" w:styleId="link-mailto">
    <w:name w:val="link-mailto"/>
    <w:basedOn w:val="DefaultParagraphFont"/>
    <w:rsid w:val="005F504F"/>
  </w:style>
  <w:style w:type="character" w:customStyle="1" w:styleId="StyleUnderlineUnderlineChar">
    <w:name w:val="Style Underline + Underline Char"/>
    <w:rsid w:val="005F504F"/>
    <w:rPr>
      <w:rFonts w:ascii="Trebuchet MS" w:hAnsi="Trebuchet MS"/>
      <w:szCs w:val="18"/>
      <w:u w:val="single"/>
      <w:lang w:val="en-US" w:eastAsia="en-US" w:bidi="ar-SA"/>
    </w:rPr>
  </w:style>
  <w:style w:type="paragraph" w:customStyle="1" w:styleId="formfld">
    <w:name w:val="formfld"/>
    <w:basedOn w:val="Normal"/>
    <w:qFormat/>
    <w:rsid w:val="005F504F"/>
    <w:pPr>
      <w:spacing w:before="100" w:beforeAutospacing="1" w:after="100" w:afterAutospacing="1"/>
    </w:pPr>
    <w:rPr>
      <w:rFonts w:ascii="Arial" w:eastAsia="Arial Unicode MS" w:hAnsi="Arial" w:cs="Arial"/>
      <w:sz w:val="20"/>
      <w:szCs w:val="20"/>
    </w:rPr>
  </w:style>
  <w:style w:type="paragraph" w:customStyle="1" w:styleId="UnderlineCards">
    <w:name w:val="Underline Cards"/>
    <w:basedOn w:val="Cards"/>
    <w:link w:val="UnderlineCardsChar"/>
    <w:rsid w:val="005F504F"/>
    <w:pPr>
      <w:autoSpaceDE/>
      <w:autoSpaceDN/>
      <w:adjustRightInd/>
      <w:spacing w:after="0" w:line="240" w:lineRule="auto"/>
      <w:ind w:left="288" w:right="0"/>
      <w:jc w:val="left"/>
    </w:pPr>
    <w:rPr>
      <w:rFonts w:ascii="Times New Roman" w:hAnsi="Times New Roman"/>
      <w:szCs w:val="24"/>
      <w:u w:val="thick"/>
    </w:rPr>
  </w:style>
  <w:style w:type="character" w:customStyle="1" w:styleId="UnderlineCardsChar">
    <w:name w:val="Underline Cards Char"/>
    <w:link w:val="UnderlineCards"/>
    <w:rsid w:val="005F504F"/>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5F504F"/>
    <w:pPr>
      <w:autoSpaceDE/>
      <w:autoSpaceDN/>
      <w:adjustRightInd/>
      <w:spacing w:after="0" w:line="240" w:lineRule="auto"/>
      <w:ind w:left="288" w:right="0"/>
      <w:jc w:val="left"/>
    </w:pPr>
    <w:rPr>
      <w:rFonts w:ascii="Times New Roman" w:hAnsi="Times New Roman"/>
      <w:sz w:val="14"/>
      <w:szCs w:val="24"/>
    </w:rPr>
  </w:style>
  <w:style w:type="character" w:customStyle="1" w:styleId="SmallCardsChar">
    <w:name w:val="Small Cards Char"/>
    <w:link w:val="SmallCards"/>
    <w:rsid w:val="005F504F"/>
    <w:rPr>
      <w:rFonts w:ascii="Times New Roman" w:eastAsia="Times New Roman" w:hAnsi="Times New Roman" w:cs="Times New Roman"/>
      <w:sz w:val="14"/>
      <w:szCs w:val="24"/>
    </w:rPr>
  </w:style>
  <w:style w:type="paragraph" w:customStyle="1" w:styleId="ReadingCites">
    <w:name w:val="Reading Cites"/>
    <w:basedOn w:val="Normal"/>
    <w:link w:val="ReadingCitesChar"/>
    <w:rsid w:val="005F504F"/>
    <w:rPr>
      <w:rFonts w:eastAsia="Times New Roman"/>
      <w:b/>
      <w:sz w:val="20"/>
      <w:szCs w:val="20"/>
    </w:rPr>
  </w:style>
  <w:style w:type="character" w:customStyle="1" w:styleId="ReadingCitesChar">
    <w:name w:val="Reading Cites Char"/>
    <w:link w:val="ReadingCites"/>
    <w:rsid w:val="005F504F"/>
    <w:rPr>
      <w:rFonts w:ascii="Calibri" w:eastAsia="Times New Roman" w:hAnsi="Calibri"/>
      <w:b/>
      <w:sz w:val="20"/>
      <w:szCs w:val="20"/>
    </w:rPr>
  </w:style>
  <w:style w:type="paragraph" w:customStyle="1" w:styleId="ContentsHeading">
    <w:name w:val="Contents Heading"/>
    <w:basedOn w:val="Heading1"/>
    <w:next w:val="Normal"/>
    <w:rsid w:val="005F504F"/>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sz w:val="24"/>
      <w:lang w:eastAsia="ar-SA"/>
    </w:rPr>
  </w:style>
  <w:style w:type="paragraph" w:customStyle="1" w:styleId="links">
    <w:name w:val="links"/>
    <w:basedOn w:val="Normal"/>
    <w:rsid w:val="005F504F"/>
    <w:pPr>
      <w:spacing w:before="100" w:beforeAutospacing="1" w:after="100" w:afterAutospacing="1"/>
    </w:pPr>
    <w:rPr>
      <w:rFonts w:eastAsia="Times New Roman"/>
      <w:sz w:val="20"/>
    </w:rPr>
  </w:style>
  <w:style w:type="character" w:customStyle="1" w:styleId="CharacterStyle8">
    <w:name w:val="Character Style 8"/>
    <w:rsid w:val="005F504F"/>
    <w:rPr>
      <w:sz w:val="22"/>
      <w:szCs w:val="22"/>
    </w:rPr>
  </w:style>
  <w:style w:type="paragraph" w:customStyle="1" w:styleId="Style110">
    <w:name w:val="Style 11"/>
    <w:rsid w:val="005F504F"/>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5F504F"/>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5F504F"/>
    <w:rPr>
      <w:rFonts w:ascii="Arial Narrow" w:hAnsi="Arial Narrow"/>
      <w:color w:val="000000"/>
      <w:sz w:val="22"/>
      <w:szCs w:val="22"/>
      <w:u w:val="single"/>
      <w:lang w:val="en-US" w:eastAsia="en-US" w:bidi="ar-SA"/>
    </w:rPr>
  </w:style>
  <w:style w:type="character" w:customStyle="1" w:styleId="CardText1Char1">
    <w:name w:val="Card Text 1 Char1"/>
    <w:rsid w:val="005F504F"/>
    <w:rPr>
      <w:rFonts w:ascii="Arial Narrow" w:hAnsi="Arial Narrow"/>
      <w:color w:val="000000"/>
      <w:sz w:val="22"/>
      <w:szCs w:val="22"/>
      <w:u w:val="single"/>
      <w:lang w:val="en-US" w:eastAsia="en-US" w:bidi="ar-SA"/>
    </w:rPr>
  </w:style>
  <w:style w:type="paragraph" w:customStyle="1" w:styleId="Style70">
    <w:name w:val="Style 7"/>
    <w:qFormat/>
    <w:rsid w:val="005F504F"/>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5F504F"/>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5F504F"/>
  </w:style>
  <w:style w:type="character" w:customStyle="1" w:styleId="arttitle1">
    <w:name w:val="arttitle1"/>
    <w:rsid w:val="005F504F"/>
    <w:rPr>
      <w:b/>
      <w:bCs/>
      <w:color w:val="695B54"/>
    </w:rPr>
  </w:style>
  <w:style w:type="paragraph" w:customStyle="1" w:styleId="Heading11">
    <w:name w:val="Heading 11"/>
    <w:basedOn w:val="Normal"/>
    <w:next w:val="Normal"/>
    <w:rsid w:val="005F504F"/>
    <w:pPr>
      <w:keepNext/>
      <w:widowControl w:val="0"/>
      <w:suppressAutoHyphens/>
      <w:jc w:val="center"/>
    </w:pPr>
    <w:rPr>
      <w:rFonts w:eastAsia="Tahoma"/>
      <w:b/>
      <w:sz w:val="48"/>
      <w:szCs w:val="32"/>
      <w:u w:val="single"/>
    </w:rPr>
  </w:style>
  <w:style w:type="paragraph" w:customStyle="1" w:styleId="TextHeading">
    <w:name w:val="Text Heading"/>
    <w:basedOn w:val="Heading3"/>
    <w:rsid w:val="005F504F"/>
    <w:pPr>
      <w:keepLines w:val="0"/>
      <w:pageBreakBefore w:val="0"/>
      <w:spacing w:before="0"/>
      <w:jc w:val="left"/>
    </w:pPr>
    <w:rPr>
      <w:rFonts w:eastAsia="Times New Roman" w:cs="Arial"/>
      <w:sz w:val="22"/>
      <w:szCs w:val="26"/>
    </w:rPr>
  </w:style>
  <w:style w:type="character" w:customStyle="1" w:styleId="TextHeadingChar">
    <w:name w:val="Text Heading Char"/>
    <w:rsid w:val="005F504F"/>
    <w:rPr>
      <w:rFonts w:cs="Arial"/>
      <w:b/>
      <w:bCs/>
      <w:sz w:val="22"/>
      <w:szCs w:val="26"/>
      <w:u w:val="single"/>
      <w:lang w:val="en-US" w:eastAsia="en-US" w:bidi="ar-SA"/>
    </w:rPr>
  </w:style>
  <w:style w:type="character" w:customStyle="1" w:styleId="FootnoteCharacters">
    <w:name w:val="Footnote Characters"/>
    <w:rsid w:val="005F504F"/>
    <w:rPr>
      <w:vertAlign w:val="superscript"/>
    </w:rPr>
  </w:style>
  <w:style w:type="paragraph" w:customStyle="1" w:styleId="StyleHeading1BlockTitleHeading1Char1ALEXHeadingBrief-He2">
    <w:name w:val="Style Heading 1Block TitleHeading 1 Char1ALEXHeadingBrief - He...2"/>
    <w:basedOn w:val="Heading1"/>
    <w:autoRedefine/>
    <w:rsid w:val="005F504F"/>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5F504F"/>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5F504F"/>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rsid w:val="005F504F"/>
    <w:rPr>
      <w:rFonts w:ascii="Arial" w:eastAsia="Times New Roman" w:hAnsi="Arial"/>
      <w:smallCaps/>
    </w:rPr>
  </w:style>
  <w:style w:type="paragraph" w:customStyle="1" w:styleId="DebateBody">
    <w:name w:val="Debate Body"/>
    <w:basedOn w:val="Normal"/>
    <w:qFormat/>
    <w:rsid w:val="005F504F"/>
    <w:rPr>
      <w:rFonts w:ascii="Cambria" w:eastAsia="Cambria" w:hAnsi="Cambria"/>
      <w:b/>
      <w:caps/>
      <w:sz w:val="24"/>
    </w:rPr>
  </w:style>
  <w:style w:type="paragraph" w:customStyle="1" w:styleId="StyleDebateBodyBefore12pt">
    <w:name w:val="Style Debate Body + Before:  12 pt"/>
    <w:basedOn w:val="Normal"/>
    <w:next w:val="Normal"/>
    <w:rsid w:val="005F504F"/>
    <w:pPr>
      <w:spacing w:before="240"/>
    </w:pPr>
    <w:rPr>
      <w:rFonts w:eastAsia="Times New Roman"/>
      <w:bCs/>
      <w:sz w:val="20"/>
      <w:szCs w:val="20"/>
    </w:rPr>
  </w:style>
  <w:style w:type="paragraph" w:customStyle="1" w:styleId="StyleDebateBodyBefore12pt1">
    <w:name w:val="Style Debate Body + Before:  12 pt1"/>
    <w:basedOn w:val="Normal"/>
    <w:rsid w:val="005F504F"/>
    <w:pPr>
      <w:spacing w:before="240"/>
    </w:pPr>
    <w:rPr>
      <w:rFonts w:eastAsia="Times New Roman"/>
      <w:bCs/>
      <w:sz w:val="20"/>
      <w:szCs w:val="20"/>
    </w:rPr>
  </w:style>
  <w:style w:type="paragraph" w:customStyle="1" w:styleId="PageNumber11">
    <w:name w:val="Page Number11"/>
    <w:basedOn w:val="Normal"/>
    <w:next w:val="Normal"/>
    <w:rsid w:val="005F504F"/>
    <w:rPr>
      <w:rFonts w:eastAsia="Times New Roman"/>
      <w:sz w:val="20"/>
    </w:rPr>
  </w:style>
  <w:style w:type="character" w:customStyle="1" w:styleId="Heading2CharCharCharCharCharCharCharCharCharCharCharCharCharChar1">
    <w:name w:val="Heading 2 Char Char Char Char Char Char Char Char Char Char Char Char Char Char1"/>
    <w:rsid w:val="005F504F"/>
    <w:rPr>
      <w:rFonts w:eastAsia="SimSun" w:cs="Arial"/>
      <w:b/>
      <w:bCs/>
      <w:iCs/>
      <w:sz w:val="24"/>
      <w:szCs w:val="28"/>
      <w:lang w:val="en-US" w:eastAsia="zh-CN" w:bidi="ar-SA"/>
    </w:rPr>
  </w:style>
  <w:style w:type="character" w:customStyle="1" w:styleId="Char31">
    <w:name w:val="Char31"/>
    <w:rsid w:val="005F504F"/>
    <w:rPr>
      <w:rFonts w:cs="Arial"/>
      <w:bCs/>
      <w:u w:val="thick"/>
      <w:lang w:val="en-US" w:eastAsia="en-US" w:bidi="ar-SA"/>
    </w:rPr>
  </w:style>
  <w:style w:type="paragraph" w:customStyle="1" w:styleId="StyleHeading1Centered">
    <w:name w:val="Style Heading 1 + Centered"/>
    <w:basedOn w:val="Heading1"/>
    <w:rsid w:val="005F504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5F504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5F504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5F504F"/>
    <w:pPr>
      <w:spacing w:before="120"/>
    </w:pPr>
    <w:rPr>
      <w:rFonts w:eastAsia="Times New Roman"/>
      <w:sz w:val="20"/>
    </w:rPr>
  </w:style>
  <w:style w:type="character" w:customStyle="1" w:styleId="underliningChar0">
    <w:name w:val="underlining Char"/>
    <w:rsid w:val="005F504F"/>
    <w:rPr>
      <w:b/>
      <w:szCs w:val="24"/>
      <w:u w:val="single"/>
      <w:lang w:val="en-US" w:eastAsia="en-US" w:bidi="ar-SA"/>
    </w:rPr>
  </w:style>
  <w:style w:type="character" w:customStyle="1" w:styleId="notreadChar">
    <w:name w:val="not read Char"/>
    <w:rsid w:val="005F504F"/>
    <w:rPr>
      <w:sz w:val="18"/>
      <w:szCs w:val="24"/>
      <w:lang w:val="en-US" w:eastAsia="en-US" w:bidi="ar-SA"/>
    </w:rPr>
  </w:style>
  <w:style w:type="paragraph" w:customStyle="1" w:styleId="StyleStrong10ptNotBold">
    <w:name w:val="Style Strong + 10 pt Not Bold"/>
    <w:basedOn w:val="Normal"/>
    <w:autoRedefine/>
    <w:rsid w:val="005F504F"/>
    <w:pPr>
      <w:ind w:left="720" w:hanging="360"/>
    </w:pPr>
    <w:rPr>
      <w:rFonts w:eastAsia="Times New Roman"/>
      <w:sz w:val="26"/>
      <w:szCs w:val="26"/>
    </w:rPr>
  </w:style>
  <w:style w:type="character" w:customStyle="1" w:styleId="prbodytext1">
    <w:name w:val="pr_bodytext1"/>
    <w:rsid w:val="005F504F"/>
    <w:rPr>
      <w:rFonts w:ascii="Arial" w:hAnsi="Arial" w:cs="Arial" w:hint="default"/>
      <w:sz w:val="20"/>
      <w:szCs w:val="20"/>
    </w:rPr>
  </w:style>
  <w:style w:type="character" w:customStyle="1" w:styleId="smallCharChar">
    <w:name w:val="small Char Char"/>
    <w:rsid w:val="005F504F"/>
    <w:rPr>
      <w:rFonts w:ascii="Times New Roman" w:eastAsia="Times New Roman" w:hAnsi="Times New Roman" w:cs="Times New Roman"/>
      <w:sz w:val="12"/>
      <w:szCs w:val="16"/>
    </w:rPr>
  </w:style>
  <w:style w:type="character" w:customStyle="1" w:styleId="Undlerine">
    <w:name w:val="Undlerine"/>
    <w:qFormat/>
    <w:rsid w:val="005F504F"/>
    <w:rPr>
      <w:rFonts w:ascii="Times New Roman" w:hAnsi="Times New Roman"/>
      <w:w w:val="110"/>
      <w:sz w:val="20"/>
      <w:szCs w:val="20"/>
      <w:u w:val="single"/>
      <w:bdr w:val="none" w:sz="0" w:space="0" w:color="auto"/>
      <w:lang w:bidi="he-IL"/>
    </w:rPr>
  </w:style>
  <w:style w:type="character" w:customStyle="1" w:styleId="Boxes">
    <w:name w:val="Boxes"/>
    <w:qFormat/>
    <w:rsid w:val="005F504F"/>
    <w:rPr>
      <w:rFonts w:ascii="Times New Roman" w:hAnsi="Times New Roman"/>
      <w:sz w:val="20"/>
      <w:u w:val="single"/>
      <w:bdr w:val="single" w:sz="4" w:space="0" w:color="auto"/>
    </w:rPr>
  </w:style>
  <w:style w:type="character" w:customStyle="1" w:styleId="tim">
    <w:name w:val="tim"/>
    <w:qFormat/>
    <w:rsid w:val="005F504F"/>
    <w:rPr>
      <w:rFonts w:ascii="Times New Roman" w:hAnsi="Times New Roman"/>
      <w:sz w:val="20"/>
      <w:u w:val="single"/>
    </w:rPr>
  </w:style>
  <w:style w:type="character" w:customStyle="1" w:styleId="hl">
    <w:name w:val="hl"/>
    <w:basedOn w:val="DefaultParagraphFont"/>
    <w:rsid w:val="005F504F"/>
  </w:style>
  <w:style w:type="character" w:customStyle="1" w:styleId="clock1">
    <w:name w:val="clock1"/>
    <w:rsid w:val="005F504F"/>
    <w:rPr>
      <w:color w:val="B51B1B"/>
    </w:rPr>
  </w:style>
  <w:style w:type="character" w:customStyle="1" w:styleId="smallChar10">
    <w:name w:val="small Char1"/>
    <w:rsid w:val="005F504F"/>
    <w:rPr>
      <w:sz w:val="12"/>
      <w:szCs w:val="16"/>
      <w:lang w:val="en-US" w:eastAsia="en-US" w:bidi="ar-SA"/>
    </w:rPr>
  </w:style>
  <w:style w:type="character" w:customStyle="1" w:styleId="SmallCardsCharChar">
    <w:name w:val="Small Cards Char Char"/>
    <w:rsid w:val="005F504F"/>
    <w:rPr>
      <w:sz w:val="14"/>
      <w:szCs w:val="24"/>
      <w:lang w:val="en-US" w:eastAsia="en-US" w:bidi="ar-SA"/>
    </w:rPr>
  </w:style>
  <w:style w:type="paragraph" w:customStyle="1" w:styleId="NormalCards">
    <w:name w:val="Normal Cards"/>
    <w:basedOn w:val="Normal"/>
    <w:rsid w:val="005F504F"/>
    <w:pPr>
      <w:ind w:left="288"/>
    </w:pPr>
    <w:rPr>
      <w:rFonts w:eastAsia="Times New Roman"/>
      <w:sz w:val="20"/>
    </w:rPr>
  </w:style>
  <w:style w:type="character" w:customStyle="1" w:styleId="iniciales">
    <w:name w:val="iniciales"/>
    <w:basedOn w:val="DefaultParagraphFont"/>
    <w:rsid w:val="005F504F"/>
  </w:style>
  <w:style w:type="character" w:customStyle="1" w:styleId="Style10ptBoldUnderline">
    <w:name w:val="Style 10 pt Bold Underline"/>
    <w:rsid w:val="005F504F"/>
    <w:rPr>
      <w:b/>
      <w:bCs/>
      <w:sz w:val="20"/>
      <w:u w:val="single"/>
    </w:rPr>
  </w:style>
  <w:style w:type="paragraph" w:customStyle="1" w:styleId="outdent">
    <w:name w:val="outdent"/>
    <w:basedOn w:val="Normal"/>
    <w:rsid w:val="005F504F"/>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5F504F"/>
    <w:pPr>
      <w:spacing w:before="100" w:beforeAutospacing="1" w:after="100" w:afterAutospacing="1"/>
    </w:pPr>
    <w:rPr>
      <w:rFonts w:eastAsia="Times New Roman"/>
      <w:sz w:val="24"/>
    </w:rPr>
  </w:style>
  <w:style w:type="paragraph" w:customStyle="1" w:styleId="bulletfollow">
    <w:name w:val="bulletfollow"/>
    <w:basedOn w:val="Normal"/>
    <w:rsid w:val="005F504F"/>
    <w:pPr>
      <w:spacing w:before="100" w:beforeAutospacing="1" w:after="100" w:afterAutospacing="1"/>
    </w:pPr>
    <w:rPr>
      <w:rFonts w:eastAsia="Times New Roman"/>
      <w:sz w:val="24"/>
    </w:rPr>
  </w:style>
  <w:style w:type="paragraph" w:customStyle="1" w:styleId="bulleted">
    <w:name w:val="bulleted"/>
    <w:basedOn w:val="Normal"/>
    <w:rsid w:val="005F504F"/>
    <w:pPr>
      <w:spacing w:before="100" w:beforeAutospacing="1" w:after="100" w:afterAutospacing="1"/>
    </w:pPr>
    <w:rPr>
      <w:rFonts w:eastAsia="Times New Roman"/>
      <w:sz w:val="24"/>
    </w:rPr>
  </w:style>
  <w:style w:type="paragraph" w:customStyle="1" w:styleId="Strikethrough0">
    <w:name w:val="Strikethrough"/>
    <w:next w:val="Normal"/>
    <w:link w:val="StrikethroughChar"/>
    <w:qFormat/>
    <w:rsid w:val="005F504F"/>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5F504F"/>
    <w:rPr>
      <w:rFonts w:ascii="Times New Roman" w:eastAsia="Times New Roman" w:hAnsi="Times New Roman" w:cs="Times New Roman"/>
      <w:strike/>
      <w:sz w:val="20"/>
      <w:szCs w:val="20"/>
    </w:rPr>
  </w:style>
  <w:style w:type="character" w:customStyle="1" w:styleId="UnderlineCardsCharChar">
    <w:name w:val="Underline Cards Char Char"/>
    <w:rsid w:val="005F504F"/>
    <w:rPr>
      <w:rFonts w:eastAsia="SimSun"/>
      <w:szCs w:val="24"/>
      <w:u w:val="thick"/>
      <w:lang w:val="en-US" w:eastAsia="en-US" w:bidi="ar-SA"/>
    </w:rPr>
  </w:style>
  <w:style w:type="character" w:customStyle="1" w:styleId="head">
    <w:name w:val="head"/>
    <w:basedOn w:val="DefaultParagraphFont"/>
    <w:rsid w:val="005F504F"/>
  </w:style>
  <w:style w:type="paragraph" w:customStyle="1" w:styleId="authorgroup">
    <w:name w:val="authorgroup"/>
    <w:basedOn w:val="Normal"/>
    <w:rsid w:val="005F504F"/>
    <w:pPr>
      <w:spacing w:before="100" w:beforeAutospacing="1" w:after="100" w:afterAutospacing="1"/>
    </w:pPr>
    <w:rPr>
      <w:rFonts w:eastAsia="Calibri"/>
      <w:sz w:val="24"/>
    </w:rPr>
  </w:style>
  <w:style w:type="paragraph" w:customStyle="1" w:styleId="affiliation1">
    <w:name w:val="affiliation1"/>
    <w:basedOn w:val="Normal"/>
    <w:rsid w:val="005F504F"/>
    <w:pPr>
      <w:spacing w:before="100" w:beforeAutospacing="1" w:after="100" w:afterAutospacing="1"/>
    </w:pPr>
    <w:rPr>
      <w:rFonts w:eastAsia="Calibri"/>
      <w:sz w:val="24"/>
    </w:rPr>
  </w:style>
  <w:style w:type="paragraph" w:customStyle="1" w:styleId="norm">
    <w:name w:val="norm"/>
    <w:basedOn w:val="Normal"/>
    <w:rsid w:val="005F504F"/>
    <w:pPr>
      <w:spacing w:before="100" w:beforeAutospacing="1" w:after="100" w:afterAutospacing="1"/>
    </w:pPr>
    <w:rPr>
      <w:rFonts w:eastAsia="Calibri"/>
      <w:sz w:val="24"/>
    </w:rPr>
  </w:style>
  <w:style w:type="character" w:customStyle="1" w:styleId="smallcapitals">
    <w:name w:val="smallcapitals"/>
    <w:basedOn w:val="DefaultParagraphFont"/>
    <w:rsid w:val="005F504F"/>
  </w:style>
  <w:style w:type="character" w:customStyle="1" w:styleId="number0">
    <w:name w:val="number"/>
    <w:basedOn w:val="DefaultParagraphFont"/>
    <w:rsid w:val="005F504F"/>
  </w:style>
  <w:style w:type="character" w:customStyle="1" w:styleId="articlebody1">
    <w:name w:val="articlebody1"/>
    <w:rsid w:val="005F504F"/>
  </w:style>
  <w:style w:type="character" w:customStyle="1" w:styleId="small1">
    <w:name w:val="small1"/>
    <w:rsid w:val="005F504F"/>
  </w:style>
  <w:style w:type="paragraph" w:customStyle="1" w:styleId="AuthorDate2">
    <w:name w:val="Author/Date"/>
    <w:basedOn w:val="Normal"/>
    <w:link w:val="AuthorDateChar1"/>
    <w:qFormat/>
    <w:rsid w:val="005F504F"/>
    <w:rPr>
      <w:rFonts w:eastAsia="Times New Roman"/>
      <w:b/>
      <w:sz w:val="24"/>
      <w:u w:val="single"/>
    </w:rPr>
  </w:style>
  <w:style w:type="character" w:customStyle="1" w:styleId="AuthorDateChar1">
    <w:name w:val="Author/Date Char1"/>
    <w:link w:val="AuthorDate2"/>
    <w:rsid w:val="005F504F"/>
    <w:rPr>
      <w:rFonts w:ascii="Calibri" w:eastAsia="Times New Roman" w:hAnsi="Calibri"/>
      <w:b/>
      <w:sz w:val="24"/>
      <w:u w:val="single"/>
    </w:rPr>
  </w:style>
  <w:style w:type="character" w:customStyle="1" w:styleId="Shortcite">
    <w:name w:val="Shortcite"/>
    <w:basedOn w:val="DefaultParagraphFont"/>
    <w:rsid w:val="005F504F"/>
    <w:rPr>
      <w:rFonts w:ascii="Times New Roman" w:hAnsi="Times New Roman"/>
      <w:b/>
      <w:bCs/>
      <w:sz w:val="20"/>
    </w:rPr>
  </w:style>
  <w:style w:type="character" w:customStyle="1" w:styleId="Normal30">
    <w:name w:val="Normal3"/>
    <w:basedOn w:val="DefaultParagraphFont"/>
    <w:rsid w:val="005F504F"/>
  </w:style>
  <w:style w:type="paragraph" w:customStyle="1" w:styleId="PageNumber8">
    <w:name w:val="Page Number8"/>
    <w:basedOn w:val="Normal"/>
    <w:next w:val="Normal"/>
    <w:qFormat/>
    <w:rsid w:val="005F504F"/>
    <w:rPr>
      <w:rFonts w:ascii="Times New Roman" w:eastAsia="Times New Roman" w:hAnsi="Times New Roman"/>
      <w:sz w:val="20"/>
    </w:rPr>
  </w:style>
  <w:style w:type="paragraph" w:customStyle="1" w:styleId="Heading12">
    <w:name w:val="Heading 12"/>
    <w:basedOn w:val="Normal"/>
    <w:next w:val="Normal"/>
    <w:rsid w:val="005F504F"/>
    <w:pPr>
      <w:keepNext/>
      <w:widowControl w:val="0"/>
      <w:suppressAutoHyphens/>
      <w:jc w:val="center"/>
    </w:pPr>
    <w:rPr>
      <w:rFonts w:ascii="Times New Roman" w:eastAsia="Tahoma" w:hAnsi="Times New Roman"/>
      <w:b/>
      <w:sz w:val="48"/>
      <w:szCs w:val="32"/>
      <w:u w:val="single"/>
    </w:rPr>
  </w:style>
  <w:style w:type="character" w:customStyle="1" w:styleId="cat-date-line4">
    <w:name w:val="cat-date-line4"/>
    <w:basedOn w:val="DefaultParagraphFont"/>
    <w:rsid w:val="005F504F"/>
  </w:style>
  <w:style w:type="character" w:customStyle="1" w:styleId="articledate">
    <w:name w:val="articledate"/>
    <w:basedOn w:val="DefaultParagraphFont"/>
    <w:rsid w:val="005F504F"/>
  </w:style>
  <w:style w:type="character" w:customStyle="1" w:styleId="post-byline">
    <w:name w:val="post-byline"/>
    <w:basedOn w:val="DefaultParagraphFont"/>
    <w:rsid w:val="005F504F"/>
  </w:style>
  <w:style w:type="character" w:customStyle="1" w:styleId="metadate">
    <w:name w:val="meta_date"/>
    <w:basedOn w:val="DefaultParagraphFont"/>
    <w:rsid w:val="005F504F"/>
  </w:style>
  <w:style w:type="character" w:customStyle="1" w:styleId="fa">
    <w:name w:val="fa"/>
    <w:basedOn w:val="DefaultParagraphFont"/>
    <w:rsid w:val="005F504F"/>
  </w:style>
  <w:style w:type="character" w:customStyle="1" w:styleId="longname">
    <w:name w:val="longname"/>
    <w:basedOn w:val="DefaultParagraphFont"/>
    <w:rsid w:val="005F504F"/>
  </w:style>
  <w:style w:type="character" w:customStyle="1" w:styleId="echocontainer">
    <w:name w:val="echo_container"/>
    <w:basedOn w:val="DefaultParagraphFont"/>
    <w:rsid w:val="005F504F"/>
  </w:style>
  <w:style w:type="character" w:customStyle="1" w:styleId="comment-display">
    <w:name w:val="comment-display"/>
    <w:basedOn w:val="DefaultParagraphFont"/>
    <w:rsid w:val="005F504F"/>
  </w:style>
  <w:style w:type="paragraph" w:customStyle="1" w:styleId="comment-count-label">
    <w:name w:val="comment-count-label"/>
    <w:basedOn w:val="Normal"/>
    <w:rsid w:val="005F504F"/>
    <w:pPr>
      <w:spacing w:before="100" w:beforeAutospacing="1" w:after="100" w:afterAutospacing="1"/>
    </w:pPr>
    <w:rPr>
      <w:rFonts w:ascii="Times" w:hAnsi="Times"/>
      <w:sz w:val="20"/>
      <w:szCs w:val="20"/>
    </w:rPr>
  </w:style>
  <w:style w:type="character" w:customStyle="1" w:styleId="echo-counter">
    <w:name w:val="echo-counter"/>
    <w:basedOn w:val="DefaultParagraphFont"/>
    <w:rsid w:val="005F504F"/>
  </w:style>
  <w:style w:type="character" w:customStyle="1" w:styleId="discussion-policy">
    <w:name w:val="discussion-policy"/>
    <w:basedOn w:val="DefaultParagraphFont"/>
    <w:rsid w:val="005F504F"/>
  </w:style>
  <w:style w:type="character" w:customStyle="1" w:styleId="echo-apps-conversations-streamcaption">
    <w:name w:val="echo-apps-conversations-streamcaption"/>
    <w:basedOn w:val="DefaultParagraphFont"/>
    <w:rsid w:val="005F504F"/>
  </w:style>
  <w:style w:type="character" w:customStyle="1" w:styleId="echo-streamserver-controls-stream-item-text">
    <w:name w:val="echo-streamserver-controls-stream-item-text"/>
    <w:basedOn w:val="DefaultParagraphFont"/>
    <w:rsid w:val="005F504F"/>
  </w:style>
  <w:style w:type="character" w:customStyle="1" w:styleId="echo-streamserver-controls-facepile-more">
    <w:name w:val="echo-streamserver-controls-facepile-more"/>
    <w:basedOn w:val="DefaultParagraphFont"/>
    <w:rsid w:val="005F504F"/>
  </w:style>
  <w:style w:type="character" w:customStyle="1" w:styleId="echo-primaryfont">
    <w:name w:val="echo-primaryfont"/>
    <w:basedOn w:val="DefaultParagraphFont"/>
    <w:rsid w:val="005F504F"/>
  </w:style>
  <w:style w:type="character" w:customStyle="1" w:styleId="section">
    <w:name w:val="section"/>
    <w:basedOn w:val="DefaultParagraphFont"/>
    <w:rsid w:val="005F504F"/>
  </w:style>
  <w:style w:type="character" w:customStyle="1" w:styleId="wpsr-txt-headline">
    <w:name w:val="wpsr-txt-headline"/>
    <w:basedOn w:val="DefaultParagraphFont"/>
    <w:rsid w:val="005F504F"/>
  </w:style>
  <w:style w:type="character" w:customStyle="1" w:styleId="asset-metabar-author">
    <w:name w:val="asset-metabar-author"/>
    <w:basedOn w:val="DefaultParagraphFont"/>
    <w:rsid w:val="005F504F"/>
  </w:style>
  <w:style w:type="character" w:customStyle="1" w:styleId="eza-dateline">
    <w:name w:val="eza-dateline"/>
    <w:basedOn w:val="DefaultParagraphFont"/>
    <w:rsid w:val="005F504F"/>
  </w:style>
  <w:style w:type="character" w:customStyle="1" w:styleId="eza-authors">
    <w:name w:val="eza-authors"/>
    <w:basedOn w:val="DefaultParagraphFont"/>
    <w:rsid w:val="005F504F"/>
  </w:style>
  <w:style w:type="character" w:customStyle="1" w:styleId="csmstaff">
    <w:name w:val="csm_staff"/>
    <w:basedOn w:val="DefaultParagraphFont"/>
    <w:rsid w:val="005F504F"/>
  </w:style>
  <w:style w:type="paragraph" w:customStyle="1" w:styleId="mol-para-with-font">
    <w:name w:val="mol-para-with-font"/>
    <w:basedOn w:val="Normal"/>
    <w:rsid w:val="005F504F"/>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5F504F"/>
  </w:style>
  <w:style w:type="character" w:customStyle="1" w:styleId="byline-text">
    <w:name w:val="byline-text"/>
    <w:basedOn w:val="DefaultParagraphFont"/>
    <w:rsid w:val="005F504F"/>
  </w:style>
  <w:style w:type="character" w:customStyle="1" w:styleId="itemauthor">
    <w:name w:val="itemauthor"/>
    <w:basedOn w:val="DefaultParagraphFont"/>
    <w:rsid w:val="005F504F"/>
  </w:style>
  <w:style w:type="character" w:customStyle="1" w:styleId="itemdatecreated">
    <w:name w:val="itemdatecreated"/>
    <w:basedOn w:val="DefaultParagraphFont"/>
    <w:rsid w:val="005F504F"/>
  </w:style>
  <w:style w:type="character" w:customStyle="1" w:styleId="slug-metadata-note">
    <w:name w:val="slug-metadata-note"/>
    <w:basedOn w:val="DefaultParagraphFont"/>
    <w:rsid w:val="005F504F"/>
  </w:style>
  <w:style w:type="character" w:customStyle="1" w:styleId="drop-capped">
    <w:name w:val="drop-capped"/>
    <w:basedOn w:val="DefaultParagraphFont"/>
    <w:rsid w:val="005F504F"/>
  </w:style>
  <w:style w:type="character" w:customStyle="1" w:styleId="published">
    <w:name w:val="published"/>
    <w:basedOn w:val="DefaultParagraphFont"/>
    <w:rsid w:val="005F504F"/>
  </w:style>
  <w:style w:type="paragraph" w:customStyle="1" w:styleId="articleopinion-standfirst">
    <w:name w:val="articleopinion-standfirst"/>
    <w:basedOn w:val="Normal"/>
    <w:rsid w:val="005F504F"/>
    <w:pPr>
      <w:spacing w:before="100" w:beforeAutospacing="1" w:after="100" w:afterAutospacing="1"/>
    </w:pPr>
    <w:rPr>
      <w:rFonts w:ascii="Times" w:hAnsi="Times"/>
      <w:sz w:val="20"/>
      <w:szCs w:val="20"/>
    </w:rPr>
  </w:style>
  <w:style w:type="paragraph" w:customStyle="1" w:styleId="snippet">
    <w:name w:val="snippet"/>
    <w:basedOn w:val="Normal"/>
    <w:rsid w:val="005F504F"/>
    <w:pPr>
      <w:spacing w:before="100" w:beforeAutospacing="1" w:after="100" w:afterAutospacing="1"/>
    </w:pPr>
    <w:rPr>
      <w:rFonts w:ascii="Times" w:hAnsi="Times"/>
      <w:sz w:val="20"/>
      <w:szCs w:val="20"/>
    </w:rPr>
  </w:style>
  <w:style w:type="character" w:customStyle="1" w:styleId="thetitle">
    <w:name w:val="the_title"/>
    <w:basedOn w:val="DefaultParagraphFont"/>
    <w:rsid w:val="005F504F"/>
  </w:style>
  <w:style w:type="character" w:customStyle="1" w:styleId="rupee">
    <w:name w:val="rupee"/>
    <w:basedOn w:val="DefaultParagraphFont"/>
    <w:rsid w:val="005F504F"/>
  </w:style>
  <w:style w:type="character" w:customStyle="1" w:styleId="grey1">
    <w:name w:val="grey1"/>
    <w:basedOn w:val="DefaultParagraphFont"/>
    <w:rsid w:val="005F504F"/>
  </w:style>
  <w:style w:type="paragraph" w:customStyle="1" w:styleId="Pa13">
    <w:name w:val="Pa13"/>
    <w:basedOn w:val="Default"/>
    <w:next w:val="Default"/>
    <w:uiPriority w:val="99"/>
    <w:rsid w:val="005F504F"/>
    <w:pPr>
      <w:widowControl w:val="0"/>
      <w:spacing w:line="201" w:lineRule="atLeast"/>
    </w:pPr>
    <w:rPr>
      <w:rFonts w:eastAsiaTheme="minorEastAsia"/>
      <w:color w:val="auto"/>
    </w:rPr>
  </w:style>
  <w:style w:type="paragraph" w:customStyle="1" w:styleId="Pa14">
    <w:name w:val="Pa14"/>
    <w:basedOn w:val="Default"/>
    <w:next w:val="Default"/>
    <w:uiPriority w:val="99"/>
    <w:qFormat/>
    <w:rsid w:val="005F504F"/>
    <w:pPr>
      <w:widowControl w:val="0"/>
      <w:spacing w:line="241" w:lineRule="atLeast"/>
    </w:pPr>
    <w:rPr>
      <w:rFonts w:eastAsiaTheme="minorEastAsia"/>
      <w:color w:val="auto"/>
    </w:rPr>
  </w:style>
  <w:style w:type="paragraph" w:customStyle="1" w:styleId="Pa9">
    <w:name w:val="Pa9"/>
    <w:basedOn w:val="Default"/>
    <w:next w:val="Default"/>
    <w:uiPriority w:val="99"/>
    <w:rsid w:val="005F504F"/>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5F504F"/>
  </w:style>
  <w:style w:type="character" w:customStyle="1" w:styleId="reporttitle">
    <w:name w:val="report_title"/>
    <w:basedOn w:val="DefaultParagraphFont"/>
    <w:rsid w:val="005F504F"/>
  </w:style>
  <w:style w:type="character" w:customStyle="1" w:styleId="documenttype-longreleases">
    <w:name w:val="document_type_-_long_releases"/>
    <w:basedOn w:val="DefaultParagraphFont"/>
    <w:rsid w:val="005F504F"/>
  </w:style>
  <w:style w:type="character" w:customStyle="1" w:styleId="alt-date">
    <w:name w:val="alt-date"/>
    <w:basedOn w:val="DefaultParagraphFont"/>
    <w:rsid w:val="005F504F"/>
  </w:style>
  <w:style w:type="character" w:customStyle="1" w:styleId="entry-byline">
    <w:name w:val="entry-byline"/>
    <w:basedOn w:val="DefaultParagraphFont"/>
    <w:rsid w:val="005F504F"/>
  </w:style>
  <w:style w:type="character" w:customStyle="1" w:styleId="taglinecontrib">
    <w:name w:val="tagline_contrib"/>
    <w:basedOn w:val="DefaultParagraphFont"/>
    <w:rsid w:val="005F504F"/>
  </w:style>
  <w:style w:type="character" w:customStyle="1" w:styleId="articledate0">
    <w:name w:val="article_date"/>
    <w:basedOn w:val="DefaultParagraphFont"/>
    <w:rsid w:val="005F504F"/>
  </w:style>
  <w:style w:type="paragraph" w:customStyle="1" w:styleId="hg-daily">
    <w:name w:val="hg-daily"/>
    <w:basedOn w:val="Normal"/>
    <w:rsid w:val="005F504F"/>
    <w:pPr>
      <w:spacing w:before="100" w:beforeAutospacing="1" w:after="100" w:afterAutospacing="1"/>
    </w:pPr>
    <w:rPr>
      <w:rFonts w:ascii="Times" w:hAnsi="Times"/>
      <w:sz w:val="20"/>
      <w:szCs w:val="20"/>
    </w:rPr>
  </w:style>
  <w:style w:type="paragraph" w:customStyle="1" w:styleId="buttonheading">
    <w:name w:val="buttonheading"/>
    <w:basedOn w:val="Normal"/>
    <w:rsid w:val="005F504F"/>
    <w:pPr>
      <w:spacing w:before="100" w:beforeAutospacing="1" w:after="100" w:afterAutospacing="1"/>
    </w:pPr>
    <w:rPr>
      <w:rFonts w:ascii="Times" w:hAnsi="Times"/>
      <w:sz w:val="20"/>
      <w:szCs w:val="20"/>
    </w:rPr>
  </w:style>
  <w:style w:type="character" w:customStyle="1" w:styleId="createdate">
    <w:name w:val="createdate"/>
    <w:basedOn w:val="DefaultParagraphFont"/>
    <w:rsid w:val="005F504F"/>
  </w:style>
  <w:style w:type="character" w:customStyle="1" w:styleId="text-label">
    <w:name w:val="text-label"/>
    <w:basedOn w:val="DefaultParagraphFont"/>
    <w:rsid w:val="005F504F"/>
  </w:style>
  <w:style w:type="paragraph" w:customStyle="1" w:styleId="TOC3Char">
    <w:name w:val="TOC 3 Char"/>
    <w:basedOn w:val="Normal"/>
    <w:next w:val="Normal"/>
    <w:rsid w:val="005F504F"/>
    <w:rPr>
      <w:rFonts w:eastAsia="Times New Roman"/>
      <w:sz w:val="24"/>
      <w:szCs w:val="20"/>
    </w:rPr>
  </w:style>
  <w:style w:type="paragraph" w:customStyle="1" w:styleId="TOC1Char">
    <w:name w:val="TOC 1 Char"/>
    <w:basedOn w:val="Normal"/>
    <w:next w:val="Normal"/>
    <w:rsid w:val="005F504F"/>
    <w:rPr>
      <w:rFonts w:eastAsia="Times New Roman"/>
      <w:b/>
      <w:sz w:val="24"/>
      <w:szCs w:val="20"/>
    </w:rPr>
  </w:style>
  <w:style w:type="character" w:customStyle="1" w:styleId="StyleCardtextChar10pt">
    <w:name w:val="Style Card text Char + 10 pt"/>
    <w:rsid w:val="005F504F"/>
    <w:rPr>
      <w:rFonts w:ascii="Georgia" w:eastAsia="Calibri" w:hAnsi="Georgia"/>
      <w:sz w:val="20"/>
      <w:u w:val="single"/>
      <w:lang w:bidi="ar-SA"/>
    </w:rPr>
  </w:style>
  <w:style w:type="paragraph" w:customStyle="1" w:styleId="ColorfulList-Accent11">
    <w:name w:val="Colorful List - Accent 11"/>
    <w:basedOn w:val="Normal"/>
    <w:uiPriority w:val="34"/>
    <w:qFormat/>
    <w:rsid w:val="005F504F"/>
    <w:pPr>
      <w:ind w:left="720"/>
      <w:contextualSpacing/>
      <w:jc w:val="both"/>
    </w:pPr>
    <w:rPr>
      <w:rFonts w:eastAsia="Times New Roman"/>
      <w:sz w:val="20"/>
      <w:szCs w:val="20"/>
    </w:rPr>
  </w:style>
  <w:style w:type="paragraph" w:customStyle="1" w:styleId="NoteLevel11">
    <w:name w:val="Note Level 11"/>
    <w:basedOn w:val="Normal"/>
    <w:uiPriority w:val="99"/>
    <w:qFormat/>
    <w:rsid w:val="005F504F"/>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qFormat/>
    <w:rsid w:val="005F504F"/>
    <w:pPr>
      <w:keepNext/>
      <w:tabs>
        <w:tab w:val="num" w:pos="1440"/>
      </w:tabs>
      <w:ind w:left="1800" w:hanging="360"/>
      <w:outlineLvl w:val="2"/>
    </w:pPr>
    <w:rPr>
      <w:rFonts w:eastAsia="MS Gothic"/>
    </w:rPr>
  </w:style>
  <w:style w:type="paragraph" w:customStyle="1" w:styleId="NoteLevel41">
    <w:name w:val="Note Level 41"/>
    <w:basedOn w:val="Normal"/>
    <w:qFormat/>
    <w:rsid w:val="005F504F"/>
    <w:pPr>
      <w:keepNext/>
      <w:tabs>
        <w:tab w:val="num" w:pos="2160"/>
      </w:tabs>
      <w:ind w:left="2520" w:hanging="360"/>
      <w:outlineLvl w:val="3"/>
    </w:pPr>
    <w:rPr>
      <w:rFonts w:eastAsia="MS Gothic"/>
    </w:rPr>
  </w:style>
  <w:style w:type="paragraph" w:customStyle="1" w:styleId="NoteLevel51">
    <w:name w:val="Note Level 51"/>
    <w:basedOn w:val="Normal"/>
    <w:qFormat/>
    <w:rsid w:val="005F504F"/>
    <w:pPr>
      <w:keepNext/>
      <w:tabs>
        <w:tab w:val="num" w:pos="2880"/>
      </w:tabs>
      <w:ind w:left="3240" w:hanging="360"/>
      <w:outlineLvl w:val="4"/>
    </w:pPr>
    <w:rPr>
      <w:rFonts w:eastAsia="MS Gothic"/>
    </w:rPr>
  </w:style>
  <w:style w:type="paragraph" w:customStyle="1" w:styleId="NoteLevel61">
    <w:name w:val="Note Level 61"/>
    <w:basedOn w:val="Normal"/>
    <w:qFormat/>
    <w:rsid w:val="005F504F"/>
    <w:pPr>
      <w:keepNext/>
      <w:tabs>
        <w:tab w:val="num" w:pos="3600"/>
      </w:tabs>
      <w:ind w:left="3960" w:hanging="360"/>
      <w:outlineLvl w:val="5"/>
    </w:pPr>
    <w:rPr>
      <w:rFonts w:eastAsia="MS Gothic"/>
    </w:rPr>
  </w:style>
  <w:style w:type="paragraph" w:customStyle="1" w:styleId="NoteLevel71">
    <w:name w:val="Note Level 71"/>
    <w:basedOn w:val="Normal"/>
    <w:qFormat/>
    <w:rsid w:val="005F504F"/>
    <w:pPr>
      <w:keepNext/>
      <w:tabs>
        <w:tab w:val="num" w:pos="4320"/>
      </w:tabs>
      <w:ind w:left="4680" w:hanging="360"/>
      <w:outlineLvl w:val="6"/>
    </w:pPr>
    <w:rPr>
      <w:rFonts w:eastAsia="MS Gothic"/>
    </w:rPr>
  </w:style>
  <w:style w:type="paragraph" w:customStyle="1" w:styleId="NoteLevel81">
    <w:name w:val="Note Level 81"/>
    <w:basedOn w:val="Normal"/>
    <w:qFormat/>
    <w:rsid w:val="005F504F"/>
    <w:pPr>
      <w:keepNext/>
      <w:tabs>
        <w:tab w:val="num" w:pos="5040"/>
      </w:tabs>
      <w:ind w:left="5400" w:hanging="360"/>
      <w:outlineLvl w:val="7"/>
    </w:pPr>
    <w:rPr>
      <w:rFonts w:eastAsia="MS Gothic"/>
    </w:rPr>
  </w:style>
  <w:style w:type="paragraph" w:customStyle="1" w:styleId="NoteLevel91">
    <w:name w:val="Note Level 91"/>
    <w:basedOn w:val="Normal"/>
    <w:qFormat/>
    <w:rsid w:val="005F504F"/>
    <w:pPr>
      <w:keepNext/>
      <w:tabs>
        <w:tab w:val="num" w:pos="5760"/>
      </w:tabs>
      <w:ind w:left="6120" w:hanging="360"/>
      <w:outlineLvl w:val="8"/>
    </w:pPr>
    <w:rPr>
      <w:rFonts w:eastAsia="MS Gothic"/>
    </w:rPr>
  </w:style>
  <w:style w:type="paragraph" w:styleId="Index2">
    <w:name w:val="index 2"/>
    <w:basedOn w:val="Normal"/>
    <w:next w:val="Normal"/>
    <w:autoRedefine/>
    <w:rsid w:val="005F504F"/>
    <w:pPr>
      <w:spacing w:after="200" w:line="276" w:lineRule="auto"/>
      <w:ind w:left="400" w:hanging="200"/>
    </w:pPr>
    <w:rPr>
      <w:rFonts w:eastAsia="Times New Roman"/>
      <w:bCs/>
    </w:rPr>
  </w:style>
  <w:style w:type="paragraph" w:styleId="Index3">
    <w:name w:val="index 3"/>
    <w:basedOn w:val="Normal"/>
    <w:next w:val="Normal"/>
    <w:autoRedefine/>
    <w:rsid w:val="005F504F"/>
    <w:pPr>
      <w:spacing w:after="200" w:line="276" w:lineRule="auto"/>
      <w:ind w:left="600" w:hanging="200"/>
    </w:pPr>
    <w:rPr>
      <w:rFonts w:eastAsia="Times New Roman"/>
      <w:bCs/>
    </w:rPr>
  </w:style>
  <w:style w:type="paragraph" w:styleId="Index4">
    <w:name w:val="index 4"/>
    <w:basedOn w:val="Normal"/>
    <w:next w:val="Normal"/>
    <w:autoRedefine/>
    <w:rsid w:val="005F504F"/>
    <w:pPr>
      <w:spacing w:after="200" w:line="276" w:lineRule="auto"/>
      <w:ind w:left="800" w:hanging="200"/>
    </w:pPr>
    <w:rPr>
      <w:rFonts w:eastAsia="Times New Roman"/>
      <w:bCs/>
    </w:rPr>
  </w:style>
  <w:style w:type="paragraph" w:styleId="Index5">
    <w:name w:val="index 5"/>
    <w:basedOn w:val="Normal"/>
    <w:next w:val="Normal"/>
    <w:autoRedefine/>
    <w:rsid w:val="005F504F"/>
    <w:pPr>
      <w:spacing w:after="200" w:line="276" w:lineRule="auto"/>
      <w:ind w:left="1000" w:hanging="200"/>
    </w:pPr>
    <w:rPr>
      <w:rFonts w:eastAsia="Times New Roman"/>
      <w:bCs/>
    </w:rPr>
  </w:style>
  <w:style w:type="paragraph" w:styleId="Index6">
    <w:name w:val="index 6"/>
    <w:basedOn w:val="Normal"/>
    <w:next w:val="Normal"/>
    <w:autoRedefine/>
    <w:rsid w:val="005F504F"/>
    <w:pPr>
      <w:spacing w:after="200" w:line="276" w:lineRule="auto"/>
      <w:ind w:left="1200" w:hanging="200"/>
    </w:pPr>
    <w:rPr>
      <w:rFonts w:eastAsia="Times New Roman"/>
      <w:bCs/>
    </w:rPr>
  </w:style>
  <w:style w:type="paragraph" w:styleId="Index7">
    <w:name w:val="index 7"/>
    <w:basedOn w:val="Normal"/>
    <w:next w:val="Normal"/>
    <w:autoRedefine/>
    <w:rsid w:val="005F504F"/>
    <w:pPr>
      <w:spacing w:after="200" w:line="276" w:lineRule="auto"/>
      <w:ind w:left="1400" w:hanging="200"/>
    </w:pPr>
    <w:rPr>
      <w:rFonts w:eastAsia="Times New Roman"/>
      <w:bCs/>
    </w:rPr>
  </w:style>
  <w:style w:type="paragraph" w:styleId="Index8">
    <w:name w:val="index 8"/>
    <w:basedOn w:val="Normal"/>
    <w:next w:val="Normal"/>
    <w:autoRedefine/>
    <w:rsid w:val="005F504F"/>
    <w:pPr>
      <w:spacing w:after="200" w:line="276" w:lineRule="auto"/>
      <w:ind w:left="1600" w:hanging="200"/>
    </w:pPr>
    <w:rPr>
      <w:rFonts w:eastAsia="Times New Roman"/>
      <w:bCs/>
    </w:rPr>
  </w:style>
  <w:style w:type="paragraph" w:styleId="Index9">
    <w:name w:val="index 9"/>
    <w:basedOn w:val="Normal"/>
    <w:next w:val="Normal"/>
    <w:autoRedefine/>
    <w:rsid w:val="005F504F"/>
    <w:pPr>
      <w:spacing w:after="200" w:line="276" w:lineRule="auto"/>
      <w:ind w:left="1800" w:hanging="200"/>
    </w:pPr>
    <w:rPr>
      <w:rFonts w:eastAsia="Times New Roman"/>
      <w:bCs/>
    </w:rPr>
  </w:style>
  <w:style w:type="paragraph" w:styleId="IndexHeading">
    <w:name w:val="index heading"/>
    <w:basedOn w:val="Normal"/>
    <w:next w:val="Index1"/>
    <w:rsid w:val="005F504F"/>
    <w:pPr>
      <w:spacing w:after="200" w:line="276" w:lineRule="auto"/>
    </w:pPr>
    <w:rPr>
      <w:rFonts w:eastAsia="Times New Roman"/>
      <w:bCs/>
    </w:rPr>
  </w:style>
  <w:style w:type="character" w:customStyle="1" w:styleId="MediumGrid11">
    <w:name w:val="Medium Grid 11"/>
    <w:uiPriority w:val="99"/>
    <w:rsid w:val="005F504F"/>
    <w:rPr>
      <w:color w:val="808080"/>
    </w:rPr>
  </w:style>
  <w:style w:type="numbering" w:customStyle="1" w:styleId="NoList9">
    <w:name w:val="No List9"/>
    <w:next w:val="NoList"/>
    <w:semiHidden/>
    <w:unhideWhenUsed/>
    <w:rsid w:val="005F504F"/>
  </w:style>
  <w:style w:type="numbering" w:customStyle="1" w:styleId="NoList10">
    <w:name w:val="No List10"/>
    <w:next w:val="NoList"/>
    <w:semiHidden/>
    <w:unhideWhenUsed/>
    <w:rsid w:val="005F504F"/>
  </w:style>
  <w:style w:type="numbering" w:customStyle="1" w:styleId="NoList18">
    <w:name w:val="No List18"/>
    <w:next w:val="NoList"/>
    <w:uiPriority w:val="99"/>
    <w:semiHidden/>
    <w:unhideWhenUsed/>
    <w:rsid w:val="005F504F"/>
  </w:style>
  <w:style w:type="numbering" w:customStyle="1" w:styleId="NoList19">
    <w:name w:val="No List19"/>
    <w:next w:val="NoList"/>
    <w:uiPriority w:val="99"/>
    <w:semiHidden/>
    <w:unhideWhenUsed/>
    <w:rsid w:val="005F504F"/>
  </w:style>
  <w:style w:type="numbering" w:customStyle="1" w:styleId="NoList20">
    <w:name w:val="No List20"/>
    <w:next w:val="NoList"/>
    <w:semiHidden/>
    <w:unhideWhenUsed/>
    <w:rsid w:val="005F504F"/>
  </w:style>
  <w:style w:type="paragraph" w:customStyle="1" w:styleId="PlaceholderText2">
    <w:name w:val="Placeholder Text2"/>
    <w:basedOn w:val="Normal"/>
    <w:uiPriority w:val="99"/>
    <w:rsid w:val="005F504F"/>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5F504F"/>
    <w:pPr>
      <w:keepNext/>
      <w:tabs>
        <w:tab w:val="num" w:pos="1440"/>
      </w:tabs>
      <w:ind w:left="1800" w:hanging="360"/>
      <w:outlineLvl w:val="2"/>
    </w:pPr>
    <w:rPr>
      <w:rFonts w:eastAsia="MS Gothic"/>
      <w:sz w:val="24"/>
    </w:rPr>
  </w:style>
  <w:style w:type="paragraph" w:customStyle="1" w:styleId="LightList1">
    <w:name w:val="Light List1"/>
    <w:basedOn w:val="Normal"/>
    <w:rsid w:val="005F504F"/>
    <w:pPr>
      <w:keepNext/>
      <w:tabs>
        <w:tab w:val="num" w:pos="2160"/>
      </w:tabs>
      <w:ind w:left="2520" w:hanging="360"/>
      <w:outlineLvl w:val="3"/>
    </w:pPr>
    <w:rPr>
      <w:rFonts w:eastAsia="MS Gothic"/>
      <w:sz w:val="24"/>
    </w:rPr>
  </w:style>
  <w:style w:type="paragraph" w:customStyle="1" w:styleId="LightGrid1">
    <w:name w:val="Light Grid1"/>
    <w:basedOn w:val="Normal"/>
    <w:rsid w:val="005F504F"/>
    <w:pPr>
      <w:keepNext/>
      <w:tabs>
        <w:tab w:val="num" w:pos="2880"/>
      </w:tabs>
      <w:ind w:left="3240" w:hanging="360"/>
      <w:outlineLvl w:val="4"/>
    </w:pPr>
    <w:rPr>
      <w:rFonts w:eastAsia="MS Gothic"/>
      <w:sz w:val="24"/>
    </w:rPr>
  </w:style>
  <w:style w:type="paragraph" w:customStyle="1" w:styleId="MediumShading11">
    <w:name w:val="Medium Shading 11"/>
    <w:basedOn w:val="Normal"/>
    <w:rsid w:val="005F504F"/>
    <w:pPr>
      <w:keepNext/>
      <w:tabs>
        <w:tab w:val="num" w:pos="3600"/>
      </w:tabs>
      <w:ind w:left="3960" w:hanging="360"/>
      <w:outlineLvl w:val="5"/>
    </w:pPr>
    <w:rPr>
      <w:rFonts w:eastAsia="MS Gothic"/>
      <w:sz w:val="24"/>
    </w:rPr>
  </w:style>
  <w:style w:type="paragraph" w:customStyle="1" w:styleId="MediumShading21">
    <w:name w:val="Medium Shading 21"/>
    <w:basedOn w:val="Normal"/>
    <w:rsid w:val="005F504F"/>
    <w:pPr>
      <w:keepNext/>
      <w:tabs>
        <w:tab w:val="num" w:pos="4320"/>
      </w:tabs>
      <w:ind w:left="4680" w:hanging="360"/>
      <w:outlineLvl w:val="6"/>
    </w:pPr>
    <w:rPr>
      <w:rFonts w:eastAsia="MS Gothic"/>
      <w:sz w:val="24"/>
    </w:rPr>
  </w:style>
  <w:style w:type="paragraph" w:customStyle="1" w:styleId="MediumList11">
    <w:name w:val="Medium List 11"/>
    <w:basedOn w:val="Normal"/>
    <w:rsid w:val="005F504F"/>
    <w:pPr>
      <w:keepNext/>
      <w:tabs>
        <w:tab w:val="num" w:pos="5040"/>
      </w:tabs>
      <w:ind w:left="5400" w:hanging="360"/>
      <w:outlineLvl w:val="7"/>
    </w:pPr>
    <w:rPr>
      <w:rFonts w:eastAsia="MS Gothic"/>
      <w:sz w:val="24"/>
    </w:rPr>
  </w:style>
  <w:style w:type="paragraph" w:customStyle="1" w:styleId="MediumList21">
    <w:name w:val="Medium List 21"/>
    <w:basedOn w:val="Normal"/>
    <w:rsid w:val="005F504F"/>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5F504F"/>
    <w:rPr>
      <w:sz w:val="17"/>
      <w:szCs w:val="24"/>
      <w:lang w:val="en-US" w:eastAsia="en-US" w:bidi="ar-SA"/>
    </w:rPr>
  </w:style>
  <w:style w:type="paragraph" w:customStyle="1" w:styleId="TagsFutura">
    <w:name w:val="TagsFutura"/>
    <w:basedOn w:val="Normal"/>
    <w:next w:val="Heading3"/>
    <w:rsid w:val="005F504F"/>
    <w:rPr>
      <w:rFonts w:ascii="Futura" w:eastAsia="Times" w:hAnsi="Futura"/>
      <w:b/>
      <w:caps/>
      <w:sz w:val="18"/>
      <w:szCs w:val="20"/>
    </w:rPr>
  </w:style>
  <w:style w:type="character" w:customStyle="1" w:styleId="italics">
    <w:name w:val="italics"/>
    <w:basedOn w:val="DefaultParagraphFont"/>
    <w:rsid w:val="005F504F"/>
  </w:style>
  <w:style w:type="character" w:customStyle="1" w:styleId="m-3583723223135346788gmail-style13ptbold">
    <w:name w:val="m_-3583723223135346788gmail-style13ptbold"/>
    <w:basedOn w:val="DefaultParagraphFont"/>
    <w:rsid w:val="005F504F"/>
  </w:style>
  <w:style w:type="character" w:customStyle="1" w:styleId="m-3583723223135346788gmail-styleunderline">
    <w:name w:val="m_-3583723223135346788gmail-styleunderline"/>
    <w:basedOn w:val="DefaultParagraphFont"/>
    <w:rsid w:val="005F504F"/>
  </w:style>
  <w:style w:type="character" w:customStyle="1" w:styleId="BoldUnderline2">
    <w:name w:val="Bold.Underline"/>
    <w:uiPriority w:val="1"/>
    <w:qFormat/>
    <w:rsid w:val="005F504F"/>
    <w:rPr>
      <w:b/>
      <w:u w:val="single"/>
    </w:rPr>
  </w:style>
  <w:style w:type="character" w:customStyle="1" w:styleId="DebateUnderlined">
    <w:name w:val="Debate Underlined"/>
    <w:rsid w:val="005F504F"/>
    <w:rPr>
      <w:rFonts w:ascii="Helvetica" w:hAnsi="Helvetica"/>
      <w:sz w:val="20"/>
      <w:u w:val="single"/>
    </w:rPr>
  </w:style>
  <w:style w:type="character" w:customStyle="1" w:styleId="wpsdc-drop-cap">
    <w:name w:val="wpsdc-drop-cap"/>
    <w:basedOn w:val="DefaultParagraphFont"/>
    <w:rsid w:val="005F504F"/>
  </w:style>
  <w:style w:type="paragraph" w:customStyle="1" w:styleId="yetidone">
    <w:name w:val="_yeti_done"/>
    <w:basedOn w:val="Normal"/>
    <w:rsid w:val="005F504F"/>
    <w:pPr>
      <w:spacing w:before="100" w:beforeAutospacing="1" w:after="100" w:afterAutospacing="1" w:line="240" w:lineRule="auto"/>
    </w:pPr>
    <w:rPr>
      <w:rFonts w:ascii="Times New Roman" w:eastAsia="Times New Roman" w:hAnsi="Times New Roman" w:cs="Times New Roman"/>
      <w:sz w:val="24"/>
      <w:lang w:eastAsia="ja-JP"/>
    </w:rPr>
  </w:style>
  <w:style w:type="character" w:customStyle="1" w:styleId="supportbtn">
    <w:name w:val="support_btn"/>
    <w:basedOn w:val="DefaultParagraphFont"/>
    <w:rsid w:val="005F504F"/>
  </w:style>
  <w:style w:type="paragraph" w:customStyle="1" w:styleId="BasicParagraph">
    <w:name w:val="[Basic Paragraph]"/>
    <w:basedOn w:val="Normal"/>
    <w:uiPriority w:val="99"/>
    <w:rsid w:val="005F504F"/>
    <w:pPr>
      <w:widowControl w:val="0"/>
      <w:autoSpaceDE w:val="0"/>
      <w:autoSpaceDN w:val="0"/>
      <w:adjustRightInd w:val="0"/>
      <w:spacing w:after="0" w:line="288" w:lineRule="auto"/>
      <w:textAlignment w:val="center"/>
    </w:pPr>
    <w:rPr>
      <w:rFonts w:ascii="MinionPro-Regular" w:hAnsi="MinionPro-Regular" w:cs="MinionPro-Regular"/>
      <w:color w:val="000000"/>
      <w:sz w:val="24"/>
      <w:lang w:val="en-GB" w:eastAsia="ru-RU"/>
    </w:rPr>
  </w:style>
  <w:style w:type="paragraph" w:styleId="Bibliography">
    <w:name w:val="Bibliography"/>
    <w:basedOn w:val="Normal"/>
    <w:next w:val="Normal"/>
    <w:uiPriority w:val="37"/>
    <w:unhideWhenUsed/>
    <w:rsid w:val="005F504F"/>
    <w:pPr>
      <w:tabs>
        <w:tab w:val="left" w:pos="620"/>
      </w:tabs>
      <w:spacing w:after="240" w:line="240" w:lineRule="auto"/>
      <w:ind w:left="720" w:hanging="720"/>
    </w:pPr>
    <w:rPr>
      <w:rFonts w:asciiTheme="minorHAnsi" w:hAnsiTheme="minorHAnsi"/>
      <w:sz w:val="24"/>
      <w:lang w:val="ru-RU" w:eastAsia="ru-RU"/>
    </w:rPr>
  </w:style>
  <w:style w:type="paragraph" w:customStyle="1" w:styleId="cardbody0">
    <w:name w:val="cardbody"/>
    <w:basedOn w:val="Normal"/>
    <w:rsid w:val="005F504F"/>
    <w:pPr>
      <w:spacing w:before="100" w:beforeAutospacing="1" w:after="100" w:afterAutospacing="1" w:line="240" w:lineRule="auto"/>
    </w:pPr>
    <w:rPr>
      <w:rFonts w:ascii="Times New Roman" w:eastAsia="Times New Roman" w:hAnsi="Times New Roman" w:cs="Times New Roman"/>
      <w:sz w:val="24"/>
    </w:rPr>
  </w:style>
  <w:style w:type="character" w:customStyle="1" w:styleId="8MInChar">
    <w:name w:val="8 MIn Char"/>
    <w:basedOn w:val="DefaultParagraphFont"/>
    <w:link w:val="8MIn"/>
    <w:uiPriority w:val="4"/>
    <w:locked/>
    <w:rsid w:val="005F504F"/>
    <w:rPr>
      <w:rFonts w:ascii="Times New Roman" w:eastAsia="Times New Roman" w:hAnsi="Times New Roman" w:cstheme="minorHAnsi"/>
      <w:color w:val="333333"/>
      <w:shd w:val="clear" w:color="auto" w:fill="FFFFFF"/>
    </w:rPr>
  </w:style>
  <w:style w:type="paragraph" w:customStyle="1" w:styleId="8MIn">
    <w:name w:val="8 MIn"/>
    <w:basedOn w:val="Normal"/>
    <w:link w:val="8MInChar"/>
    <w:uiPriority w:val="4"/>
    <w:qFormat/>
    <w:rsid w:val="005F504F"/>
    <w:pPr>
      <w:shd w:val="clear" w:color="auto" w:fill="FFFFFF"/>
      <w:spacing w:before="100" w:beforeAutospacing="1" w:after="100" w:afterAutospacing="1" w:line="240" w:lineRule="auto"/>
    </w:pPr>
    <w:rPr>
      <w:rFonts w:ascii="Times New Roman" w:eastAsia="Times New Roman" w:hAnsi="Times New Roman" w:cstheme="minorHAnsi"/>
      <w:color w:val="333333"/>
    </w:rPr>
  </w:style>
  <w:style w:type="character" w:customStyle="1" w:styleId="BodyChar">
    <w:name w:val="Body Char"/>
    <w:basedOn w:val="DefaultParagraphFont"/>
    <w:link w:val="Body"/>
    <w:locked/>
    <w:rsid w:val="005F504F"/>
    <w:rPr>
      <w:rFonts w:ascii="Calibri" w:eastAsia="Times New Roman" w:hAnsi="Calibri"/>
      <w:szCs w:val="20"/>
    </w:rPr>
  </w:style>
  <w:style w:type="character" w:customStyle="1" w:styleId="UnderlineEmphasisChar">
    <w:name w:val="Underline + Emphasis Char"/>
    <w:basedOn w:val="DefaultParagraphFont"/>
    <w:link w:val="UnderlineEmphasis"/>
    <w:locked/>
    <w:rsid w:val="005F504F"/>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5F504F"/>
    <w:rPr>
      <w:rFonts w:eastAsia="Calibri" w:cs="Calibri"/>
      <w:b/>
      <w:color w:val="000000"/>
      <w:u w:val="single"/>
    </w:rPr>
  </w:style>
  <w:style w:type="paragraph" w:customStyle="1" w:styleId="analytics0">
    <w:name w:val="analytics"/>
    <w:basedOn w:val="Normal"/>
    <w:link w:val="analyticsChar0"/>
    <w:uiPriority w:val="4"/>
    <w:qFormat/>
    <w:rsid w:val="005F504F"/>
    <w:rPr>
      <w:b/>
      <w:color w:val="C00000"/>
      <w:sz w:val="26"/>
    </w:rPr>
  </w:style>
  <w:style w:type="character" w:customStyle="1" w:styleId="analyticsChar0">
    <w:name w:val="analytics Char"/>
    <w:basedOn w:val="DefaultParagraphFont"/>
    <w:link w:val="analytics0"/>
    <w:uiPriority w:val="4"/>
    <w:rsid w:val="005F504F"/>
    <w:rPr>
      <w:rFonts w:ascii="Calibri" w:hAnsi="Calibri"/>
      <w:b/>
      <w:color w:val="C00000"/>
      <w:sz w:val="26"/>
    </w:rPr>
  </w:style>
  <w:style w:type="paragraph" w:customStyle="1" w:styleId="t-body-text">
    <w:name w:val="t-body-text"/>
    <w:basedOn w:val="Normal"/>
    <w:rsid w:val="005F504F"/>
    <w:pPr>
      <w:spacing w:before="100" w:beforeAutospacing="1" w:after="100" w:afterAutospacing="1" w:line="240" w:lineRule="auto"/>
    </w:pPr>
    <w:rPr>
      <w:rFonts w:ascii="Times New Roman" w:eastAsia="Times New Roman" w:hAnsi="Times New Roman" w:cs="Times New Roman"/>
    </w:rPr>
  </w:style>
  <w:style w:type="paragraph" w:customStyle="1" w:styleId="c-user-cardbio">
    <w:name w:val="c-user-card__bio"/>
    <w:basedOn w:val="Normal"/>
    <w:uiPriority w:val="99"/>
    <w:rsid w:val="005F504F"/>
    <w:pPr>
      <w:spacing w:before="100" w:beforeAutospacing="1" w:after="100" w:afterAutospacing="1" w:line="240" w:lineRule="auto"/>
    </w:pPr>
    <w:rPr>
      <w:rFonts w:ascii="Times New Roman" w:eastAsia="Times New Roman" w:hAnsi="Times New Roman" w:cs="Times New Roman"/>
    </w:rPr>
  </w:style>
  <w:style w:type="paragraph" w:customStyle="1" w:styleId="Scrunched">
    <w:name w:val="Scrunched"/>
    <w:basedOn w:val="Normal"/>
    <w:next w:val="Normal"/>
    <w:uiPriority w:val="99"/>
    <w:qFormat/>
    <w:rsid w:val="005F504F"/>
    <w:pPr>
      <w:spacing w:line="254" w:lineRule="auto"/>
    </w:pPr>
    <w:rPr>
      <w:rFonts w:ascii="Times New Roman" w:hAnsi="Times New Roman"/>
    </w:rPr>
  </w:style>
  <w:style w:type="paragraph" w:customStyle="1" w:styleId="Cites0">
    <w:name w:val="Cites"/>
    <w:next w:val="Cards"/>
    <w:link w:val="CitesChar2"/>
    <w:qFormat/>
    <w:rsid w:val="005F504F"/>
    <w:pPr>
      <w:widowControl w:val="0"/>
      <w:spacing w:after="0" w:line="240" w:lineRule="auto"/>
    </w:pPr>
    <w:rPr>
      <w:rFonts w:eastAsia="Times New Roman" w:cs="Times New Roman"/>
      <w:b/>
      <w:bCs/>
      <w:sz w:val="20"/>
      <w:szCs w:val="20"/>
    </w:rPr>
  </w:style>
  <w:style w:type="paragraph" w:customStyle="1" w:styleId="m-2839544472620372085msonospacing">
    <w:name w:val="m_-2839544472620372085msonospacing"/>
    <w:basedOn w:val="Normal"/>
    <w:uiPriority w:val="99"/>
    <w:rsid w:val="005F504F"/>
    <w:pPr>
      <w:spacing w:before="100" w:beforeAutospacing="1" w:after="100" w:afterAutospacing="1"/>
    </w:pPr>
  </w:style>
  <w:style w:type="paragraph" w:customStyle="1" w:styleId="franklin-light1">
    <w:name w:val="franklin-light1"/>
    <w:basedOn w:val="Normal"/>
    <w:uiPriority w:val="99"/>
    <w:rsid w:val="005F504F"/>
    <w:pPr>
      <w:spacing w:before="100" w:beforeAutospacing="1" w:after="100" w:afterAutospacing="1"/>
    </w:pPr>
  </w:style>
  <w:style w:type="paragraph" w:customStyle="1" w:styleId="css-1ygdjhk">
    <w:name w:val="css-1ygdjhk"/>
    <w:basedOn w:val="Normal"/>
    <w:rsid w:val="005F504F"/>
    <w:pPr>
      <w:spacing w:before="100" w:beforeAutospacing="1" w:after="100" w:afterAutospacing="1"/>
    </w:pPr>
    <w:rPr>
      <w:rFonts w:ascii="Times New Roman" w:eastAsia="Times New Roman" w:hAnsi="Times New Roman" w:cs="Times New Roman"/>
    </w:rPr>
  </w:style>
  <w:style w:type="paragraph" w:customStyle="1" w:styleId="m8953919872937919259gmail-msolistparagraphcxspmiddle">
    <w:name w:val="m_8953919872937919259gmail-msolistparagraphcxspmiddle"/>
    <w:basedOn w:val="Normal"/>
    <w:uiPriority w:val="99"/>
    <w:rsid w:val="005F504F"/>
    <w:pPr>
      <w:spacing w:beforeLines="1" w:afterLines="1" w:after="0"/>
    </w:pPr>
    <w:rPr>
      <w:rFonts w:ascii="Times" w:hAnsi="Times"/>
      <w:sz w:val="20"/>
      <w:szCs w:val="20"/>
    </w:rPr>
  </w:style>
  <w:style w:type="paragraph" w:customStyle="1" w:styleId="flashline">
    <w:name w:val="flashline"/>
    <w:basedOn w:val="Normal"/>
    <w:uiPriority w:val="99"/>
    <w:rsid w:val="005F504F"/>
    <w:pPr>
      <w:spacing w:before="100" w:beforeAutospacing="1" w:after="100" w:afterAutospacing="1"/>
    </w:pPr>
    <w:rPr>
      <w:rFonts w:ascii="Times New Roman" w:eastAsia="Times New Roman" w:hAnsi="Times New Roman" w:cs="Times New Roman"/>
    </w:rPr>
  </w:style>
  <w:style w:type="paragraph" w:customStyle="1" w:styleId="lbexhangwithmargin">
    <w:name w:val="lbexhangwithmargin"/>
    <w:basedOn w:val="Normal"/>
    <w:uiPriority w:val="99"/>
    <w:rsid w:val="005F504F"/>
    <w:pPr>
      <w:spacing w:before="100" w:beforeAutospacing="1" w:after="100" w:afterAutospacing="1"/>
    </w:pPr>
    <w:rPr>
      <w:rFonts w:ascii="Times New Roman" w:eastAsia="Times New Roman" w:hAnsi="Times New Roman" w:cs="Times New Roman"/>
    </w:rPr>
  </w:style>
  <w:style w:type="paragraph" w:customStyle="1" w:styleId="lbexindent">
    <w:name w:val="lbexindent"/>
    <w:basedOn w:val="Normal"/>
    <w:uiPriority w:val="99"/>
    <w:rsid w:val="005F504F"/>
    <w:pPr>
      <w:spacing w:before="100" w:beforeAutospacing="1" w:after="100" w:afterAutospacing="1"/>
    </w:pPr>
    <w:rPr>
      <w:rFonts w:ascii="Times New Roman" w:eastAsia="Times New Roman" w:hAnsi="Times New Roman" w:cs="Times New Roman"/>
    </w:rPr>
  </w:style>
  <w:style w:type="paragraph" w:customStyle="1" w:styleId="lbexindentparagraph">
    <w:name w:val="lbexindentparagraph"/>
    <w:basedOn w:val="Normal"/>
    <w:uiPriority w:val="99"/>
    <w:rsid w:val="005F504F"/>
    <w:pPr>
      <w:spacing w:before="100" w:beforeAutospacing="1" w:after="100" w:afterAutospacing="1"/>
    </w:pPr>
    <w:rPr>
      <w:rFonts w:ascii="Times New Roman" w:eastAsia="Times New Roman" w:hAnsi="Times New Roman" w:cs="Times New Roman"/>
    </w:rPr>
  </w:style>
  <w:style w:type="paragraph" w:customStyle="1" w:styleId="zn-bodyparagraph">
    <w:name w:val="zn-body__paragraph"/>
    <w:basedOn w:val="Normal"/>
    <w:rsid w:val="005F504F"/>
    <w:pPr>
      <w:spacing w:before="100" w:beforeAutospacing="1" w:after="100" w:afterAutospacing="1"/>
    </w:pPr>
    <w:rPr>
      <w:rFonts w:ascii="Times New Roman" w:eastAsia="Times New Roman" w:hAnsi="Times New Roman" w:cs="Times New Roman"/>
    </w:rPr>
  </w:style>
  <w:style w:type="character" w:customStyle="1" w:styleId="css-8l6xbc">
    <w:name w:val="css-8l6xbc"/>
    <w:basedOn w:val="DefaultParagraphFont"/>
    <w:rsid w:val="005F504F"/>
  </w:style>
  <w:style w:type="character" w:customStyle="1" w:styleId="3oh-">
    <w:name w:val="_3oh-"/>
    <w:basedOn w:val="DefaultParagraphFont"/>
    <w:rsid w:val="005F504F"/>
  </w:style>
  <w:style w:type="character" w:customStyle="1" w:styleId="c-timestamplabel">
    <w:name w:val="c-timestamp__label"/>
    <w:basedOn w:val="DefaultParagraphFont"/>
    <w:rsid w:val="005F504F"/>
  </w:style>
  <w:style w:type="character" w:customStyle="1" w:styleId="c-messagelistunreaddividerlabel">
    <w:name w:val="c-message_list__unread_divider__label"/>
    <w:basedOn w:val="DefaultParagraphFont"/>
    <w:rsid w:val="005F504F"/>
  </w:style>
  <w:style w:type="character" w:customStyle="1" w:styleId="c-messagesender">
    <w:name w:val="c-message__sender"/>
    <w:basedOn w:val="DefaultParagraphFont"/>
    <w:rsid w:val="005F504F"/>
  </w:style>
  <w:style w:type="character" w:customStyle="1" w:styleId="c-reactioncount">
    <w:name w:val="c-reaction__count"/>
    <w:basedOn w:val="DefaultParagraphFont"/>
    <w:rsid w:val="005F504F"/>
  </w:style>
  <w:style w:type="character" w:customStyle="1" w:styleId="m-2757091861540947080gmail-styleunderline">
    <w:name w:val="m_-2757091861540947080gmail-styleunderline"/>
    <w:basedOn w:val="DefaultParagraphFont"/>
    <w:rsid w:val="005F504F"/>
  </w:style>
  <w:style w:type="character" w:customStyle="1" w:styleId="c-messagekittext">
    <w:name w:val="c-message_kit__text"/>
    <w:basedOn w:val="DefaultParagraphFont"/>
    <w:rsid w:val="005F504F"/>
  </w:style>
  <w:style w:type="character" w:customStyle="1" w:styleId="expertise">
    <w:name w:val="expertise"/>
    <w:basedOn w:val="DefaultParagraphFont"/>
    <w:rsid w:val="005F504F"/>
  </w:style>
  <w:style w:type="character" w:customStyle="1" w:styleId="education">
    <w:name w:val="education"/>
    <w:basedOn w:val="DefaultParagraphFont"/>
    <w:rsid w:val="005F504F"/>
  </w:style>
  <w:style w:type="character" w:customStyle="1" w:styleId="url">
    <w:name w:val="url"/>
    <w:basedOn w:val="DefaultParagraphFont"/>
    <w:rsid w:val="005F504F"/>
  </w:style>
  <w:style w:type="character" w:customStyle="1" w:styleId="ellip">
    <w:name w:val="ellip"/>
    <w:basedOn w:val="DefaultParagraphFont"/>
    <w:rsid w:val="005F504F"/>
  </w:style>
  <w:style w:type="character" w:customStyle="1" w:styleId="nowrap">
    <w:name w:val="nowrap"/>
    <w:basedOn w:val="DefaultParagraphFont"/>
    <w:rsid w:val="005F504F"/>
  </w:style>
  <w:style w:type="character" w:customStyle="1" w:styleId="ReadCard">
    <w:name w:val="ReadCard"/>
    <w:uiPriority w:val="1"/>
    <w:qFormat/>
    <w:rsid w:val="005F504F"/>
    <w:rPr>
      <w:rFonts w:ascii="Times New Roman" w:hAnsi="Times New Roman" w:cs="Times New Roman" w:hint="default"/>
      <w:b/>
      <w:bCs w:val="0"/>
      <w:sz w:val="24"/>
      <w:u w:val="single"/>
    </w:rPr>
  </w:style>
  <w:style w:type="character" w:customStyle="1" w:styleId="BoldUnderlineUNDO">
    <w:name w:val="Bold.Underline.UNDO"/>
    <w:uiPriority w:val="1"/>
    <w:qFormat/>
    <w:rsid w:val="005F504F"/>
    <w:rPr>
      <w:b w:val="0"/>
      <w:bCs w:val="0"/>
    </w:rPr>
  </w:style>
  <w:style w:type="character" w:customStyle="1" w:styleId="LinedDown">
    <w:name w:val="Lined Down"/>
    <w:qFormat/>
    <w:rsid w:val="005F504F"/>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5F504F"/>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5F504F"/>
  </w:style>
  <w:style w:type="character" w:customStyle="1" w:styleId="LDCut">
    <w:name w:val="LD Cut"/>
    <w:basedOn w:val="DefaultParagraphFont"/>
    <w:uiPriority w:val="1"/>
    <w:qFormat/>
    <w:rsid w:val="005F504F"/>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5F504F"/>
    <w:rPr>
      <w:rFonts w:ascii="Times New Roman" w:hAnsi="Times New Roman" w:cs="Times New Roman" w:hint="default"/>
      <w:b/>
      <w:bCs w:val="0"/>
      <w:color w:val="auto"/>
      <w:sz w:val="24"/>
      <w:u w:val="single"/>
    </w:rPr>
  </w:style>
  <w:style w:type="character" w:customStyle="1" w:styleId="normaltextrun">
    <w:name w:val="normaltextrun"/>
    <w:basedOn w:val="DefaultParagraphFont"/>
    <w:rsid w:val="005F504F"/>
  </w:style>
  <w:style w:type="character" w:customStyle="1" w:styleId="eop">
    <w:name w:val="eop"/>
    <w:basedOn w:val="DefaultParagraphFont"/>
    <w:rsid w:val="005F504F"/>
  </w:style>
  <w:style w:type="character" w:customStyle="1" w:styleId="spellingerror">
    <w:name w:val="spellingerror"/>
    <w:basedOn w:val="DefaultParagraphFont"/>
    <w:rsid w:val="005F504F"/>
  </w:style>
  <w:style w:type="character" w:customStyle="1" w:styleId="powa-tease">
    <w:name w:val="powa-tease"/>
    <w:basedOn w:val="DefaultParagraphFont"/>
    <w:rsid w:val="005F504F"/>
  </w:style>
  <w:style w:type="character" w:customStyle="1" w:styleId="powa-byline">
    <w:name w:val="powa-byline"/>
    <w:basedOn w:val="DefaultParagraphFont"/>
    <w:rsid w:val="005F504F"/>
  </w:style>
  <w:style w:type="character" w:customStyle="1" w:styleId="balancedheadline">
    <w:name w:val="balancedheadline"/>
    <w:basedOn w:val="DefaultParagraphFont"/>
    <w:rsid w:val="005F504F"/>
  </w:style>
  <w:style w:type="character" w:customStyle="1" w:styleId="m-4339160018974791352style13ptbold">
    <w:name w:val="m_-4339160018974791352style13ptbold"/>
    <w:basedOn w:val="DefaultParagraphFont"/>
    <w:rsid w:val="005F504F"/>
  </w:style>
  <w:style w:type="character" w:customStyle="1" w:styleId="m-4339160018974791352styleunderline">
    <w:name w:val="m_-4339160018974791352styleunderline"/>
    <w:basedOn w:val="DefaultParagraphFont"/>
    <w:rsid w:val="005F504F"/>
  </w:style>
  <w:style w:type="character" w:customStyle="1" w:styleId="m8622195508348221850gmail-msohyperlink">
    <w:name w:val="m_8622195508348221850gmail-msohyperlink"/>
    <w:basedOn w:val="DefaultParagraphFont"/>
    <w:rsid w:val="005F504F"/>
  </w:style>
  <w:style w:type="character" w:customStyle="1" w:styleId="longbio">
    <w:name w:val="long_bio"/>
    <w:basedOn w:val="DefaultParagraphFont"/>
    <w:rsid w:val="005F504F"/>
  </w:style>
  <w:style w:type="character" w:customStyle="1" w:styleId="lbexsectionlevelolc">
    <w:name w:val="lbexsectionlevelolc"/>
    <w:basedOn w:val="DefaultParagraphFont"/>
    <w:rsid w:val="005F504F"/>
  </w:style>
  <w:style w:type="character" w:customStyle="1" w:styleId="lbexallcap">
    <w:name w:val="lbexallcap"/>
    <w:basedOn w:val="DefaultParagraphFont"/>
    <w:rsid w:val="005F504F"/>
  </w:style>
  <w:style w:type="character" w:customStyle="1" w:styleId="link">
    <w:name w:val="link"/>
    <w:basedOn w:val="DefaultParagraphFont"/>
    <w:rsid w:val="005F504F"/>
  </w:style>
  <w:style w:type="character" w:customStyle="1" w:styleId="c-messagebody">
    <w:name w:val="c-message__body"/>
    <w:basedOn w:val="DefaultParagraphFont"/>
    <w:rsid w:val="005F504F"/>
  </w:style>
  <w:style w:type="character" w:customStyle="1" w:styleId="m7735155540857680774gmail-style13ptbold">
    <w:name w:val="m_7735155540857680774gmail-style13ptbold"/>
    <w:basedOn w:val="DefaultParagraphFont"/>
    <w:rsid w:val="005F504F"/>
  </w:style>
  <w:style w:type="character" w:customStyle="1" w:styleId="bodytext6">
    <w:name w:val="body_text"/>
    <w:basedOn w:val="DefaultParagraphFont"/>
    <w:rsid w:val="005F504F"/>
  </w:style>
  <w:style w:type="paragraph" w:customStyle="1" w:styleId="Underlinedcardtext1">
    <w:name w:val="Underlined card text1"/>
    <w:basedOn w:val="Normal"/>
    <w:next w:val="Normal"/>
    <w:uiPriority w:val="99"/>
    <w:qFormat/>
    <w:rsid w:val="005F504F"/>
    <w:pPr>
      <w:spacing w:after="60"/>
      <w:outlineLvl w:val="1"/>
    </w:pPr>
    <w:rPr>
      <w:rFonts w:ascii="Cambria" w:hAnsi="Cambria"/>
      <w:bCs/>
      <w:szCs w:val="26"/>
      <w:u w:val="single"/>
    </w:rPr>
  </w:style>
  <w:style w:type="character" w:customStyle="1" w:styleId="CharCharCharCharChar">
    <w:name w:val="Char Char Char Char Char"/>
    <w:aliases w:val="Char Char Char Char,Char Char Char Char Char Char Char1,Heading 2 Char1 Char Char Char Char Char Char,T Char"/>
    <w:basedOn w:val="DefaultParagraphFont"/>
    <w:qFormat/>
    <w:rsid w:val="005F504F"/>
    <w:rPr>
      <w:rFonts w:cs="Arial"/>
      <w:b/>
      <w:bCs/>
      <w:iCs/>
      <w:sz w:val="24"/>
      <w:szCs w:val="28"/>
      <w:lang w:val="en-US" w:eastAsia="en-US" w:bidi="ar-SA"/>
    </w:rPr>
  </w:style>
  <w:style w:type="numbering" w:customStyle="1" w:styleId="NoList111111111111111111">
    <w:name w:val="No List111111111111111111"/>
    <w:next w:val="NoList"/>
    <w:uiPriority w:val="99"/>
    <w:semiHidden/>
    <w:unhideWhenUsed/>
    <w:rsid w:val="005F504F"/>
  </w:style>
  <w:style w:type="numbering" w:customStyle="1" w:styleId="NoList1111111111111111111">
    <w:name w:val="No List1111111111111111111"/>
    <w:next w:val="NoList"/>
    <w:uiPriority w:val="99"/>
    <w:semiHidden/>
    <w:unhideWhenUsed/>
    <w:rsid w:val="005F504F"/>
  </w:style>
  <w:style w:type="numbering" w:customStyle="1" w:styleId="NoList11111111111111111111">
    <w:name w:val="No List11111111111111111111"/>
    <w:next w:val="NoList"/>
    <w:uiPriority w:val="99"/>
    <w:semiHidden/>
    <w:unhideWhenUsed/>
    <w:rsid w:val="005F504F"/>
  </w:style>
  <w:style w:type="character" w:customStyle="1" w:styleId="BoldUnderline3">
    <w:name w:val="Bold Underline"/>
    <w:basedOn w:val="DefaultParagraphFont"/>
    <w:uiPriority w:val="1"/>
    <w:qFormat/>
    <w:rsid w:val="005F504F"/>
    <w:rPr>
      <w:rFonts w:ascii="Arial" w:hAnsi="Arial"/>
      <w:b/>
      <w:sz w:val="20"/>
      <w:u w:val="single"/>
    </w:rPr>
  </w:style>
  <w:style w:type="paragraph" w:customStyle="1" w:styleId="paragraph">
    <w:name w:val="paragraph"/>
    <w:basedOn w:val="Normal"/>
    <w:uiPriority w:val="99"/>
    <w:qFormat/>
    <w:rsid w:val="005F504F"/>
    <w:pPr>
      <w:spacing w:before="100" w:beforeAutospacing="1" w:after="100" w:afterAutospacing="1" w:line="240" w:lineRule="auto"/>
    </w:pPr>
    <w:rPr>
      <w:rFonts w:ascii="Times New Roman" w:eastAsia="Times New Roman" w:hAnsi="Times New Roman" w:cs="Times New Roman"/>
      <w:sz w:val="24"/>
    </w:rPr>
  </w:style>
  <w:style w:type="paragraph" w:customStyle="1" w:styleId="NOTES">
    <w:name w:val="NOTES"/>
    <w:basedOn w:val="Normal"/>
    <w:autoRedefine/>
    <w:qFormat/>
    <w:rsid w:val="005F504F"/>
    <w:rPr>
      <w:sz w:val="26"/>
    </w:rPr>
  </w:style>
  <w:style w:type="character" w:customStyle="1" w:styleId="m7065589810806230392m7225096354651648203m8978137834402709912gmail-styleunderline">
    <w:name w:val="m_7065589810806230392m_7225096354651648203m_8978137834402709912gmail-styleunderline"/>
    <w:basedOn w:val="DefaultParagraphFont"/>
    <w:rsid w:val="005F504F"/>
  </w:style>
  <w:style w:type="character" w:customStyle="1" w:styleId="contextualspellingandgrammarerror">
    <w:name w:val="contextualspellingandgrammarerror"/>
    <w:basedOn w:val="DefaultParagraphFont"/>
    <w:rsid w:val="005F504F"/>
  </w:style>
  <w:style w:type="character" w:customStyle="1" w:styleId="scxw101744870">
    <w:name w:val="scxw101744870"/>
    <w:basedOn w:val="DefaultParagraphFont"/>
    <w:rsid w:val="005F504F"/>
  </w:style>
  <w:style w:type="paragraph" w:customStyle="1" w:styleId="authorinfobio">
    <w:name w:val="author_info__bio"/>
    <w:basedOn w:val="Normal"/>
    <w:rsid w:val="005F504F"/>
    <w:pPr>
      <w:spacing w:before="100" w:beforeAutospacing="1" w:after="100" w:afterAutospacing="1" w:line="240" w:lineRule="auto"/>
    </w:pPr>
    <w:rPr>
      <w:rFonts w:ascii="Times New Roman" w:eastAsia="Times New Roman" w:hAnsi="Times New Roman" w:cs="Times New Roman"/>
      <w:sz w:val="24"/>
    </w:rPr>
  </w:style>
  <w:style w:type="paragraph" w:customStyle="1" w:styleId="o-articlebodytext">
    <w:name w:val="o-articlebody__text"/>
    <w:basedOn w:val="Normal"/>
    <w:rsid w:val="005F504F"/>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rsid w:val="005F504F"/>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5F504F"/>
  </w:style>
  <w:style w:type="paragraph" w:customStyle="1" w:styleId="jh">
    <w:name w:val="jh"/>
    <w:basedOn w:val="Normal"/>
    <w:rsid w:val="005F504F"/>
    <w:pPr>
      <w:spacing w:before="100" w:beforeAutospacing="1" w:after="100" w:afterAutospacing="1" w:line="240" w:lineRule="auto"/>
    </w:pPr>
    <w:rPr>
      <w:rFonts w:ascii="Times New Roman" w:eastAsia="Times New Roman" w:hAnsi="Times New Roman" w:cs="Times New Roman"/>
      <w:sz w:val="24"/>
    </w:rPr>
  </w:style>
  <w:style w:type="character" w:customStyle="1" w:styleId="latin24compacttimestamp-2v7xiq">
    <w:name w:val="latin24compacttimestamp-2v7xiq"/>
    <w:basedOn w:val="DefaultParagraphFont"/>
    <w:rsid w:val="005F504F"/>
  </w:style>
  <w:style w:type="character" w:customStyle="1" w:styleId="figpopup-sensitive-area">
    <w:name w:val="figpopup-sensitive-area"/>
    <w:basedOn w:val="DefaultParagraphFont"/>
    <w:rsid w:val="005F504F"/>
  </w:style>
  <w:style w:type="paragraph" w:customStyle="1" w:styleId="endmarkenabled">
    <w:name w:val="endmarkenabled"/>
    <w:basedOn w:val="Normal"/>
    <w:rsid w:val="005F504F"/>
    <w:pPr>
      <w:spacing w:before="100" w:beforeAutospacing="1" w:after="100" w:afterAutospacing="1"/>
    </w:pPr>
  </w:style>
  <w:style w:type="paragraph" w:customStyle="1" w:styleId="css-qckjh9">
    <w:name w:val="css-qckjh9"/>
    <w:basedOn w:val="Normal"/>
    <w:rsid w:val="005F504F"/>
    <w:pPr>
      <w:spacing w:before="100" w:beforeAutospacing="1" w:after="100" w:afterAutospacing="1" w:line="240" w:lineRule="auto"/>
    </w:pPr>
    <w:rPr>
      <w:rFonts w:ascii="Times New Roman" w:eastAsia="Times New Roman" w:hAnsi="Times New Roman" w:cs="Times New Roman"/>
      <w:sz w:val="24"/>
    </w:rPr>
  </w:style>
  <w:style w:type="character" w:customStyle="1" w:styleId="num">
    <w:name w:val="num"/>
    <w:basedOn w:val="DefaultParagraphFont"/>
    <w:rsid w:val="005F504F"/>
  </w:style>
  <w:style w:type="character" w:customStyle="1" w:styleId="letter">
    <w:name w:val="letter"/>
    <w:basedOn w:val="DefaultParagraphFont"/>
    <w:rsid w:val="005F504F"/>
  </w:style>
  <w:style w:type="character" w:customStyle="1" w:styleId="sdsense">
    <w:name w:val="sdsense"/>
    <w:basedOn w:val="DefaultParagraphFont"/>
    <w:rsid w:val="005F504F"/>
  </w:style>
  <w:style w:type="character" w:customStyle="1" w:styleId="sd">
    <w:name w:val="sd"/>
    <w:basedOn w:val="DefaultParagraphFont"/>
    <w:rsid w:val="005F504F"/>
  </w:style>
  <w:style w:type="paragraph" w:customStyle="1" w:styleId="megaarticlebodyfirst-p2htdt">
    <w:name w:val="megaarticlebody_first-p_2htdt"/>
    <w:basedOn w:val="Normal"/>
    <w:uiPriority w:val="99"/>
    <w:semiHidden/>
    <w:rsid w:val="005F504F"/>
    <w:pPr>
      <w:spacing w:before="100" w:beforeAutospacing="1" w:after="100" w:afterAutospacing="1" w:line="256" w:lineRule="auto"/>
    </w:pPr>
    <w:rPr>
      <w:rFonts w:ascii="Times New Roman" w:hAnsi="Times New Roman" w:cs="Times New Roman"/>
      <w:sz w:val="24"/>
    </w:rPr>
  </w:style>
  <w:style w:type="character" w:customStyle="1" w:styleId="UnresolvedMention30">
    <w:name w:val="Unresolved Mention30"/>
    <w:basedOn w:val="DefaultParagraphFont"/>
    <w:uiPriority w:val="99"/>
    <w:semiHidden/>
    <w:unhideWhenUsed/>
    <w:rsid w:val="005F504F"/>
    <w:rPr>
      <w:color w:val="605E5C"/>
      <w:shd w:val="clear" w:color="auto" w:fill="E1DFDD"/>
    </w:rPr>
  </w:style>
  <w:style w:type="character" w:customStyle="1" w:styleId="UnresolvedMention7">
    <w:name w:val="Unresolved Mention7"/>
    <w:basedOn w:val="DefaultParagraphFont"/>
    <w:uiPriority w:val="99"/>
    <w:unhideWhenUsed/>
    <w:rsid w:val="005F504F"/>
    <w:rPr>
      <w:color w:val="605E5C"/>
      <w:shd w:val="clear" w:color="auto" w:fill="E1DFDD"/>
    </w:rPr>
  </w:style>
  <w:style w:type="character" w:customStyle="1" w:styleId="UnresolvedMention8">
    <w:name w:val="Unresolved Mention8"/>
    <w:basedOn w:val="DefaultParagraphFont"/>
    <w:uiPriority w:val="99"/>
    <w:unhideWhenUsed/>
    <w:rsid w:val="005F504F"/>
    <w:rPr>
      <w:color w:val="605E5C"/>
      <w:shd w:val="clear" w:color="auto" w:fill="E1DFDD"/>
    </w:rPr>
  </w:style>
  <w:style w:type="character" w:customStyle="1" w:styleId="UnresolvedMention9">
    <w:name w:val="Unresolved Mention9"/>
    <w:basedOn w:val="DefaultParagraphFont"/>
    <w:uiPriority w:val="99"/>
    <w:unhideWhenUsed/>
    <w:rsid w:val="005F504F"/>
    <w:rPr>
      <w:color w:val="605E5C"/>
      <w:shd w:val="clear" w:color="auto" w:fill="E1DFDD"/>
    </w:rPr>
  </w:style>
  <w:style w:type="character" w:customStyle="1" w:styleId="UnresolvedMention10">
    <w:name w:val="Unresolved Mention10"/>
    <w:basedOn w:val="DefaultParagraphFont"/>
    <w:uiPriority w:val="99"/>
    <w:semiHidden/>
    <w:unhideWhenUsed/>
    <w:rsid w:val="005F504F"/>
    <w:rPr>
      <w:color w:val="605E5C"/>
      <w:shd w:val="clear" w:color="auto" w:fill="E1DFDD"/>
    </w:rPr>
  </w:style>
  <w:style w:type="character" w:customStyle="1" w:styleId="UnresolvedMention11">
    <w:name w:val="Unresolved Mention11"/>
    <w:basedOn w:val="DefaultParagraphFont"/>
    <w:uiPriority w:val="99"/>
    <w:semiHidden/>
    <w:unhideWhenUsed/>
    <w:rsid w:val="005F504F"/>
    <w:rPr>
      <w:color w:val="605E5C"/>
      <w:shd w:val="clear" w:color="auto" w:fill="E1DFDD"/>
    </w:rPr>
  </w:style>
  <w:style w:type="character" w:customStyle="1" w:styleId="5yl5">
    <w:name w:val="_5yl5"/>
    <w:basedOn w:val="DefaultParagraphFont"/>
    <w:rsid w:val="005F504F"/>
  </w:style>
  <w:style w:type="paragraph" w:customStyle="1" w:styleId="generic-articlebody">
    <w:name w:val="generic-article__body"/>
    <w:basedOn w:val="Normal"/>
    <w:uiPriority w:val="99"/>
    <w:rsid w:val="005F504F"/>
    <w:pPr>
      <w:spacing w:before="100" w:beforeAutospacing="1" w:after="100" w:afterAutospacing="1" w:line="240" w:lineRule="auto"/>
    </w:pPr>
    <w:rPr>
      <w:rFonts w:ascii="Times New Roman" w:eastAsia="Times New Roman" w:hAnsi="Times New Roman" w:cs="Times New Roman"/>
      <w:sz w:val="24"/>
    </w:rPr>
  </w:style>
  <w:style w:type="character" w:customStyle="1" w:styleId="m5047289588639300548gmail-styleunderline">
    <w:name w:val="m_5047289588639300548gmail-styleunderline"/>
    <w:basedOn w:val="DefaultParagraphFont"/>
    <w:rsid w:val="005F504F"/>
  </w:style>
  <w:style w:type="paragraph" w:customStyle="1" w:styleId="Analytic2">
    <w:name w:val="Analytic2"/>
    <w:basedOn w:val="Heading4"/>
    <w:link w:val="Analytic2Char"/>
    <w:uiPriority w:val="4"/>
    <w:rsid w:val="005F504F"/>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5F504F"/>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5F504F"/>
  </w:style>
  <w:style w:type="character" w:customStyle="1" w:styleId="AnalyticsPipChar">
    <w:name w:val="AnalyticsPip Char"/>
    <w:basedOn w:val="DefaultParagraphFont"/>
    <w:link w:val="AnalyticsPip"/>
    <w:uiPriority w:val="4"/>
    <w:rsid w:val="005F504F"/>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5F504F"/>
  </w:style>
  <w:style w:type="character" w:customStyle="1" w:styleId="AnalyticsGBNChar">
    <w:name w:val="AnalyticsGBN Char"/>
    <w:basedOn w:val="DefaultParagraphFont"/>
    <w:link w:val="AnalyticsGBN"/>
    <w:uiPriority w:val="4"/>
    <w:rsid w:val="005F504F"/>
    <w:rPr>
      <w:rFonts w:ascii="Calibri" w:eastAsiaTheme="majorEastAsia" w:hAnsi="Calibri" w:cstheme="majorBidi"/>
      <w:b/>
      <w:bCs/>
      <w:color w:val="2E74B5" w:themeColor="accent1" w:themeShade="BF"/>
      <w:sz w:val="28"/>
      <w:szCs w:val="28"/>
    </w:rPr>
  </w:style>
  <w:style w:type="character" w:customStyle="1" w:styleId="ref-lnk">
    <w:name w:val="ref-lnk"/>
    <w:basedOn w:val="DefaultParagraphFont"/>
    <w:rsid w:val="005F504F"/>
  </w:style>
  <w:style w:type="character" w:customStyle="1" w:styleId="ref-overlay">
    <w:name w:val="ref-overlay"/>
    <w:basedOn w:val="DefaultParagraphFont"/>
    <w:rsid w:val="005F504F"/>
  </w:style>
  <w:style w:type="character" w:customStyle="1" w:styleId="ref-fn-p">
    <w:name w:val="ref-fn-p"/>
    <w:basedOn w:val="DefaultParagraphFont"/>
    <w:rsid w:val="005F504F"/>
  </w:style>
  <w:style w:type="character" w:customStyle="1" w:styleId="opinion-articlebody">
    <w:name w:val="opinion-article__body"/>
    <w:basedOn w:val="DefaultParagraphFont"/>
    <w:rsid w:val="005F504F"/>
  </w:style>
  <w:style w:type="paragraph" w:customStyle="1" w:styleId="opinion-articlebody1">
    <w:name w:val="opinion-article__body1"/>
    <w:basedOn w:val="Normal"/>
    <w:rsid w:val="005F504F"/>
    <w:pPr>
      <w:spacing w:before="100" w:beforeAutospacing="1" w:after="100" w:afterAutospacing="1" w:line="240" w:lineRule="auto"/>
    </w:pPr>
    <w:rPr>
      <w:rFonts w:ascii="Times New Roman" w:eastAsia="Times New Roman" w:hAnsi="Times New Roman" w:cs="Times New Roman"/>
      <w:sz w:val="24"/>
    </w:rPr>
  </w:style>
  <w:style w:type="character" w:customStyle="1" w:styleId="citationref">
    <w:name w:val="citationref"/>
    <w:basedOn w:val="DefaultParagraphFont"/>
    <w:rsid w:val="005F504F"/>
  </w:style>
  <w:style w:type="character" w:customStyle="1" w:styleId="journaltitle">
    <w:name w:val="journaltitle"/>
    <w:basedOn w:val="DefaultParagraphFont"/>
    <w:rsid w:val="005F504F"/>
  </w:style>
  <w:style w:type="paragraph" w:customStyle="1" w:styleId="css-utmy9y">
    <w:name w:val="css-utmy9y"/>
    <w:basedOn w:val="Normal"/>
    <w:rsid w:val="005F504F"/>
    <w:pPr>
      <w:spacing w:before="100" w:beforeAutospacing="1" w:after="100" w:afterAutospacing="1" w:line="240" w:lineRule="auto"/>
    </w:pPr>
    <w:rPr>
      <w:rFonts w:ascii="Times New Roman" w:eastAsia="Times New Roman" w:hAnsi="Times New Roman" w:cs="Times New Roman"/>
      <w:sz w:val="24"/>
    </w:rPr>
  </w:style>
  <w:style w:type="character" w:customStyle="1" w:styleId="m-5881241659849274027style13ptbold">
    <w:name w:val="m_-5881241659849274027style13ptbold"/>
    <w:basedOn w:val="DefaultParagraphFont"/>
    <w:rsid w:val="005F504F"/>
  </w:style>
  <w:style w:type="character" w:customStyle="1" w:styleId="Footnote0">
    <w:name w:val="Footnote_"/>
    <w:basedOn w:val="DefaultParagraphFont"/>
    <w:link w:val="Footnote1"/>
    <w:rsid w:val="005F504F"/>
    <w:rPr>
      <w:rFonts w:ascii="Times New Roman" w:eastAsia="Times New Roman" w:hAnsi="Times New Roman"/>
      <w:sz w:val="15"/>
      <w:szCs w:val="15"/>
      <w:shd w:val="clear" w:color="auto" w:fill="FFFFFF"/>
    </w:rPr>
  </w:style>
  <w:style w:type="paragraph" w:customStyle="1" w:styleId="Footnote1">
    <w:name w:val="Footnote"/>
    <w:basedOn w:val="Normal"/>
    <w:link w:val="Footnote0"/>
    <w:rsid w:val="005F504F"/>
    <w:pPr>
      <w:widowControl w:val="0"/>
      <w:shd w:val="clear" w:color="auto" w:fill="FFFFFF"/>
      <w:spacing w:before="240" w:after="0" w:line="202" w:lineRule="exact"/>
      <w:jc w:val="both"/>
    </w:pPr>
    <w:rPr>
      <w:rFonts w:ascii="Times New Roman" w:eastAsia="Times New Roman" w:hAnsi="Times New Roman"/>
      <w:sz w:val="15"/>
      <w:szCs w:val="15"/>
    </w:rPr>
  </w:style>
  <w:style w:type="paragraph" w:customStyle="1" w:styleId="StyleJustified">
    <w:name w:val="Style Justified"/>
    <w:basedOn w:val="Normal"/>
    <w:qFormat/>
    <w:rsid w:val="005F504F"/>
    <w:pPr>
      <w:spacing w:after="0" w:line="240" w:lineRule="auto"/>
    </w:pPr>
    <w:rPr>
      <w:rFonts w:eastAsia="Times New Roman" w:cs="Times New Roman"/>
      <w:szCs w:val="20"/>
    </w:rPr>
  </w:style>
  <w:style w:type="paragraph" w:customStyle="1" w:styleId="cardChar2CharCharCharCharCharCharCharCharCharCharChar">
    <w:name w:val="card Char2 Char Char Char Char Char Char Char Char Char Char Char"/>
    <w:basedOn w:val="Normal"/>
    <w:rsid w:val="005F504F"/>
    <w:pPr>
      <w:spacing w:after="0" w:line="240" w:lineRule="auto"/>
      <w:ind w:left="288" w:right="288"/>
    </w:pPr>
    <w:rPr>
      <w:rFonts w:ascii="Times New Roman" w:eastAsia="Times New Roman" w:hAnsi="Times New Roman" w:cs="Times New Roman"/>
      <w:sz w:val="20"/>
      <w:szCs w:val="20"/>
    </w:rPr>
  </w:style>
  <w:style w:type="paragraph" w:customStyle="1" w:styleId="newpage">
    <w:name w:val="new page"/>
    <w:basedOn w:val="Heading4"/>
    <w:rsid w:val="005F504F"/>
    <w:pPr>
      <w:keepNext w:val="0"/>
      <w:keepLines w:val="0"/>
      <w:pageBreakBefore/>
      <w:spacing w:before="0" w:line="240" w:lineRule="auto"/>
      <w:outlineLvl w:val="9"/>
    </w:pPr>
    <w:rPr>
      <w:rFonts w:ascii="Times New Roman" w:eastAsia="Times" w:hAnsi="Times New Roman" w:cs="Times New Roman"/>
      <w:sz w:val="22"/>
      <w:szCs w:val="20"/>
    </w:rPr>
  </w:style>
  <w:style w:type="paragraph" w:customStyle="1" w:styleId="afterheading">
    <w:name w:val="after heading"/>
    <w:basedOn w:val="Normal"/>
    <w:rsid w:val="005F504F"/>
    <w:pPr>
      <w:spacing w:after="0" w:line="240" w:lineRule="auto"/>
    </w:pPr>
    <w:rPr>
      <w:rFonts w:ascii="Times New Roman" w:eastAsia="Times" w:hAnsi="Times New Roman" w:cs="Times New Roman"/>
      <w:sz w:val="18"/>
      <w:szCs w:val="20"/>
    </w:rPr>
  </w:style>
  <w:style w:type="character" w:customStyle="1" w:styleId="textexposedshow">
    <w:name w:val="text_exposed_show"/>
    <w:basedOn w:val="DefaultParagraphFont"/>
    <w:rsid w:val="005F504F"/>
  </w:style>
  <w:style w:type="paragraph" w:customStyle="1" w:styleId="2ArgumentHeader">
    <w:name w:val="2) Argument Header"/>
    <w:basedOn w:val="Heading1"/>
    <w:next w:val="Heading1"/>
    <w:rsid w:val="005F504F"/>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5F504F"/>
    <w:pPr>
      <w:spacing w:before="100" w:beforeAutospacing="1" w:after="100" w:afterAutospacing="1" w:line="240" w:lineRule="auto"/>
    </w:pPr>
    <w:rPr>
      <w:rFonts w:ascii="Times" w:hAnsi="Times"/>
      <w:sz w:val="20"/>
      <w:szCs w:val="20"/>
    </w:rPr>
  </w:style>
  <w:style w:type="paragraph" w:customStyle="1" w:styleId="PhoTag">
    <w:name w:val="PhoTag"/>
    <w:basedOn w:val="Normal"/>
    <w:next w:val="Normal"/>
    <w:autoRedefine/>
    <w:qFormat/>
    <w:rsid w:val="005F504F"/>
    <w:pPr>
      <w:spacing w:after="0" w:line="240" w:lineRule="auto"/>
    </w:pPr>
    <w:rPr>
      <w:b/>
    </w:rPr>
  </w:style>
  <w:style w:type="character" w:customStyle="1" w:styleId="boldunderlineChar5">
    <w:name w:val="bold underline Char"/>
    <w:basedOn w:val="DefaultParagraphFont"/>
    <w:rsid w:val="005F504F"/>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5F504F"/>
    <w:pPr>
      <w:spacing w:after="0" w:line="240" w:lineRule="auto"/>
    </w:pPr>
    <w:rPr>
      <w:rFonts w:eastAsia="Times New Roman"/>
      <w:szCs w:val="20"/>
    </w:rPr>
  </w:style>
  <w:style w:type="character" w:customStyle="1" w:styleId="ReallySmallChar">
    <w:name w:val="Really Small Char"/>
    <w:basedOn w:val="DefaultParagraphFont"/>
    <w:link w:val="ReallySmall"/>
    <w:rsid w:val="005F504F"/>
    <w:rPr>
      <w:rFonts w:ascii="Calibri" w:eastAsia="Times New Roman" w:hAnsi="Calibri"/>
      <w:szCs w:val="20"/>
    </w:rPr>
  </w:style>
  <w:style w:type="paragraph" w:customStyle="1" w:styleId="PageTitle0">
    <w:name w:val="Page Title"/>
    <w:basedOn w:val="Normal"/>
    <w:next w:val="Normal"/>
    <w:qFormat/>
    <w:rsid w:val="005F504F"/>
    <w:pPr>
      <w:tabs>
        <w:tab w:val="left" w:pos="1440"/>
      </w:tabs>
      <w:spacing w:after="0" w:line="240" w:lineRule="auto"/>
      <w:jc w:val="center"/>
      <w:outlineLvl w:val="1"/>
    </w:pPr>
    <w:rPr>
      <w:rFonts w:eastAsia="Calibri"/>
      <w:b/>
      <w:smallCaps/>
      <w:color w:val="000000"/>
      <w:sz w:val="36"/>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5F504F"/>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5F504F"/>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5F504F"/>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5F504F"/>
    <w:rPr>
      <w:rFonts w:ascii="Calibri" w:eastAsia="Times New Roman" w:hAnsi="Calibri" w:cs="Times New Roman"/>
      <w:iCs/>
      <w:color w:val="000000"/>
      <w:sz w:val="16"/>
      <w:szCs w:val="28"/>
    </w:rPr>
  </w:style>
  <w:style w:type="paragraph" w:customStyle="1" w:styleId="TxBr5p1">
    <w:name w:val="TxBr_5p1"/>
    <w:basedOn w:val="Normal"/>
    <w:rsid w:val="005F504F"/>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5F504F"/>
    <w:pPr>
      <w:spacing w:after="0" w:line="240" w:lineRule="auto"/>
      <w:ind w:left="400"/>
    </w:pPr>
    <w:rPr>
      <w:rFonts w:eastAsia="Calibri"/>
      <w:color w:val="000000"/>
    </w:rPr>
  </w:style>
  <w:style w:type="numbering" w:customStyle="1" w:styleId="NoList211">
    <w:name w:val="No List211"/>
    <w:next w:val="NoList"/>
    <w:uiPriority w:val="99"/>
    <w:semiHidden/>
    <w:unhideWhenUsed/>
    <w:rsid w:val="005F504F"/>
  </w:style>
  <w:style w:type="character" w:customStyle="1" w:styleId="A11">
    <w:name w:val="A11"/>
    <w:uiPriority w:val="99"/>
    <w:rsid w:val="005F504F"/>
    <w:rPr>
      <w:rFonts w:ascii="Minion Pro" w:hAnsi="Minion Pro" w:cs="Minion Pro" w:hint="default"/>
      <w:color w:val="211D1E"/>
      <w:sz w:val="12"/>
      <w:szCs w:val="12"/>
    </w:rPr>
  </w:style>
  <w:style w:type="character" w:customStyle="1" w:styleId="A12">
    <w:name w:val="A12"/>
    <w:uiPriority w:val="99"/>
    <w:rsid w:val="005F504F"/>
    <w:rPr>
      <w:rFonts w:ascii="Minion Pro" w:hAnsi="Minion Pro" w:cs="Minion Pro" w:hint="default"/>
      <w:color w:val="211D1E"/>
      <w:sz w:val="22"/>
      <w:szCs w:val="22"/>
    </w:rPr>
  </w:style>
  <w:style w:type="character" w:customStyle="1" w:styleId="CitationChar1">
    <w:name w:val="Citation Char1"/>
    <w:basedOn w:val="DefaultParagraphFont"/>
    <w:rsid w:val="005F504F"/>
    <w:rPr>
      <w:rFonts w:ascii="Times New Roman" w:eastAsia="Times New Roman" w:hAnsi="Times New Roman" w:cs="Arial"/>
      <w:b/>
      <w:sz w:val="20"/>
      <w:szCs w:val="36"/>
    </w:rPr>
  </w:style>
  <w:style w:type="character" w:customStyle="1" w:styleId="bold-italic-sub-c">
    <w:name w:val="bold-italic-sub-c"/>
    <w:basedOn w:val="DefaultParagraphFont"/>
    <w:rsid w:val="005F504F"/>
  </w:style>
  <w:style w:type="character" w:customStyle="1" w:styleId="charoverride-4">
    <w:name w:val="charoverride-4"/>
    <w:basedOn w:val="DefaultParagraphFont"/>
    <w:rsid w:val="005F504F"/>
  </w:style>
  <w:style w:type="character" w:customStyle="1" w:styleId="charoverride-3">
    <w:name w:val="charoverride-3"/>
    <w:basedOn w:val="DefaultParagraphFont"/>
    <w:rsid w:val="005F504F"/>
  </w:style>
  <w:style w:type="character" w:customStyle="1" w:styleId="BlockTitle2Char">
    <w:name w:val="Block Title2 Char"/>
    <w:link w:val="BlockTitle2"/>
    <w:rsid w:val="005F504F"/>
    <w:rPr>
      <w:rFonts w:ascii="Calibri" w:eastAsia="Times New Roman" w:hAnsi="Calibri"/>
      <w:b/>
      <w:sz w:val="32"/>
      <w:u w:val="single"/>
      <w:lang w:bidi="en-US"/>
    </w:rPr>
  </w:style>
  <w:style w:type="paragraph" w:customStyle="1" w:styleId="SmallFontCharCharChar">
    <w:name w:val="Small Font Char Char Char"/>
    <w:basedOn w:val="Normal"/>
    <w:qFormat/>
    <w:rsid w:val="005F504F"/>
    <w:pPr>
      <w:spacing w:after="0" w:line="240" w:lineRule="auto"/>
    </w:pPr>
    <w:rPr>
      <w:rFonts w:eastAsia="Times New Roman"/>
      <w:sz w:val="12"/>
    </w:rPr>
  </w:style>
  <w:style w:type="character" w:customStyle="1" w:styleId="tag1Char">
    <w:name w:val="tag1 Char"/>
    <w:rsid w:val="005F504F"/>
    <w:rPr>
      <w:b/>
      <w:bCs w:val="0"/>
      <w:sz w:val="24"/>
    </w:rPr>
  </w:style>
  <w:style w:type="character" w:customStyle="1" w:styleId="TagCiteChar4">
    <w:name w:val="TagCite Char"/>
    <w:rsid w:val="005F504F"/>
    <w:rPr>
      <w:rFonts w:ascii="Garamond" w:hAnsi="Garamond" w:hint="default"/>
      <w:b/>
      <w:bCs w:val="0"/>
      <w:sz w:val="24"/>
      <w:szCs w:val="24"/>
    </w:rPr>
  </w:style>
  <w:style w:type="character" w:customStyle="1" w:styleId="searchtermbold">
    <w:name w:val="searchtermbold"/>
    <w:rsid w:val="005F504F"/>
  </w:style>
  <w:style w:type="paragraph" w:customStyle="1" w:styleId="FreeForm">
    <w:name w:val="Free Form"/>
    <w:qFormat/>
    <w:rsid w:val="005F504F"/>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ocked/>
    <w:rsid w:val="005F504F"/>
    <w:rPr>
      <w:rFonts w:cs="Calibri"/>
      <w:b/>
      <w:u w:val="single"/>
    </w:rPr>
  </w:style>
  <w:style w:type="character" w:customStyle="1" w:styleId="HilightChar">
    <w:name w:val="Hilight Char"/>
    <w:rsid w:val="005F504F"/>
    <w:rPr>
      <w:rFonts w:eastAsia="Calibri"/>
      <w:b/>
      <w:noProof w:val="0"/>
      <w:sz w:val="22"/>
      <w:szCs w:val="22"/>
      <w:u w:val="single"/>
      <w:lang w:val="en-US" w:eastAsia="ar-SA" w:bidi="ar-SA"/>
    </w:rPr>
  </w:style>
  <w:style w:type="character" w:customStyle="1" w:styleId="StyleUnderlineCharChar">
    <w:name w:val="Style Underline Char Char"/>
    <w:rsid w:val="005F504F"/>
    <w:rPr>
      <w:rFonts w:ascii="Times New Roman" w:eastAsia="Times New Roman" w:hAnsi="Times New Roman" w:cs="Times New Roman"/>
      <w:sz w:val="20"/>
      <w:szCs w:val="20"/>
      <w:u w:val="single"/>
    </w:rPr>
  </w:style>
  <w:style w:type="character" w:customStyle="1" w:styleId="c1">
    <w:name w:val="c1"/>
    <w:rsid w:val="005F504F"/>
  </w:style>
  <w:style w:type="paragraph" w:customStyle="1" w:styleId="Hat2">
    <w:name w:val="Hat2"/>
    <w:basedOn w:val="Heading2"/>
    <w:next w:val="Heading2"/>
    <w:autoRedefine/>
    <w:uiPriority w:val="99"/>
    <w:qFormat/>
    <w:rsid w:val="005F504F"/>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Highlight1">
    <w:name w:val="Highlight"/>
    <w:uiPriority w:val="1"/>
    <w:qFormat/>
    <w:rsid w:val="005F504F"/>
    <w:rPr>
      <w:rFonts w:ascii="Calibri" w:hAnsi="Calibri" w:hint="default"/>
      <w:b w:val="0"/>
      <w:bCs w:val="0"/>
      <w:sz w:val="22"/>
      <w:u w:val="single"/>
      <w:bdr w:val="none" w:sz="0" w:space="0" w:color="auto" w:frame="1"/>
      <w:shd w:val="clear" w:color="auto" w:fill="89FF94"/>
    </w:rPr>
  </w:style>
  <w:style w:type="paragraph" w:customStyle="1" w:styleId="StyleCardTextUnderline3">
    <w:name w:val="Style Card Text + Underline3"/>
    <w:link w:val="StyleCardTextUnderline3Char"/>
    <w:qFormat/>
    <w:rsid w:val="005F504F"/>
    <w:pPr>
      <w:spacing w:after="200" w:line="276" w:lineRule="auto"/>
    </w:pPr>
    <w:rPr>
      <w:rFonts w:eastAsia="SimSun"/>
      <w:szCs w:val="24"/>
      <w:u w:val="thick"/>
      <w:lang w:eastAsia="zh-CN"/>
    </w:rPr>
  </w:style>
  <w:style w:type="character" w:customStyle="1" w:styleId="Underline4">
    <w:name w:val="*Underline*"/>
    <w:rsid w:val="005F504F"/>
    <w:rPr>
      <w:rFonts w:ascii="Times New Roman" w:hAnsi="Times New Roman"/>
      <w:b/>
      <w:sz w:val="24"/>
      <w:u w:val="single"/>
    </w:rPr>
  </w:style>
  <w:style w:type="paragraph" w:customStyle="1" w:styleId="TxBr33p1">
    <w:name w:val="TxBr_33p1"/>
    <w:basedOn w:val="Normal"/>
    <w:uiPriority w:val="99"/>
    <w:qFormat/>
    <w:rsid w:val="005F504F"/>
    <w:pPr>
      <w:tabs>
        <w:tab w:val="left" w:pos="204"/>
      </w:tabs>
      <w:autoSpaceDE w:val="0"/>
      <w:autoSpaceDN w:val="0"/>
      <w:adjustRightInd w:val="0"/>
      <w:spacing w:after="0" w:line="260" w:lineRule="atLeast"/>
      <w:jc w:val="both"/>
    </w:pPr>
    <w:rPr>
      <w:rFonts w:eastAsia="Times New Roman"/>
    </w:rPr>
  </w:style>
  <w:style w:type="paragraph" w:customStyle="1" w:styleId="Stylecites10ptNotBold">
    <w:name w:val="Style cites + 10 pt Not Bold"/>
    <w:basedOn w:val="Normal"/>
    <w:uiPriority w:val="99"/>
    <w:qFormat/>
    <w:rsid w:val="005F504F"/>
    <w:pPr>
      <w:spacing w:after="0" w:line="240" w:lineRule="auto"/>
    </w:pPr>
    <w:rPr>
      <w:rFonts w:eastAsia="SimSun"/>
      <w:lang w:eastAsia="zh-CN"/>
    </w:rPr>
  </w:style>
  <w:style w:type="character" w:customStyle="1" w:styleId="Heading51">
    <w:name w:val="Heading 51"/>
    <w:aliases w:val="Heading 5 Char Char Char"/>
    <w:rsid w:val="005F504F"/>
    <w:rPr>
      <w:b/>
      <w:bCs/>
      <w:iCs/>
      <w:szCs w:val="26"/>
      <w:lang w:val="en-US" w:eastAsia="en-US" w:bidi="ar-SA"/>
    </w:rPr>
  </w:style>
  <w:style w:type="character" w:customStyle="1" w:styleId="comments-post">
    <w:name w:val="comments-post"/>
    <w:rsid w:val="005F504F"/>
  </w:style>
  <w:style w:type="paragraph" w:customStyle="1" w:styleId="Irrelevant6font">
    <w:name w:val="Irrelevant (6 font)"/>
    <w:basedOn w:val="Normal"/>
    <w:link w:val="Irrelevant6fontChar"/>
    <w:qFormat/>
    <w:rsid w:val="005F504F"/>
    <w:pPr>
      <w:spacing w:after="0" w:line="240" w:lineRule="auto"/>
      <w:ind w:left="547" w:right="648"/>
      <w:jc w:val="both"/>
    </w:pPr>
    <w:rPr>
      <w:rFonts w:eastAsia="Calibri"/>
      <w:sz w:val="12"/>
      <w:szCs w:val="12"/>
    </w:rPr>
  </w:style>
  <w:style w:type="character" w:customStyle="1" w:styleId="Irrelevant5fontChar">
    <w:name w:val="Irrelevant (5 font) Char"/>
    <w:rsid w:val="005F504F"/>
    <w:rPr>
      <w:sz w:val="10"/>
      <w:szCs w:val="10"/>
      <w:lang w:val="en-US" w:eastAsia="en-US" w:bidi="ar-SA"/>
    </w:rPr>
  </w:style>
  <w:style w:type="character" w:customStyle="1" w:styleId="Hyperlink13">
    <w:name w:val="Hyperlink13"/>
    <w:rsid w:val="005F504F"/>
    <w:rPr>
      <w:b w:val="0"/>
      <w:bCs w:val="0"/>
      <w:strike w:val="0"/>
      <w:dstrike w:val="0"/>
      <w:color w:val="008000"/>
      <w:sz w:val="20"/>
      <w:szCs w:val="20"/>
      <w:u w:val="none"/>
      <w:effect w:val="none"/>
    </w:rPr>
  </w:style>
  <w:style w:type="character" w:customStyle="1" w:styleId="standardcontent1">
    <w:name w:val="standardcontent1"/>
    <w:rsid w:val="005F504F"/>
    <w:rPr>
      <w:rFonts w:ascii="Arial" w:hAnsi="Arial" w:cs="Arial" w:hint="default"/>
      <w:strike w:val="0"/>
      <w:dstrike w:val="0"/>
      <w:sz w:val="24"/>
      <w:szCs w:val="24"/>
      <w:u w:val="none"/>
      <w:effect w:val="none"/>
    </w:rPr>
  </w:style>
  <w:style w:type="character" w:customStyle="1" w:styleId="Hyperlink4">
    <w:name w:val="Hyperlink4"/>
    <w:rsid w:val="005F504F"/>
    <w:rPr>
      <w:color w:val="000066"/>
      <w:u w:val="single"/>
    </w:rPr>
  </w:style>
  <w:style w:type="paragraph" w:customStyle="1" w:styleId="rddateline">
    <w:name w:val="rddateline"/>
    <w:basedOn w:val="Normal"/>
    <w:uiPriority w:val="99"/>
    <w:qFormat/>
    <w:rsid w:val="005F504F"/>
    <w:pPr>
      <w:spacing w:after="0" w:line="240" w:lineRule="auto"/>
    </w:pPr>
    <w:rPr>
      <w:rFonts w:eastAsia="Calibri"/>
      <w:szCs w:val="20"/>
    </w:rPr>
  </w:style>
  <w:style w:type="paragraph" w:customStyle="1" w:styleId="rdheadline">
    <w:name w:val="rdheadline"/>
    <w:basedOn w:val="Normal"/>
    <w:uiPriority w:val="99"/>
    <w:qFormat/>
    <w:rsid w:val="005F504F"/>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5F504F"/>
    <w:pPr>
      <w:spacing w:after="100" w:afterAutospacing="1" w:line="240" w:lineRule="auto"/>
    </w:pPr>
    <w:rPr>
      <w:rFonts w:ascii="Verdana" w:eastAsia="Calibri" w:hAnsi="Verdana"/>
      <w:szCs w:val="20"/>
    </w:rPr>
  </w:style>
  <w:style w:type="character" w:customStyle="1" w:styleId="rddeckline1">
    <w:name w:val="rddeckline1"/>
    <w:rsid w:val="005F504F"/>
    <w:rPr>
      <w:rFonts w:ascii="Verdana" w:hAnsi="Verdana" w:hint="default"/>
      <w:b/>
      <w:bCs/>
      <w:sz w:val="22"/>
      <w:szCs w:val="22"/>
    </w:rPr>
  </w:style>
  <w:style w:type="character" w:customStyle="1" w:styleId="contact1">
    <w:name w:val="contact1"/>
    <w:rsid w:val="005F504F"/>
    <w:rPr>
      <w:rFonts w:ascii="Tahoma" w:hAnsi="Tahoma" w:cs="Tahoma" w:hint="default"/>
      <w:color w:val="999999"/>
      <w:sz w:val="20"/>
      <w:szCs w:val="20"/>
    </w:rPr>
  </w:style>
  <w:style w:type="character" w:customStyle="1" w:styleId="credits1">
    <w:name w:val="credits1"/>
    <w:rsid w:val="005F504F"/>
    <w:rPr>
      <w:rFonts w:ascii="Tahoma" w:hAnsi="Tahoma" w:cs="Tahoma" w:hint="default"/>
      <w:color w:val="999999"/>
      <w:sz w:val="16"/>
      <w:szCs w:val="16"/>
    </w:rPr>
  </w:style>
  <w:style w:type="paragraph" w:customStyle="1" w:styleId="Heading20">
    <w:name w:val="Heading2"/>
    <w:basedOn w:val="Normal"/>
    <w:link w:val="Heading2Char0"/>
    <w:qFormat/>
    <w:rsid w:val="005F504F"/>
    <w:pPr>
      <w:spacing w:after="0" w:line="240" w:lineRule="auto"/>
      <w:jc w:val="center"/>
    </w:pPr>
    <w:rPr>
      <w:rFonts w:eastAsia="Times New Roman"/>
      <w:b/>
      <w:caps/>
    </w:rPr>
  </w:style>
  <w:style w:type="character" w:customStyle="1" w:styleId="Heading2Char0">
    <w:name w:val="Heading2 Char"/>
    <w:link w:val="Heading20"/>
    <w:rsid w:val="005F504F"/>
    <w:rPr>
      <w:rFonts w:ascii="Calibri" w:eastAsia="Times New Roman" w:hAnsi="Calibri"/>
      <w:b/>
      <w:caps/>
    </w:rPr>
  </w:style>
  <w:style w:type="character" w:customStyle="1" w:styleId="Header2Char">
    <w:name w:val="Header2 Char"/>
    <w:rsid w:val="005F504F"/>
    <w:rPr>
      <w:rFonts w:ascii="Calibri" w:eastAsia="Times New Roman" w:hAnsi="Calibri" w:cs="Calibri"/>
      <w:b/>
      <w:caps/>
      <w:sz w:val="22"/>
    </w:rPr>
  </w:style>
  <w:style w:type="paragraph" w:customStyle="1" w:styleId="Underlinedcard1">
    <w:name w:val="Underlined card"/>
    <w:basedOn w:val="Normal"/>
    <w:link w:val="UnderlinedcardChar1"/>
    <w:autoRedefine/>
    <w:qFormat/>
    <w:rsid w:val="005F504F"/>
    <w:pPr>
      <w:autoSpaceDE w:val="0"/>
      <w:autoSpaceDN w:val="0"/>
      <w:adjustRightInd w:val="0"/>
      <w:spacing w:after="0" w:line="240" w:lineRule="auto"/>
      <w:ind w:left="432" w:right="432"/>
      <w:jc w:val="both"/>
    </w:pPr>
    <w:rPr>
      <w:rFonts w:eastAsia="Times New Roman"/>
      <w:u w:val="thick"/>
    </w:rPr>
  </w:style>
  <w:style w:type="character" w:customStyle="1" w:styleId="UnderlinedcardChar1">
    <w:name w:val="Underlined card Char"/>
    <w:link w:val="Underlinedcard1"/>
    <w:rsid w:val="005F504F"/>
    <w:rPr>
      <w:rFonts w:ascii="Calibri" w:eastAsia="Times New Roman" w:hAnsi="Calibri"/>
      <w:u w:val="thick"/>
    </w:rPr>
  </w:style>
  <w:style w:type="paragraph" w:customStyle="1" w:styleId="StyleHeading212pt">
    <w:name w:val="Style Heading2 + 12 pt"/>
    <w:basedOn w:val="Heading20"/>
    <w:link w:val="StyleHeading212ptChar"/>
    <w:qFormat/>
    <w:rsid w:val="005F504F"/>
    <w:rPr>
      <w:bCs/>
    </w:rPr>
  </w:style>
  <w:style w:type="character" w:customStyle="1" w:styleId="StyleHeading212ptChar">
    <w:name w:val="Style Heading2 + 12 pt Char"/>
    <w:link w:val="StyleHeading212pt"/>
    <w:rsid w:val="005F504F"/>
    <w:rPr>
      <w:rFonts w:ascii="Calibri" w:eastAsia="Times New Roman" w:hAnsi="Calibri"/>
      <w:b/>
      <w:bCs/>
      <w:caps/>
    </w:rPr>
  </w:style>
  <w:style w:type="paragraph" w:customStyle="1" w:styleId="Heading212pt">
    <w:name w:val="Heading2 + 12 pt"/>
    <w:basedOn w:val="StyleHeading212pt"/>
    <w:link w:val="Heading212ptChar"/>
    <w:qFormat/>
    <w:rsid w:val="005F504F"/>
  </w:style>
  <w:style w:type="character" w:customStyle="1" w:styleId="Heading212ptChar">
    <w:name w:val="Heading2 + 12 pt Char"/>
    <w:link w:val="Heading212pt"/>
    <w:rsid w:val="005F504F"/>
    <w:rPr>
      <w:rFonts w:ascii="Calibri" w:eastAsia="Times New Roman" w:hAnsi="Calibri"/>
      <w:b/>
      <w:bCs/>
      <w:caps/>
    </w:rPr>
  </w:style>
  <w:style w:type="character" w:customStyle="1" w:styleId="StyleBoldText12pt10ptNotBoldKernat16pt">
    <w:name w:val="Style Bold Text 12 pt + 10 pt Not Bold Kern at 16 pt"/>
    <w:rsid w:val="005F504F"/>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5F504F"/>
  </w:style>
  <w:style w:type="paragraph" w:customStyle="1" w:styleId="highlightcardtext">
    <w:name w:val="highlight card text"/>
    <w:basedOn w:val="evidencetext"/>
    <w:uiPriority w:val="99"/>
    <w:qFormat/>
    <w:rsid w:val="005F504F"/>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5F504F"/>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1">
    <w:name w:val="underline card"/>
    <w:basedOn w:val="Normal"/>
    <w:uiPriority w:val="99"/>
    <w:qFormat/>
    <w:rsid w:val="005F504F"/>
    <w:pPr>
      <w:spacing w:after="0" w:line="240" w:lineRule="auto"/>
      <w:ind w:left="1728" w:right="1728"/>
    </w:pPr>
    <w:rPr>
      <w:rFonts w:eastAsia="Calibri"/>
      <w:sz w:val="18"/>
      <w:u w:val="single"/>
    </w:rPr>
  </w:style>
  <w:style w:type="paragraph" w:customStyle="1" w:styleId="CardsChar2">
    <w:name w:val="Cards Char2"/>
    <w:basedOn w:val="Normal"/>
    <w:uiPriority w:val="99"/>
    <w:qFormat/>
    <w:rsid w:val="005F504F"/>
    <w:pPr>
      <w:autoSpaceDE w:val="0"/>
      <w:autoSpaceDN w:val="0"/>
      <w:adjustRightInd w:val="0"/>
      <w:spacing w:after="0" w:line="240" w:lineRule="auto"/>
      <w:ind w:left="432" w:right="432"/>
      <w:jc w:val="both"/>
    </w:pPr>
    <w:rPr>
      <w:rFonts w:eastAsia="Calibri"/>
      <w:szCs w:val="20"/>
    </w:rPr>
  </w:style>
  <w:style w:type="character" w:customStyle="1" w:styleId="UnderlinedCards">
    <w:name w:val="Underlined Cards"/>
    <w:rsid w:val="005F504F"/>
    <w:rPr>
      <w:sz w:val="24"/>
      <w:szCs w:val="24"/>
      <w:u w:val="thick"/>
      <w:lang w:val="en-US" w:eastAsia="en-US" w:bidi="ar-SA"/>
    </w:rPr>
  </w:style>
  <w:style w:type="character" w:customStyle="1" w:styleId="highlightcardtextChar">
    <w:name w:val="highlight card text Char"/>
    <w:rsid w:val="005F504F"/>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5F504F"/>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5F504F"/>
    <w:rPr>
      <w:rFonts w:ascii="Calibri" w:eastAsia="Times New Roman" w:hAnsi="Calibri"/>
      <w:sz w:val="18"/>
    </w:rPr>
  </w:style>
  <w:style w:type="character" w:customStyle="1" w:styleId="TagsChar4">
    <w:name w:val="Tags Char4"/>
    <w:rsid w:val="005F504F"/>
    <w:rPr>
      <w:b/>
      <w:lang w:val="en-US" w:eastAsia="en-US" w:bidi="ar-SA"/>
    </w:rPr>
  </w:style>
  <w:style w:type="character" w:customStyle="1" w:styleId="tightinline1">
    <w:name w:val="tightinline1"/>
    <w:rsid w:val="005F504F"/>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5F504F"/>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blsp-spelling-corrected">
    <w:name w:val="blsp-spelling-corrected"/>
    <w:rsid w:val="005F504F"/>
  </w:style>
  <w:style w:type="character" w:customStyle="1" w:styleId="blsp-spelling-error">
    <w:name w:val="blsp-spelling-error"/>
    <w:rsid w:val="005F504F"/>
  </w:style>
  <w:style w:type="character" w:customStyle="1" w:styleId="sup">
    <w:name w:val="sup"/>
    <w:rsid w:val="005F504F"/>
  </w:style>
  <w:style w:type="character" w:customStyle="1" w:styleId="pgnum">
    <w:name w:val="pgnum"/>
    <w:rsid w:val="005F504F"/>
  </w:style>
  <w:style w:type="character" w:customStyle="1" w:styleId="SmallFontCharChar">
    <w:name w:val="Small Font Char Char"/>
    <w:rsid w:val="005F504F"/>
    <w:rPr>
      <w:rFonts w:ascii="Arial" w:hAnsi="Arial"/>
      <w:sz w:val="12"/>
      <w:szCs w:val="24"/>
      <w:lang w:val="en-US" w:eastAsia="en-US" w:bidi="ar-SA"/>
    </w:rPr>
  </w:style>
  <w:style w:type="paragraph" w:customStyle="1" w:styleId="textmargin">
    <w:name w:val="textmargin"/>
    <w:basedOn w:val="Normal"/>
    <w:uiPriority w:val="99"/>
    <w:qFormat/>
    <w:rsid w:val="005F504F"/>
    <w:pPr>
      <w:spacing w:before="100" w:beforeAutospacing="1" w:after="100" w:afterAutospacing="1" w:line="312" w:lineRule="auto"/>
      <w:ind w:left="300" w:right="300" w:firstLine="300"/>
      <w:jc w:val="both"/>
    </w:pPr>
    <w:rPr>
      <w:rFonts w:eastAsia="Calibri"/>
    </w:rPr>
  </w:style>
  <w:style w:type="paragraph" w:customStyle="1" w:styleId="header10">
    <w:name w:val="header1"/>
    <w:basedOn w:val="Normal"/>
    <w:uiPriority w:val="99"/>
    <w:qFormat/>
    <w:rsid w:val="005F504F"/>
    <w:pPr>
      <w:spacing w:before="100" w:beforeAutospacing="1" w:after="100" w:afterAutospacing="1" w:line="240" w:lineRule="auto"/>
    </w:pPr>
    <w:rPr>
      <w:rFonts w:eastAsia="Calibri"/>
      <w:color w:val="000000"/>
    </w:rPr>
  </w:style>
  <w:style w:type="paragraph" w:customStyle="1" w:styleId="correctindex">
    <w:name w:val="correct index"/>
    <w:basedOn w:val="Normal"/>
    <w:uiPriority w:val="99"/>
    <w:qFormat/>
    <w:rsid w:val="005F504F"/>
    <w:pPr>
      <w:spacing w:after="0" w:line="240" w:lineRule="auto"/>
    </w:pPr>
    <w:rPr>
      <w:rFonts w:ascii="Arial Narrow" w:eastAsia="Calibri" w:hAnsi="Arial Narrow"/>
      <w:color w:val="000000"/>
    </w:rPr>
  </w:style>
  <w:style w:type="paragraph" w:customStyle="1" w:styleId="bc2">
    <w:name w:val="bc_2"/>
    <w:basedOn w:val="Normal"/>
    <w:uiPriority w:val="99"/>
    <w:qFormat/>
    <w:rsid w:val="005F504F"/>
    <w:pPr>
      <w:spacing w:before="100" w:beforeAutospacing="1" w:after="100" w:afterAutospacing="1" w:line="240" w:lineRule="auto"/>
    </w:pPr>
    <w:rPr>
      <w:rFonts w:eastAsia="Calibri"/>
      <w:color w:val="000000"/>
    </w:rPr>
  </w:style>
  <w:style w:type="character" w:customStyle="1" w:styleId="bc21">
    <w:name w:val="bc_21"/>
    <w:rsid w:val="005F504F"/>
  </w:style>
  <w:style w:type="paragraph" w:customStyle="1" w:styleId="style22">
    <w:name w:val="style2"/>
    <w:basedOn w:val="Normal"/>
    <w:uiPriority w:val="99"/>
    <w:qFormat/>
    <w:rsid w:val="005F504F"/>
    <w:pPr>
      <w:spacing w:after="0" w:line="240" w:lineRule="auto"/>
    </w:pPr>
    <w:rPr>
      <w:rFonts w:ascii="Verdana" w:eastAsia="Calibri" w:hAnsi="Verdana"/>
      <w:szCs w:val="20"/>
    </w:rPr>
  </w:style>
  <w:style w:type="paragraph" w:customStyle="1" w:styleId="quote20">
    <w:name w:val="quote2"/>
    <w:basedOn w:val="Normal"/>
    <w:uiPriority w:val="99"/>
    <w:qFormat/>
    <w:rsid w:val="005F504F"/>
    <w:pPr>
      <w:spacing w:after="0" w:line="240" w:lineRule="auto"/>
    </w:pPr>
    <w:rPr>
      <w:rFonts w:ascii="Verdana" w:eastAsia="Calibri" w:hAnsi="Verdana"/>
      <w:szCs w:val="20"/>
    </w:rPr>
  </w:style>
  <w:style w:type="character" w:customStyle="1" w:styleId="copystyle">
    <w:name w:val="copystyle"/>
    <w:rsid w:val="005F504F"/>
  </w:style>
  <w:style w:type="character" w:customStyle="1" w:styleId="boldciteCharChar1">
    <w:name w:val="bold cite Char Char1"/>
    <w:rsid w:val="005F504F"/>
    <w:rPr>
      <w:rFonts w:ascii="Arial" w:hAnsi="Arial" w:cs="Arial"/>
      <w:b/>
      <w:bCs/>
      <w:kern w:val="32"/>
      <w:sz w:val="24"/>
      <w:szCs w:val="24"/>
      <w:lang w:val="en-US" w:eastAsia="en-US" w:bidi="ar-SA"/>
    </w:rPr>
  </w:style>
  <w:style w:type="character" w:customStyle="1" w:styleId="ReadUnderline">
    <w:name w:val="Read Underline"/>
    <w:rsid w:val="005F504F"/>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5F504F"/>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5F504F"/>
    <w:rPr>
      <w:rFonts w:ascii="Century Gothic" w:eastAsia="Times New Roman" w:hAnsi="Century Gothic" w:cs="Arial"/>
      <w:bCs/>
      <w:spacing w:val="-20"/>
      <w:kern w:val="32"/>
      <w:sz w:val="36"/>
      <w:szCs w:val="32"/>
    </w:rPr>
  </w:style>
  <w:style w:type="paragraph" w:customStyle="1" w:styleId="CiteNormal">
    <w:name w:val="Cite Normal"/>
    <w:basedOn w:val="Normal"/>
    <w:autoRedefine/>
    <w:qFormat/>
    <w:rsid w:val="005F504F"/>
    <w:pPr>
      <w:spacing w:after="0" w:line="240" w:lineRule="auto"/>
    </w:pPr>
    <w:rPr>
      <w:rFonts w:ascii="Arial Narrow" w:eastAsia="Times New Roman" w:hAnsi="Arial Narrow"/>
      <w:sz w:val="18"/>
    </w:rPr>
  </w:style>
  <w:style w:type="paragraph" w:customStyle="1" w:styleId="F4">
    <w:name w:val="F4"/>
    <w:basedOn w:val="Normal"/>
    <w:link w:val="F4Char"/>
    <w:qFormat/>
    <w:rsid w:val="005F504F"/>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5F504F"/>
    <w:rPr>
      <w:rFonts w:ascii="Arial Narrow" w:eastAsia="Times New Roman" w:hAnsi="Arial Narrow"/>
      <w:szCs w:val="20"/>
      <w:u w:val="single"/>
    </w:rPr>
  </w:style>
  <w:style w:type="paragraph" w:customStyle="1" w:styleId="StyleCARD">
    <w:name w:val="Style CARD +"/>
    <w:basedOn w:val="Normal"/>
    <w:link w:val="StyleCARDChar"/>
    <w:qFormat/>
    <w:rsid w:val="005F504F"/>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5F504F"/>
    <w:rPr>
      <w:rFonts w:ascii="Arial Narrow" w:eastAsia="Times New Roman" w:hAnsi="Arial Narrow"/>
      <w:szCs w:val="20"/>
    </w:rPr>
  </w:style>
  <w:style w:type="character" w:customStyle="1" w:styleId="noiconheadline">
    <w:name w:val="noicon_headline"/>
    <w:rsid w:val="005F504F"/>
  </w:style>
  <w:style w:type="paragraph" w:styleId="MacroText">
    <w:name w:val="macro"/>
    <w:link w:val="MacroTextChar"/>
    <w:rsid w:val="005F504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5F504F"/>
    <w:rPr>
      <w:rFonts w:ascii="Courier New" w:eastAsia="Times New Roman" w:hAnsi="Courier New" w:cs="Courier New"/>
      <w:sz w:val="20"/>
      <w:szCs w:val="20"/>
    </w:rPr>
  </w:style>
  <w:style w:type="character" w:customStyle="1" w:styleId="pp1">
    <w:name w:val="pp1"/>
    <w:rsid w:val="005F504F"/>
    <w:rPr>
      <w:rFonts w:ascii="Times New Roman" w:hAnsi="Times New Roman" w:cs="Times New Roman" w:hint="default"/>
      <w:i w:val="0"/>
      <w:iCs w:val="0"/>
      <w:smallCaps w:val="0"/>
      <w:sz w:val="30"/>
      <w:szCs w:val="30"/>
    </w:rPr>
  </w:style>
  <w:style w:type="character" w:customStyle="1" w:styleId="marrontitulobig">
    <w:name w:val="marron_titulo_big"/>
    <w:rsid w:val="005F504F"/>
  </w:style>
  <w:style w:type="character" w:customStyle="1" w:styleId="articlehead">
    <w:name w:val="articlehead"/>
    <w:rsid w:val="005F504F"/>
  </w:style>
  <w:style w:type="character" w:customStyle="1" w:styleId="blue3">
    <w:name w:val="blue3"/>
    <w:rsid w:val="005F504F"/>
  </w:style>
  <w:style w:type="paragraph" w:customStyle="1" w:styleId="issuedetails">
    <w:name w:val="issue_details"/>
    <w:basedOn w:val="Normal"/>
    <w:uiPriority w:val="99"/>
    <w:qFormat/>
    <w:rsid w:val="005F504F"/>
    <w:pPr>
      <w:spacing w:before="100" w:beforeAutospacing="1" w:after="100" w:afterAutospacing="1" w:line="240" w:lineRule="auto"/>
    </w:pPr>
    <w:rPr>
      <w:rFonts w:eastAsia="Times New Roman"/>
    </w:rPr>
  </w:style>
  <w:style w:type="character" w:customStyle="1" w:styleId="over-title">
    <w:name w:val="over-title"/>
    <w:rsid w:val="005F504F"/>
  </w:style>
  <w:style w:type="character" w:customStyle="1" w:styleId="contentheader">
    <w:name w:val="contentheader"/>
    <w:rsid w:val="005F504F"/>
  </w:style>
  <w:style w:type="paragraph" w:customStyle="1" w:styleId="TxBrp2">
    <w:name w:val="TxBr_p2"/>
    <w:basedOn w:val="Normal"/>
    <w:qFormat/>
    <w:rsid w:val="005F504F"/>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5F504F"/>
    <w:rPr>
      <w:rFonts w:eastAsia="SimSun"/>
      <w:szCs w:val="24"/>
      <w:lang w:val="en-US" w:eastAsia="zh-CN" w:bidi="ar-SA"/>
    </w:rPr>
  </w:style>
  <w:style w:type="character" w:customStyle="1" w:styleId="tagscharchar0">
    <w:name w:val="tagscharchar"/>
    <w:rsid w:val="005F504F"/>
  </w:style>
  <w:style w:type="character" w:customStyle="1" w:styleId="FontStyle16">
    <w:name w:val="Font Style16"/>
    <w:uiPriority w:val="99"/>
    <w:rsid w:val="005F504F"/>
    <w:rPr>
      <w:rFonts w:ascii="Times New Roman" w:hAnsi="Times New Roman" w:cs="Times New Roman"/>
      <w:b/>
      <w:bCs/>
      <w:spacing w:val="-20"/>
      <w:sz w:val="16"/>
      <w:szCs w:val="16"/>
    </w:rPr>
  </w:style>
  <w:style w:type="paragraph" w:customStyle="1" w:styleId="bodycopyindent">
    <w:name w:val="bodycopyindent"/>
    <w:basedOn w:val="Normal"/>
    <w:uiPriority w:val="99"/>
    <w:qFormat/>
    <w:rsid w:val="005F504F"/>
    <w:pPr>
      <w:spacing w:before="100" w:beforeAutospacing="1" w:after="100" w:afterAutospacing="1" w:line="240" w:lineRule="auto"/>
    </w:pPr>
    <w:rPr>
      <w:rFonts w:eastAsia="Times New Roman"/>
    </w:rPr>
  </w:style>
  <w:style w:type="character" w:customStyle="1" w:styleId="spanstyle">
    <w:name w:val="spanstyle"/>
    <w:rsid w:val="005F504F"/>
  </w:style>
  <w:style w:type="paragraph" w:customStyle="1" w:styleId="tussenkop">
    <w:name w:val="tussenkop"/>
    <w:basedOn w:val="Normal"/>
    <w:uiPriority w:val="99"/>
    <w:qFormat/>
    <w:rsid w:val="005F504F"/>
    <w:pPr>
      <w:spacing w:before="100" w:beforeAutospacing="1" w:after="100" w:afterAutospacing="1" w:line="240" w:lineRule="auto"/>
    </w:pPr>
    <w:rPr>
      <w:rFonts w:eastAsia="Times New Roman"/>
    </w:rPr>
  </w:style>
  <w:style w:type="character" w:customStyle="1" w:styleId="docnumbertitle">
    <w:name w:val="doc_number_title"/>
    <w:basedOn w:val="DefaultParagraphFont"/>
    <w:rsid w:val="005F504F"/>
  </w:style>
  <w:style w:type="character" w:customStyle="1" w:styleId="erasure">
    <w:name w:val="erasure"/>
    <w:rsid w:val="005F504F"/>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5F504F"/>
    <w:rPr>
      <w:rFonts w:asciiTheme="majorHAnsi" w:eastAsiaTheme="majorEastAsia" w:hAnsiTheme="majorHAnsi" w:cstheme="majorBidi"/>
      <w:color w:val="1F4D78" w:themeColor="accent1" w:themeShade="7F"/>
      <w:sz w:val="22"/>
      <w:szCs w:val="22"/>
    </w:rPr>
  </w:style>
  <w:style w:type="character" w:customStyle="1" w:styleId="MacroTextChar1">
    <w:name w:val="Macro Text Char1"/>
    <w:basedOn w:val="DefaultParagraphFont"/>
    <w:semiHidden/>
    <w:rsid w:val="005F504F"/>
    <w:rPr>
      <w:rFonts w:ascii="Consolas" w:hAnsi="Consolas" w:cs="Consolas"/>
      <w:sz w:val="20"/>
      <w:szCs w:val="20"/>
    </w:rPr>
  </w:style>
  <w:style w:type="paragraph" w:customStyle="1" w:styleId="StyleHeading3BlockLatinBodyCalibri">
    <w:name w:val="Style Heading 3Block + (Latin) +Body (Calibri)"/>
    <w:basedOn w:val="Heading3"/>
    <w:rsid w:val="005F504F"/>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5F504F"/>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5F504F"/>
    <w:rPr>
      <w:rFonts w:ascii="Garamond" w:hAnsi="Garamond"/>
      <w:b w:val="0"/>
      <w:bCs w:val="0"/>
      <w:sz w:val="24"/>
      <w:u w:val="single"/>
    </w:rPr>
  </w:style>
  <w:style w:type="paragraph" w:customStyle="1" w:styleId="10ptfont">
    <w:name w:val="10pt font"/>
    <w:basedOn w:val="Normal"/>
    <w:link w:val="10ptfontChar"/>
    <w:autoRedefine/>
    <w:rsid w:val="005F504F"/>
    <w:pPr>
      <w:spacing w:after="0" w:line="240" w:lineRule="auto"/>
    </w:pPr>
    <w:rPr>
      <w:rFonts w:eastAsia="Times New Roman"/>
      <w:sz w:val="20"/>
    </w:rPr>
  </w:style>
  <w:style w:type="character" w:customStyle="1" w:styleId="10ptfontChar">
    <w:name w:val="10pt font Char"/>
    <w:link w:val="10ptfont"/>
    <w:rsid w:val="005F504F"/>
    <w:rPr>
      <w:rFonts w:ascii="Calibri" w:eastAsia="Times New Roman" w:hAnsi="Calibri"/>
      <w:sz w:val="20"/>
    </w:rPr>
  </w:style>
  <w:style w:type="paragraph" w:customStyle="1" w:styleId="western">
    <w:name w:val="western"/>
    <w:basedOn w:val="Normal"/>
    <w:qFormat/>
    <w:rsid w:val="005F504F"/>
    <w:pPr>
      <w:suppressAutoHyphens/>
      <w:spacing w:before="280" w:after="280" w:line="240" w:lineRule="auto"/>
    </w:pPr>
    <w:rPr>
      <w:color w:val="000000"/>
    </w:rPr>
  </w:style>
  <w:style w:type="character" w:customStyle="1" w:styleId="StyleIntenseReferenceGaramond">
    <w:name w:val="Style Intense Reference + Garamond"/>
    <w:rsid w:val="005F504F"/>
    <w:rPr>
      <w:rFonts w:ascii="Garamond" w:hAnsi="Garamond"/>
      <w:bCs/>
      <w:color w:val="auto"/>
      <w:spacing w:val="5"/>
      <w:sz w:val="20"/>
      <w:u w:val="single"/>
    </w:rPr>
  </w:style>
  <w:style w:type="character" w:customStyle="1" w:styleId="StyleIntenseReferenceGaramondBold">
    <w:name w:val="Style Intense Reference + Garamond Bold"/>
    <w:rsid w:val="005F504F"/>
    <w:rPr>
      <w:rFonts w:ascii="Garamond" w:hAnsi="Garamond"/>
      <w:b/>
      <w:bCs/>
      <w:color w:val="auto"/>
      <w:spacing w:val="5"/>
      <w:sz w:val="20"/>
      <w:u w:val="single"/>
    </w:rPr>
  </w:style>
  <w:style w:type="character" w:customStyle="1" w:styleId="newstime">
    <w:name w:val="newstime"/>
    <w:basedOn w:val="DefaultParagraphFont"/>
    <w:rsid w:val="005F504F"/>
  </w:style>
  <w:style w:type="character" w:customStyle="1" w:styleId="IntenseReference1">
    <w:name w:val="Intense Reference1"/>
    <w:qFormat/>
    <w:rsid w:val="005F504F"/>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5F504F"/>
    <w:rPr>
      <w:rFonts w:ascii="Garamond" w:hAnsi="Garamond"/>
      <w:b/>
      <w:sz w:val="24"/>
      <w:szCs w:val="26"/>
      <w:bdr w:val="none" w:sz="0" w:space="0" w:color="auto"/>
      <w:shd w:val="clear" w:color="auto" w:fill="FFFF00"/>
    </w:rPr>
  </w:style>
  <w:style w:type="character" w:customStyle="1" w:styleId="ilad1">
    <w:name w:val="il_ad1"/>
    <w:rsid w:val="005F504F"/>
    <w:rPr>
      <w:vanish/>
      <w:webHidden w:val="0"/>
      <w:color w:val="000000"/>
      <w:u w:val="single"/>
      <w:specVanish/>
    </w:rPr>
  </w:style>
  <w:style w:type="character" w:customStyle="1" w:styleId="Underline21">
    <w:name w:val="Underline 2"/>
    <w:basedOn w:val="DefaultParagraphFont"/>
    <w:uiPriority w:val="1"/>
    <w:qFormat/>
    <w:rsid w:val="005F504F"/>
    <w:rPr>
      <w:b/>
      <w:u w:val="single"/>
    </w:rPr>
  </w:style>
  <w:style w:type="character" w:customStyle="1" w:styleId="tx">
    <w:name w:val="tx"/>
    <w:basedOn w:val="DefaultParagraphFont"/>
    <w:rsid w:val="005F504F"/>
  </w:style>
  <w:style w:type="character" w:customStyle="1" w:styleId="oneclick-link">
    <w:name w:val="oneclick-link"/>
    <w:basedOn w:val="DefaultParagraphFont"/>
    <w:rsid w:val="005F504F"/>
  </w:style>
  <w:style w:type="character" w:customStyle="1" w:styleId="BlockHeadingsCharCharChar">
    <w:name w:val="Block Headings Char Char Char"/>
    <w:locked/>
    <w:rsid w:val="005F504F"/>
  </w:style>
  <w:style w:type="character" w:customStyle="1" w:styleId="CitesCharCharCharChar">
    <w:name w:val="Cites Char Char Char Char"/>
    <w:locked/>
    <w:rsid w:val="005F504F"/>
  </w:style>
  <w:style w:type="character" w:customStyle="1" w:styleId="TagsChar1CharChar">
    <w:name w:val="Tags Char1 Char Char"/>
    <w:locked/>
    <w:rsid w:val="005F504F"/>
  </w:style>
  <w:style w:type="paragraph" w:customStyle="1" w:styleId="TagsChar1Char">
    <w:name w:val="Tags Char1 Char"/>
    <w:basedOn w:val="Normal"/>
    <w:qFormat/>
    <w:rsid w:val="005F504F"/>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5F504F"/>
  </w:style>
  <w:style w:type="paragraph" w:customStyle="1" w:styleId="CardsFont12ptCharChar1Char">
    <w:name w:val="Cards + Font: 12 pt Char Char1 Char"/>
    <w:aliases w:val="Thick Underline Char Char Char,Cards + Font: 12 pt Char Char Char Char Char Char"/>
    <w:basedOn w:val="Normal"/>
    <w:qFormat/>
    <w:rsid w:val="005F504F"/>
    <w:pPr>
      <w:spacing w:after="0" w:line="240" w:lineRule="auto"/>
    </w:pPr>
  </w:style>
  <w:style w:type="character" w:customStyle="1" w:styleId="CardsFont6ptCharCharChar">
    <w:name w:val="Cards + Font: 6 pt Char Char Char"/>
    <w:locked/>
    <w:rsid w:val="005F504F"/>
  </w:style>
  <w:style w:type="character" w:customStyle="1" w:styleId="CardsUnderlineChar">
    <w:name w:val="Cards + Underline Char"/>
    <w:locked/>
    <w:rsid w:val="005F504F"/>
  </w:style>
  <w:style w:type="paragraph" w:customStyle="1" w:styleId="CardsUnderline">
    <w:name w:val="Cards + Underline"/>
    <w:basedOn w:val="Normal"/>
    <w:next w:val="Style3"/>
    <w:qFormat/>
    <w:rsid w:val="005F504F"/>
    <w:pPr>
      <w:spacing w:after="0" w:line="240" w:lineRule="auto"/>
    </w:pPr>
  </w:style>
  <w:style w:type="paragraph" w:customStyle="1" w:styleId="StyleNormalWebNormalWebChar1CharNormalWebCharCharC">
    <w:name w:val="Style Normal (Web)Normal (Web) Char1 CharNormal (Web) Char Char C..."/>
    <w:basedOn w:val="Title"/>
    <w:qFormat/>
    <w:rsid w:val="005F504F"/>
    <w:pPr>
      <w:widowControl/>
      <w:autoSpaceDE/>
      <w:autoSpaceDN/>
      <w:spacing w:before="0"/>
      <w:ind w:left="0" w:right="0"/>
      <w:jc w:val="left"/>
    </w:pPr>
    <w:rPr>
      <w:rFonts w:ascii="Georgia" w:eastAsiaTheme="minorEastAsia" w:hAnsi="Georgia" w:cstheme="minorBidi"/>
      <w:sz w:val="24"/>
      <w:szCs w:val="24"/>
    </w:rPr>
  </w:style>
  <w:style w:type="paragraph" w:customStyle="1" w:styleId="Reference">
    <w:name w:val="Reference"/>
    <w:qFormat/>
    <w:rsid w:val="005F504F"/>
    <w:pPr>
      <w:spacing w:after="200" w:line="276" w:lineRule="auto"/>
    </w:pPr>
  </w:style>
  <w:style w:type="paragraph" w:customStyle="1" w:styleId="StyleHeading2Heading2Char2CharHeading2Char1CharCharHead">
    <w:name w:val="Style Heading 2Heading 2 Char2 CharHeading 2 Char1 Char CharHead..."/>
    <w:basedOn w:val="Heading2"/>
    <w:qFormat/>
    <w:rsid w:val="005F504F"/>
    <w:pPr>
      <w:spacing w:before="480" w:line="240" w:lineRule="auto"/>
    </w:pPr>
  </w:style>
  <w:style w:type="paragraph" w:customStyle="1" w:styleId="Style60">
    <w:name w:val="Style 6"/>
    <w:next w:val="8point"/>
    <w:qFormat/>
    <w:rsid w:val="005F504F"/>
    <w:pPr>
      <w:spacing w:after="200" w:line="276" w:lineRule="auto"/>
    </w:pPr>
  </w:style>
  <w:style w:type="character" w:customStyle="1" w:styleId="DateCitesAuthorCharChar">
    <w:name w:val="DateCitesAuthor Char Char"/>
    <w:locked/>
    <w:rsid w:val="005F504F"/>
  </w:style>
  <w:style w:type="paragraph" w:customStyle="1" w:styleId="DateCitesAuthorChar">
    <w:name w:val="DateCitesAuthor Char"/>
    <w:basedOn w:val="Normal"/>
    <w:qFormat/>
    <w:rsid w:val="005F504F"/>
    <w:pPr>
      <w:spacing w:after="0" w:line="240" w:lineRule="auto"/>
    </w:pPr>
  </w:style>
  <w:style w:type="paragraph" w:customStyle="1" w:styleId="targetcaption">
    <w:name w:val="targetcaption"/>
    <w:basedOn w:val="Normal"/>
    <w:next w:val="2909F619802848F09E01365C32F34654"/>
    <w:qFormat/>
    <w:rsid w:val="005F504F"/>
    <w:pPr>
      <w:spacing w:after="0" w:line="240" w:lineRule="auto"/>
    </w:pPr>
  </w:style>
  <w:style w:type="paragraph" w:customStyle="1" w:styleId="boldness">
    <w:name w:val="boldness"/>
    <w:basedOn w:val="Normal"/>
    <w:next w:val="TagCite0"/>
    <w:qFormat/>
    <w:rsid w:val="005F504F"/>
    <w:pPr>
      <w:spacing w:after="0" w:line="240" w:lineRule="auto"/>
    </w:pPr>
  </w:style>
  <w:style w:type="paragraph" w:customStyle="1" w:styleId="CM21">
    <w:name w:val="CM21"/>
    <w:basedOn w:val="Normal"/>
    <w:uiPriority w:val="99"/>
    <w:qFormat/>
    <w:rsid w:val="005F504F"/>
    <w:pPr>
      <w:spacing w:after="0" w:line="240" w:lineRule="auto"/>
    </w:pPr>
  </w:style>
  <w:style w:type="paragraph" w:customStyle="1" w:styleId="Pa31">
    <w:name w:val="Pa3+1"/>
    <w:basedOn w:val="Normal"/>
    <w:uiPriority w:val="99"/>
    <w:qFormat/>
    <w:rsid w:val="005F504F"/>
    <w:pPr>
      <w:spacing w:after="0" w:line="240" w:lineRule="auto"/>
    </w:pPr>
  </w:style>
  <w:style w:type="paragraph" w:customStyle="1" w:styleId="SmalltextCharCharChar0">
    <w:name w:val="Small text Char Char Char"/>
    <w:basedOn w:val="Normal"/>
    <w:next w:val="Analytics"/>
    <w:qFormat/>
    <w:rsid w:val="005F504F"/>
    <w:pPr>
      <w:spacing w:after="0" w:line="240" w:lineRule="auto"/>
    </w:pPr>
  </w:style>
  <w:style w:type="paragraph" w:customStyle="1" w:styleId="Textbody">
    <w:name w:val="Text body"/>
    <w:basedOn w:val="SmalltextCharCharChar0"/>
    <w:next w:val="WW-Default"/>
    <w:qFormat/>
    <w:rsid w:val="005F504F"/>
  </w:style>
  <w:style w:type="paragraph" w:customStyle="1" w:styleId="NFAPWPheader">
    <w:name w:val="NFAP WP header"/>
    <w:basedOn w:val="Normal"/>
    <w:uiPriority w:val="99"/>
    <w:qFormat/>
    <w:rsid w:val="005F504F"/>
    <w:pPr>
      <w:spacing w:after="0" w:line="240" w:lineRule="auto"/>
    </w:pPr>
  </w:style>
  <w:style w:type="character" w:customStyle="1" w:styleId="CiteCharCharChar">
    <w:name w:val="Cite Char Char Char"/>
    <w:locked/>
    <w:rsid w:val="005F504F"/>
  </w:style>
  <w:style w:type="paragraph" w:customStyle="1" w:styleId="CiteCardCharChar">
    <w:name w:val="Cite_Card Char Char"/>
    <w:autoRedefine/>
    <w:qFormat/>
    <w:rsid w:val="005F504F"/>
    <w:pPr>
      <w:spacing w:after="200" w:line="276" w:lineRule="auto"/>
    </w:pPr>
  </w:style>
  <w:style w:type="character" w:customStyle="1" w:styleId="CiteCardCharCharCharChar">
    <w:name w:val="Cite_Card Char Char Char Char"/>
    <w:locked/>
    <w:rsid w:val="005F504F"/>
  </w:style>
  <w:style w:type="paragraph" w:customStyle="1" w:styleId="CiteCardCharCharChar">
    <w:name w:val="Cite_Card Char Char Char"/>
    <w:qFormat/>
    <w:rsid w:val="005F504F"/>
    <w:pPr>
      <w:spacing w:after="200" w:line="276" w:lineRule="auto"/>
    </w:pPr>
  </w:style>
  <w:style w:type="character" w:customStyle="1" w:styleId="DebateHeaderChar">
    <w:name w:val="Debate Header Char"/>
    <w:locked/>
    <w:rsid w:val="005F504F"/>
  </w:style>
  <w:style w:type="character" w:customStyle="1" w:styleId="UnhighlightedChar">
    <w:name w:val="Unhighlighted Char"/>
    <w:locked/>
    <w:rsid w:val="005F504F"/>
  </w:style>
  <w:style w:type="paragraph" w:customStyle="1" w:styleId="Unhighlighted">
    <w:name w:val="Unhighlighted"/>
    <w:basedOn w:val="Normal"/>
    <w:next w:val="TagCite2"/>
    <w:autoRedefine/>
    <w:qFormat/>
    <w:rsid w:val="005F504F"/>
    <w:pPr>
      <w:spacing w:after="0" w:line="240" w:lineRule="auto"/>
    </w:pPr>
  </w:style>
  <w:style w:type="character" w:customStyle="1" w:styleId="StylecardUnderlineChar">
    <w:name w:val="Style card + Underline Char"/>
    <w:locked/>
    <w:rsid w:val="005F504F"/>
  </w:style>
  <w:style w:type="paragraph" w:customStyle="1" w:styleId="StylecardUnderline">
    <w:name w:val="Style card + Underline"/>
    <w:basedOn w:val="CiteSpacing"/>
    <w:next w:val="Unhighlighted"/>
    <w:qFormat/>
    <w:rsid w:val="005F504F"/>
    <w:pPr>
      <w:spacing w:line="240" w:lineRule="auto"/>
      <w:contextualSpacing w:val="0"/>
    </w:pPr>
    <w:rPr>
      <w:rFonts w:ascii="Calibri" w:hAnsi="Calibri"/>
    </w:rPr>
  </w:style>
  <w:style w:type="paragraph" w:customStyle="1" w:styleId="TagF3">
    <w:name w:val="Tag (F3)"/>
    <w:qFormat/>
    <w:rsid w:val="005F504F"/>
    <w:pPr>
      <w:spacing w:after="200" w:line="276" w:lineRule="auto"/>
    </w:pPr>
  </w:style>
  <w:style w:type="paragraph" w:customStyle="1" w:styleId="style140">
    <w:name w:val="style14"/>
    <w:basedOn w:val="Normal"/>
    <w:next w:val="Heading1"/>
    <w:qFormat/>
    <w:rsid w:val="005F504F"/>
    <w:pPr>
      <w:spacing w:after="0" w:line="240" w:lineRule="auto"/>
    </w:pPr>
  </w:style>
  <w:style w:type="paragraph" w:customStyle="1" w:styleId="CardTagCite1Char">
    <w:name w:val="Card Tag + Cite #1 Char"/>
    <w:basedOn w:val="Normal"/>
    <w:qFormat/>
    <w:rsid w:val="005F504F"/>
    <w:pPr>
      <w:spacing w:after="0" w:line="240" w:lineRule="auto"/>
    </w:pPr>
  </w:style>
  <w:style w:type="paragraph" w:customStyle="1" w:styleId="articlebody">
    <w:name w:val="articlebody"/>
    <w:basedOn w:val="Normal"/>
    <w:next w:val="i1"/>
    <w:qFormat/>
    <w:rsid w:val="005F504F"/>
    <w:pPr>
      <w:spacing w:after="0" w:line="240" w:lineRule="auto"/>
    </w:pPr>
  </w:style>
  <w:style w:type="character" w:customStyle="1" w:styleId="CiteCardCharCharCharCharCharCharCharChar">
    <w:name w:val="Cite_Card Char Char Char Char Char Char Char Char"/>
    <w:locked/>
    <w:rsid w:val="005F504F"/>
  </w:style>
  <w:style w:type="paragraph" w:customStyle="1" w:styleId="CiteCardCharCharCharCharCharCharChar">
    <w:name w:val="Cite_Card Char Char Char Char Char Char Char"/>
    <w:next w:val="CardTagCite1Char"/>
    <w:autoRedefine/>
    <w:qFormat/>
    <w:rsid w:val="005F504F"/>
    <w:pPr>
      <w:spacing w:after="200" w:line="276" w:lineRule="auto"/>
    </w:pPr>
  </w:style>
  <w:style w:type="paragraph" w:customStyle="1" w:styleId="foldie">
    <w:name w:val="foldie"/>
    <w:next w:val="HotRoute"/>
    <w:qFormat/>
    <w:rsid w:val="005F504F"/>
    <w:pPr>
      <w:spacing w:after="0" w:line="240" w:lineRule="auto"/>
    </w:pPr>
    <w:rPr>
      <w:rFonts w:eastAsiaTheme="minorEastAsia"/>
      <w:sz w:val="24"/>
      <w:szCs w:val="24"/>
    </w:rPr>
  </w:style>
  <w:style w:type="paragraph" w:customStyle="1" w:styleId="billtextsection">
    <w:name w:val="bill_text_section"/>
    <w:basedOn w:val="Normal"/>
    <w:next w:val="articlebody"/>
    <w:qFormat/>
    <w:rsid w:val="005F504F"/>
    <w:pPr>
      <w:spacing w:after="0" w:line="240" w:lineRule="auto"/>
    </w:pPr>
  </w:style>
  <w:style w:type="character" w:customStyle="1" w:styleId="CiteNormalChar">
    <w:name w:val="Cite Normal Char"/>
    <w:locked/>
    <w:rsid w:val="005F504F"/>
  </w:style>
  <w:style w:type="paragraph" w:customStyle="1" w:styleId="ReallyfuckingsmallCharCharChar">
    <w:name w:val="Really fucking small Char Char Char"/>
    <w:basedOn w:val="Normal"/>
    <w:next w:val="NoSpacing"/>
    <w:qFormat/>
    <w:rsid w:val="005F504F"/>
    <w:pPr>
      <w:spacing w:after="0" w:line="240" w:lineRule="auto"/>
    </w:pPr>
  </w:style>
  <w:style w:type="paragraph" w:customStyle="1" w:styleId="CardDownx15">
    <w:name w:val="CardDown x1.5"/>
    <w:basedOn w:val="Normal"/>
    <w:qFormat/>
    <w:rsid w:val="005F504F"/>
    <w:pPr>
      <w:spacing w:after="0" w:line="240" w:lineRule="auto"/>
    </w:pPr>
  </w:style>
  <w:style w:type="character" w:customStyle="1" w:styleId="StyleStyleArialNarrow9ptLeft-075ArialNarrowChar">
    <w:name w:val="Style Style Arial Narrow 9 pt Left:  -0.75&quot; + Arial Narrow Char"/>
    <w:locked/>
    <w:rsid w:val="005F504F"/>
  </w:style>
  <w:style w:type="paragraph" w:customStyle="1" w:styleId="StyleStyleArialNarrow9ptLeft-075ArialNarrow">
    <w:name w:val="Style Style Arial Narrow 9 pt Left:  -0.75&quot; + Arial Narrow"/>
    <w:basedOn w:val="Normal"/>
    <w:next w:val="Heading5SizeDown"/>
    <w:qFormat/>
    <w:rsid w:val="005F504F"/>
    <w:pPr>
      <w:spacing w:after="0" w:line="240" w:lineRule="auto"/>
    </w:pPr>
  </w:style>
  <w:style w:type="paragraph" w:customStyle="1" w:styleId="ecxmsonormal">
    <w:name w:val="ecxmsonormal"/>
    <w:basedOn w:val="Normal"/>
    <w:qFormat/>
    <w:rsid w:val="005F504F"/>
    <w:pPr>
      <w:spacing w:after="0" w:line="240" w:lineRule="auto"/>
    </w:pPr>
  </w:style>
  <w:style w:type="paragraph" w:customStyle="1" w:styleId="DebateUnderlineBold">
    <w:name w:val="Debate Underline Bold"/>
    <w:basedOn w:val="Cardtext3"/>
    <w:qFormat/>
    <w:rsid w:val="005F504F"/>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5F504F"/>
  </w:style>
  <w:style w:type="paragraph" w:customStyle="1" w:styleId="StyleArialNarrow12ptBoldLeft-075">
    <w:name w:val="Style Arial Narrow 12 pt Bold Left:  -0.75&quot;"/>
    <w:basedOn w:val="Normal"/>
    <w:next w:val="ecxmsonormal"/>
    <w:qFormat/>
    <w:rsid w:val="005F504F"/>
    <w:pPr>
      <w:spacing w:after="0" w:line="240" w:lineRule="auto"/>
    </w:pPr>
  </w:style>
  <w:style w:type="character" w:customStyle="1" w:styleId="StyleStyleevidencetextBorderSinglesolidlineAuto05Char">
    <w:name w:val="Style Style evidence text + Border: : (Single solid line Auto  0.5 ... Char"/>
    <w:locked/>
    <w:rsid w:val="005F504F"/>
  </w:style>
  <w:style w:type="paragraph" w:customStyle="1" w:styleId="StyleStyleevidencetextBorderSinglesolidlineAuto05">
    <w:name w:val="Style Style evidence text + Border: : (Single solid line Auto  0.5 ..."/>
    <w:basedOn w:val="Normal"/>
    <w:next w:val="DebateUnderlineBold"/>
    <w:qFormat/>
    <w:rsid w:val="005F504F"/>
    <w:pPr>
      <w:spacing w:after="0" w:line="240" w:lineRule="auto"/>
    </w:pPr>
  </w:style>
  <w:style w:type="character" w:customStyle="1" w:styleId="UnderliningCharChar1CharCharChar">
    <w:name w:val="Underlining Char Char1 Char Char Char"/>
    <w:locked/>
    <w:rsid w:val="005F504F"/>
  </w:style>
  <w:style w:type="paragraph" w:customStyle="1" w:styleId="UnderliningCharChar1CharChar">
    <w:name w:val="Underlining Char Char1 Char Char"/>
    <w:basedOn w:val="Normal"/>
    <w:next w:val="Normal"/>
    <w:qFormat/>
    <w:rsid w:val="005F504F"/>
    <w:pPr>
      <w:spacing w:after="0" w:line="240" w:lineRule="auto"/>
    </w:pPr>
  </w:style>
  <w:style w:type="paragraph" w:customStyle="1" w:styleId="CiteCharCharCharCharChar">
    <w:name w:val="Cite Char Char Char Char Char"/>
    <w:basedOn w:val="Normal"/>
    <w:next w:val="Normal"/>
    <w:qFormat/>
    <w:rsid w:val="005F504F"/>
    <w:pPr>
      <w:spacing w:after="0" w:line="240" w:lineRule="auto"/>
    </w:pPr>
  </w:style>
  <w:style w:type="character" w:customStyle="1" w:styleId="UnderliningCharCharChar">
    <w:name w:val="Underlining Char Char Char"/>
    <w:locked/>
    <w:rsid w:val="005F504F"/>
  </w:style>
  <w:style w:type="paragraph" w:customStyle="1" w:styleId="Style120">
    <w:name w:val="Style 12"/>
    <w:qFormat/>
    <w:rsid w:val="005F504F"/>
    <w:pPr>
      <w:spacing w:after="200" w:line="276" w:lineRule="auto"/>
    </w:pPr>
  </w:style>
  <w:style w:type="paragraph" w:customStyle="1" w:styleId="Style90">
    <w:name w:val="Style 9"/>
    <w:qFormat/>
    <w:rsid w:val="005F504F"/>
    <w:pPr>
      <w:spacing w:after="200" w:line="276" w:lineRule="auto"/>
    </w:pPr>
  </w:style>
  <w:style w:type="paragraph" w:customStyle="1" w:styleId="Emphasis3">
    <w:name w:val="Emphasis3"/>
    <w:qFormat/>
    <w:rsid w:val="005F504F"/>
    <w:pPr>
      <w:spacing w:after="200" w:line="276" w:lineRule="auto"/>
    </w:pPr>
  </w:style>
  <w:style w:type="paragraph" w:customStyle="1" w:styleId="OffensiveLanguage">
    <w:name w:val="Offensive Language"/>
    <w:basedOn w:val="Normal"/>
    <w:next w:val="Normal"/>
    <w:qFormat/>
    <w:rsid w:val="005F504F"/>
    <w:pPr>
      <w:spacing w:after="0" w:line="240" w:lineRule="auto"/>
    </w:pPr>
  </w:style>
  <w:style w:type="paragraph" w:customStyle="1" w:styleId="Style180">
    <w:name w:val="Style 18"/>
    <w:next w:val="CM10"/>
    <w:uiPriority w:val="99"/>
    <w:qFormat/>
    <w:rsid w:val="005F504F"/>
    <w:pPr>
      <w:spacing w:after="200" w:line="276" w:lineRule="auto"/>
    </w:pPr>
  </w:style>
  <w:style w:type="character" w:styleId="BookTitle">
    <w:name w:val="Book Title"/>
    <w:basedOn w:val="DefaultParagraphFont"/>
    <w:qFormat/>
    <w:rsid w:val="005F504F"/>
    <w:rPr>
      <w:b/>
      <w:bCs/>
      <w:i/>
      <w:iCs/>
      <w:spacing w:val="5"/>
    </w:rPr>
  </w:style>
  <w:style w:type="character" w:customStyle="1" w:styleId="sup1">
    <w:name w:val="sup1"/>
    <w:rsid w:val="005F504F"/>
  </w:style>
  <w:style w:type="character" w:customStyle="1" w:styleId="pgnum1">
    <w:name w:val="pgnum1"/>
    <w:rsid w:val="005F504F"/>
  </w:style>
  <w:style w:type="character" w:customStyle="1" w:styleId="apple">
    <w:name w:val="apple"/>
    <w:rsid w:val="005F504F"/>
  </w:style>
  <w:style w:type="character" w:customStyle="1" w:styleId="inhoud">
    <w:name w:val="inhoud"/>
    <w:rsid w:val="005F504F"/>
  </w:style>
  <w:style w:type="character" w:customStyle="1" w:styleId="awtw">
    <w:name w:val="awtw"/>
    <w:rsid w:val="005F504F"/>
  </w:style>
  <w:style w:type="character" w:customStyle="1" w:styleId="ld3">
    <w:name w:val="ld3"/>
    <w:rsid w:val="005F504F"/>
  </w:style>
  <w:style w:type="character" w:customStyle="1" w:styleId="externaledithide">
    <w:name w:val="external_edit_hide"/>
    <w:rsid w:val="005F504F"/>
  </w:style>
  <w:style w:type="character" w:customStyle="1" w:styleId="CharacterStyle20">
    <w:name w:val="Character Style 20"/>
    <w:rsid w:val="005F504F"/>
  </w:style>
  <w:style w:type="character" w:customStyle="1" w:styleId="centerheadlines">
    <w:name w:val="centerheadlines"/>
    <w:rsid w:val="005F504F"/>
  </w:style>
  <w:style w:type="character" w:customStyle="1" w:styleId="datetime0">
    <w:name w:val="datetime"/>
    <w:rsid w:val="005F504F"/>
  </w:style>
  <w:style w:type="character" w:customStyle="1" w:styleId="info">
    <w:name w:val="info"/>
    <w:rsid w:val="005F504F"/>
  </w:style>
  <w:style w:type="character" w:customStyle="1" w:styleId="datestory">
    <w:name w:val="datestory"/>
    <w:rsid w:val="005F504F"/>
  </w:style>
  <w:style w:type="character" w:customStyle="1" w:styleId="citeschar10">
    <w:name w:val="citeschar1"/>
    <w:basedOn w:val="DefaultParagraphFont"/>
    <w:rsid w:val="005F504F"/>
  </w:style>
  <w:style w:type="character" w:customStyle="1" w:styleId="cardunderlinedchar1">
    <w:name w:val="cardunderlinedchar"/>
    <w:basedOn w:val="DefaultParagraphFont"/>
    <w:rsid w:val="005F504F"/>
  </w:style>
  <w:style w:type="character" w:customStyle="1" w:styleId="Style1CharCharChar">
    <w:name w:val="Style1 Char Char Char"/>
    <w:locked/>
    <w:rsid w:val="005F504F"/>
  </w:style>
  <w:style w:type="character" w:customStyle="1" w:styleId="provider">
    <w:name w:val="provider"/>
    <w:basedOn w:val="DefaultParagraphFont"/>
    <w:rsid w:val="005F504F"/>
  </w:style>
  <w:style w:type="character" w:customStyle="1" w:styleId="vitstorybyline">
    <w:name w:val="vitstorybyline"/>
    <w:rsid w:val="005F504F"/>
  </w:style>
  <w:style w:type="character" w:customStyle="1" w:styleId="yahoobuzzbadge-form">
    <w:name w:val="yahoobuzzbadge-form"/>
    <w:rsid w:val="005F504F"/>
  </w:style>
  <w:style w:type="character" w:customStyle="1" w:styleId="tickerlinx">
    <w:name w:val="tickerlinx"/>
    <w:rsid w:val="005F504F"/>
  </w:style>
  <w:style w:type="character" w:customStyle="1" w:styleId="post-timestamp">
    <w:name w:val="post-timestamp"/>
    <w:rsid w:val="005F504F"/>
  </w:style>
  <w:style w:type="character" w:customStyle="1" w:styleId="month">
    <w:name w:val="month"/>
    <w:rsid w:val="005F504F"/>
  </w:style>
  <w:style w:type="character" w:customStyle="1" w:styleId="texttitlebigred">
    <w:name w:val="texttitlebigred"/>
    <w:rsid w:val="005F504F"/>
  </w:style>
  <w:style w:type="character" w:customStyle="1" w:styleId="subtitles">
    <w:name w:val="subtitles"/>
    <w:rsid w:val="005F504F"/>
  </w:style>
  <w:style w:type="character" w:customStyle="1" w:styleId="CiteCardChar1">
    <w:name w:val="Cite_Card Char1"/>
    <w:rsid w:val="005F504F"/>
  </w:style>
  <w:style w:type="character" w:customStyle="1" w:styleId="paramv">
    <w:name w:val="paramv"/>
    <w:rsid w:val="005F504F"/>
  </w:style>
  <w:style w:type="character" w:customStyle="1" w:styleId="symbol">
    <w:name w:val="symbol"/>
    <w:rsid w:val="005F504F"/>
  </w:style>
  <w:style w:type="character" w:customStyle="1" w:styleId="data">
    <w:name w:val="data"/>
    <w:rsid w:val="005F504F"/>
  </w:style>
  <w:style w:type="character" w:customStyle="1" w:styleId="pub-date">
    <w:name w:val="pub-date"/>
    <w:rsid w:val="005F504F"/>
  </w:style>
  <w:style w:type="character" w:customStyle="1" w:styleId="AuthorDateF4">
    <w:name w:val="Author Date (F4)"/>
    <w:rsid w:val="005F504F"/>
  </w:style>
  <w:style w:type="character" w:customStyle="1" w:styleId="BoldUnderlineF6">
    <w:name w:val="Bold Underline (F6)"/>
    <w:rsid w:val="005F504F"/>
  </w:style>
  <w:style w:type="character" w:customStyle="1" w:styleId="grouptext">
    <w:name w:val="group_text"/>
    <w:rsid w:val="005F504F"/>
  </w:style>
  <w:style w:type="character" w:customStyle="1" w:styleId="verdana12grey1">
    <w:name w:val="verdana12grey1"/>
    <w:rsid w:val="005F504F"/>
  </w:style>
  <w:style w:type="character" w:customStyle="1" w:styleId="verdana9grey1a">
    <w:name w:val="verdana9grey1a"/>
    <w:rsid w:val="005F504F"/>
  </w:style>
  <w:style w:type="character" w:customStyle="1" w:styleId="nn-twttr-share-btn">
    <w:name w:val="nn-twttr-share-btn"/>
    <w:rsid w:val="005F504F"/>
  </w:style>
  <w:style w:type="character" w:customStyle="1" w:styleId="comment-count">
    <w:name w:val="comment-count"/>
    <w:rsid w:val="005F504F"/>
  </w:style>
  <w:style w:type="character" w:customStyle="1" w:styleId="comment-count-text">
    <w:name w:val="comment-count-text"/>
    <w:rsid w:val="005F504F"/>
  </w:style>
  <w:style w:type="character" w:customStyle="1" w:styleId="CiteCardCharCharCharCharChar">
    <w:name w:val="Cite_Card Char Char Char Char Char"/>
    <w:rsid w:val="005F504F"/>
  </w:style>
  <w:style w:type="character" w:customStyle="1" w:styleId="CiteCardCharCharCharCharCharChar">
    <w:name w:val="Cite_Card Char Char Char Char Char Char"/>
    <w:rsid w:val="005F504F"/>
  </w:style>
  <w:style w:type="character" w:customStyle="1" w:styleId="yahoobuzzbadge">
    <w:name w:val="yahoobuzzbadge"/>
    <w:rsid w:val="005F504F"/>
  </w:style>
  <w:style w:type="character" w:customStyle="1" w:styleId="article-articlebody">
    <w:name w:val="article-articlebody"/>
    <w:basedOn w:val="DefaultParagraphFont"/>
    <w:rsid w:val="005F504F"/>
  </w:style>
  <w:style w:type="character" w:customStyle="1" w:styleId="pageheader0">
    <w:name w:val="pageheader"/>
    <w:basedOn w:val="DefaultParagraphFont"/>
    <w:rsid w:val="005F504F"/>
  </w:style>
  <w:style w:type="character" w:customStyle="1" w:styleId="AuthorCharChar">
    <w:name w:val="Author Char Char"/>
    <w:rsid w:val="005F504F"/>
  </w:style>
  <w:style w:type="character" w:customStyle="1" w:styleId="smallchar2">
    <w:name w:val="smallchar"/>
    <w:basedOn w:val="DefaultParagraphFont"/>
    <w:rsid w:val="005F504F"/>
  </w:style>
  <w:style w:type="character" w:customStyle="1" w:styleId="NormalizationChar">
    <w:name w:val="Normalization Char"/>
    <w:rsid w:val="005F504F"/>
  </w:style>
  <w:style w:type="character" w:customStyle="1" w:styleId="Shrinker">
    <w:name w:val="Shrinker"/>
    <w:rsid w:val="005F504F"/>
  </w:style>
  <w:style w:type="character" w:customStyle="1" w:styleId="heading2char2">
    <w:name w:val="heading2char"/>
    <w:basedOn w:val="DefaultParagraphFont"/>
    <w:rsid w:val="005F504F"/>
  </w:style>
  <w:style w:type="character" w:customStyle="1" w:styleId="heading3char1">
    <w:name w:val="heading3char1"/>
    <w:basedOn w:val="DefaultParagraphFont"/>
    <w:rsid w:val="005F504F"/>
  </w:style>
  <w:style w:type="character" w:customStyle="1" w:styleId="underlinea">
    <w:name w:val="underlinea"/>
    <w:basedOn w:val="DefaultParagraphFont"/>
    <w:rsid w:val="005F504F"/>
  </w:style>
  <w:style w:type="character" w:customStyle="1" w:styleId="FontStyle232">
    <w:name w:val="Font Style232"/>
    <w:uiPriority w:val="99"/>
    <w:rsid w:val="005F504F"/>
  </w:style>
  <w:style w:type="character" w:customStyle="1" w:styleId="MicroTextCharChar">
    <w:name w:val="MicroText Char Char"/>
    <w:rsid w:val="005F504F"/>
  </w:style>
  <w:style w:type="character" w:customStyle="1" w:styleId="style61">
    <w:name w:val="style6"/>
    <w:rsid w:val="005F504F"/>
  </w:style>
  <w:style w:type="character" w:customStyle="1" w:styleId="Title2">
    <w:name w:val="Title2"/>
    <w:basedOn w:val="DefaultParagraphFont"/>
    <w:rsid w:val="005F504F"/>
  </w:style>
  <w:style w:type="character" w:customStyle="1" w:styleId="OffensiveLanguageChar">
    <w:name w:val="Offensive Language Char"/>
    <w:rsid w:val="005F504F"/>
  </w:style>
  <w:style w:type="character" w:customStyle="1" w:styleId="yellowfadeinnerspan">
    <w:name w:val="yellowfadeinnerspan"/>
    <w:rsid w:val="005F504F"/>
  </w:style>
  <w:style w:type="character" w:customStyle="1" w:styleId="ipa">
    <w:name w:val="ipa"/>
    <w:basedOn w:val="DefaultParagraphFont"/>
    <w:rsid w:val="005F504F"/>
  </w:style>
  <w:style w:type="character" w:customStyle="1" w:styleId="DebateUnderlinedChar">
    <w:name w:val="Debate Underlined Char"/>
    <w:locked/>
    <w:rsid w:val="005F504F"/>
  </w:style>
  <w:style w:type="paragraph" w:customStyle="1" w:styleId="BodyText50">
    <w:name w:val="Body Text5"/>
    <w:basedOn w:val="Normal"/>
    <w:next w:val="wallacepara"/>
    <w:qFormat/>
    <w:rsid w:val="005F504F"/>
    <w:pPr>
      <w:spacing w:after="0" w:line="240" w:lineRule="auto"/>
    </w:pPr>
  </w:style>
  <w:style w:type="paragraph" w:customStyle="1" w:styleId="about">
    <w:name w:val="about"/>
    <w:basedOn w:val="Normal"/>
    <w:next w:val="audiolink"/>
    <w:qFormat/>
    <w:rsid w:val="005F504F"/>
    <w:pPr>
      <w:spacing w:after="0" w:line="240" w:lineRule="auto"/>
    </w:pPr>
  </w:style>
  <w:style w:type="paragraph" w:customStyle="1" w:styleId="t6">
    <w:name w:val="t6"/>
    <w:basedOn w:val="Normal"/>
    <w:next w:val="nav1"/>
    <w:qFormat/>
    <w:rsid w:val="005F504F"/>
    <w:pPr>
      <w:spacing w:after="0" w:line="240" w:lineRule="auto"/>
    </w:pPr>
  </w:style>
  <w:style w:type="paragraph" w:customStyle="1" w:styleId="thumbnail">
    <w:name w:val="thumbnail"/>
    <w:basedOn w:val="Normal"/>
    <w:next w:val="nav2"/>
    <w:qFormat/>
    <w:rsid w:val="005F504F"/>
    <w:pPr>
      <w:spacing w:after="0" w:line="240" w:lineRule="auto"/>
    </w:pPr>
  </w:style>
  <w:style w:type="paragraph" w:customStyle="1" w:styleId="stand-first-alone">
    <w:name w:val="stand-first-alone"/>
    <w:basedOn w:val="Normal"/>
    <w:next w:val="Pa0"/>
    <w:qFormat/>
    <w:rsid w:val="005F504F"/>
    <w:pPr>
      <w:spacing w:after="0" w:line="240" w:lineRule="auto"/>
    </w:pPr>
  </w:style>
  <w:style w:type="paragraph" w:customStyle="1" w:styleId="wallacepara">
    <w:name w:val="wallacepara"/>
    <w:basedOn w:val="Normal"/>
    <w:next w:val="CM45"/>
    <w:qFormat/>
    <w:rsid w:val="005F504F"/>
    <w:pPr>
      <w:spacing w:after="0" w:line="240" w:lineRule="auto"/>
    </w:pPr>
  </w:style>
  <w:style w:type="paragraph" w:customStyle="1" w:styleId="morelink">
    <w:name w:val="morelink"/>
    <w:basedOn w:val="Normal"/>
    <w:next w:val="CM46"/>
    <w:qFormat/>
    <w:rsid w:val="005F504F"/>
    <w:pPr>
      <w:spacing w:after="0" w:line="240" w:lineRule="auto"/>
    </w:pPr>
  </w:style>
  <w:style w:type="paragraph" w:customStyle="1" w:styleId="audiolink">
    <w:name w:val="audiolink"/>
    <w:basedOn w:val="Normal"/>
    <w:next w:val="F4-NormalText"/>
    <w:qFormat/>
    <w:rsid w:val="005F504F"/>
    <w:pPr>
      <w:spacing w:after="0" w:line="240" w:lineRule="auto"/>
    </w:pPr>
  </w:style>
  <w:style w:type="paragraph" w:customStyle="1" w:styleId="titlestyle1">
    <w:name w:val="titlestyle1"/>
    <w:basedOn w:val="Normal"/>
    <w:next w:val="FullText"/>
    <w:qFormat/>
    <w:rsid w:val="005F504F"/>
    <w:pPr>
      <w:spacing w:after="0" w:line="240" w:lineRule="auto"/>
    </w:pPr>
  </w:style>
  <w:style w:type="paragraph" w:customStyle="1" w:styleId="nav1">
    <w:name w:val="nav1"/>
    <w:basedOn w:val="Normal"/>
    <w:next w:val="TagLine"/>
    <w:qFormat/>
    <w:rsid w:val="005F504F"/>
    <w:pPr>
      <w:spacing w:after="0" w:line="240" w:lineRule="auto"/>
    </w:pPr>
  </w:style>
  <w:style w:type="paragraph" w:customStyle="1" w:styleId="nav2">
    <w:name w:val="nav2"/>
    <w:basedOn w:val="Normal"/>
    <w:qFormat/>
    <w:rsid w:val="005F504F"/>
    <w:pPr>
      <w:spacing w:after="0" w:line="240" w:lineRule="auto"/>
    </w:pPr>
  </w:style>
  <w:style w:type="paragraph" w:customStyle="1" w:styleId="CM45">
    <w:name w:val="CM45"/>
    <w:basedOn w:val="Normal"/>
    <w:uiPriority w:val="99"/>
    <w:qFormat/>
    <w:rsid w:val="005F504F"/>
    <w:pPr>
      <w:spacing w:after="0" w:line="240" w:lineRule="auto"/>
    </w:pPr>
  </w:style>
  <w:style w:type="paragraph" w:customStyle="1" w:styleId="CM46">
    <w:name w:val="CM46"/>
    <w:basedOn w:val="Normal"/>
    <w:uiPriority w:val="99"/>
    <w:qFormat/>
    <w:rsid w:val="005F504F"/>
    <w:pPr>
      <w:spacing w:after="0" w:line="240" w:lineRule="auto"/>
    </w:pPr>
  </w:style>
  <w:style w:type="character" w:customStyle="1" w:styleId="Heading18">
    <w:name w:val="Heading #18_"/>
    <w:basedOn w:val="DefaultParagraphFont"/>
    <w:locked/>
    <w:rsid w:val="005F504F"/>
  </w:style>
  <w:style w:type="paragraph" w:customStyle="1" w:styleId="Heading180">
    <w:name w:val="Heading #18"/>
    <w:basedOn w:val="Normal"/>
    <w:qFormat/>
    <w:rsid w:val="005F504F"/>
    <w:pPr>
      <w:spacing w:after="0" w:line="240" w:lineRule="auto"/>
    </w:pPr>
  </w:style>
  <w:style w:type="character" w:customStyle="1" w:styleId="Picturecaption2">
    <w:name w:val="Picture caption (2)_"/>
    <w:basedOn w:val="DefaultParagraphFont"/>
    <w:locked/>
    <w:rsid w:val="005F504F"/>
  </w:style>
  <w:style w:type="paragraph" w:customStyle="1" w:styleId="Picturecaption20">
    <w:name w:val="Picture caption (2)"/>
    <w:basedOn w:val="Normal"/>
    <w:qFormat/>
    <w:rsid w:val="005F504F"/>
    <w:pPr>
      <w:spacing w:after="0" w:line="240" w:lineRule="auto"/>
    </w:pPr>
  </w:style>
  <w:style w:type="character" w:customStyle="1" w:styleId="Picturecaption">
    <w:name w:val="Picture caption_"/>
    <w:basedOn w:val="DefaultParagraphFont"/>
    <w:locked/>
    <w:rsid w:val="005F504F"/>
  </w:style>
  <w:style w:type="paragraph" w:customStyle="1" w:styleId="Picturecaption0">
    <w:name w:val="Picture caption"/>
    <w:basedOn w:val="Normal"/>
    <w:qFormat/>
    <w:rsid w:val="005F504F"/>
    <w:pPr>
      <w:spacing w:after="0" w:line="240" w:lineRule="auto"/>
    </w:pPr>
  </w:style>
  <w:style w:type="character" w:customStyle="1" w:styleId="Bodytext31">
    <w:name w:val="Body text (31)_"/>
    <w:basedOn w:val="DefaultParagraphFont"/>
    <w:locked/>
    <w:rsid w:val="005F504F"/>
  </w:style>
  <w:style w:type="paragraph" w:customStyle="1" w:styleId="Bodytext310">
    <w:name w:val="Body text (31)"/>
    <w:basedOn w:val="Normal"/>
    <w:qFormat/>
    <w:rsid w:val="005F504F"/>
    <w:pPr>
      <w:spacing w:after="0" w:line="240" w:lineRule="auto"/>
    </w:pPr>
  </w:style>
  <w:style w:type="character" w:customStyle="1" w:styleId="Heading22">
    <w:name w:val="Heading #22_"/>
    <w:basedOn w:val="DefaultParagraphFont"/>
    <w:locked/>
    <w:rsid w:val="005F504F"/>
  </w:style>
  <w:style w:type="paragraph" w:customStyle="1" w:styleId="Heading220">
    <w:name w:val="Heading #22"/>
    <w:basedOn w:val="Normal"/>
    <w:qFormat/>
    <w:rsid w:val="005F504F"/>
    <w:pPr>
      <w:spacing w:after="0" w:line="240" w:lineRule="auto"/>
    </w:pPr>
  </w:style>
  <w:style w:type="character" w:customStyle="1" w:styleId="Bodytext131">
    <w:name w:val="Body text (131)_"/>
    <w:basedOn w:val="DefaultParagraphFont"/>
    <w:locked/>
    <w:rsid w:val="005F504F"/>
  </w:style>
  <w:style w:type="paragraph" w:customStyle="1" w:styleId="Bodytext1310">
    <w:name w:val="Body text (131)"/>
    <w:basedOn w:val="Normal"/>
    <w:qFormat/>
    <w:rsid w:val="005F504F"/>
    <w:pPr>
      <w:spacing w:after="0" w:line="240" w:lineRule="auto"/>
    </w:pPr>
  </w:style>
  <w:style w:type="character" w:customStyle="1" w:styleId="Bodytext140">
    <w:name w:val="Body text (140)_"/>
    <w:basedOn w:val="DefaultParagraphFont"/>
    <w:locked/>
    <w:rsid w:val="005F504F"/>
  </w:style>
  <w:style w:type="paragraph" w:customStyle="1" w:styleId="Bodytext1400">
    <w:name w:val="Body text (140)"/>
    <w:basedOn w:val="Normal"/>
    <w:qFormat/>
    <w:rsid w:val="005F504F"/>
    <w:pPr>
      <w:spacing w:after="0" w:line="240" w:lineRule="auto"/>
    </w:pPr>
  </w:style>
  <w:style w:type="character" w:customStyle="1" w:styleId="Bodytext141">
    <w:name w:val="Body text (141)_"/>
    <w:basedOn w:val="DefaultParagraphFont"/>
    <w:locked/>
    <w:rsid w:val="005F504F"/>
  </w:style>
  <w:style w:type="paragraph" w:customStyle="1" w:styleId="Bodytext1410">
    <w:name w:val="Body text (141)"/>
    <w:basedOn w:val="Normal"/>
    <w:qFormat/>
    <w:rsid w:val="005F504F"/>
    <w:pPr>
      <w:spacing w:after="0" w:line="240" w:lineRule="auto"/>
    </w:pPr>
  </w:style>
  <w:style w:type="character" w:customStyle="1" w:styleId="Tableofcontents20">
    <w:name w:val="Table of contents (20)_"/>
    <w:basedOn w:val="DefaultParagraphFont"/>
    <w:locked/>
    <w:rsid w:val="005F504F"/>
  </w:style>
  <w:style w:type="paragraph" w:customStyle="1" w:styleId="Tableofcontents200">
    <w:name w:val="Table of contents (20)"/>
    <w:basedOn w:val="Normal"/>
    <w:qFormat/>
    <w:rsid w:val="005F504F"/>
    <w:pPr>
      <w:spacing w:after="0" w:line="240" w:lineRule="auto"/>
    </w:pPr>
  </w:style>
  <w:style w:type="character" w:customStyle="1" w:styleId="Tableofcontents21">
    <w:name w:val="Table of contents (21)_"/>
    <w:basedOn w:val="DefaultParagraphFont"/>
    <w:locked/>
    <w:rsid w:val="005F504F"/>
  </w:style>
  <w:style w:type="paragraph" w:customStyle="1" w:styleId="Tableofcontents210">
    <w:name w:val="Table of contents (21)"/>
    <w:basedOn w:val="Normal"/>
    <w:qFormat/>
    <w:rsid w:val="005F504F"/>
    <w:pPr>
      <w:spacing w:after="0" w:line="240" w:lineRule="auto"/>
    </w:pPr>
  </w:style>
  <w:style w:type="character" w:customStyle="1" w:styleId="Tableofcontents22">
    <w:name w:val="Table of contents (22)_"/>
    <w:basedOn w:val="DefaultParagraphFont"/>
    <w:locked/>
    <w:rsid w:val="005F504F"/>
  </w:style>
  <w:style w:type="paragraph" w:customStyle="1" w:styleId="Tableofcontents220">
    <w:name w:val="Table of contents (22)"/>
    <w:basedOn w:val="Normal"/>
    <w:qFormat/>
    <w:rsid w:val="005F504F"/>
    <w:pPr>
      <w:spacing w:after="0" w:line="240" w:lineRule="auto"/>
    </w:pPr>
  </w:style>
  <w:style w:type="character" w:customStyle="1" w:styleId="Bodytext142">
    <w:name w:val="Body text (142)_"/>
    <w:basedOn w:val="DefaultParagraphFont"/>
    <w:locked/>
    <w:rsid w:val="005F504F"/>
  </w:style>
  <w:style w:type="paragraph" w:customStyle="1" w:styleId="Bodytext1420">
    <w:name w:val="Body text (142)"/>
    <w:basedOn w:val="Normal"/>
    <w:qFormat/>
    <w:rsid w:val="005F504F"/>
    <w:pPr>
      <w:spacing w:after="0" w:line="240" w:lineRule="auto"/>
    </w:pPr>
  </w:style>
  <w:style w:type="character" w:customStyle="1" w:styleId="Bodytext143">
    <w:name w:val="Body text (143)_"/>
    <w:basedOn w:val="DefaultParagraphFont"/>
    <w:locked/>
    <w:rsid w:val="005F504F"/>
  </w:style>
  <w:style w:type="paragraph" w:customStyle="1" w:styleId="Bodytext1430">
    <w:name w:val="Body text (143)"/>
    <w:basedOn w:val="Normal"/>
    <w:qFormat/>
    <w:rsid w:val="005F504F"/>
    <w:pPr>
      <w:spacing w:after="0" w:line="240" w:lineRule="auto"/>
    </w:pPr>
  </w:style>
  <w:style w:type="character" w:customStyle="1" w:styleId="Bodytext144Exact">
    <w:name w:val="Body text (144) Exact"/>
    <w:basedOn w:val="DefaultParagraphFont"/>
    <w:locked/>
    <w:rsid w:val="005F504F"/>
  </w:style>
  <w:style w:type="paragraph" w:customStyle="1" w:styleId="Bodytext144">
    <w:name w:val="Body text (144)"/>
    <w:basedOn w:val="Normal"/>
    <w:qFormat/>
    <w:rsid w:val="005F504F"/>
    <w:pPr>
      <w:spacing w:after="0" w:line="240" w:lineRule="auto"/>
    </w:pPr>
  </w:style>
  <w:style w:type="character" w:customStyle="1" w:styleId="Bodytext145Exact">
    <w:name w:val="Body text (145) Exact"/>
    <w:basedOn w:val="DefaultParagraphFont"/>
    <w:locked/>
    <w:rsid w:val="005F504F"/>
  </w:style>
  <w:style w:type="paragraph" w:customStyle="1" w:styleId="Bodytext145">
    <w:name w:val="Body text (145)"/>
    <w:basedOn w:val="Normal"/>
    <w:qFormat/>
    <w:rsid w:val="005F504F"/>
    <w:pPr>
      <w:spacing w:after="0" w:line="240" w:lineRule="auto"/>
    </w:pPr>
  </w:style>
  <w:style w:type="character" w:customStyle="1" w:styleId="Bodytext146">
    <w:name w:val="Body text (146)_"/>
    <w:basedOn w:val="DefaultParagraphFont"/>
    <w:locked/>
    <w:rsid w:val="005F504F"/>
  </w:style>
  <w:style w:type="paragraph" w:customStyle="1" w:styleId="Bodytext1460">
    <w:name w:val="Body text (146)"/>
    <w:basedOn w:val="Normal"/>
    <w:qFormat/>
    <w:rsid w:val="005F504F"/>
    <w:pPr>
      <w:spacing w:after="0" w:line="240" w:lineRule="auto"/>
    </w:pPr>
  </w:style>
  <w:style w:type="character" w:customStyle="1" w:styleId="Heading230">
    <w:name w:val="Heading #23_"/>
    <w:basedOn w:val="DefaultParagraphFont"/>
    <w:locked/>
    <w:rsid w:val="005F504F"/>
  </w:style>
  <w:style w:type="paragraph" w:customStyle="1" w:styleId="Heading231">
    <w:name w:val="Heading #23"/>
    <w:basedOn w:val="Normal"/>
    <w:qFormat/>
    <w:rsid w:val="005F504F"/>
    <w:pPr>
      <w:spacing w:after="0" w:line="240" w:lineRule="auto"/>
    </w:pPr>
  </w:style>
  <w:style w:type="character" w:customStyle="1" w:styleId="Picturecaption36">
    <w:name w:val="Picture caption (36)_"/>
    <w:basedOn w:val="DefaultParagraphFont"/>
    <w:locked/>
    <w:rsid w:val="005F504F"/>
  </w:style>
  <w:style w:type="paragraph" w:customStyle="1" w:styleId="Picturecaption360">
    <w:name w:val="Picture caption (36)"/>
    <w:basedOn w:val="Normal"/>
    <w:qFormat/>
    <w:rsid w:val="005F504F"/>
    <w:pPr>
      <w:spacing w:after="0" w:line="240" w:lineRule="auto"/>
    </w:pPr>
  </w:style>
  <w:style w:type="character" w:customStyle="1" w:styleId="Picturecaption42">
    <w:name w:val="Picture caption (42)_"/>
    <w:basedOn w:val="DefaultParagraphFont"/>
    <w:locked/>
    <w:rsid w:val="005F504F"/>
  </w:style>
  <w:style w:type="paragraph" w:customStyle="1" w:styleId="Picturecaption420">
    <w:name w:val="Picture caption (42)"/>
    <w:basedOn w:val="Normal"/>
    <w:qFormat/>
    <w:rsid w:val="005F504F"/>
    <w:pPr>
      <w:spacing w:after="0" w:line="240" w:lineRule="auto"/>
    </w:pPr>
  </w:style>
  <w:style w:type="character" w:customStyle="1" w:styleId="Bodytext154">
    <w:name w:val="Body text (154)_"/>
    <w:basedOn w:val="DefaultParagraphFont"/>
    <w:locked/>
    <w:rsid w:val="005F504F"/>
  </w:style>
  <w:style w:type="paragraph" w:customStyle="1" w:styleId="Bodytext1540">
    <w:name w:val="Body text (154)"/>
    <w:basedOn w:val="Normal"/>
    <w:qFormat/>
    <w:rsid w:val="005F504F"/>
    <w:pPr>
      <w:spacing w:after="0" w:line="240" w:lineRule="auto"/>
    </w:pPr>
  </w:style>
  <w:style w:type="character" w:customStyle="1" w:styleId="Bodytext155">
    <w:name w:val="Body text (155)_"/>
    <w:basedOn w:val="DefaultParagraphFont"/>
    <w:locked/>
    <w:rsid w:val="005F504F"/>
  </w:style>
  <w:style w:type="paragraph" w:customStyle="1" w:styleId="Bodytext1550">
    <w:name w:val="Body text (155)"/>
    <w:basedOn w:val="Normal"/>
    <w:qFormat/>
    <w:rsid w:val="005F504F"/>
    <w:pPr>
      <w:spacing w:after="0" w:line="240" w:lineRule="auto"/>
    </w:pPr>
  </w:style>
  <w:style w:type="character" w:customStyle="1" w:styleId="Bodytext156">
    <w:name w:val="Body text (156)_"/>
    <w:basedOn w:val="DefaultParagraphFont"/>
    <w:locked/>
    <w:rsid w:val="005F504F"/>
  </w:style>
  <w:style w:type="paragraph" w:customStyle="1" w:styleId="Bodytext1560">
    <w:name w:val="Body text (156)"/>
    <w:basedOn w:val="Normal"/>
    <w:qFormat/>
    <w:rsid w:val="005F504F"/>
    <w:pPr>
      <w:spacing w:after="0" w:line="240" w:lineRule="auto"/>
    </w:pPr>
  </w:style>
  <w:style w:type="character" w:customStyle="1" w:styleId="Bodytext60">
    <w:name w:val="Body text (60)_"/>
    <w:basedOn w:val="DefaultParagraphFont"/>
    <w:locked/>
    <w:rsid w:val="005F504F"/>
  </w:style>
  <w:style w:type="paragraph" w:customStyle="1" w:styleId="Bodytext600">
    <w:name w:val="Body text (60)"/>
    <w:basedOn w:val="Normal"/>
    <w:qFormat/>
    <w:rsid w:val="005F504F"/>
    <w:pPr>
      <w:spacing w:after="0" w:line="240" w:lineRule="auto"/>
    </w:pPr>
  </w:style>
  <w:style w:type="character" w:customStyle="1" w:styleId="Bodytext158">
    <w:name w:val="Body text (158)_"/>
    <w:basedOn w:val="DefaultParagraphFont"/>
    <w:locked/>
    <w:rsid w:val="005F504F"/>
  </w:style>
  <w:style w:type="paragraph" w:customStyle="1" w:styleId="Bodytext1580">
    <w:name w:val="Body text (158)"/>
    <w:basedOn w:val="Normal"/>
    <w:qFormat/>
    <w:rsid w:val="005F504F"/>
    <w:pPr>
      <w:spacing w:after="0" w:line="240" w:lineRule="auto"/>
    </w:pPr>
  </w:style>
  <w:style w:type="character" w:customStyle="1" w:styleId="Bodytext159">
    <w:name w:val="Body text (159)_"/>
    <w:basedOn w:val="DefaultParagraphFont"/>
    <w:locked/>
    <w:rsid w:val="005F504F"/>
  </w:style>
  <w:style w:type="paragraph" w:customStyle="1" w:styleId="Bodytext1590">
    <w:name w:val="Body text (159)"/>
    <w:basedOn w:val="Normal"/>
    <w:qFormat/>
    <w:rsid w:val="005F504F"/>
    <w:pPr>
      <w:spacing w:after="0" w:line="240" w:lineRule="auto"/>
    </w:pPr>
  </w:style>
  <w:style w:type="character" w:customStyle="1" w:styleId="Bodytext160">
    <w:name w:val="Body text (160)_"/>
    <w:basedOn w:val="DefaultParagraphFont"/>
    <w:locked/>
    <w:rsid w:val="005F504F"/>
  </w:style>
  <w:style w:type="paragraph" w:customStyle="1" w:styleId="Bodytext1600">
    <w:name w:val="Body text (160)"/>
    <w:basedOn w:val="Normal"/>
    <w:qFormat/>
    <w:rsid w:val="005F504F"/>
    <w:pPr>
      <w:spacing w:after="0" w:line="240" w:lineRule="auto"/>
    </w:pPr>
  </w:style>
  <w:style w:type="character" w:customStyle="1" w:styleId="Picturecaption4">
    <w:name w:val="Picture caption (4)_"/>
    <w:basedOn w:val="DefaultParagraphFont"/>
    <w:locked/>
    <w:rsid w:val="005F504F"/>
  </w:style>
  <w:style w:type="paragraph" w:customStyle="1" w:styleId="Picturecaption40">
    <w:name w:val="Picture caption (4)"/>
    <w:basedOn w:val="Normal"/>
    <w:qFormat/>
    <w:rsid w:val="005F504F"/>
    <w:pPr>
      <w:spacing w:after="0" w:line="240" w:lineRule="auto"/>
    </w:pPr>
  </w:style>
  <w:style w:type="character" w:customStyle="1" w:styleId="Heading10">
    <w:name w:val="Heading #10_"/>
    <w:basedOn w:val="DefaultParagraphFont"/>
    <w:locked/>
    <w:rsid w:val="005F504F"/>
  </w:style>
  <w:style w:type="paragraph" w:customStyle="1" w:styleId="Heading100">
    <w:name w:val="Heading #10"/>
    <w:basedOn w:val="Normal"/>
    <w:qFormat/>
    <w:rsid w:val="005F504F"/>
    <w:pPr>
      <w:spacing w:after="0" w:line="240" w:lineRule="auto"/>
    </w:pPr>
  </w:style>
  <w:style w:type="character" w:customStyle="1" w:styleId="Picturecaption3">
    <w:name w:val="Picture caption (3)_"/>
    <w:basedOn w:val="DefaultParagraphFont"/>
    <w:locked/>
    <w:rsid w:val="005F504F"/>
  </w:style>
  <w:style w:type="paragraph" w:customStyle="1" w:styleId="Picturecaption30">
    <w:name w:val="Picture caption (3)"/>
    <w:basedOn w:val="Normal"/>
    <w:qFormat/>
    <w:rsid w:val="005F504F"/>
    <w:pPr>
      <w:spacing w:after="0" w:line="240" w:lineRule="auto"/>
    </w:pPr>
  </w:style>
  <w:style w:type="character" w:customStyle="1" w:styleId="Heading13">
    <w:name w:val="Heading #13_"/>
    <w:basedOn w:val="DefaultParagraphFont"/>
    <w:locked/>
    <w:rsid w:val="005F504F"/>
  </w:style>
  <w:style w:type="paragraph" w:customStyle="1" w:styleId="Heading130">
    <w:name w:val="Heading #13"/>
    <w:basedOn w:val="Normal"/>
    <w:qFormat/>
    <w:rsid w:val="005F504F"/>
    <w:pPr>
      <w:spacing w:after="0" w:line="240" w:lineRule="auto"/>
    </w:pPr>
  </w:style>
  <w:style w:type="character" w:customStyle="1" w:styleId="Heading92">
    <w:name w:val="Heading #9 (2)_"/>
    <w:basedOn w:val="DefaultParagraphFont"/>
    <w:locked/>
    <w:rsid w:val="005F504F"/>
  </w:style>
  <w:style w:type="paragraph" w:customStyle="1" w:styleId="Heading920">
    <w:name w:val="Heading #9 (2)"/>
    <w:basedOn w:val="Normal"/>
    <w:qFormat/>
    <w:rsid w:val="005F504F"/>
    <w:pPr>
      <w:spacing w:after="0" w:line="240" w:lineRule="auto"/>
    </w:pPr>
  </w:style>
  <w:style w:type="character" w:customStyle="1" w:styleId="Heading15">
    <w:name w:val="Heading #15_"/>
    <w:basedOn w:val="DefaultParagraphFont"/>
    <w:locked/>
    <w:rsid w:val="005F504F"/>
  </w:style>
  <w:style w:type="paragraph" w:customStyle="1" w:styleId="Heading150">
    <w:name w:val="Heading #15"/>
    <w:basedOn w:val="Normal"/>
    <w:qFormat/>
    <w:rsid w:val="005F504F"/>
    <w:pPr>
      <w:spacing w:after="0" w:line="240" w:lineRule="auto"/>
    </w:pPr>
  </w:style>
  <w:style w:type="character" w:customStyle="1" w:styleId="Bodytext38">
    <w:name w:val="Body text (38)_"/>
    <w:basedOn w:val="DefaultParagraphFont"/>
    <w:locked/>
    <w:rsid w:val="005F504F"/>
  </w:style>
  <w:style w:type="paragraph" w:customStyle="1" w:styleId="Bodytext380">
    <w:name w:val="Body text (38)"/>
    <w:basedOn w:val="Normal"/>
    <w:qFormat/>
    <w:rsid w:val="005F504F"/>
    <w:pPr>
      <w:spacing w:after="0" w:line="240" w:lineRule="auto"/>
    </w:pPr>
  </w:style>
  <w:style w:type="character" w:customStyle="1" w:styleId="Heading17">
    <w:name w:val="Heading #17_"/>
    <w:basedOn w:val="DefaultParagraphFont"/>
    <w:locked/>
    <w:rsid w:val="005F504F"/>
  </w:style>
  <w:style w:type="paragraph" w:customStyle="1" w:styleId="Heading170">
    <w:name w:val="Heading #17"/>
    <w:basedOn w:val="Normal"/>
    <w:qFormat/>
    <w:rsid w:val="005F504F"/>
    <w:pPr>
      <w:spacing w:after="0" w:line="240" w:lineRule="auto"/>
    </w:pPr>
  </w:style>
  <w:style w:type="character" w:customStyle="1" w:styleId="Bodytext97Exact">
    <w:name w:val="Body text (97) Exact"/>
    <w:basedOn w:val="DefaultParagraphFont"/>
    <w:locked/>
    <w:rsid w:val="005F504F"/>
  </w:style>
  <w:style w:type="paragraph" w:customStyle="1" w:styleId="Bodytext97">
    <w:name w:val="Body text (97)"/>
    <w:basedOn w:val="Normal"/>
    <w:qFormat/>
    <w:rsid w:val="005F504F"/>
    <w:pPr>
      <w:spacing w:after="0" w:line="240" w:lineRule="auto"/>
    </w:pPr>
  </w:style>
  <w:style w:type="character" w:customStyle="1" w:styleId="Bodytext42">
    <w:name w:val="Body text (42)_"/>
    <w:basedOn w:val="DefaultParagraphFont"/>
    <w:locked/>
    <w:rsid w:val="005F504F"/>
  </w:style>
  <w:style w:type="paragraph" w:customStyle="1" w:styleId="Bodytext420">
    <w:name w:val="Body text (42)"/>
    <w:basedOn w:val="Normal"/>
    <w:qFormat/>
    <w:rsid w:val="005F504F"/>
    <w:pPr>
      <w:spacing w:after="0" w:line="240" w:lineRule="auto"/>
    </w:pPr>
  </w:style>
  <w:style w:type="character" w:customStyle="1" w:styleId="Picturecaption9">
    <w:name w:val="Picture caption (9)_"/>
    <w:basedOn w:val="DefaultParagraphFont"/>
    <w:locked/>
    <w:rsid w:val="005F504F"/>
  </w:style>
  <w:style w:type="paragraph" w:customStyle="1" w:styleId="Picturecaption90">
    <w:name w:val="Picture caption (9)"/>
    <w:basedOn w:val="Normal"/>
    <w:qFormat/>
    <w:rsid w:val="005F504F"/>
    <w:pPr>
      <w:spacing w:after="0" w:line="240" w:lineRule="auto"/>
    </w:pPr>
  </w:style>
  <w:style w:type="character" w:customStyle="1" w:styleId="Bodytext96Exact">
    <w:name w:val="Body text (96) Exact"/>
    <w:basedOn w:val="DefaultParagraphFont"/>
    <w:locked/>
    <w:rsid w:val="005F504F"/>
  </w:style>
  <w:style w:type="paragraph" w:customStyle="1" w:styleId="Bodytext96">
    <w:name w:val="Body text (96)"/>
    <w:basedOn w:val="Normal"/>
    <w:qFormat/>
    <w:rsid w:val="005F504F"/>
    <w:pPr>
      <w:spacing w:after="0" w:line="240" w:lineRule="auto"/>
    </w:pPr>
  </w:style>
  <w:style w:type="character" w:customStyle="1" w:styleId="Heading142">
    <w:name w:val="Heading #14 (2)_"/>
    <w:basedOn w:val="DefaultParagraphFont"/>
    <w:locked/>
    <w:rsid w:val="005F504F"/>
  </w:style>
  <w:style w:type="paragraph" w:customStyle="1" w:styleId="Heading1420">
    <w:name w:val="Heading #14 (2)"/>
    <w:basedOn w:val="Normal"/>
    <w:qFormat/>
    <w:rsid w:val="005F504F"/>
    <w:pPr>
      <w:spacing w:after="0" w:line="240" w:lineRule="auto"/>
    </w:pPr>
  </w:style>
  <w:style w:type="character" w:customStyle="1" w:styleId="Picturecaption31">
    <w:name w:val="Picture caption (31)_"/>
    <w:basedOn w:val="DefaultParagraphFont"/>
    <w:locked/>
    <w:rsid w:val="005F504F"/>
  </w:style>
  <w:style w:type="paragraph" w:customStyle="1" w:styleId="Picturecaption310">
    <w:name w:val="Picture caption (31)"/>
    <w:basedOn w:val="Normal"/>
    <w:qFormat/>
    <w:rsid w:val="005F504F"/>
    <w:pPr>
      <w:spacing w:after="0" w:line="240" w:lineRule="auto"/>
    </w:pPr>
  </w:style>
  <w:style w:type="character" w:customStyle="1" w:styleId="Picturecaption27">
    <w:name w:val="Picture caption (27)_"/>
    <w:basedOn w:val="DefaultParagraphFont"/>
    <w:locked/>
    <w:rsid w:val="005F504F"/>
  </w:style>
  <w:style w:type="paragraph" w:customStyle="1" w:styleId="Picturecaption270">
    <w:name w:val="Picture caption (27)"/>
    <w:basedOn w:val="Normal"/>
    <w:qFormat/>
    <w:rsid w:val="005F504F"/>
    <w:pPr>
      <w:spacing w:after="0" w:line="240" w:lineRule="auto"/>
    </w:pPr>
  </w:style>
  <w:style w:type="character" w:customStyle="1" w:styleId="Bodytext43Exact">
    <w:name w:val="Body text (43) Exact"/>
    <w:basedOn w:val="DefaultParagraphFont"/>
    <w:locked/>
    <w:rsid w:val="005F504F"/>
  </w:style>
  <w:style w:type="paragraph" w:customStyle="1" w:styleId="Bodytext43">
    <w:name w:val="Body text (43)"/>
    <w:basedOn w:val="Normal"/>
    <w:qFormat/>
    <w:rsid w:val="005F504F"/>
    <w:pPr>
      <w:spacing w:after="0" w:line="240" w:lineRule="auto"/>
    </w:pPr>
  </w:style>
  <w:style w:type="character" w:customStyle="1" w:styleId="Bodytext109">
    <w:name w:val="Body text (109)_"/>
    <w:basedOn w:val="DefaultParagraphFont"/>
    <w:locked/>
    <w:rsid w:val="005F504F"/>
  </w:style>
  <w:style w:type="paragraph" w:customStyle="1" w:styleId="Bodytext1090">
    <w:name w:val="Body text (109)"/>
    <w:basedOn w:val="Normal"/>
    <w:qFormat/>
    <w:rsid w:val="005F504F"/>
    <w:pPr>
      <w:spacing w:after="0" w:line="240" w:lineRule="auto"/>
    </w:pPr>
  </w:style>
  <w:style w:type="character" w:customStyle="1" w:styleId="Bodytext110">
    <w:name w:val="Body text (110)_"/>
    <w:basedOn w:val="DefaultParagraphFont"/>
    <w:locked/>
    <w:rsid w:val="005F504F"/>
  </w:style>
  <w:style w:type="paragraph" w:customStyle="1" w:styleId="Bodytext1100">
    <w:name w:val="Body text (110)"/>
    <w:basedOn w:val="Normal"/>
    <w:qFormat/>
    <w:rsid w:val="005F504F"/>
    <w:pPr>
      <w:spacing w:after="0" w:line="240" w:lineRule="auto"/>
    </w:pPr>
  </w:style>
  <w:style w:type="character" w:customStyle="1" w:styleId="Bodytext111">
    <w:name w:val="Body text (111)_"/>
    <w:basedOn w:val="DefaultParagraphFont"/>
    <w:locked/>
    <w:rsid w:val="005F504F"/>
  </w:style>
  <w:style w:type="paragraph" w:customStyle="1" w:styleId="Bodytext1110">
    <w:name w:val="Body text (111)"/>
    <w:basedOn w:val="Normal"/>
    <w:qFormat/>
    <w:rsid w:val="005F504F"/>
    <w:pPr>
      <w:spacing w:after="0" w:line="240" w:lineRule="auto"/>
    </w:pPr>
  </w:style>
  <w:style w:type="character" w:customStyle="1" w:styleId="Tablecaption7">
    <w:name w:val="Table caption (7)_"/>
    <w:basedOn w:val="DefaultParagraphFont"/>
    <w:locked/>
    <w:rsid w:val="005F504F"/>
  </w:style>
  <w:style w:type="paragraph" w:customStyle="1" w:styleId="Tablecaption70">
    <w:name w:val="Table caption (7)"/>
    <w:basedOn w:val="Normal"/>
    <w:qFormat/>
    <w:rsid w:val="005F504F"/>
    <w:pPr>
      <w:spacing w:after="0" w:line="240" w:lineRule="auto"/>
    </w:pPr>
  </w:style>
  <w:style w:type="character" w:customStyle="1" w:styleId="Bodytext112">
    <w:name w:val="Body text (112)_"/>
    <w:basedOn w:val="DefaultParagraphFont"/>
    <w:locked/>
    <w:rsid w:val="005F504F"/>
  </w:style>
  <w:style w:type="paragraph" w:customStyle="1" w:styleId="Bodytext1120">
    <w:name w:val="Body text (112)"/>
    <w:basedOn w:val="Normal"/>
    <w:qFormat/>
    <w:rsid w:val="005F504F"/>
    <w:pPr>
      <w:spacing w:after="0" w:line="240" w:lineRule="auto"/>
    </w:pPr>
  </w:style>
  <w:style w:type="character" w:customStyle="1" w:styleId="Bodytext113">
    <w:name w:val="Body text (113)_"/>
    <w:basedOn w:val="DefaultParagraphFont"/>
    <w:locked/>
    <w:rsid w:val="005F504F"/>
  </w:style>
  <w:style w:type="paragraph" w:customStyle="1" w:styleId="Bodytext1130">
    <w:name w:val="Body text (113)"/>
    <w:basedOn w:val="Normal"/>
    <w:qFormat/>
    <w:rsid w:val="005F504F"/>
    <w:pPr>
      <w:spacing w:after="0" w:line="240" w:lineRule="auto"/>
    </w:pPr>
  </w:style>
  <w:style w:type="character" w:customStyle="1" w:styleId="Tableofcontents10">
    <w:name w:val="Table of contents (10)_"/>
    <w:basedOn w:val="DefaultParagraphFont"/>
    <w:locked/>
    <w:rsid w:val="005F504F"/>
  </w:style>
  <w:style w:type="paragraph" w:customStyle="1" w:styleId="Tableofcontents100">
    <w:name w:val="Table of contents (10)"/>
    <w:basedOn w:val="Normal"/>
    <w:qFormat/>
    <w:rsid w:val="005F504F"/>
    <w:pPr>
      <w:spacing w:after="0" w:line="240" w:lineRule="auto"/>
    </w:pPr>
  </w:style>
  <w:style w:type="character" w:customStyle="1" w:styleId="Tableofcontents12">
    <w:name w:val="Table of contents (12)_"/>
    <w:basedOn w:val="DefaultParagraphFont"/>
    <w:locked/>
    <w:rsid w:val="005F504F"/>
  </w:style>
  <w:style w:type="paragraph" w:customStyle="1" w:styleId="Tableofcontents120">
    <w:name w:val="Table of contents (12)"/>
    <w:basedOn w:val="Normal"/>
    <w:qFormat/>
    <w:rsid w:val="005F504F"/>
    <w:pPr>
      <w:spacing w:after="0" w:line="240" w:lineRule="auto"/>
    </w:pPr>
  </w:style>
  <w:style w:type="character" w:customStyle="1" w:styleId="Tableofcontents14">
    <w:name w:val="Table of contents (14)_"/>
    <w:basedOn w:val="DefaultParagraphFont"/>
    <w:locked/>
    <w:rsid w:val="005F504F"/>
  </w:style>
  <w:style w:type="paragraph" w:customStyle="1" w:styleId="Tableofcontents140">
    <w:name w:val="Table of contents (14)"/>
    <w:basedOn w:val="Normal"/>
    <w:qFormat/>
    <w:rsid w:val="005F504F"/>
    <w:pPr>
      <w:spacing w:after="0" w:line="240" w:lineRule="auto"/>
    </w:pPr>
  </w:style>
  <w:style w:type="character" w:customStyle="1" w:styleId="Heading162">
    <w:name w:val="Heading #16 (2)_"/>
    <w:basedOn w:val="DefaultParagraphFont"/>
    <w:locked/>
    <w:rsid w:val="005F504F"/>
  </w:style>
  <w:style w:type="paragraph" w:customStyle="1" w:styleId="Heading1620">
    <w:name w:val="Heading #16 (2)"/>
    <w:basedOn w:val="Normal"/>
    <w:qFormat/>
    <w:rsid w:val="005F504F"/>
    <w:pPr>
      <w:spacing w:after="0" w:line="240" w:lineRule="auto"/>
    </w:pPr>
  </w:style>
  <w:style w:type="paragraph" w:customStyle="1" w:styleId="txgreen">
    <w:name w:val="txgreen"/>
    <w:basedOn w:val="Normal"/>
    <w:uiPriority w:val="99"/>
    <w:qFormat/>
    <w:rsid w:val="005F504F"/>
    <w:pPr>
      <w:spacing w:after="0" w:line="240" w:lineRule="auto"/>
    </w:pPr>
  </w:style>
  <w:style w:type="paragraph" w:customStyle="1" w:styleId="rtecenter">
    <w:name w:val="rtecenter"/>
    <w:basedOn w:val="Normal"/>
    <w:uiPriority w:val="99"/>
    <w:qFormat/>
    <w:rsid w:val="005F504F"/>
    <w:pPr>
      <w:spacing w:after="0" w:line="240" w:lineRule="auto"/>
    </w:pPr>
  </w:style>
  <w:style w:type="character" w:customStyle="1" w:styleId="StyleLatinGaramond9ptUnderline">
    <w:name w:val="Style (Latin) Garamond 9 pt Underline"/>
    <w:rsid w:val="005F504F"/>
  </w:style>
  <w:style w:type="character" w:customStyle="1" w:styleId="ellipsistext">
    <w:name w:val="ellipsis_text"/>
    <w:basedOn w:val="DefaultParagraphFont"/>
    <w:rsid w:val="005F504F"/>
  </w:style>
  <w:style w:type="character" w:customStyle="1" w:styleId="cite00">
    <w:name w:val="cite0"/>
    <w:rsid w:val="005F504F"/>
  </w:style>
  <w:style w:type="character" w:customStyle="1" w:styleId="nukeled">
    <w:name w:val="nukeled"/>
    <w:rsid w:val="005F504F"/>
  </w:style>
  <w:style w:type="character" w:customStyle="1" w:styleId="contextlyrelated">
    <w:name w:val="contextly_related"/>
    <w:rsid w:val="005F504F"/>
  </w:style>
  <w:style w:type="character" w:customStyle="1" w:styleId="adtext0">
    <w:name w:val="ad_text"/>
    <w:rsid w:val="005F504F"/>
  </w:style>
  <w:style w:type="character" w:customStyle="1" w:styleId="linkrow">
    <w:name w:val="link_row"/>
    <w:rsid w:val="005F504F"/>
  </w:style>
  <w:style w:type="character" w:customStyle="1" w:styleId="revision-date">
    <w:name w:val="revision-date"/>
    <w:rsid w:val="005F504F"/>
  </w:style>
  <w:style w:type="character" w:customStyle="1" w:styleId="facebook-share">
    <w:name w:val="facebook-share"/>
    <w:rsid w:val="005F504F"/>
  </w:style>
  <w:style w:type="character" w:customStyle="1" w:styleId="facebook-share-label">
    <w:name w:val="facebook-share-label"/>
    <w:rsid w:val="005F504F"/>
  </w:style>
  <w:style w:type="character" w:customStyle="1" w:styleId="ata11y">
    <w:name w:val="at_a11y"/>
    <w:rsid w:val="005F504F"/>
  </w:style>
  <w:style w:type="character" w:customStyle="1" w:styleId="tpk">
    <w:name w:val="tpk"/>
    <w:rsid w:val="005F504F"/>
  </w:style>
  <w:style w:type="character" w:customStyle="1" w:styleId="A24">
    <w:name w:val="A24"/>
    <w:uiPriority w:val="99"/>
    <w:rsid w:val="005F504F"/>
  </w:style>
  <w:style w:type="character" w:customStyle="1" w:styleId="A25">
    <w:name w:val="A25"/>
    <w:uiPriority w:val="99"/>
    <w:rsid w:val="005F504F"/>
  </w:style>
  <w:style w:type="character" w:customStyle="1" w:styleId="Headerorfooter">
    <w:name w:val="Header or footer_"/>
    <w:basedOn w:val="DefaultParagraphFont"/>
    <w:rsid w:val="005F504F"/>
  </w:style>
  <w:style w:type="character" w:customStyle="1" w:styleId="Headerorfooter0">
    <w:name w:val="Header or footer"/>
    <w:basedOn w:val="Bodytext100"/>
    <w:rsid w:val="005F504F"/>
    <w:rPr>
      <w:shd w:val="clear" w:color="auto" w:fill="FFFFFF"/>
    </w:rPr>
  </w:style>
  <w:style w:type="character" w:customStyle="1" w:styleId="Bodytext32">
    <w:name w:val="Body text (3)_"/>
    <w:basedOn w:val="DefaultParagraphFont"/>
    <w:rsid w:val="005F504F"/>
  </w:style>
  <w:style w:type="character" w:customStyle="1" w:styleId="Bodytext31Exact">
    <w:name w:val="Body text (31) Exact"/>
    <w:basedOn w:val="DefaultParagraphFont"/>
    <w:rsid w:val="005F504F"/>
  </w:style>
  <w:style w:type="character" w:customStyle="1" w:styleId="Bodytext100">
    <w:name w:val="Body text (10)_"/>
    <w:basedOn w:val="DefaultParagraphFont"/>
    <w:uiPriority w:val="99"/>
    <w:rsid w:val="005F504F"/>
    <w:rPr>
      <w:shd w:val="clear" w:color="auto" w:fill="FFFFFF"/>
    </w:rPr>
  </w:style>
  <w:style w:type="character" w:customStyle="1" w:styleId="Bodytext33">
    <w:name w:val="Body text (3)"/>
    <w:basedOn w:val="Bodytext3Spacing0ptExact"/>
    <w:rsid w:val="005F504F"/>
  </w:style>
  <w:style w:type="character" w:customStyle="1" w:styleId="Bodytext46">
    <w:name w:val="Body text (46)_"/>
    <w:basedOn w:val="DefaultParagraphFont"/>
    <w:rsid w:val="005F504F"/>
  </w:style>
  <w:style w:type="character" w:customStyle="1" w:styleId="Bodytext51">
    <w:name w:val="Body text (51)_"/>
    <w:basedOn w:val="DefaultParagraphFont"/>
    <w:rsid w:val="005F504F"/>
  </w:style>
  <w:style w:type="character" w:customStyle="1" w:styleId="Bodytext34">
    <w:name w:val="Body text (34)_"/>
    <w:basedOn w:val="DefaultParagraphFont"/>
    <w:rsid w:val="005F504F"/>
  </w:style>
  <w:style w:type="character" w:customStyle="1" w:styleId="Bodytext3Spacing0ptExact">
    <w:name w:val="Body text (3) + Spacing 0 pt Exact"/>
    <w:rsid w:val="005F504F"/>
  </w:style>
  <w:style w:type="character" w:customStyle="1" w:styleId="Bodytext82">
    <w:name w:val="Body text (82)_"/>
    <w:basedOn w:val="DefaultParagraphFont"/>
    <w:rsid w:val="005F504F"/>
  </w:style>
  <w:style w:type="character" w:customStyle="1" w:styleId="PicturecaptionSpacing0ptExact">
    <w:name w:val="Picture caption + Spacing 0 pt Exact"/>
    <w:basedOn w:val="DefaultParagraphFont"/>
    <w:rsid w:val="005F504F"/>
  </w:style>
  <w:style w:type="character" w:customStyle="1" w:styleId="Tableofcontents13">
    <w:name w:val="Table of contents (13)_"/>
    <w:basedOn w:val="DefaultParagraphFont"/>
    <w:rsid w:val="005F504F"/>
  </w:style>
  <w:style w:type="character" w:customStyle="1" w:styleId="Bodytext114">
    <w:name w:val="Body text (114)_"/>
    <w:basedOn w:val="DefaultParagraphFont"/>
    <w:rsid w:val="005F504F"/>
  </w:style>
  <w:style w:type="character" w:customStyle="1" w:styleId="Bodytext115">
    <w:name w:val="Body text (115)_"/>
    <w:basedOn w:val="DefaultParagraphFont"/>
    <w:rsid w:val="005F504F"/>
  </w:style>
  <w:style w:type="character" w:customStyle="1" w:styleId="Bodytext1150">
    <w:name w:val="Body text (115)"/>
    <w:basedOn w:val="Picturecaption2Spacing0ptExact"/>
    <w:rsid w:val="005F504F"/>
  </w:style>
  <w:style w:type="character" w:customStyle="1" w:styleId="Bodytext820">
    <w:name w:val="Body text (82)"/>
    <w:rsid w:val="005F504F"/>
  </w:style>
  <w:style w:type="character" w:customStyle="1" w:styleId="Bodytext101">
    <w:name w:val="Body text (10)"/>
    <w:basedOn w:val="PicturecaptionSpacing0ptExact"/>
    <w:rsid w:val="005F504F"/>
  </w:style>
  <w:style w:type="character" w:customStyle="1" w:styleId="Bodytext82Spacing0ptExact">
    <w:name w:val="Body text (82) + Spacing 0 pt Exact"/>
    <w:basedOn w:val="Bodytext820"/>
    <w:rsid w:val="005F504F"/>
  </w:style>
  <w:style w:type="character" w:customStyle="1" w:styleId="Bodytext131Exact">
    <w:name w:val="Body text (131) Exact"/>
    <w:basedOn w:val="DefaultParagraphFont"/>
    <w:rsid w:val="005F504F"/>
  </w:style>
  <w:style w:type="character" w:customStyle="1" w:styleId="Picturecaption2Spacing0ptExact">
    <w:name w:val="Picture caption (2) + Spacing 0 pt Exact"/>
    <w:basedOn w:val="DefaultParagraphFont"/>
    <w:rsid w:val="005F504F"/>
  </w:style>
  <w:style w:type="character" w:customStyle="1" w:styleId="Bodytext114Exact">
    <w:name w:val="Body text (114) Exact"/>
    <w:basedOn w:val="Bodytext131Exact"/>
    <w:rsid w:val="005F504F"/>
  </w:style>
  <w:style w:type="character" w:customStyle="1" w:styleId="Bodytext340">
    <w:name w:val="Body text (34)"/>
    <w:basedOn w:val="BodyText4"/>
    <w:rsid w:val="005F504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5F504F"/>
  </w:style>
  <w:style w:type="character" w:customStyle="1" w:styleId="Bodytext510">
    <w:name w:val="Body text (51)"/>
    <w:basedOn w:val="Bodytext115"/>
    <w:rsid w:val="005F504F"/>
  </w:style>
  <w:style w:type="character" w:customStyle="1" w:styleId="Bodytext1140">
    <w:name w:val="Body text (114)"/>
    <w:basedOn w:val="Bodytext131Exact"/>
    <w:rsid w:val="005F504F"/>
  </w:style>
  <w:style w:type="character" w:customStyle="1" w:styleId="Tableofcontents130">
    <w:name w:val="Table of contents (13)"/>
    <w:basedOn w:val="Bodytext82Spacing0ptExact"/>
    <w:rsid w:val="005F504F"/>
  </w:style>
  <w:style w:type="character" w:customStyle="1" w:styleId="Bodytext460">
    <w:name w:val="Body text (46)"/>
    <w:basedOn w:val="Bodytext114"/>
    <w:rsid w:val="005F504F"/>
  </w:style>
  <w:style w:type="character" w:customStyle="1" w:styleId="Bodytext46NotBold">
    <w:name w:val="Body text (46) + Not Bold"/>
    <w:basedOn w:val="Bodytext114"/>
    <w:rsid w:val="005F504F"/>
  </w:style>
  <w:style w:type="character" w:customStyle="1" w:styleId="Bodytext46SegoeUI">
    <w:name w:val="Body text (46) + Segoe UI"/>
    <w:basedOn w:val="Bodytext114"/>
    <w:rsid w:val="005F504F"/>
  </w:style>
  <w:style w:type="character" w:customStyle="1" w:styleId="Bodytext115Spacing0ptExact">
    <w:name w:val="Body text (115) + Spacing 0 pt Exact"/>
    <w:basedOn w:val="Picturecaption2Spacing0ptExact"/>
    <w:rsid w:val="005F504F"/>
  </w:style>
  <w:style w:type="character" w:customStyle="1" w:styleId="Picturecaption42SmallCaps">
    <w:name w:val="Picture caption (42) + Small Caps"/>
    <w:basedOn w:val="DefaultParagraphFont"/>
    <w:rsid w:val="005F504F"/>
  </w:style>
  <w:style w:type="character" w:customStyle="1" w:styleId="Bodytext155Exact">
    <w:name w:val="Body text (155) Exact"/>
    <w:basedOn w:val="DefaultParagraphFont"/>
    <w:rsid w:val="005F504F"/>
  </w:style>
  <w:style w:type="character" w:customStyle="1" w:styleId="Bodytext157">
    <w:name w:val="Body text (157)_"/>
    <w:basedOn w:val="DefaultParagraphFont"/>
    <w:rsid w:val="005F504F"/>
  </w:style>
  <w:style w:type="character" w:customStyle="1" w:styleId="Bodytext157Spacing0pt">
    <w:name w:val="Body text (157) + Spacing 0 pt"/>
    <w:basedOn w:val="Bodytext39"/>
    <w:rsid w:val="005F504F"/>
  </w:style>
  <w:style w:type="character" w:customStyle="1" w:styleId="Bodytext1570">
    <w:name w:val="Body text (157)"/>
    <w:basedOn w:val="Bodytext39"/>
    <w:rsid w:val="005F504F"/>
  </w:style>
  <w:style w:type="character" w:customStyle="1" w:styleId="Heading2213pt">
    <w:name w:val="Heading #22 + 13 pt"/>
    <w:basedOn w:val="DefaultParagraphFont"/>
    <w:rsid w:val="005F504F"/>
  </w:style>
  <w:style w:type="character" w:customStyle="1" w:styleId="Heading22125pt">
    <w:name w:val="Heading #22 + 12.5 pt"/>
    <w:basedOn w:val="DefaultParagraphFont"/>
    <w:rsid w:val="005F504F"/>
  </w:style>
  <w:style w:type="character" w:customStyle="1" w:styleId="Bodytext300">
    <w:name w:val="Body text (30)_"/>
    <w:basedOn w:val="DefaultParagraphFont"/>
    <w:rsid w:val="005F504F"/>
  </w:style>
  <w:style w:type="character" w:customStyle="1" w:styleId="Bodytext301">
    <w:name w:val="Body text (30)"/>
    <w:basedOn w:val="Bodytext3TimesNewRoman"/>
    <w:rsid w:val="005F504F"/>
  </w:style>
  <w:style w:type="character" w:customStyle="1" w:styleId="Bodytext39">
    <w:name w:val="Body text (39)_"/>
    <w:basedOn w:val="DefaultParagraphFont"/>
    <w:rsid w:val="005F504F"/>
  </w:style>
  <w:style w:type="character" w:customStyle="1" w:styleId="Bodytext390">
    <w:name w:val="Body text (39)"/>
    <w:basedOn w:val="BodytextExact"/>
    <w:rsid w:val="005F504F"/>
  </w:style>
  <w:style w:type="character" w:customStyle="1" w:styleId="Bodytext159Exact">
    <w:name w:val="Body text (159) Exact"/>
    <w:basedOn w:val="DefaultParagraphFont"/>
    <w:rsid w:val="005F504F"/>
  </w:style>
  <w:style w:type="character" w:customStyle="1" w:styleId="Bodytext60Spacing0pt">
    <w:name w:val="Body text (60) + Spacing 0 pt"/>
    <w:basedOn w:val="DefaultParagraphFont"/>
    <w:rsid w:val="005F504F"/>
  </w:style>
  <w:style w:type="character" w:customStyle="1" w:styleId="Bodytext3Spacing-1pt">
    <w:name w:val="Body text (3) + Spacing -1 pt"/>
    <w:basedOn w:val="Bodytext3Spacing0ptExact"/>
    <w:rsid w:val="005F504F"/>
  </w:style>
  <w:style w:type="character" w:customStyle="1" w:styleId="Bodytext3TimesNewRoman">
    <w:name w:val="Body text (3) + Times New Roman"/>
    <w:aliases w:val="11.5 pt"/>
    <w:basedOn w:val="Bodytext3Spacing0ptExact"/>
    <w:rsid w:val="005F504F"/>
  </w:style>
  <w:style w:type="character" w:customStyle="1" w:styleId="Bodytext2NotBold">
    <w:name w:val="Body text (2) + Not Bold"/>
    <w:basedOn w:val="Bodytext33"/>
    <w:rsid w:val="005F504F"/>
  </w:style>
  <w:style w:type="character" w:customStyle="1" w:styleId="BodytextExact">
    <w:name w:val="Body text Exact"/>
    <w:basedOn w:val="DefaultParagraphFont"/>
    <w:rsid w:val="005F504F"/>
  </w:style>
  <w:style w:type="character" w:customStyle="1" w:styleId="Heading13Italic">
    <w:name w:val="Heading #13 + Italic"/>
    <w:basedOn w:val="DefaultParagraphFont"/>
    <w:rsid w:val="005F504F"/>
  </w:style>
  <w:style w:type="character" w:customStyle="1" w:styleId="Heading92Spacing2pt">
    <w:name w:val="Heading #9 (2) + Spacing 2 pt"/>
    <w:basedOn w:val="DefaultParagraphFont"/>
    <w:rsid w:val="005F504F"/>
  </w:style>
  <w:style w:type="character" w:customStyle="1" w:styleId="Bodytext38Spacing0pt">
    <w:name w:val="Body text (38) + Spacing 0 pt"/>
    <w:basedOn w:val="DefaultParagraphFont"/>
    <w:rsid w:val="005F504F"/>
  </w:style>
  <w:style w:type="character" w:customStyle="1" w:styleId="Bodytext42Spacing-1pt">
    <w:name w:val="Body text (42) + Spacing -1 pt"/>
    <w:basedOn w:val="DefaultParagraphFont"/>
    <w:rsid w:val="005F504F"/>
  </w:style>
  <w:style w:type="character" w:customStyle="1" w:styleId="Bodytext35">
    <w:name w:val="Body text (35)_"/>
    <w:basedOn w:val="DefaultParagraphFont"/>
    <w:rsid w:val="005F504F"/>
  </w:style>
  <w:style w:type="character" w:customStyle="1" w:styleId="Picturecaption19">
    <w:name w:val="Picture caption (19)_"/>
    <w:basedOn w:val="DefaultParagraphFont"/>
    <w:rsid w:val="005F504F"/>
  </w:style>
  <w:style w:type="character" w:customStyle="1" w:styleId="Picturecaption9Exact">
    <w:name w:val="Picture caption (9) Exact"/>
    <w:basedOn w:val="DefaultParagraphFont"/>
    <w:rsid w:val="005F504F"/>
  </w:style>
  <w:style w:type="character" w:customStyle="1" w:styleId="Bodytext87">
    <w:name w:val="Body text (87)_"/>
    <w:basedOn w:val="DefaultParagraphFont"/>
    <w:rsid w:val="005F504F"/>
  </w:style>
  <w:style w:type="character" w:customStyle="1" w:styleId="Bodytext61">
    <w:name w:val="Body text (6)_"/>
    <w:basedOn w:val="DefaultParagraphFont"/>
    <w:rsid w:val="005F504F"/>
  </w:style>
  <w:style w:type="character" w:customStyle="1" w:styleId="Heading142SmallCaps">
    <w:name w:val="Heading #14 (2) + Small Caps"/>
    <w:basedOn w:val="DefaultParagraphFont"/>
    <w:rsid w:val="005F504F"/>
  </w:style>
  <w:style w:type="character" w:customStyle="1" w:styleId="Bodytext350">
    <w:name w:val="Body text (35)"/>
    <w:basedOn w:val="Picturecaption190"/>
    <w:rsid w:val="005F504F"/>
  </w:style>
  <w:style w:type="character" w:customStyle="1" w:styleId="Picturecaption190">
    <w:name w:val="Picture caption (19)"/>
    <w:basedOn w:val="Picturecaption27Spacing0pt"/>
    <w:rsid w:val="005F504F"/>
  </w:style>
  <w:style w:type="character" w:customStyle="1" w:styleId="Picturecaption27Spacing0pt">
    <w:name w:val="Picture caption (27) + Spacing 0 pt"/>
    <w:basedOn w:val="DefaultParagraphFont"/>
    <w:rsid w:val="005F504F"/>
  </w:style>
  <w:style w:type="character" w:customStyle="1" w:styleId="Bodytext43Spacing0ptExact">
    <w:name w:val="Body text (43) + Spacing 0 pt Exact"/>
    <w:basedOn w:val="DefaultParagraphFont"/>
    <w:rsid w:val="005F504F"/>
  </w:style>
  <w:style w:type="character" w:customStyle="1" w:styleId="Bodytext62">
    <w:name w:val="Body text (6)"/>
    <w:basedOn w:val="Bodytext870"/>
    <w:rsid w:val="005F504F"/>
  </w:style>
  <w:style w:type="character" w:customStyle="1" w:styleId="Bodytext870">
    <w:name w:val="Body text (87)"/>
    <w:basedOn w:val="DefaultParagraphFont"/>
    <w:rsid w:val="005F504F"/>
  </w:style>
  <w:style w:type="character" w:customStyle="1" w:styleId="BodytextSegoeUI">
    <w:name w:val="Body text + Segoe UI"/>
    <w:aliases w:val="21.5 pt"/>
    <w:basedOn w:val="DefaultParagraphFont"/>
    <w:rsid w:val="005F504F"/>
  </w:style>
  <w:style w:type="character" w:customStyle="1" w:styleId="Bodytext68">
    <w:name w:val="Body text (68)_"/>
    <w:basedOn w:val="DefaultParagraphFont"/>
    <w:rsid w:val="005F504F"/>
  </w:style>
  <w:style w:type="character" w:customStyle="1" w:styleId="Bodytext112SmallCaps">
    <w:name w:val="Body text (112) + Small Caps"/>
    <w:basedOn w:val="DefaultParagraphFont"/>
    <w:rsid w:val="005F504F"/>
  </w:style>
  <w:style w:type="character" w:customStyle="1" w:styleId="Bodytext680">
    <w:name w:val="Body text (68)"/>
    <w:basedOn w:val="Heading162SmallCaps"/>
    <w:rsid w:val="005F504F"/>
  </w:style>
  <w:style w:type="character" w:customStyle="1" w:styleId="Tableofcontents11">
    <w:name w:val="Table of contents (11)_"/>
    <w:basedOn w:val="DefaultParagraphFont"/>
    <w:rsid w:val="005F504F"/>
  </w:style>
  <w:style w:type="character" w:customStyle="1" w:styleId="Tableofcontents110">
    <w:name w:val="Table of contents (11)"/>
    <w:basedOn w:val="article-quote-right"/>
    <w:rsid w:val="005F504F"/>
  </w:style>
  <w:style w:type="character" w:customStyle="1" w:styleId="Tableofcontents15">
    <w:name w:val="Table of contents (15)_"/>
    <w:basedOn w:val="DefaultParagraphFont"/>
    <w:rsid w:val="005F504F"/>
  </w:style>
  <w:style w:type="character" w:customStyle="1" w:styleId="Tableofcontents150">
    <w:name w:val="Table of contents (15)"/>
    <w:basedOn w:val="StyleBox12pt"/>
    <w:rsid w:val="005F504F"/>
    <w:rPr>
      <w:rFonts w:ascii="Georgia" w:hAnsi="Georgia" w:hint="default"/>
      <w:b w:val="0"/>
      <w:bCs w:val="0"/>
      <w:sz w:val="22"/>
      <w:u w:val="single"/>
      <w:bdr w:val="none" w:sz="0" w:space="0" w:color="auto" w:frame="1"/>
    </w:rPr>
  </w:style>
  <w:style w:type="character" w:customStyle="1" w:styleId="Heading162SmallCaps">
    <w:name w:val="Heading #16 (2) + Small Caps"/>
    <w:basedOn w:val="DefaultParagraphFont"/>
    <w:rsid w:val="005F504F"/>
  </w:style>
  <w:style w:type="character" w:customStyle="1" w:styleId="amp">
    <w:name w:val="amp"/>
    <w:basedOn w:val="DefaultParagraphFont"/>
    <w:rsid w:val="005F504F"/>
  </w:style>
  <w:style w:type="character" w:customStyle="1" w:styleId="article-quote-right">
    <w:name w:val="article-quote-right"/>
    <w:basedOn w:val="DefaultParagraphFont"/>
    <w:rsid w:val="005F504F"/>
  </w:style>
  <w:style w:type="character" w:customStyle="1" w:styleId="commentstext0">
    <w:name w:val="commentstext"/>
    <w:rsid w:val="005F504F"/>
  </w:style>
  <w:style w:type="character" w:customStyle="1" w:styleId="wikicreatelink">
    <w:name w:val="wikicreatelink"/>
    <w:basedOn w:val="DefaultParagraphFont"/>
    <w:rsid w:val="005F504F"/>
  </w:style>
  <w:style w:type="character" w:customStyle="1" w:styleId="facebook-share-count">
    <w:name w:val="facebook-share-count"/>
    <w:basedOn w:val="DefaultParagraphFont"/>
    <w:rsid w:val="005F504F"/>
  </w:style>
  <w:style w:type="character" w:customStyle="1" w:styleId="smallcaps0">
    <w:name w:val="small_caps"/>
    <w:basedOn w:val="DefaultParagraphFont"/>
    <w:rsid w:val="005F504F"/>
  </w:style>
  <w:style w:type="character" w:styleId="HTMLAcronym">
    <w:name w:val="HTML Acronym"/>
    <w:basedOn w:val="DefaultParagraphFont"/>
    <w:unhideWhenUsed/>
    <w:rsid w:val="005F504F"/>
  </w:style>
  <w:style w:type="character" w:customStyle="1" w:styleId="cardunderlineChar0">
    <w:name w:val="card underline Char"/>
    <w:locked/>
    <w:rsid w:val="005F504F"/>
  </w:style>
  <w:style w:type="paragraph" w:customStyle="1" w:styleId="cardunderline0">
    <w:name w:val="card underline"/>
    <w:basedOn w:val="Normal"/>
    <w:next w:val="GAUnderline"/>
    <w:qFormat/>
    <w:rsid w:val="005F504F"/>
    <w:pPr>
      <w:spacing w:after="0" w:line="240" w:lineRule="auto"/>
    </w:pPr>
  </w:style>
  <w:style w:type="paragraph" w:customStyle="1" w:styleId="OmniPage4">
    <w:name w:val="OmniPage #4"/>
    <w:basedOn w:val="Normal"/>
    <w:qFormat/>
    <w:rsid w:val="005F504F"/>
    <w:pPr>
      <w:spacing w:after="0" w:line="240" w:lineRule="auto"/>
    </w:pPr>
  </w:style>
  <w:style w:type="paragraph" w:customStyle="1" w:styleId="OmniPage10">
    <w:name w:val="OmniPage #10"/>
    <w:basedOn w:val="Normal"/>
    <w:qFormat/>
    <w:rsid w:val="005F504F"/>
    <w:pPr>
      <w:spacing w:after="0" w:line="240" w:lineRule="auto"/>
    </w:pPr>
  </w:style>
  <w:style w:type="paragraph" w:customStyle="1" w:styleId="bodyintro">
    <w:name w:val="bodyintro"/>
    <w:basedOn w:val="Normal"/>
    <w:uiPriority w:val="99"/>
    <w:qFormat/>
    <w:rsid w:val="005F504F"/>
    <w:pPr>
      <w:spacing w:after="0" w:line="240" w:lineRule="auto"/>
    </w:pPr>
  </w:style>
  <w:style w:type="character" w:customStyle="1" w:styleId="StyleStyleUnderlineUnderlineStyleBoldUnderlineIntenseEmphas1">
    <w:name w:val="Style Style UnderlineUnderlineStyle Bold UnderlineIntense Emphas...1"/>
    <w:basedOn w:val="DefaultParagraphFont"/>
    <w:rsid w:val="005F504F"/>
    <w:rPr>
      <w:b w:val="0"/>
      <w:sz w:val="24"/>
      <w:u w:val="single"/>
      <w:bdr w:val="none" w:sz="0" w:space="0" w:color="auto"/>
    </w:rPr>
  </w:style>
  <w:style w:type="character" w:customStyle="1" w:styleId="Bodytext11">
    <w:name w:val="Body text (11)"/>
    <w:rsid w:val="005F504F"/>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5F504F"/>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5F504F"/>
  </w:style>
  <w:style w:type="character" w:customStyle="1" w:styleId="Style5Char">
    <w:name w:val="Style5 Char"/>
    <w:link w:val="Style53"/>
    <w:uiPriority w:val="99"/>
    <w:rsid w:val="005F504F"/>
    <w:rPr>
      <w:rFonts w:ascii="Calibri" w:eastAsia="Times New Roman" w:hAnsi="Calibri"/>
      <w:sz w:val="24"/>
    </w:rPr>
  </w:style>
  <w:style w:type="character" w:customStyle="1" w:styleId="Style10Char">
    <w:name w:val="Style10 Char"/>
    <w:link w:val="Style100"/>
    <w:uiPriority w:val="99"/>
    <w:rsid w:val="005F504F"/>
    <w:rPr>
      <w:rFonts w:ascii="Calibri" w:eastAsia="Times New Roman" w:hAnsi="Calibri"/>
      <w:sz w:val="24"/>
    </w:rPr>
  </w:style>
  <w:style w:type="character" w:customStyle="1" w:styleId="StyleStyleBoldUnderlineUnderlineapple-style-span6ptBoldK">
    <w:name w:val="Style Style Bold UnderlineUnderlineapple-style-span + 6 ptBoldK..."/>
    <w:basedOn w:val="DefaultParagraphFont"/>
    <w:rsid w:val="005F504F"/>
    <w:rPr>
      <w:b w:val="0"/>
      <w:bCs w:val="0"/>
      <w:sz w:val="22"/>
      <w:u w:val="single"/>
      <w:bdr w:val="none" w:sz="0" w:space="0" w:color="auto"/>
    </w:rPr>
  </w:style>
  <w:style w:type="paragraph" w:customStyle="1" w:styleId="UnderlinedEv">
    <w:name w:val="Underlined Ev"/>
    <w:basedOn w:val="Normal"/>
    <w:next w:val="Normal"/>
    <w:link w:val="UnderlinedEvChar"/>
    <w:qFormat/>
    <w:rsid w:val="005F504F"/>
    <w:pPr>
      <w:spacing w:after="0" w:line="240" w:lineRule="auto"/>
    </w:pPr>
    <w:rPr>
      <w:rFonts w:ascii="Times New Roman" w:eastAsia="Times New Roman" w:hAnsi="Times New Roman" w:cs="Times New Roman"/>
      <w:szCs w:val="24"/>
      <w:u w:val="single"/>
    </w:rPr>
  </w:style>
  <w:style w:type="character" w:customStyle="1" w:styleId="StyleUnderlineBorderSinglesolidlineAuto225ptLine">
    <w:name w:val="Style Underline Border: : (Single solid line Auto  2.25 pt Line ..."/>
    <w:basedOn w:val="DefaultParagraphFont"/>
    <w:rsid w:val="005F504F"/>
    <w:rPr>
      <w:u w:val="single"/>
      <w:bdr w:val="none" w:sz="0" w:space="0" w:color="auto"/>
    </w:rPr>
  </w:style>
  <w:style w:type="character" w:customStyle="1" w:styleId="h4">
    <w:name w:val="h4"/>
    <w:rsid w:val="005F504F"/>
  </w:style>
  <w:style w:type="character" w:customStyle="1" w:styleId="postheader">
    <w:name w:val="postheader"/>
    <w:basedOn w:val="DefaultParagraphFont"/>
    <w:rsid w:val="005F504F"/>
  </w:style>
  <w:style w:type="numbering" w:customStyle="1" w:styleId="NoList71">
    <w:name w:val="No List71"/>
    <w:next w:val="NoList"/>
    <w:semiHidden/>
    <w:unhideWhenUsed/>
    <w:rsid w:val="005F504F"/>
  </w:style>
  <w:style w:type="numbering" w:customStyle="1" w:styleId="NoList81">
    <w:name w:val="No List81"/>
    <w:next w:val="NoList"/>
    <w:semiHidden/>
    <w:unhideWhenUsed/>
    <w:rsid w:val="005F504F"/>
  </w:style>
  <w:style w:type="numbering" w:customStyle="1" w:styleId="NoList91">
    <w:name w:val="No List91"/>
    <w:next w:val="NoList"/>
    <w:semiHidden/>
    <w:unhideWhenUsed/>
    <w:rsid w:val="005F504F"/>
  </w:style>
  <w:style w:type="numbering" w:customStyle="1" w:styleId="NoList101">
    <w:name w:val="No List101"/>
    <w:next w:val="NoList"/>
    <w:uiPriority w:val="99"/>
    <w:semiHidden/>
    <w:unhideWhenUsed/>
    <w:rsid w:val="005F504F"/>
  </w:style>
  <w:style w:type="character" w:customStyle="1" w:styleId="StyleLatinBaskervilleUnderline">
    <w:name w:val="Style (Latin) Baskerville Underline"/>
    <w:rsid w:val="005F504F"/>
    <w:rPr>
      <w:rFonts w:ascii="Baskerville" w:hAnsi="Baskerville"/>
      <w:sz w:val="26"/>
      <w:u w:val="single"/>
    </w:rPr>
  </w:style>
  <w:style w:type="numbering" w:customStyle="1" w:styleId="NoList23">
    <w:name w:val="No List23"/>
    <w:next w:val="NoList"/>
    <w:semiHidden/>
    <w:unhideWhenUsed/>
    <w:rsid w:val="005F504F"/>
  </w:style>
  <w:style w:type="numbering" w:customStyle="1" w:styleId="NoList24">
    <w:name w:val="No List24"/>
    <w:next w:val="NoList"/>
    <w:semiHidden/>
    <w:unhideWhenUsed/>
    <w:rsid w:val="005F504F"/>
  </w:style>
  <w:style w:type="numbering" w:customStyle="1" w:styleId="NoList25">
    <w:name w:val="No List25"/>
    <w:next w:val="NoList"/>
    <w:semiHidden/>
    <w:unhideWhenUsed/>
    <w:rsid w:val="005F504F"/>
  </w:style>
  <w:style w:type="character" w:customStyle="1" w:styleId="HighlightedUnderlineEmphasis">
    <w:name w:val="Highlighted Underline Emphasis"/>
    <w:rsid w:val="005F504F"/>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1">
    <w:name w:val="Style Style Bold UnderlineUnderlineIntense Emphasis1apple-style-...1"/>
    <w:basedOn w:val="DefaultParagraphFont"/>
    <w:rsid w:val="005F504F"/>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5F504F"/>
    <w:rPr>
      <w:b w:val="0"/>
      <w:bCs w:val="0"/>
      <w:sz w:val="22"/>
      <w:u w:val="single"/>
      <w:bdr w:val="none" w:sz="0" w:space="0" w:color="auto"/>
    </w:rPr>
  </w:style>
  <w:style w:type="character" w:customStyle="1" w:styleId="cit-title">
    <w:name w:val="cit-title"/>
    <w:basedOn w:val="DefaultParagraphFont"/>
    <w:rsid w:val="005F504F"/>
  </w:style>
  <w:style w:type="paragraph" w:customStyle="1" w:styleId="txttitle">
    <w:name w:val="txttitle"/>
    <w:basedOn w:val="Normal"/>
    <w:rsid w:val="005F504F"/>
    <w:pPr>
      <w:spacing w:before="100" w:beforeAutospacing="1" w:after="100" w:afterAutospacing="1" w:line="240" w:lineRule="auto"/>
    </w:pPr>
    <w:rPr>
      <w:rFonts w:ascii="Times New Roman" w:hAnsi="Times New Roman"/>
      <w:sz w:val="24"/>
    </w:rPr>
  </w:style>
  <w:style w:type="character" w:customStyle="1" w:styleId="z3988">
    <w:name w:val="z3988"/>
    <w:basedOn w:val="DefaultParagraphFont"/>
    <w:rsid w:val="005F504F"/>
  </w:style>
  <w:style w:type="character" w:customStyle="1" w:styleId="freeaccess">
    <w:name w:val="freeaccess"/>
    <w:basedOn w:val="DefaultParagraphFont"/>
    <w:rsid w:val="005F504F"/>
  </w:style>
  <w:style w:type="character" w:customStyle="1" w:styleId="BoxX2">
    <w:name w:val="BoxX2"/>
    <w:qFormat/>
    <w:rsid w:val="005F504F"/>
    <w:rPr>
      <w:rFonts w:ascii="Times New Roman" w:hAnsi="Times New Roman"/>
      <w:b/>
      <w:sz w:val="22"/>
      <w:u w:val="single"/>
      <w:bdr w:val="single" w:sz="4" w:space="0" w:color="auto"/>
    </w:rPr>
  </w:style>
  <w:style w:type="paragraph" w:customStyle="1" w:styleId="DebateBlocking">
    <w:name w:val="DebateBlocking"/>
    <w:basedOn w:val="Normal"/>
    <w:next w:val="Nothing"/>
    <w:uiPriority w:val="99"/>
    <w:qFormat/>
    <w:rsid w:val="005F504F"/>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5F504F"/>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5F504F"/>
    <w:rPr>
      <w:rFonts w:ascii="Georgia" w:hAnsi="Georgia" w:cs="Calibri" w:hint="default"/>
    </w:rPr>
  </w:style>
  <w:style w:type="paragraph" w:customStyle="1" w:styleId="Block2">
    <w:name w:val="Block2"/>
    <w:aliases w:val="Char4,Tags v 21,3: Cite1,Char11,Underlines1,Heading 3 Char31,Block Writing1,Index Headers1,Bold Cite1,Text 71,Foldover1,Tag Char Char2,Cite 11,Read Char1"/>
    <w:basedOn w:val="Normal"/>
    <w:rsid w:val="005F504F"/>
    <w:pPr>
      <w:spacing w:before="100" w:beforeAutospacing="1" w:after="100" w:afterAutospacing="1" w:line="240" w:lineRule="auto"/>
    </w:pPr>
    <w:rPr>
      <w:rFonts w:ascii="Times New Roman" w:eastAsia="Times New Roman" w:hAnsi="Times New Roman" w:cs="Times New Roman"/>
      <w:sz w:val="24"/>
    </w:rPr>
  </w:style>
  <w:style w:type="paragraph" w:customStyle="1" w:styleId="CiteLittle">
    <w:name w:val="Cite Little"/>
    <w:next w:val="Normal"/>
    <w:qFormat/>
    <w:rsid w:val="005F504F"/>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5F504F"/>
    <w:rPr>
      <w:rFonts w:ascii="Times New Roman" w:eastAsia="MS Mincho" w:hAnsi="Times New Roman"/>
      <w:b/>
      <w:bCs/>
      <w:u w:val="thick"/>
    </w:rPr>
  </w:style>
  <w:style w:type="character" w:customStyle="1" w:styleId="StyleAsianMSMincho">
    <w:name w:val="Style (Asian) MS Mincho"/>
    <w:rsid w:val="005F504F"/>
    <w:rPr>
      <w:rFonts w:ascii="Times New Roman" w:eastAsia="MS Mincho" w:hAnsi="Times New Roman"/>
      <w:u w:val="thick"/>
    </w:rPr>
  </w:style>
  <w:style w:type="paragraph" w:customStyle="1" w:styleId="docheader">
    <w:name w:val="doc header"/>
    <w:autoRedefine/>
    <w:qFormat/>
    <w:rsid w:val="005F504F"/>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5F504F"/>
    <w:pPr>
      <w:spacing w:after="0" w:line="240" w:lineRule="auto"/>
      <w:jc w:val="right"/>
    </w:pPr>
    <w:rPr>
      <w:rFonts w:ascii="Times New Roman" w:eastAsia="Malgun Gothic" w:hAnsi="Times New Roman" w:cs="Times New Roman"/>
      <w:b/>
      <w:szCs w:val="24"/>
    </w:rPr>
  </w:style>
  <w:style w:type="character" w:customStyle="1" w:styleId="crosslinkpopup">
    <w:name w:val="crosslinkpopup"/>
    <w:uiPriority w:val="99"/>
    <w:rsid w:val="005F504F"/>
  </w:style>
  <w:style w:type="paragraph" w:customStyle="1" w:styleId="blocorganizer">
    <w:name w:val="bloc organizer"/>
    <w:basedOn w:val="Heading1"/>
    <w:next w:val="bloctitles"/>
    <w:link w:val="blocorganizerChar"/>
    <w:autoRedefine/>
    <w:qFormat/>
    <w:rsid w:val="005F504F"/>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character" w:customStyle="1" w:styleId="blocorganizerChar">
    <w:name w:val="bloc organizer Char"/>
    <w:link w:val="blocorganizer"/>
    <w:rsid w:val="005F504F"/>
    <w:rPr>
      <w:rFonts w:ascii="Times New Roman" w:eastAsia="Times New Roman" w:hAnsi="Times New Roman" w:cs="Times New Roman"/>
      <w:b/>
      <w:sz w:val="4"/>
      <w:szCs w:val="32"/>
      <w:u w:val="single"/>
    </w:rPr>
  </w:style>
  <w:style w:type="character" w:customStyle="1" w:styleId="UnderlineBoldChar">
    <w:name w:val="Underline Bold Char"/>
    <w:locked/>
    <w:rsid w:val="005F504F"/>
    <w:rPr>
      <w:rFonts w:ascii="Times New Roman" w:eastAsia="Times New Roman" w:hAnsi="Times New Roman" w:cs="Calibri"/>
      <w:b/>
      <w:sz w:val="24"/>
      <w:szCs w:val="20"/>
      <w:u w:val="single"/>
    </w:rPr>
  </w:style>
  <w:style w:type="character" w:customStyle="1" w:styleId="tagChar0">
    <w:name w:val="%tag Char"/>
    <w:link w:val="tag"/>
    <w:uiPriority w:val="99"/>
    <w:rsid w:val="005F504F"/>
    <w:rPr>
      <w:rFonts w:ascii="Garamond" w:eastAsia="Calibri" w:hAnsi="Garamond"/>
      <w:bCs/>
      <w:sz w:val="18"/>
    </w:rPr>
  </w:style>
  <w:style w:type="character" w:customStyle="1" w:styleId="AAAcardChar">
    <w:name w:val="AAAcard Char"/>
    <w:link w:val="AAAcard"/>
    <w:uiPriority w:val="99"/>
    <w:rsid w:val="005F504F"/>
    <w:rPr>
      <w:rFonts w:ascii="Calibri" w:eastAsia="Times New Roman" w:hAnsi="Calibri"/>
    </w:rPr>
  </w:style>
  <w:style w:type="character" w:customStyle="1" w:styleId="underlineCharChar2">
    <w:name w:val="underline Char Char"/>
    <w:rsid w:val="005F504F"/>
    <w:rPr>
      <w:rFonts w:ascii="Arial Narrow" w:eastAsia="Times New Roman" w:hAnsi="Arial Narrow" w:cs="Calibri"/>
      <w:sz w:val="24"/>
      <w:u w:val="single"/>
    </w:rPr>
  </w:style>
  <w:style w:type="paragraph" w:customStyle="1" w:styleId="tagstyle1">
    <w:name w:val="tagstyle"/>
    <w:basedOn w:val="Normal"/>
    <w:rsid w:val="005F504F"/>
    <w:pPr>
      <w:spacing w:before="100" w:beforeAutospacing="1" w:after="100" w:afterAutospacing="1" w:line="240" w:lineRule="auto"/>
    </w:pPr>
    <w:rPr>
      <w:rFonts w:ascii="Times New Roman" w:eastAsia="Times New Roman" w:hAnsi="Times New Roman"/>
      <w:sz w:val="24"/>
    </w:rPr>
  </w:style>
  <w:style w:type="character" w:customStyle="1" w:styleId="yqlink">
    <w:name w:val="yqlink"/>
    <w:rsid w:val="005F504F"/>
  </w:style>
  <w:style w:type="character" w:customStyle="1" w:styleId="clbody">
    <w:name w:val="clbody"/>
    <w:rsid w:val="005F504F"/>
  </w:style>
  <w:style w:type="character" w:customStyle="1" w:styleId="boldandunderlinecharcharcharcharcharcharcharcharcharcharcharcharcharcharcharchar0">
    <w:name w:val="boldandunderlinecharcharcharcharcharcharcharcharcharcharcharcharcharcharcharchar"/>
    <w:rsid w:val="005F504F"/>
  </w:style>
  <w:style w:type="character" w:customStyle="1" w:styleId="underlinecharcharcharcharcharcharcharcharcharcharcharcharcharchar0">
    <w:name w:val="underlinecharcharcharcharcharcharcharcharcharcharcharcharcharchar"/>
    <w:rsid w:val="005F504F"/>
  </w:style>
  <w:style w:type="character" w:customStyle="1" w:styleId="CharCharCharCharCharChar1Char">
    <w:name w:val="Char Char Char Char Char Char1 Char"/>
    <w:rsid w:val="005F504F"/>
    <w:rPr>
      <w:rFonts w:ascii="Times New Roman" w:eastAsia="Times New Roman" w:hAnsi="Times New Roman" w:cs="Times New Roman"/>
      <w:b/>
      <w:sz w:val="24"/>
      <w:szCs w:val="24"/>
    </w:rPr>
  </w:style>
  <w:style w:type="character" w:customStyle="1" w:styleId="emphasis22">
    <w:name w:val="emphasis2"/>
    <w:rsid w:val="005F504F"/>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5F504F"/>
    <w:rPr>
      <w:sz w:val="24"/>
      <w:szCs w:val="24"/>
      <w:lang w:val="en-US" w:eastAsia="en-US" w:bidi="ar-SA"/>
    </w:rPr>
  </w:style>
  <w:style w:type="character" w:customStyle="1" w:styleId="NewTag">
    <w:name w:val="NewTag"/>
    <w:uiPriority w:val="1"/>
    <w:qFormat/>
    <w:rsid w:val="005F504F"/>
    <w:rPr>
      <w:rFonts w:ascii="Georgia" w:hAnsi="Georgia"/>
      <w:b/>
      <w:sz w:val="24"/>
    </w:rPr>
  </w:style>
  <w:style w:type="character" w:customStyle="1" w:styleId="searchtools-record-title">
    <w:name w:val="searchtools-record-title"/>
    <w:basedOn w:val="DefaultParagraphFont"/>
    <w:rsid w:val="005F504F"/>
  </w:style>
  <w:style w:type="character" w:customStyle="1" w:styleId="rightside">
    <w:name w:val="rightside"/>
    <w:rsid w:val="005F504F"/>
  </w:style>
  <w:style w:type="character" w:customStyle="1" w:styleId="flourish">
    <w:name w:val="flourish"/>
    <w:rsid w:val="005F504F"/>
  </w:style>
  <w:style w:type="character" w:customStyle="1" w:styleId="style150">
    <w:name w:val="style150"/>
    <w:rsid w:val="005F504F"/>
  </w:style>
  <w:style w:type="character" w:customStyle="1" w:styleId="titletxt">
    <w:name w:val="titletxt"/>
    <w:rsid w:val="005F504F"/>
  </w:style>
  <w:style w:type="character" w:customStyle="1" w:styleId="colbcopy">
    <w:name w:val="colbcopy"/>
    <w:rsid w:val="005F504F"/>
  </w:style>
  <w:style w:type="character" w:customStyle="1" w:styleId="hcard">
    <w:name w:val="hcard"/>
    <w:rsid w:val="005F504F"/>
  </w:style>
  <w:style w:type="table" w:styleId="MediumGrid2">
    <w:name w:val="Medium Grid 2"/>
    <w:basedOn w:val="TableNormal"/>
    <w:uiPriority w:val="68"/>
    <w:rsid w:val="005F504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5F504F"/>
    <w:pPr>
      <w:spacing w:after="0" w:line="240" w:lineRule="auto"/>
    </w:pPr>
    <w:rPr>
      <w:rFonts w:ascii="Courier" w:eastAsia="Cambria" w:hAnsi="Courier" w:cs="Times New Roman"/>
      <w:sz w:val="21"/>
      <w:szCs w:val="21"/>
    </w:rPr>
  </w:style>
  <w:style w:type="paragraph" w:customStyle="1" w:styleId="hotroute2">
    <w:name w:val="hotroute"/>
    <w:basedOn w:val="Normal"/>
    <w:qFormat/>
    <w:rsid w:val="005F504F"/>
    <w:pPr>
      <w:spacing w:after="0" w:line="240" w:lineRule="auto"/>
      <w:ind w:left="288"/>
    </w:pPr>
  </w:style>
  <w:style w:type="paragraph" w:customStyle="1" w:styleId="DeleteAnalytics">
    <w:name w:val="Delete Analytics"/>
    <w:basedOn w:val="Heading4"/>
    <w:qFormat/>
    <w:rsid w:val="005F504F"/>
    <w:pPr>
      <w:spacing w:before="200" w:line="240" w:lineRule="auto"/>
    </w:pPr>
    <w:rPr>
      <w:iCs w:val="0"/>
      <w:color w:val="800000"/>
      <w:sz w:val="22"/>
    </w:rPr>
  </w:style>
  <w:style w:type="paragraph" w:customStyle="1" w:styleId="ReallyFuckingSmall0">
    <w:name w:val="Really Fucking Small"/>
    <w:basedOn w:val="Normal"/>
    <w:link w:val="ReallyFuckingSmallChar0"/>
    <w:rsid w:val="005F504F"/>
    <w:pPr>
      <w:spacing w:after="0" w:line="240" w:lineRule="auto"/>
      <w:ind w:left="144"/>
    </w:pPr>
    <w:rPr>
      <w:rFonts w:ascii="Times New Roman" w:eastAsia="Times New Roman" w:hAnsi="Times New Roman" w:cs="Times New Roman"/>
      <w:sz w:val="12"/>
    </w:rPr>
  </w:style>
  <w:style w:type="character" w:customStyle="1" w:styleId="ReallyFuckingSmallChar0">
    <w:name w:val="Really Fucking Small Char"/>
    <w:link w:val="ReallyFuckingSmall0"/>
    <w:rsid w:val="005F504F"/>
    <w:rPr>
      <w:rFonts w:ascii="Times New Roman" w:eastAsia="Times New Roman" w:hAnsi="Times New Roman" w:cs="Times New Roman"/>
      <w:sz w:val="12"/>
    </w:rPr>
  </w:style>
  <w:style w:type="paragraph" w:customStyle="1" w:styleId="Boxempahsis">
    <w:name w:val="Box empahsis"/>
    <w:basedOn w:val="Normal"/>
    <w:link w:val="BoxempahsisChar"/>
    <w:qFormat/>
    <w:rsid w:val="005F504F"/>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5F504F"/>
    <w:rPr>
      <w:rFonts w:ascii="Franklin Gothic Heavy" w:hAnsi="Franklin Gothic Heavy"/>
      <w:sz w:val="24"/>
      <w:u w:val="single"/>
      <w:bdr w:val="single" w:sz="4" w:space="0" w:color="auto"/>
    </w:rPr>
  </w:style>
  <w:style w:type="character" w:customStyle="1" w:styleId="Qualified">
    <w:name w:val="Qualified"/>
    <w:rsid w:val="005F504F"/>
    <w:rPr>
      <w:rFonts w:asciiTheme="majorHAnsi" w:hAnsiTheme="majorHAnsi"/>
      <w:b/>
      <w:bCs/>
      <w:sz w:val="16"/>
    </w:rPr>
  </w:style>
  <w:style w:type="character" w:customStyle="1" w:styleId="BlockTitleChar1">
    <w:name w:val="%Block Title Char"/>
    <w:rsid w:val="005F504F"/>
    <w:rPr>
      <w:rFonts w:ascii="Arial" w:eastAsia="Times New Roman" w:hAnsi="Arial" w:cs="Arial"/>
      <w:b/>
      <w:bCs/>
      <w:kern w:val="32"/>
      <w:sz w:val="28"/>
      <w:szCs w:val="32"/>
    </w:rPr>
  </w:style>
  <w:style w:type="character" w:customStyle="1" w:styleId="columntexthead">
    <w:name w:val="columntexthead"/>
    <w:rsid w:val="005F504F"/>
  </w:style>
  <w:style w:type="character" w:customStyle="1" w:styleId="instruction">
    <w:name w:val="instruction"/>
    <w:rsid w:val="005F504F"/>
  </w:style>
  <w:style w:type="character" w:customStyle="1" w:styleId="listpipe">
    <w:name w:val="listpipe"/>
    <w:rsid w:val="005F504F"/>
  </w:style>
  <w:style w:type="character" w:customStyle="1" w:styleId="imagelink">
    <w:name w:val="imagelink"/>
    <w:rsid w:val="005F504F"/>
  </w:style>
  <w:style w:type="character" w:customStyle="1" w:styleId="leadin">
    <w:name w:val="leadin"/>
    <w:rsid w:val="005F504F"/>
  </w:style>
  <w:style w:type="character" w:customStyle="1" w:styleId="noticiabyline">
    <w:name w:val="noticia_byline"/>
    <w:rsid w:val="005F504F"/>
  </w:style>
  <w:style w:type="character" w:customStyle="1" w:styleId="rightnowyahoo">
    <w:name w:val="right_now_yahoo"/>
    <w:rsid w:val="005F504F"/>
  </w:style>
  <w:style w:type="character" w:customStyle="1" w:styleId="submittedmeta">
    <w:name w:val="submitted meta"/>
    <w:rsid w:val="005F504F"/>
  </w:style>
  <w:style w:type="character" w:customStyle="1" w:styleId="AAAunderline">
    <w:name w:val="AAAunderline"/>
    <w:qFormat/>
    <w:rsid w:val="005F504F"/>
    <w:rPr>
      <w:b/>
      <w:u w:val="single"/>
    </w:rPr>
  </w:style>
  <w:style w:type="paragraph" w:customStyle="1" w:styleId="IndexHeader">
    <w:name w:val="Index Header"/>
    <w:basedOn w:val="Normal"/>
    <w:rsid w:val="005F504F"/>
    <w:pPr>
      <w:spacing w:after="0" w:line="240" w:lineRule="auto"/>
      <w:ind w:left="-720"/>
      <w:outlineLvl w:val="0"/>
    </w:pPr>
    <w:rPr>
      <w:rFonts w:ascii="Times New Roman" w:eastAsia="Times New Roman" w:hAnsi="Times New Roman"/>
      <w:b/>
      <w:bCs/>
      <w:sz w:val="36"/>
      <w:szCs w:val="20"/>
    </w:rPr>
  </w:style>
  <w:style w:type="character" w:customStyle="1" w:styleId="IndexHeaderChar">
    <w:name w:val="Index Header Char"/>
    <w:rsid w:val="005F504F"/>
    <w:rPr>
      <w:rFonts w:ascii="Times New Roman" w:eastAsia="Times New Roman" w:hAnsi="Times New Roman"/>
      <w:b/>
      <w:bCs/>
      <w:sz w:val="36"/>
    </w:rPr>
  </w:style>
  <w:style w:type="paragraph" w:customStyle="1" w:styleId="CardRead">
    <w:name w:val="Card_Read"/>
    <w:basedOn w:val="Normal"/>
    <w:rsid w:val="005F504F"/>
    <w:pPr>
      <w:spacing w:after="0" w:line="240" w:lineRule="auto"/>
    </w:pPr>
    <w:rPr>
      <w:rFonts w:ascii="Times" w:eastAsia="Times" w:hAnsi="Times"/>
      <w:szCs w:val="20"/>
    </w:rPr>
  </w:style>
  <w:style w:type="paragraph" w:customStyle="1" w:styleId="CardNU">
    <w:name w:val="CardNU"/>
    <w:basedOn w:val="Normal"/>
    <w:rsid w:val="005F504F"/>
    <w:pPr>
      <w:spacing w:after="0" w:line="240" w:lineRule="auto"/>
    </w:pPr>
    <w:rPr>
      <w:rFonts w:ascii="Times" w:eastAsia="Times" w:hAnsi="Times"/>
      <w:sz w:val="14"/>
      <w:szCs w:val="20"/>
    </w:rPr>
  </w:style>
  <w:style w:type="paragraph" w:customStyle="1" w:styleId="StyleHeading310pt">
    <w:name w:val="Style Heading 3 + 10 pt"/>
    <w:basedOn w:val="Heading3"/>
    <w:rsid w:val="005F504F"/>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5F504F"/>
    <w:rPr>
      <w:rFonts w:ascii="Times New Roman" w:eastAsia="Times New Roman" w:hAnsi="Times New Roman" w:cs="Arial"/>
      <w:b/>
      <w:bCs/>
      <w:sz w:val="26"/>
      <w:szCs w:val="26"/>
    </w:rPr>
  </w:style>
  <w:style w:type="paragraph" w:customStyle="1" w:styleId="CardText-NotUnderlined">
    <w:name w:val="Card Text - Not Underlined"/>
    <w:basedOn w:val="Normal"/>
    <w:rsid w:val="005F504F"/>
    <w:pPr>
      <w:spacing w:after="60" w:line="240" w:lineRule="auto"/>
    </w:pPr>
    <w:rPr>
      <w:rFonts w:ascii="Times New Roman" w:eastAsia="Times New Roman" w:hAnsi="Times New Roman"/>
      <w:sz w:val="18"/>
    </w:rPr>
  </w:style>
  <w:style w:type="paragraph" w:customStyle="1" w:styleId="OmniPage8">
    <w:name w:val="OmniPage #8"/>
    <w:basedOn w:val="Normal"/>
    <w:rsid w:val="005F504F"/>
    <w:pPr>
      <w:spacing w:after="0" w:line="240" w:lineRule="auto"/>
    </w:pPr>
    <w:rPr>
      <w:rFonts w:ascii="Times New Roman" w:eastAsia="Times New Roman" w:hAnsi="Times New Roman"/>
      <w:color w:val="000000"/>
      <w:sz w:val="20"/>
      <w:szCs w:val="20"/>
    </w:rPr>
  </w:style>
  <w:style w:type="paragraph" w:customStyle="1" w:styleId="OmniPage2">
    <w:name w:val="OmniPage #2"/>
    <w:basedOn w:val="Normal"/>
    <w:rsid w:val="005F504F"/>
    <w:pPr>
      <w:spacing w:after="0" w:line="240" w:lineRule="auto"/>
    </w:pPr>
    <w:rPr>
      <w:rFonts w:ascii="Times New Roman" w:eastAsia="Times New Roman" w:hAnsi="Times New Roman"/>
      <w:color w:val="000000"/>
      <w:sz w:val="20"/>
      <w:szCs w:val="20"/>
    </w:rPr>
  </w:style>
  <w:style w:type="paragraph" w:customStyle="1" w:styleId="OmniPage6">
    <w:name w:val="OmniPage #6"/>
    <w:basedOn w:val="Normal"/>
    <w:rsid w:val="005F504F"/>
    <w:pPr>
      <w:spacing w:after="0" w:line="240" w:lineRule="auto"/>
    </w:pPr>
    <w:rPr>
      <w:rFonts w:ascii="Times New Roman" w:eastAsia="Times New Roman" w:hAnsi="Times New Roman"/>
      <w:color w:val="000000"/>
      <w:sz w:val="20"/>
      <w:szCs w:val="20"/>
    </w:rPr>
  </w:style>
  <w:style w:type="paragraph" w:customStyle="1" w:styleId="OmniPage7">
    <w:name w:val="OmniPage #7"/>
    <w:basedOn w:val="Normal"/>
    <w:rsid w:val="005F504F"/>
    <w:pPr>
      <w:spacing w:after="0" w:line="240" w:lineRule="auto"/>
    </w:pPr>
    <w:rPr>
      <w:rFonts w:ascii="Times New Roman" w:eastAsia="Times New Roman" w:hAnsi="Times New Roman"/>
      <w:color w:val="000000"/>
      <w:sz w:val="20"/>
      <w:szCs w:val="20"/>
    </w:rPr>
  </w:style>
  <w:style w:type="paragraph" w:customStyle="1" w:styleId="OmniPage11">
    <w:name w:val="OmniPage #11"/>
    <w:basedOn w:val="Normal"/>
    <w:rsid w:val="005F504F"/>
    <w:pPr>
      <w:spacing w:after="0" w:line="240" w:lineRule="auto"/>
    </w:pPr>
    <w:rPr>
      <w:rFonts w:ascii="Times New Roman" w:eastAsia="Times New Roman" w:hAnsi="Times New Roman"/>
      <w:color w:val="000000"/>
      <w:sz w:val="20"/>
      <w:szCs w:val="20"/>
    </w:rPr>
  </w:style>
  <w:style w:type="paragraph" w:customStyle="1" w:styleId="OmniPage12">
    <w:name w:val="OmniPage #12"/>
    <w:basedOn w:val="Normal"/>
    <w:rsid w:val="005F504F"/>
    <w:pPr>
      <w:spacing w:after="0" w:line="240" w:lineRule="auto"/>
    </w:pPr>
    <w:rPr>
      <w:rFonts w:ascii="Times New Roman" w:eastAsia="Times New Roman" w:hAnsi="Times New Roman"/>
      <w:color w:val="000000"/>
      <w:sz w:val="20"/>
      <w:szCs w:val="20"/>
    </w:rPr>
  </w:style>
  <w:style w:type="paragraph" w:customStyle="1" w:styleId="OmniPage13">
    <w:name w:val="OmniPage #13"/>
    <w:basedOn w:val="Normal"/>
    <w:rsid w:val="005F504F"/>
    <w:pPr>
      <w:spacing w:after="0" w:line="240" w:lineRule="auto"/>
    </w:pPr>
    <w:rPr>
      <w:rFonts w:ascii="Times New Roman" w:eastAsia="Times New Roman" w:hAnsi="Times New Roman"/>
      <w:color w:val="000000"/>
      <w:sz w:val="20"/>
      <w:szCs w:val="20"/>
    </w:rPr>
  </w:style>
  <w:style w:type="paragraph" w:customStyle="1" w:styleId="OmniPage14">
    <w:name w:val="OmniPage #14"/>
    <w:basedOn w:val="Normal"/>
    <w:rsid w:val="005F504F"/>
    <w:pPr>
      <w:spacing w:after="0" w:line="240" w:lineRule="auto"/>
    </w:pPr>
    <w:rPr>
      <w:rFonts w:ascii="Times New Roman" w:eastAsia="Times New Roman" w:hAnsi="Times New Roman"/>
      <w:color w:val="000000"/>
      <w:sz w:val="20"/>
      <w:szCs w:val="20"/>
    </w:rPr>
  </w:style>
  <w:style w:type="paragraph" w:customStyle="1" w:styleId="OmniPage15">
    <w:name w:val="OmniPage #15"/>
    <w:basedOn w:val="Normal"/>
    <w:rsid w:val="005F504F"/>
    <w:pPr>
      <w:spacing w:after="0" w:line="240" w:lineRule="auto"/>
    </w:pPr>
    <w:rPr>
      <w:rFonts w:ascii="Times New Roman" w:eastAsia="Times New Roman" w:hAnsi="Times New Roman"/>
      <w:color w:val="000000"/>
      <w:sz w:val="20"/>
      <w:szCs w:val="20"/>
    </w:rPr>
  </w:style>
  <w:style w:type="paragraph" w:customStyle="1" w:styleId="OmniPage17">
    <w:name w:val="OmniPage #17"/>
    <w:basedOn w:val="Normal"/>
    <w:rsid w:val="005F504F"/>
    <w:pPr>
      <w:spacing w:after="0" w:line="240" w:lineRule="auto"/>
    </w:pPr>
    <w:rPr>
      <w:rFonts w:ascii="Times New Roman" w:eastAsia="Times New Roman" w:hAnsi="Times New Roman"/>
      <w:color w:val="000000"/>
      <w:sz w:val="20"/>
      <w:szCs w:val="20"/>
    </w:rPr>
  </w:style>
  <w:style w:type="paragraph" w:customStyle="1" w:styleId="OmniPage19">
    <w:name w:val="OmniPage #19"/>
    <w:basedOn w:val="Normal"/>
    <w:rsid w:val="005F504F"/>
    <w:pPr>
      <w:spacing w:after="0" w:line="240" w:lineRule="auto"/>
    </w:pPr>
    <w:rPr>
      <w:rFonts w:ascii="Times New Roman" w:eastAsia="Times New Roman" w:hAnsi="Times New Roman"/>
      <w:color w:val="000000"/>
      <w:sz w:val="20"/>
      <w:szCs w:val="20"/>
    </w:rPr>
  </w:style>
  <w:style w:type="paragraph" w:customStyle="1" w:styleId="OmniPage20">
    <w:name w:val="OmniPage #20"/>
    <w:basedOn w:val="Normal"/>
    <w:rsid w:val="005F504F"/>
    <w:pPr>
      <w:spacing w:after="0" w:line="240" w:lineRule="auto"/>
    </w:pPr>
    <w:rPr>
      <w:rFonts w:ascii="Times New Roman" w:eastAsia="Times New Roman" w:hAnsi="Times New Roman"/>
      <w:color w:val="000000"/>
      <w:sz w:val="20"/>
      <w:szCs w:val="20"/>
    </w:rPr>
  </w:style>
  <w:style w:type="paragraph" w:customStyle="1" w:styleId="OmniPage21">
    <w:name w:val="OmniPage #21"/>
    <w:basedOn w:val="Normal"/>
    <w:rsid w:val="005F504F"/>
    <w:pPr>
      <w:spacing w:after="0" w:line="240" w:lineRule="auto"/>
    </w:pPr>
    <w:rPr>
      <w:rFonts w:ascii="Times New Roman" w:eastAsia="Times New Roman" w:hAnsi="Times New Roman"/>
      <w:color w:val="000000"/>
      <w:sz w:val="20"/>
      <w:szCs w:val="20"/>
    </w:rPr>
  </w:style>
  <w:style w:type="paragraph" w:customStyle="1" w:styleId="OmniPage22">
    <w:name w:val="OmniPage #22"/>
    <w:basedOn w:val="Normal"/>
    <w:rsid w:val="005F504F"/>
    <w:pPr>
      <w:spacing w:after="0" w:line="240" w:lineRule="auto"/>
    </w:pPr>
    <w:rPr>
      <w:rFonts w:ascii="Times New Roman" w:eastAsia="Times New Roman" w:hAnsi="Times New Roman"/>
      <w:color w:val="000000"/>
      <w:sz w:val="20"/>
      <w:szCs w:val="20"/>
    </w:rPr>
  </w:style>
  <w:style w:type="paragraph" w:customStyle="1" w:styleId="OmniPage25">
    <w:name w:val="OmniPage #25"/>
    <w:basedOn w:val="Normal"/>
    <w:rsid w:val="005F504F"/>
    <w:pPr>
      <w:spacing w:after="0" w:line="240" w:lineRule="auto"/>
    </w:pPr>
    <w:rPr>
      <w:rFonts w:ascii="Times New Roman" w:eastAsia="Times New Roman" w:hAnsi="Times New Roman"/>
      <w:color w:val="000000"/>
      <w:sz w:val="20"/>
      <w:szCs w:val="20"/>
    </w:rPr>
  </w:style>
  <w:style w:type="paragraph" w:customStyle="1" w:styleId="OmniPage18">
    <w:name w:val="OmniPage #18"/>
    <w:basedOn w:val="Normal"/>
    <w:rsid w:val="005F504F"/>
    <w:pPr>
      <w:spacing w:after="0" w:line="240" w:lineRule="auto"/>
    </w:pPr>
    <w:rPr>
      <w:rFonts w:ascii="Times New Roman" w:eastAsia="Times New Roman" w:hAnsi="Times New Roman"/>
      <w:color w:val="000000"/>
      <w:sz w:val="20"/>
      <w:szCs w:val="20"/>
    </w:rPr>
  </w:style>
  <w:style w:type="paragraph" w:customStyle="1" w:styleId="OmniPage26">
    <w:name w:val="OmniPage #26"/>
    <w:basedOn w:val="Normal"/>
    <w:rsid w:val="005F504F"/>
    <w:pPr>
      <w:spacing w:after="0" w:line="240" w:lineRule="auto"/>
    </w:pPr>
    <w:rPr>
      <w:rFonts w:ascii="Times New Roman" w:eastAsia="Times New Roman" w:hAnsi="Times New Roman"/>
      <w:color w:val="000000"/>
      <w:sz w:val="20"/>
      <w:szCs w:val="20"/>
    </w:rPr>
  </w:style>
  <w:style w:type="character" w:customStyle="1" w:styleId="iagsheaderlarge">
    <w:name w:val="iags_header_large"/>
    <w:rsid w:val="005F504F"/>
  </w:style>
  <w:style w:type="paragraph" w:customStyle="1" w:styleId="OmniPage9">
    <w:name w:val="OmniPage #9"/>
    <w:basedOn w:val="Normal"/>
    <w:rsid w:val="005F504F"/>
    <w:pPr>
      <w:spacing w:after="0" w:line="240" w:lineRule="auto"/>
    </w:pPr>
    <w:rPr>
      <w:rFonts w:ascii="Times New Roman" w:eastAsia="Times New Roman" w:hAnsi="Times New Roman"/>
      <w:color w:val="000000"/>
      <w:sz w:val="20"/>
      <w:szCs w:val="20"/>
    </w:rPr>
  </w:style>
  <w:style w:type="paragraph" w:customStyle="1" w:styleId="OmniPage5">
    <w:name w:val="OmniPage #5"/>
    <w:basedOn w:val="Normal"/>
    <w:rsid w:val="005F504F"/>
    <w:pPr>
      <w:spacing w:after="0" w:line="240" w:lineRule="auto"/>
    </w:pPr>
    <w:rPr>
      <w:rFonts w:ascii="Times New Roman" w:eastAsia="Times New Roman" w:hAnsi="Times New Roman"/>
      <w:color w:val="000000"/>
      <w:sz w:val="20"/>
      <w:szCs w:val="20"/>
    </w:rPr>
  </w:style>
  <w:style w:type="character" w:customStyle="1" w:styleId="style12char0">
    <w:name w:val="style12char"/>
    <w:rsid w:val="005F504F"/>
  </w:style>
  <w:style w:type="character" w:customStyle="1" w:styleId="charchar2">
    <w:name w:val="charchar2"/>
    <w:rsid w:val="005F504F"/>
  </w:style>
  <w:style w:type="character" w:customStyle="1" w:styleId="style11char0">
    <w:name w:val="style11char"/>
    <w:rsid w:val="005F504F"/>
  </w:style>
  <w:style w:type="paragraph" w:customStyle="1" w:styleId="CitesandCardText">
    <w:name w:val="Cites and Card Text"/>
    <w:basedOn w:val="Normal"/>
    <w:rsid w:val="005F504F"/>
    <w:pPr>
      <w:spacing w:after="0" w:line="240" w:lineRule="auto"/>
    </w:pPr>
    <w:rPr>
      <w:rFonts w:ascii="Times New Roman" w:eastAsia="Times New Roman" w:hAnsi="Times New Roman"/>
      <w:sz w:val="20"/>
    </w:rPr>
  </w:style>
  <w:style w:type="paragraph" w:styleId="List2">
    <w:name w:val="List 2"/>
    <w:basedOn w:val="Default"/>
    <w:next w:val="Default"/>
    <w:rsid w:val="005F504F"/>
    <w:rPr>
      <w:color w:val="auto"/>
    </w:rPr>
  </w:style>
  <w:style w:type="paragraph" w:customStyle="1" w:styleId="Style160">
    <w:name w:val="Style 16"/>
    <w:basedOn w:val="Normal"/>
    <w:rsid w:val="005F504F"/>
    <w:pPr>
      <w:autoSpaceDE w:val="0"/>
      <w:autoSpaceDN w:val="0"/>
      <w:adjustRightInd w:val="0"/>
      <w:spacing w:after="0" w:line="240" w:lineRule="auto"/>
    </w:pPr>
    <w:rPr>
      <w:rFonts w:ascii="Times New Roman" w:eastAsia="Times New Roman" w:hAnsi="Times New Roman"/>
      <w:sz w:val="24"/>
    </w:rPr>
  </w:style>
  <w:style w:type="paragraph" w:customStyle="1" w:styleId="smalltext2">
    <w:name w:val="smalltext"/>
    <w:basedOn w:val="Normal"/>
    <w:link w:val="smalltextChar1"/>
    <w:rsid w:val="005F504F"/>
    <w:pPr>
      <w:spacing w:after="0" w:line="240" w:lineRule="auto"/>
    </w:pPr>
    <w:rPr>
      <w:rFonts w:ascii="Times New Roman" w:eastAsia="Times New Roman" w:hAnsi="Times New Roman"/>
    </w:rPr>
  </w:style>
  <w:style w:type="character" w:customStyle="1" w:styleId="smalltextChar1">
    <w:name w:val="smalltext Char"/>
    <w:link w:val="smalltext2"/>
    <w:rsid w:val="005F504F"/>
    <w:rPr>
      <w:rFonts w:ascii="Times New Roman" w:eastAsia="Times New Roman" w:hAnsi="Times New Roman"/>
    </w:rPr>
  </w:style>
  <w:style w:type="paragraph" w:customStyle="1" w:styleId="StyleJustifiedFirstline1cmAfter6ptLinespacing1">
    <w:name w:val="Style Justified First line:  1 cm After:  6 pt Line spacing:  1...."/>
    <w:basedOn w:val="Default"/>
    <w:next w:val="Default"/>
    <w:rsid w:val="005F504F"/>
    <w:pPr>
      <w:spacing w:after="120"/>
    </w:pPr>
    <w:rPr>
      <w:color w:val="auto"/>
    </w:rPr>
  </w:style>
  <w:style w:type="paragraph" w:customStyle="1" w:styleId="headingChar">
    <w:name w:val="heading Char"/>
    <w:basedOn w:val="Normal"/>
    <w:rsid w:val="005F504F"/>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5F504F"/>
    <w:rPr>
      <w:b/>
      <w:sz w:val="22"/>
      <w:szCs w:val="24"/>
      <w:u w:val="single"/>
      <w:lang w:val="en-US" w:eastAsia="en-US" w:bidi="ar-SA"/>
    </w:rPr>
  </w:style>
  <w:style w:type="paragraph" w:customStyle="1" w:styleId="Bullets-squares">
    <w:name w:val="Bullets - squares"/>
    <w:basedOn w:val="Normal"/>
    <w:next w:val="Normal"/>
    <w:rsid w:val="005F504F"/>
    <w:pPr>
      <w:numPr>
        <w:numId w:val="22"/>
      </w:numPr>
      <w:overflowPunct w:val="0"/>
      <w:autoSpaceDE w:val="0"/>
      <w:autoSpaceDN w:val="0"/>
      <w:adjustRightInd w:val="0"/>
      <w:spacing w:after="0" w:line="240" w:lineRule="auto"/>
      <w:jc w:val="both"/>
      <w:textAlignment w:val="baseline"/>
    </w:pPr>
    <w:rPr>
      <w:rFonts w:ascii="Times New Roman" w:eastAsia="Times New Roman" w:hAnsi="Times New Roman"/>
      <w:lang w:val="en-GB"/>
    </w:rPr>
  </w:style>
  <w:style w:type="paragraph" w:customStyle="1" w:styleId="Size8">
    <w:name w:val="Size 8"/>
    <w:link w:val="Size8Char"/>
    <w:rsid w:val="005F504F"/>
    <w:pPr>
      <w:spacing w:after="0" w:line="240" w:lineRule="auto"/>
    </w:pPr>
    <w:rPr>
      <w:rFonts w:ascii="Times New Roman" w:eastAsia="Times New Roman" w:hAnsi="Times New Roman" w:cs="Times New Roman"/>
      <w:sz w:val="16"/>
    </w:rPr>
  </w:style>
  <w:style w:type="character" w:customStyle="1" w:styleId="Size8Char">
    <w:name w:val="Size 8 Char"/>
    <w:link w:val="Size8"/>
    <w:rsid w:val="005F504F"/>
    <w:rPr>
      <w:rFonts w:ascii="Times New Roman" w:eastAsia="Times New Roman" w:hAnsi="Times New Roman" w:cs="Times New Roman"/>
      <w:sz w:val="16"/>
    </w:rPr>
  </w:style>
  <w:style w:type="paragraph" w:customStyle="1" w:styleId="RegularCite">
    <w:name w:val="Regular Cite"/>
    <w:qFormat/>
    <w:rsid w:val="005F504F"/>
    <w:pPr>
      <w:spacing w:after="0" w:line="240" w:lineRule="auto"/>
    </w:pPr>
    <w:rPr>
      <w:rFonts w:ascii="Times New Roman" w:eastAsia="Times New Roman" w:hAnsi="Times New Roman" w:cs="Times New Roman"/>
      <w:sz w:val="20"/>
    </w:rPr>
  </w:style>
  <w:style w:type="character" w:customStyle="1" w:styleId="eudoraheader">
    <w:name w:val="eudoraheader"/>
    <w:rsid w:val="005F504F"/>
  </w:style>
  <w:style w:type="character" w:customStyle="1" w:styleId="emailstyle26">
    <w:name w:val="emailstyle26"/>
    <w:rsid w:val="005F504F"/>
  </w:style>
  <w:style w:type="paragraph" w:customStyle="1" w:styleId="context">
    <w:name w:val="context"/>
    <w:basedOn w:val="Normal"/>
    <w:rsid w:val="005F504F"/>
    <w:pPr>
      <w:spacing w:before="100" w:beforeAutospacing="1" w:after="100" w:afterAutospacing="1" w:line="240" w:lineRule="auto"/>
    </w:pPr>
    <w:rPr>
      <w:rFonts w:ascii="Times New Roman" w:eastAsia="Times New Roman" w:hAnsi="Times New Roman"/>
      <w:sz w:val="24"/>
    </w:rPr>
  </w:style>
  <w:style w:type="character" w:customStyle="1" w:styleId="sendtofriend">
    <w:name w:val="sendtofriend"/>
    <w:rsid w:val="005F504F"/>
  </w:style>
  <w:style w:type="character" w:customStyle="1" w:styleId="pagetype">
    <w:name w:val="pagetype"/>
    <w:rsid w:val="005F504F"/>
  </w:style>
  <w:style w:type="character" w:customStyle="1" w:styleId="byl">
    <w:name w:val="byl"/>
    <w:rsid w:val="005F504F"/>
  </w:style>
  <w:style w:type="paragraph" w:customStyle="1" w:styleId="Size6">
    <w:name w:val="Size 6"/>
    <w:link w:val="Size6Char"/>
    <w:qFormat/>
    <w:rsid w:val="005F504F"/>
    <w:pPr>
      <w:spacing w:after="0" w:line="240" w:lineRule="auto"/>
    </w:pPr>
    <w:rPr>
      <w:rFonts w:ascii="Times New Roman" w:eastAsia="Times New Roman" w:hAnsi="Times New Roman" w:cs="Times New Roman"/>
      <w:sz w:val="16"/>
    </w:rPr>
  </w:style>
  <w:style w:type="character" w:customStyle="1" w:styleId="Size6Char">
    <w:name w:val="Size 6 Char"/>
    <w:link w:val="Size6"/>
    <w:rsid w:val="005F504F"/>
    <w:rPr>
      <w:rFonts w:ascii="Times New Roman" w:eastAsia="Times New Roman" w:hAnsi="Times New Roman" w:cs="Times New Roman"/>
      <w:sz w:val="16"/>
    </w:rPr>
  </w:style>
  <w:style w:type="character" w:customStyle="1" w:styleId="underliningchar3">
    <w:name w:val="underliningchar"/>
    <w:rsid w:val="005F504F"/>
  </w:style>
  <w:style w:type="paragraph" w:customStyle="1" w:styleId="TxBrp11">
    <w:name w:val="TxBr_p11"/>
    <w:basedOn w:val="Normal"/>
    <w:rsid w:val="005F504F"/>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rsid w:val="005F504F"/>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rsid w:val="005F504F"/>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rsid w:val="005F504F"/>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rsid w:val="005F504F"/>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rsid w:val="005F504F"/>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rsid w:val="005F504F"/>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rsid w:val="005F504F"/>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rsid w:val="005F504F"/>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rsid w:val="005F504F"/>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rsid w:val="005F504F"/>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rsid w:val="005F504F"/>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rsid w:val="005F504F"/>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rsid w:val="005F504F"/>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character" w:customStyle="1" w:styleId="adtext124">
    <w:name w:val="adtext124"/>
    <w:rsid w:val="005F504F"/>
    <w:rPr>
      <w:vanish w:val="0"/>
      <w:webHidden w:val="0"/>
      <w:color w:val="999999"/>
      <w:sz w:val="12"/>
      <w:szCs w:val="12"/>
      <w:specVanish/>
    </w:rPr>
  </w:style>
  <w:style w:type="paragraph" w:customStyle="1" w:styleId="CardsFont8pt">
    <w:name w:val="Cards + Font: 8 pt"/>
    <w:basedOn w:val="Normal"/>
    <w:rsid w:val="005F504F"/>
    <w:pPr>
      <w:autoSpaceDE w:val="0"/>
      <w:autoSpaceDN w:val="0"/>
      <w:adjustRightInd w:val="0"/>
      <w:spacing w:after="0" w:line="240" w:lineRule="auto"/>
      <w:ind w:left="432" w:right="432"/>
      <w:jc w:val="both"/>
    </w:pPr>
    <w:rPr>
      <w:rFonts w:ascii="Times New Roman" w:eastAsia="Times New Roman" w:hAnsi="Times New Roman"/>
      <w:szCs w:val="20"/>
    </w:rPr>
  </w:style>
  <w:style w:type="character" w:customStyle="1" w:styleId="CardsFont8ptChar">
    <w:name w:val="Cards + Font: 8 pt Char"/>
    <w:rsid w:val="005F504F"/>
    <w:rPr>
      <w:sz w:val="16"/>
    </w:rPr>
  </w:style>
  <w:style w:type="character" w:customStyle="1" w:styleId="TagLineCharChar">
    <w:name w:val="Tag Line Char Char"/>
    <w:rsid w:val="005F504F"/>
    <w:rPr>
      <w:rFonts w:cs="Arial"/>
      <w:b/>
      <w:bCs/>
      <w:iCs/>
      <w:sz w:val="24"/>
      <w:szCs w:val="28"/>
      <w:lang w:val="en-US" w:eastAsia="en-US" w:bidi="ar-SA"/>
    </w:rPr>
  </w:style>
  <w:style w:type="character" w:customStyle="1" w:styleId="articlecommentcount">
    <w:name w:val="article_comment_count"/>
    <w:rsid w:val="005F504F"/>
  </w:style>
  <w:style w:type="character" w:customStyle="1" w:styleId="articlerecommendcount">
    <w:name w:val="article_recommend_count"/>
    <w:rsid w:val="005F504F"/>
  </w:style>
  <w:style w:type="character" w:customStyle="1" w:styleId="normaltext1">
    <w:name w:val="normal_text"/>
    <w:rsid w:val="005F504F"/>
  </w:style>
  <w:style w:type="paragraph" w:customStyle="1" w:styleId="storytimestamp">
    <w:name w:val="storytimestamp"/>
    <w:basedOn w:val="Normal"/>
    <w:rsid w:val="005F504F"/>
    <w:pPr>
      <w:spacing w:before="100" w:beforeAutospacing="1" w:after="100" w:afterAutospacing="1" w:line="240" w:lineRule="auto"/>
    </w:pPr>
    <w:rPr>
      <w:rFonts w:ascii="Times New Roman" w:eastAsia="Times New Roman" w:hAnsi="Times New Roman"/>
      <w:sz w:val="24"/>
    </w:rPr>
  </w:style>
  <w:style w:type="character" w:customStyle="1" w:styleId="story-byline">
    <w:name w:val="story-byline"/>
    <w:rsid w:val="005F504F"/>
  </w:style>
  <w:style w:type="character" w:customStyle="1" w:styleId="story-titleline">
    <w:name w:val="story-titleline"/>
    <w:rsid w:val="005F504F"/>
  </w:style>
  <w:style w:type="paragraph" w:styleId="ListBullet2">
    <w:name w:val="List Bullet 2"/>
    <w:basedOn w:val="Normal"/>
    <w:rsid w:val="005F504F"/>
    <w:pPr>
      <w:tabs>
        <w:tab w:val="num" w:pos="1440"/>
      </w:tabs>
      <w:spacing w:after="0" w:line="240" w:lineRule="auto"/>
      <w:ind w:left="1440" w:hanging="360"/>
    </w:pPr>
    <w:rPr>
      <w:rFonts w:ascii="Times New Roman" w:eastAsia="Times New Roman" w:hAnsi="Times New Roman"/>
      <w:b/>
      <w:sz w:val="24"/>
      <w:szCs w:val="44"/>
    </w:rPr>
  </w:style>
  <w:style w:type="paragraph" w:customStyle="1" w:styleId="Cardnotunderlined0">
    <w:name w:val="Card not underlined"/>
    <w:basedOn w:val="Normal"/>
    <w:rsid w:val="005F504F"/>
    <w:pPr>
      <w:spacing w:after="0" w:line="240" w:lineRule="auto"/>
    </w:pPr>
    <w:rPr>
      <w:rFonts w:ascii="Times New Roman" w:eastAsia="Times New Roman" w:hAnsi="Times New Roman"/>
      <w:color w:val="000000"/>
      <w:sz w:val="10"/>
    </w:rPr>
  </w:style>
  <w:style w:type="character" w:customStyle="1" w:styleId="UnderlineCardChar1">
    <w:name w:val="Underline Card Char"/>
    <w:rsid w:val="005F504F"/>
    <w:rPr>
      <w:sz w:val="22"/>
      <w:szCs w:val="24"/>
      <w:u w:val="single"/>
      <w:lang w:val="en-US" w:eastAsia="en-US" w:bidi="ar-SA"/>
    </w:rPr>
  </w:style>
  <w:style w:type="character" w:customStyle="1" w:styleId="SourcesCharChar1">
    <w:name w:val="Sources Char Char1"/>
    <w:rsid w:val="005F504F"/>
    <w:rPr>
      <w:rFonts w:cs="Arial"/>
      <w:b/>
      <w:bCs/>
      <w:iCs/>
      <w:sz w:val="24"/>
      <w:szCs w:val="28"/>
      <w:lang w:val="en-US" w:eastAsia="en-US" w:bidi="ar-SA"/>
    </w:rPr>
  </w:style>
  <w:style w:type="paragraph" w:customStyle="1" w:styleId="OmniPage3">
    <w:name w:val="OmniPage #3"/>
    <w:basedOn w:val="Normal"/>
    <w:rsid w:val="005F504F"/>
    <w:pPr>
      <w:spacing w:after="0" w:line="240" w:lineRule="auto"/>
    </w:pPr>
    <w:rPr>
      <w:rFonts w:ascii="Times New Roman" w:eastAsia="Times New Roman" w:hAnsi="Times New Roman"/>
      <w:color w:val="000000"/>
      <w:sz w:val="20"/>
      <w:szCs w:val="20"/>
    </w:rPr>
  </w:style>
  <w:style w:type="paragraph" w:customStyle="1" w:styleId="OmniPage16">
    <w:name w:val="OmniPage #16"/>
    <w:basedOn w:val="Normal"/>
    <w:rsid w:val="005F504F"/>
    <w:pPr>
      <w:spacing w:after="0" w:line="240" w:lineRule="auto"/>
    </w:pPr>
    <w:rPr>
      <w:rFonts w:ascii="Times New Roman" w:eastAsia="Times New Roman" w:hAnsi="Times New Roman"/>
      <w:color w:val="000000"/>
      <w:sz w:val="20"/>
      <w:szCs w:val="20"/>
    </w:rPr>
  </w:style>
  <w:style w:type="paragraph" w:customStyle="1" w:styleId="OmniPage23">
    <w:name w:val="OmniPage #23"/>
    <w:basedOn w:val="Normal"/>
    <w:rsid w:val="005F504F"/>
    <w:pPr>
      <w:spacing w:after="0" w:line="240" w:lineRule="auto"/>
    </w:pPr>
    <w:rPr>
      <w:rFonts w:ascii="Times New Roman" w:eastAsia="Times New Roman" w:hAnsi="Times New Roman"/>
      <w:color w:val="000000"/>
      <w:sz w:val="20"/>
      <w:szCs w:val="20"/>
    </w:rPr>
  </w:style>
  <w:style w:type="paragraph" w:customStyle="1" w:styleId="OmniPage24">
    <w:name w:val="OmniPage #24"/>
    <w:basedOn w:val="Normal"/>
    <w:rsid w:val="005F504F"/>
    <w:pPr>
      <w:spacing w:after="0" w:line="240" w:lineRule="auto"/>
    </w:pPr>
    <w:rPr>
      <w:rFonts w:ascii="Times New Roman" w:eastAsia="Times New Roman" w:hAnsi="Times New Roman"/>
      <w:color w:val="000000"/>
      <w:sz w:val="20"/>
      <w:szCs w:val="20"/>
    </w:rPr>
  </w:style>
  <w:style w:type="paragraph" w:customStyle="1" w:styleId="OmniPage27">
    <w:name w:val="OmniPage #27"/>
    <w:basedOn w:val="Normal"/>
    <w:rsid w:val="005F504F"/>
    <w:pPr>
      <w:spacing w:after="0" w:line="240" w:lineRule="auto"/>
    </w:pPr>
    <w:rPr>
      <w:rFonts w:ascii="Times New Roman" w:eastAsia="Times New Roman" w:hAnsi="Times New Roman"/>
      <w:color w:val="000000"/>
      <w:sz w:val="20"/>
      <w:szCs w:val="20"/>
    </w:rPr>
  </w:style>
  <w:style w:type="paragraph" w:customStyle="1" w:styleId="OmniPage28">
    <w:name w:val="OmniPage #28"/>
    <w:basedOn w:val="Normal"/>
    <w:rsid w:val="005F504F"/>
    <w:pPr>
      <w:spacing w:after="0" w:line="240" w:lineRule="auto"/>
    </w:pPr>
    <w:rPr>
      <w:rFonts w:ascii="Times New Roman" w:eastAsia="Times New Roman" w:hAnsi="Times New Roman"/>
      <w:color w:val="000000"/>
      <w:sz w:val="20"/>
      <w:szCs w:val="20"/>
    </w:rPr>
  </w:style>
  <w:style w:type="paragraph" w:customStyle="1" w:styleId="OmniPage29">
    <w:name w:val="OmniPage #29"/>
    <w:basedOn w:val="Normal"/>
    <w:rsid w:val="005F504F"/>
    <w:pPr>
      <w:spacing w:after="0" w:line="240" w:lineRule="auto"/>
    </w:pPr>
    <w:rPr>
      <w:rFonts w:ascii="Times New Roman" w:eastAsia="Times New Roman" w:hAnsi="Times New Roman"/>
      <w:color w:val="000000"/>
      <w:sz w:val="20"/>
      <w:szCs w:val="20"/>
    </w:rPr>
  </w:style>
  <w:style w:type="paragraph" w:customStyle="1" w:styleId="OmniPage30">
    <w:name w:val="OmniPage #30"/>
    <w:basedOn w:val="Normal"/>
    <w:rsid w:val="005F504F"/>
    <w:pPr>
      <w:spacing w:after="0" w:line="240" w:lineRule="auto"/>
    </w:pPr>
    <w:rPr>
      <w:rFonts w:ascii="Times New Roman" w:eastAsia="Times New Roman" w:hAnsi="Times New Roman"/>
      <w:color w:val="000000"/>
      <w:sz w:val="20"/>
      <w:szCs w:val="20"/>
    </w:rPr>
  </w:style>
  <w:style w:type="paragraph" w:customStyle="1" w:styleId="OmniPage31">
    <w:name w:val="OmniPage #31"/>
    <w:basedOn w:val="Normal"/>
    <w:rsid w:val="005F504F"/>
    <w:pPr>
      <w:spacing w:after="0" w:line="240" w:lineRule="auto"/>
    </w:pPr>
    <w:rPr>
      <w:rFonts w:ascii="Times New Roman" w:eastAsia="Times New Roman" w:hAnsi="Times New Roman"/>
      <w:color w:val="000000"/>
      <w:sz w:val="20"/>
      <w:szCs w:val="20"/>
    </w:rPr>
  </w:style>
  <w:style w:type="paragraph" w:customStyle="1" w:styleId="OmniPage32">
    <w:name w:val="OmniPage #32"/>
    <w:basedOn w:val="Normal"/>
    <w:rsid w:val="005F504F"/>
    <w:pPr>
      <w:spacing w:after="0" w:line="240" w:lineRule="auto"/>
    </w:pPr>
    <w:rPr>
      <w:rFonts w:ascii="Times New Roman" w:eastAsia="Times New Roman" w:hAnsi="Times New Roman"/>
      <w:color w:val="000000"/>
      <w:sz w:val="20"/>
      <w:szCs w:val="20"/>
    </w:rPr>
  </w:style>
  <w:style w:type="paragraph" w:customStyle="1" w:styleId="OmniPage33">
    <w:name w:val="OmniPage #33"/>
    <w:basedOn w:val="Normal"/>
    <w:rsid w:val="005F504F"/>
    <w:pPr>
      <w:spacing w:after="0" w:line="240" w:lineRule="auto"/>
    </w:pPr>
    <w:rPr>
      <w:rFonts w:ascii="Times New Roman" w:eastAsia="Times New Roman" w:hAnsi="Times New Roman"/>
      <w:color w:val="000000"/>
      <w:sz w:val="20"/>
      <w:szCs w:val="20"/>
    </w:rPr>
  </w:style>
  <w:style w:type="paragraph" w:customStyle="1" w:styleId="OmniPage34">
    <w:name w:val="OmniPage #34"/>
    <w:basedOn w:val="Normal"/>
    <w:rsid w:val="005F504F"/>
    <w:pPr>
      <w:spacing w:after="0" w:line="240" w:lineRule="auto"/>
    </w:pPr>
    <w:rPr>
      <w:rFonts w:ascii="Times New Roman" w:eastAsia="Times New Roman" w:hAnsi="Times New Roman"/>
      <w:color w:val="000000"/>
      <w:sz w:val="20"/>
      <w:szCs w:val="20"/>
    </w:rPr>
  </w:style>
  <w:style w:type="paragraph" w:customStyle="1" w:styleId="OmniPage35">
    <w:name w:val="OmniPage #35"/>
    <w:basedOn w:val="Normal"/>
    <w:rsid w:val="005F504F"/>
    <w:pPr>
      <w:spacing w:after="0" w:line="240" w:lineRule="auto"/>
    </w:pPr>
    <w:rPr>
      <w:rFonts w:ascii="Times New Roman" w:eastAsia="Times New Roman" w:hAnsi="Times New Roman"/>
      <w:color w:val="000000"/>
      <w:sz w:val="20"/>
      <w:szCs w:val="20"/>
    </w:rPr>
  </w:style>
  <w:style w:type="paragraph" w:customStyle="1" w:styleId="OmniPage36">
    <w:name w:val="OmniPage #36"/>
    <w:basedOn w:val="Normal"/>
    <w:rsid w:val="005F504F"/>
    <w:pPr>
      <w:spacing w:after="0" w:line="240" w:lineRule="auto"/>
    </w:pPr>
    <w:rPr>
      <w:rFonts w:ascii="Times New Roman" w:eastAsia="Times New Roman" w:hAnsi="Times New Roman"/>
      <w:color w:val="000000"/>
      <w:sz w:val="20"/>
      <w:szCs w:val="20"/>
    </w:rPr>
  </w:style>
  <w:style w:type="paragraph" w:customStyle="1" w:styleId="OmniPage37">
    <w:name w:val="OmniPage #37"/>
    <w:basedOn w:val="Normal"/>
    <w:rsid w:val="005F504F"/>
    <w:pPr>
      <w:spacing w:after="0" w:line="240" w:lineRule="auto"/>
    </w:pPr>
    <w:rPr>
      <w:rFonts w:ascii="Times New Roman" w:eastAsia="Times New Roman" w:hAnsi="Times New Roman"/>
      <w:color w:val="000000"/>
      <w:sz w:val="20"/>
      <w:szCs w:val="20"/>
    </w:rPr>
  </w:style>
  <w:style w:type="paragraph" w:customStyle="1" w:styleId="OmniPage38">
    <w:name w:val="OmniPage #38"/>
    <w:basedOn w:val="Normal"/>
    <w:rsid w:val="005F504F"/>
    <w:pPr>
      <w:spacing w:after="0" w:line="240" w:lineRule="auto"/>
    </w:pPr>
    <w:rPr>
      <w:rFonts w:ascii="Times New Roman" w:eastAsia="Times New Roman" w:hAnsi="Times New Roman"/>
      <w:color w:val="000000"/>
      <w:sz w:val="20"/>
      <w:szCs w:val="20"/>
    </w:rPr>
  </w:style>
  <w:style w:type="paragraph" w:customStyle="1" w:styleId="OmniPage39">
    <w:name w:val="OmniPage #39"/>
    <w:basedOn w:val="Normal"/>
    <w:rsid w:val="005F504F"/>
    <w:pPr>
      <w:spacing w:after="0" w:line="240" w:lineRule="auto"/>
    </w:pPr>
    <w:rPr>
      <w:rFonts w:ascii="Times New Roman" w:eastAsia="Times New Roman" w:hAnsi="Times New Roman"/>
      <w:color w:val="000000"/>
      <w:sz w:val="20"/>
      <w:szCs w:val="20"/>
    </w:rPr>
  </w:style>
  <w:style w:type="paragraph" w:customStyle="1" w:styleId="OmniPage40">
    <w:name w:val="OmniPage #40"/>
    <w:basedOn w:val="Normal"/>
    <w:rsid w:val="005F504F"/>
    <w:pPr>
      <w:spacing w:after="0" w:line="240" w:lineRule="auto"/>
    </w:pPr>
    <w:rPr>
      <w:rFonts w:ascii="Times New Roman" w:eastAsia="Times New Roman" w:hAnsi="Times New Roman"/>
      <w:color w:val="000000"/>
      <w:sz w:val="20"/>
      <w:szCs w:val="20"/>
    </w:rPr>
  </w:style>
  <w:style w:type="paragraph" w:customStyle="1" w:styleId="OmniPage41">
    <w:name w:val="OmniPage #41"/>
    <w:basedOn w:val="Normal"/>
    <w:rsid w:val="005F504F"/>
    <w:pPr>
      <w:spacing w:after="0" w:line="240" w:lineRule="auto"/>
    </w:pPr>
    <w:rPr>
      <w:rFonts w:ascii="Times New Roman" w:eastAsia="Times New Roman" w:hAnsi="Times New Roman"/>
      <w:color w:val="000000"/>
      <w:sz w:val="20"/>
      <w:szCs w:val="20"/>
    </w:rPr>
  </w:style>
  <w:style w:type="paragraph" w:customStyle="1" w:styleId="OmniPage42">
    <w:name w:val="OmniPage #42"/>
    <w:basedOn w:val="Normal"/>
    <w:rsid w:val="005F504F"/>
    <w:pPr>
      <w:spacing w:after="0" w:line="240" w:lineRule="auto"/>
    </w:pPr>
    <w:rPr>
      <w:rFonts w:ascii="Times New Roman" w:eastAsia="Times New Roman" w:hAnsi="Times New Roman"/>
      <w:color w:val="000000"/>
      <w:sz w:val="20"/>
      <w:szCs w:val="20"/>
    </w:rPr>
  </w:style>
  <w:style w:type="paragraph" w:customStyle="1" w:styleId="OmniPage43">
    <w:name w:val="OmniPage #43"/>
    <w:basedOn w:val="Normal"/>
    <w:rsid w:val="005F504F"/>
    <w:pPr>
      <w:spacing w:after="0" w:line="240" w:lineRule="auto"/>
    </w:pPr>
    <w:rPr>
      <w:rFonts w:ascii="Times New Roman" w:eastAsia="Times New Roman" w:hAnsi="Times New Roman"/>
      <w:color w:val="000000"/>
      <w:sz w:val="20"/>
      <w:szCs w:val="20"/>
    </w:rPr>
  </w:style>
  <w:style w:type="paragraph" w:customStyle="1" w:styleId="OmniPage44">
    <w:name w:val="OmniPage #44"/>
    <w:basedOn w:val="Normal"/>
    <w:rsid w:val="005F504F"/>
    <w:pPr>
      <w:spacing w:after="0" w:line="240" w:lineRule="auto"/>
    </w:pPr>
    <w:rPr>
      <w:rFonts w:ascii="Times New Roman" w:eastAsia="Times New Roman" w:hAnsi="Times New Roman"/>
      <w:color w:val="000000"/>
      <w:sz w:val="20"/>
      <w:szCs w:val="20"/>
    </w:rPr>
  </w:style>
  <w:style w:type="paragraph" w:customStyle="1" w:styleId="OmniPage45">
    <w:name w:val="OmniPage #45"/>
    <w:basedOn w:val="Normal"/>
    <w:rsid w:val="005F504F"/>
    <w:pPr>
      <w:spacing w:after="0" w:line="240" w:lineRule="auto"/>
    </w:pPr>
    <w:rPr>
      <w:rFonts w:ascii="Times New Roman" w:eastAsia="Times New Roman" w:hAnsi="Times New Roman"/>
      <w:color w:val="000000"/>
      <w:sz w:val="20"/>
      <w:szCs w:val="20"/>
    </w:rPr>
  </w:style>
  <w:style w:type="paragraph" w:customStyle="1" w:styleId="OmniPage46">
    <w:name w:val="OmniPage #46"/>
    <w:basedOn w:val="Normal"/>
    <w:rsid w:val="005F504F"/>
    <w:pPr>
      <w:spacing w:after="0" w:line="240" w:lineRule="auto"/>
    </w:pPr>
    <w:rPr>
      <w:rFonts w:ascii="Times New Roman" w:eastAsia="Times New Roman" w:hAnsi="Times New Roman"/>
      <w:color w:val="000000"/>
      <w:sz w:val="20"/>
      <w:szCs w:val="20"/>
    </w:rPr>
  </w:style>
  <w:style w:type="paragraph" w:customStyle="1" w:styleId="OmniPage47">
    <w:name w:val="OmniPage #47"/>
    <w:basedOn w:val="Normal"/>
    <w:rsid w:val="005F504F"/>
    <w:pPr>
      <w:spacing w:after="0" w:line="240" w:lineRule="auto"/>
    </w:pPr>
    <w:rPr>
      <w:rFonts w:ascii="Times New Roman" w:eastAsia="Times New Roman" w:hAnsi="Times New Roman"/>
      <w:color w:val="000000"/>
      <w:sz w:val="20"/>
      <w:szCs w:val="20"/>
    </w:rPr>
  </w:style>
  <w:style w:type="paragraph" w:customStyle="1" w:styleId="OmniPage48">
    <w:name w:val="OmniPage #48"/>
    <w:basedOn w:val="Normal"/>
    <w:rsid w:val="005F504F"/>
    <w:pPr>
      <w:spacing w:after="0" w:line="240" w:lineRule="auto"/>
    </w:pPr>
    <w:rPr>
      <w:rFonts w:ascii="Times New Roman" w:eastAsia="Times New Roman" w:hAnsi="Times New Roman"/>
      <w:color w:val="000000"/>
      <w:sz w:val="20"/>
      <w:szCs w:val="20"/>
    </w:rPr>
  </w:style>
  <w:style w:type="paragraph" w:customStyle="1" w:styleId="OmniPage49">
    <w:name w:val="OmniPage #49"/>
    <w:basedOn w:val="Normal"/>
    <w:rsid w:val="005F504F"/>
    <w:pPr>
      <w:spacing w:after="0" w:line="240" w:lineRule="auto"/>
    </w:pPr>
    <w:rPr>
      <w:rFonts w:ascii="Times New Roman" w:eastAsia="Times New Roman" w:hAnsi="Times New Roman"/>
      <w:color w:val="000000"/>
      <w:sz w:val="20"/>
      <w:szCs w:val="20"/>
    </w:rPr>
  </w:style>
  <w:style w:type="paragraph" w:customStyle="1" w:styleId="OmniPage50">
    <w:name w:val="OmniPage #50"/>
    <w:basedOn w:val="Normal"/>
    <w:rsid w:val="005F504F"/>
    <w:pPr>
      <w:spacing w:after="0" w:line="240" w:lineRule="auto"/>
    </w:pPr>
    <w:rPr>
      <w:rFonts w:ascii="Times New Roman" w:eastAsia="Times New Roman" w:hAnsi="Times New Roman"/>
      <w:color w:val="000000"/>
      <w:sz w:val="20"/>
      <w:szCs w:val="20"/>
    </w:rPr>
  </w:style>
  <w:style w:type="paragraph" w:customStyle="1" w:styleId="OmniPage51">
    <w:name w:val="OmniPage #51"/>
    <w:basedOn w:val="Normal"/>
    <w:rsid w:val="005F504F"/>
    <w:pPr>
      <w:spacing w:after="0" w:line="240" w:lineRule="auto"/>
    </w:pPr>
    <w:rPr>
      <w:rFonts w:ascii="Times New Roman" w:eastAsia="Times New Roman" w:hAnsi="Times New Roman"/>
      <w:color w:val="000000"/>
      <w:sz w:val="20"/>
      <w:szCs w:val="20"/>
    </w:rPr>
  </w:style>
  <w:style w:type="paragraph" w:customStyle="1" w:styleId="OmniPage52">
    <w:name w:val="OmniPage #52"/>
    <w:basedOn w:val="Normal"/>
    <w:rsid w:val="005F504F"/>
    <w:pPr>
      <w:spacing w:after="0" w:line="240" w:lineRule="auto"/>
    </w:pPr>
    <w:rPr>
      <w:rFonts w:ascii="Times New Roman" w:eastAsia="Times New Roman" w:hAnsi="Times New Roman"/>
      <w:color w:val="000000"/>
      <w:sz w:val="20"/>
      <w:szCs w:val="20"/>
    </w:rPr>
  </w:style>
  <w:style w:type="paragraph" w:customStyle="1" w:styleId="OmniPage53">
    <w:name w:val="OmniPage #53"/>
    <w:basedOn w:val="Normal"/>
    <w:rsid w:val="005F504F"/>
    <w:pPr>
      <w:spacing w:after="0" w:line="240" w:lineRule="auto"/>
    </w:pPr>
    <w:rPr>
      <w:rFonts w:ascii="Times New Roman" w:eastAsia="Times New Roman" w:hAnsi="Times New Roman"/>
      <w:color w:val="000000"/>
      <w:sz w:val="20"/>
      <w:szCs w:val="20"/>
    </w:rPr>
  </w:style>
  <w:style w:type="paragraph" w:customStyle="1" w:styleId="OmniPage54">
    <w:name w:val="OmniPage #54"/>
    <w:basedOn w:val="Normal"/>
    <w:rsid w:val="005F504F"/>
    <w:pPr>
      <w:spacing w:after="0" w:line="240" w:lineRule="auto"/>
    </w:pPr>
    <w:rPr>
      <w:rFonts w:ascii="Times New Roman" w:eastAsia="Times New Roman" w:hAnsi="Times New Roman"/>
      <w:color w:val="000000"/>
      <w:sz w:val="20"/>
      <w:szCs w:val="20"/>
    </w:rPr>
  </w:style>
  <w:style w:type="paragraph" w:customStyle="1" w:styleId="OmniPage55">
    <w:name w:val="OmniPage #55"/>
    <w:basedOn w:val="Normal"/>
    <w:rsid w:val="005F504F"/>
    <w:pPr>
      <w:spacing w:after="0" w:line="240" w:lineRule="auto"/>
    </w:pPr>
    <w:rPr>
      <w:rFonts w:ascii="Times New Roman" w:eastAsia="Times New Roman" w:hAnsi="Times New Roman"/>
      <w:color w:val="000000"/>
      <w:sz w:val="20"/>
      <w:szCs w:val="20"/>
    </w:rPr>
  </w:style>
  <w:style w:type="paragraph" w:customStyle="1" w:styleId="OmniPage56">
    <w:name w:val="OmniPage #56"/>
    <w:basedOn w:val="Normal"/>
    <w:rsid w:val="005F504F"/>
    <w:pPr>
      <w:spacing w:after="0" w:line="240" w:lineRule="auto"/>
    </w:pPr>
    <w:rPr>
      <w:rFonts w:ascii="Times New Roman" w:eastAsia="Times New Roman" w:hAnsi="Times New Roman"/>
      <w:color w:val="000000"/>
      <w:sz w:val="20"/>
      <w:szCs w:val="20"/>
    </w:rPr>
  </w:style>
  <w:style w:type="paragraph" w:customStyle="1" w:styleId="OmniPage57">
    <w:name w:val="OmniPage #57"/>
    <w:basedOn w:val="Normal"/>
    <w:rsid w:val="005F504F"/>
    <w:pPr>
      <w:spacing w:after="0" w:line="240" w:lineRule="auto"/>
    </w:pPr>
    <w:rPr>
      <w:rFonts w:ascii="Times New Roman" w:eastAsia="Times New Roman" w:hAnsi="Times New Roman"/>
      <w:color w:val="000000"/>
      <w:sz w:val="20"/>
      <w:szCs w:val="20"/>
    </w:rPr>
  </w:style>
  <w:style w:type="paragraph" w:customStyle="1" w:styleId="OmniPage58">
    <w:name w:val="OmniPage #58"/>
    <w:basedOn w:val="Normal"/>
    <w:rsid w:val="005F504F"/>
    <w:pPr>
      <w:spacing w:after="0" w:line="240" w:lineRule="auto"/>
    </w:pPr>
    <w:rPr>
      <w:rFonts w:ascii="Times New Roman" w:eastAsia="Times New Roman" w:hAnsi="Times New Roman"/>
      <w:color w:val="000000"/>
      <w:sz w:val="20"/>
      <w:szCs w:val="20"/>
    </w:rPr>
  </w:style>
  <w:style w:type="paragraph" w:customStyle="1" w:styleId="OmniPage59">
    <w:name w:val="OmniPage #59"/>
    <w:basedOn w:val="Normal"/>
    <w:rsid w:val="005F504F"/>
    <w:pPr>
      <w:spacing w:after="0" w:line="240" w:lineRule="auto"/>
    </w:pPr>
    <w:rPr>
      <w:rFonts w:ascii="Times New Roman" w:eastAsia="Times New Roman" w:hAnsi="Times New Roman"/>
      <w:color w:val="000000"/>
      <w:sz w:val="20"/>
      <w:szCs w:val="20"/>
    </w:rPr>
  </w:style>
  <w:style w:type="paragraph" w:customStyle="1" w:styleId="OmniPage60">
    <w:name w:val="OmniPage #60"/>
    <w:basedOn w:val="Normal"/>
    <w:rsid w:val="005F504F"/>
    <w:pPr>
      <w:spacing w:after="0" w:line="240" w:lineRule="auto"/>
    </w:pPr>
    <w:rPr>
      <w:rFonts w:ascii="Times New Roman" w:eastAsia="Times New Roman" w:hAnsi="Times New Roman"/>
      <w:color w:val="000000"/>
      <w:sz w:val="20"/>
      <w:szCs w:val="20"/>
    </w:rPr>
  </w:style>
  <w:style w:type="paragraph" w:customStyle="1" w:styleId="OmniPage61">
    <w:name w:val="OmniPage #61"/>
    <w:basedOn w:val="Normal"/>
    <w:rsid w:val="005F504F"/>
    <w:pPr>
      <w:spacing w:after="0" w:line="240" w:lineRule="auto"/>
    </w:pPr>
    <w:rPr>
      <w:rFonts w:ascii="Times New Roman" w:eastAsia="Times New Roman" w:hAnsi="Times New Roman"/>
      <w:color w:val="000000"/>
      <w:sz w:val="20"/>
      <w:szCs w:val="20"/>
    </w:rPr>
  </w:style>
  <w:style w:type="paragraph" w:customStyle="1" w:styleId="OmniPage62">
    <w:name w:val="OmniPage #62"/>
    <w:basedOn w:val="Normal"/>
    <w:rsid w:val="005F504F"/>
    <w:pPr>
      <w:spacing w:after="0" w:line="240" w:lineRule="auto"/>
    </w:pPr>
    <w:rPr>
      <w:rFonts w:ascii="Times New Roman" w:eastAsia="Times New Roman" w:hAnsi="Times New Roman"/>
      <w:color w:val="000000"/>
      <w:sz w:val="20"/>
      <w:szCs w:val="20"/>
    </w:rPr>
  </w:style>
  <w:style w:type="paragraph" w:customStyle="1" w:styleId="OmniPage63">
    <w:name w:val="OmniPage #63"/>
    <w:basedOn w:val="Normal"/>
    <w:rsid w:val="005F504F"/>
    <w:pPr>
      <w:spacing w:after="0" w:line="240" w:lineRule="auto"/>
    </w:pPr>
    <w:rPr>
      <w:rFonts w:ascii="Times New Roman" w:eastAsia="Times New Roman" w:hAnsi="Times New Roman"/>
      <w:color w:val="000000"/>
      <w:sz w:val="20"/>
      <w:szCs w:val="20"/>
    </w:rPr>
  </w:style>
  <w:style w:type="paragraph" w:customStyle="1" w:styleId="OmniPage64">
    <w:name w:val="OmniPage #64"/>
    <w:basedOn w:val="Normal"/>
    <w:rsid w:val="005F504F"/>
    <w:pPr>
      <w:spacing w:after="0" w:line="240" w:lineRule="auto"/>
    </w:pPr>
    <w:rPr>
      <w:rFonts w:ascii="Times New Roman" w:eastAsia="Times New Roman" w:hAnsi="Times New Roman"/>
      <w:color w:val="000000"/>
      <w:sz w:val="20"/>
      <w:szCs w:val="20"/>
    </w:rPr>
  </w:style>
  <w:style w:type="paragraph" w:customStyle="1" w:styleId="OmniPage65">
    <w:name w:val="OmniPage #65"/>
    <w:basedOn w:val="Normal"/>
    <w:rsid w:val="005F504F"/>
    <w:pPr>
      <w:spacing w:after="0" w:line="240" w:lineRule="auto"/>
    </w:pPr>
    <w:rPr>
      <w:rFonts w:ascii="Times New Roman" w:eastAsia="Times New Roman" w:hAnsi="Times New Roman"/>
      <w:color w:val="000000"/>
      <w:sz w:val="20"/>
      <w:szCs w:val="20"/>
    </w:rPr>
  </w:style>
  <w:style w:type="paragraph" w:customStyle="1" w:styleId="OmniPage66">
    <w:name w:val="OmniPage #66"/>
    <w:basedOn w:val="Normal"/>
    <w:rsid w:val="005F504F"/>
    <w:pPr>
      <w:spacing w:after="0" w:line="240" w:lineRule="auto"/>
    </w:pPr>
    <w:rPr>
      <w:rFonts w:ascii="Times New Roman" w:eastAsia="Times New Roman" w:hAnsi="Times New Roman"/>
      <w:color w:val="000000"/>
      <w:sz w:val="20"/>
      <w:szCs w:val="20"/>
    </w:rPr>
  </w:style>
  <w:style w:type="paragraph" w:customStyle="1" w:styleId="OmniPage67">
    <w:name w:val="OmniPage #67"/>
    <w:basedOn w:val="Normal"/>
    <w:rsid w:val="005F504F"/>
    <w:pPr>
      <w:spacing w:after="0" w:line="240" w:lineRule="auto"/>
    </w:pPr>
    <w:rPr>
      <w:rFonts w:ascii="Times New Roman" w:eastAsia="Times New Roman" w:hAnsi="Times New Roman"/>
      <w:color w:val="000000"/>
      <w:sz w:val="20"/>
      <w:szCs w:val="20"/>
    </w:rPr>
  </w:style>
  <w:style w:type="paragraph" w:customStyle="1" w:styleId="OmniPage68">
    <w:name w:val="OmniPage #68"/>
    <w:basedOn w:val="Normal"/>
    <w:rsid w:val="005F504F"/>
    <w:pPr>
      <w:spacing w:after="0" w:line="240" w:lineRule="auto"/>
    </w:pPr>
    <w:rPr>
      <w:rFonts w:ascii="Times New Roman" w:eastAsia="Times New Roman" w:hAnsi="Times New Roman"/>
      <w:color w:val="000000"/>
      <w:sz w:val="20"/>
      <w:szCs w:val="20"/>
    </w:rPr>
  </w:style>
  <w:style w:type="paragraph" w:customStyle="1" w:styleId="OmniPage69">
    <w:name w:val="OmniPage #69"/>
    <w:basedOn w:val="Normal"/>
    <w:rsid w:val="005F504F"/>
    <w:pPr>
      <w:spacing w:after="0" w:line="240" w:lineRule="auto"/>
    </w:pPr>
    <w:rPr>
      <w:rFonts w:ascii="Times New Roman" w:eastAsia="Times New Roman" w:hAnsi="Times New Roman"/>
      <w:color w:val="000000"/>
      <w:sz w:val="20"/>
      <w:szCs w:val="20"/>
    </w:rPr>
  </w:style>
  <w:style w:type="paragraph" w:customStyle="1" w:styleId="OmniPage70">
    <w:name w:val="OmniPage #70"/>
    <w:basedOn w:val="Normal"/>
    <w:rsid w:val="005F504F"/>
    <w:pPr>
      <w:spacing w:after="0" w:line="240" w:lineRule="auto"/>
    </w:pPr>
    <w:rPr>
      <w:rFonts w:ascii="Times New Roman" w:eastAsia="Times New Roman" w:hAnsi="Times New Roman"/>
      <w:color w:val="000000"/>
      <w:sz w:val="20"/>
      <w:szCs w:val="20"/>
    </w:rPr>
  </w:style>
  <w:style w:type="paragraph" w:customStyle="1" w:styleId="OmniPage71">
    <w:name w:val="OmniPage #71"/>
    <w:basedOn w:val="Normal"/>
    <w:rsid w:val="005F504F"/>
    <w:pPr>
      <w:spacing w:after="0" w:line="240" w:lineRule="auto"/>
    </w:pPr>
    <w:rPr>
      <w:rFonts w:ascii="Times New Roman" w:eastAsia="Times New Roman" w:hAnsi="Times New Roman"/>
      <w:color w:val="000000"/>
      <w:sz w:val="20"/>
      <w:szCs w:val="20"/>
    </w:rPr>
  </w:style>
  <w:style w:type="table" w:customStyle="1" w:styleId="MediumGrid22">
    <w:name w:val="Medium Grid 22"/>
    <w:basedOn w:val="TableNormal"/>
    <w:uiPriority w:val="68"/>
    <w:rsid w:val="005F504F"/>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5F504F"/>
    <w:rPr>
      <w:rFonts w:ascii="Times New Roman" w:eastAsia="Times New Roman" w:hAnsi="Times New Roman" w:cs="Calibri"/>
      <w:sz w:val="16"/>
      <w:szCs w:val="20"/>
    </w:rPr>
  </w:style>
  <w:style w:type="character" w:customStyle="1" w:styleId="createby">
    <w:name w:val="createby"/>
    <w:rsid w:val="005F504F"/>
  </w:style>
  <w:style w:type="character" w:customStyle="1" w:styleId="quote-right">
    <w:name w:val="quote-right"/>
    <w:rsid w:val="005F504F"/>
  </w:style>
  <w:style w:type="character" w:customStyle="1" w:styleId="smallcase">
    <w:name w:val="smallcase"/>
    <w:rsid w:val="005F504F"/>
  </w:style>
  <w:style w:type="character" w:customStyle="1" w:styleId="ft0">
    <w:name w:val="ft0"/>
    <w:rsid w:val="005F504F"/>
  </w:style>
  <w:style w:type="character" w:customStyle="1" w:styleId="ft2">
    <w:name w:val="ft2"/>
    <w:rsid w:val="005F504F"/>
  </w:style>
  <w:style w:type="character" w:customStyle="1" w:styleId="ft3">
    <w:name w:val="ft3"/>
    <w:rsid w:val="005F504F"/>
  </w:style>
  <w:style w:type="character" w:customStyle="1" w:styleId="StyleTimesNewRoman12ptBold1">
    <w:name w:val="Style Times New Roman 12 pt Bold1"/>
    <w:rsid w:val="005F504F"/>
    <w:rPr>
      <w:b/>
      <w:bCs/>
      <w:sz w:val="24"/>
    </w:rPr>
  </w:style>
  <w:style w:type="character" w:customStyle="1" w:styleId="CircledChar2">
    <w:name w:val="Circled Char2"/>
    <w:rsid w:val="005F504F"/>
    <w:rPr>
      <w:rFonts w:eastAsia="MS Mincho"/>
      <w:b/>
      <w:szCs w:val="24"/>
      <w:u w:val="single"/>
      <w:lang w:val="en-US" w:eastAsia="ja-JP" w:bidi="ar-SA"/>
    </w:rPr>
  </w:style>
  <w:style w:type="character" w:customStyle="1" w:styleId="SmallTextChar2">
    <w:name w:val="Small Text Char2"/>
    <w:rsid w:val="005F504F"/>
    <w:rPr>
      <w:rFonts w:eastAsia="MS Mincho"/>
      <w:sz w:val="15"/>
      <w:szCs w:val="24"/>
      <w:lang w:val="en-US" w:eastAsia="ja-JP" w:bidi="ar-SA"/>
    </w:rPr>
  </w:style>
  <w:style w:type="character" w:customStyle="1" w:styleId="BoldandUnderlineCharCharCharCharChar1">
    <w:name w:val="Bold and Underline Char Char Char Char Char1"/>
    <w:rsid w:val="005F504F"/>
    <w:rPr>
      <w:b/>
      <w:szCs w:val="24"/>
      <w:u w:val="single"/>
      <w:lang w:val="en-US" w:eastAsia="en-US" w:bidi="ar-SA"/>
    </w:rPr>
  </w:style>
  <w:style w:type="character" w:customStyle="1" w:styleId="SmallCardChar">
    <w:name w:val="Small Card Char"/>
    <w:rsid w:val="005F504F"/>
    <w:rPr>
      <w:rFonts w:ascii="Palatino Linotype" w:eastAsia="Times New Roman" w:hAnsi="Palatino Linotype"/>
      <w:sz w:val="12"/>
      <w:szCs w:val="24"/>
    </w:rPr>
  </w:style>
  <w:style w:type="character" w:customStyle="1" w:styleId="StyleBoldUnderline10ptBold">
    <w:name w:val="Style Bold Underline + 10 pt Bold"/>
    <w:rsid w:val="005F504F"/>
    <w:rPr>
      <w:b/>
      <w:bCs/>
      <w:sz w:val="20"/>
      <w:u w:val="thick"/>
    </w:rPr>
  </w:style>
  <w:style w:type="character" w:customStyle="1" w:styleId="PageHeaderChar">
    <w:name w:val="Page Header Char"/>
    <w:link w:val="PageHeader"/>
    <w:rsid w:val="005F504F"/>
    <w:rPr>
      <w:rFonts w:ascii="Calibri" w:eastAsia="Times New Roman" w:hAnsi="Calibri"/>
      <w:b/>
      <w:sz w:val="24"/>
      <w:szCs w:val="18"/>
    </w:rPr>
  </w:style>
  <w:style w:type="paragraph" w:customStyle="1" w:styleId="NormalNoUnderline">
    <w:name w:val="Normal + No Underline"/>
    <w:basedOn w:val="Normal"/>
    <w:link w:val="NormalNoUnderlineChar"/>
    <w:rsid w:val="005F504F"/>
    <w:pPr>
      <w:spacing w:after="0" w:line="240" w:lineRule="auto"/>
      <w:ind w:left="720"/>
    </w:pPr>
    <w:rPr>
      <w:rFonts w:ascii="Times New Roman" w:eastAsia="Times New Roman" w:hAnsi="Times New Roman"/>
      <w:sz w:val="12"/>
    </w:rPr>
  </w:style>
  <w:style w:type="character" w:customStyle="1" w:styleId="NormalNoUnderlineChar">
    <w:name w:val="Normal + No Underline Char"/>
    <w:link w:val="NormalNoUnderline"/>
    <w:rsid w:val="005F504F"/>
    <w:rPr>
      <w:rFonts w:ascii="Times New Roman" w:eastAsia="Times New Roman" w:hAnsi="Times New Roman"/>
      <w:sz w:val="12"/>
    </w:rPr>
  </w:style>
  <w:style w:type="paragraph" w:customStyle="1" w:styleId="TagCite3">
    <w:name w:val="Tag Cite"/>
    <w:basedOn w:val="PageHeader"/>
    <w:link w:val="TagCiteChar5"/>
    <w:qFormat/>
    <w:rsid w:val="005F504F"/>
    <w:pPr>
      <w:widowControl/>
      <w:numPr>
        <w:numId w:val="0"/>
      </w:numPr>
      <w:tabs>
        <w:tab w:val="clear" w:pos="10080"/>
      </w:tabs>
      <w:suppressAutoHyphens w:val="0"/>
      <w:spacing w:after="0" w:line="240" w:lineRule="auto"/>
      <w:jc w:val="left"/>
    </w:pPr>
    <w:rPr>
      <w:rFonts w:ascii="Arial Narrow" w:eastAsia="SimSun" w:hAnsi="Arial Narrow"/>
      <w:szCs w:val="24"/>
      <w:lang w:eastAsia="zh-CN"/>
    </w:rPr>
  </w:style>
  <w:style w:type="character" w:customStyle="1" w:styleId="TagCiteChar5">
    <w:name w:val="Tag Cite Char"/>
    <w:link w:val="TagCite3"/>
    <w:rsid w:val="005F504F"/>
    <w:rPr>
      <w:rFonts w:ascii="Arial Narrow" w:eastAsia="SimSun" w:hAnsi="Arial Narrow"/>
      <w:b/>
      <w:sz w:val="24"/>
      <w:szCs w:val="24"/>
      <w:lang w:eastAsia="zh-CN"/>
    </w:rPr>
  </w:style>
  <w:style w:type="character" w:customStyle="1" w:styleId="smalllink">
    <w:name w:val="smalllink"/>
    <w:rsid w:val="005F504F"/>
  </w:style>
  <w:style w:type="character" w:customStyle="1" w:styleId="bighead1">
    <w:name w:val="bighead1"/>
    <w:rsid w:val="005F504F"/>
    <w:rPr>
      <w:rFonts w:ascii="Verdana" w:hAnsi="Verdana" w:hint="default"/>
      <w:b/>
      <w:bCs/>
      <w:sz w:val="27"/>
      <w:szCs w:val="27"/>
    </w:rPr>
  </w:style>
  <w:style w:type="paragraph" w:customStyle="1" w:styleId="Tiny-WFU">
    <w:name w:val="Tiny-WFU"/>
    <w:basedOn w:val="Normal"/>
    <w:qFormat/>
    <w:rsid w:val="005F504F"/>
    <w:pPr>
      <w:spacing w:after="0" w:line="240" w:lineRule="auto"/>
    </w:pPr>
    <w:rPr>
      <w:rFonts w:ascii="Cambria" w:eastAsia="Malgun Gothic" w:hAnsi="Cambria"/>
      <w:sz w:val="12"/>
      <w:lang w:eastAsia="ko-KR"/>
    </w:rPr>
  </w:style>
  <w:style w:type="character" w:customStyle="1" w:styleId="left-date1">
    <w:name w:val="left-date1"/>
    <w:rsid w:val="005F504F"/>
    <w:rPr>
      <w:rFonts w:ascii="Verdana" w:hAnsi="Verdana" w:hint="default"/>
      <w:color w:val="666666"/>
      <w:sz w:val="14"/>
      <w:szCs w:val="14"/>
    </w:rPr>
  </w:style>
  <w:style w:type="paragraph" w:customStyle="1" w:styleId="seeall">
    <w:name w:val="seeall"/>
    <w:basedOn w:val="Normal"/>
    <w:rsid w:val="005F504F"/>
    <w:pPr>
      <w:spacing w:before="100" w:beforeAutospacing="1" w:after="100" w:afterAutospacing="1" w:line="240" w:lineRule="auto"/>
    </w:pPr>
    <w:rPr>
      <w:rFonts w:ascii="Times New Roman" w:eastAsia="Times New Roman" w:hAnsi="Times New Roman" w:cs="Times New Roman"/>
      <w:sz w:val="24"/>
    </w:rPr>
  </w:style>
  <w:style w:type="character" w:customStyle="1" w:styleId="list-comma">
    <w:name w:val="list-comma"/>
    <w:basedOn w:val="DefaultParagraphFont"/>
    <w:rsid w:val="005F504F"/>
  </w:style>
  <w:style w:type="character" w:customStyle="1" w:styleId="livefyre-commentcount">
    <w:name w:val="livefyre-commentcount"/>
    <w:basedOn w:val="DefaultParagraphFont"/>
    <w:rsid w:val="005F504F"/>
  </w:style>
  <w:style w:type="character" w:customStyle="1" w:styleId="rednegchange">
    <w:name w:val="red_neg_change"/>
    <w:basedOn w:val="DefaultParagraphFont"/>
    <w:rsid w:val="005F504F"/>
  </w:style>
  <w:style w:type="character" w:customStyle="1" w:styleId="wsodqchgshow">
    <w:name w:val="wsodq_chgshow"/>
    <w:basedOn w:val="DefaultParagraphFont"/>
    <w:rsid w:val="005F504F"/>
  </w:style>
  <w:style w:type="character" w:customStyle="1" w:styleId="greenposchange">
    <w:name w:val="green_pos_change"/>
    <w:basedOn w:val="DefaultParagraphFont"/>
    <w:rsid w:val="005F504F"/>
  </w:style>
  <w:style w:type="character" w:customStyle="1" w:styleId="image-credit">
    <w:name w:val="image-credit"/>
    <w:basedOn w:val="DefaultParagraphFont"/>
    <w:rsid w:val="005F504F"/>
  </w:style>
  <w:style w:type="paragraph" w:customStyle="1" w:styleId="gascontcredit">
    <w:name w:val="gas_cont_credit"/>
    <w:basedOn w:val="Normal"/>
    <w:rsid w:val="005F504F"/>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5F504F"/>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5F504F"/>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5F504F"/>
    <w:pPr>
      <w:spacing w:before="100" w:beforeAutospacing="1" w:after="100" w:afterAutospacing="1" w:line="240" w:lineRule="auto"/>
    </w:pPr>
    <w:rPr>
      <w:rFonts w:ascii="Times New Roman" w:eastAsia="Times New Roman" w:hAnsi="Times New Roman" w:cs="Times New Roman"/>
      <w:sz w:val="24"/>
    </w:rPr>
  </w:style>
  <w:style w:type="character" w:customStyle="1" w:styleId="caption4">
    <w:name w:val="caption4"/>
    <w:basedOn w:val="DefaultParagraphFont"/>
    <w:rsid w:val="005F504F"/>
  </w:style>
  <w:style w:type="character" w:customStyle="1" w:styleId="honorific-prefix">
    <w:name w:val="honorific-prefix"/>
    <w:basedOn w:val="DefaultParagraphFont"/>
    <w:rsid w:val="005F504F"/>
  </w:style>
  <w:style w:type="character" w:customStyle="1" w:styleId="given-name">
    <w:name w:val="given-name"/>
    <w:basedOn w:val="DefaultParagraphFont"/>
    <w:rsid w:val="005F504F"/>
  </w:style>
  <w:style w:type="character" w:customStyle="1" w:styleId="family-name">
    <w:name w:val="family-name"/>
    <w:basedOn w:val="DefaultParagraphFont"/>
    <w:rsid w:val="005F504F"/>
  </w:style>
  <w:style w:type="character" w:customStyle="1" w:styleId="chead">
    <w:name w:val="chead"/>
    <w:basedOn w:val="DefaultParagraphFont"/>
    <w:rsid w:val="005F504F"/>
  </w:style>
  <w:style w:type="character" w:customStyle="1" w:styleId="obgcapsstart">
    <w:name w:val="obg_caps_start"/>
    <w:basedOn w:val="DefaultParagraphFont"/>
    <w:rsid w:val="005F504F"/>
  </w:style>
  <w:style w:type="character" w:customStyle="1" w:styleId="althead">
    <w:name w:val="althead"/>
    <w:basedOn w:val="DefaultParagraphFont"/>
    <w:rsid w:val="005F504F"/>
  </w:style>
  <w:style w:type="character" w:customStyle="1" w:styleId="arbd1">
    <w:name w:val="arbd1"/>
    <w:basedOn w:val="DefaultParagraphFont"/>
    <w:rsid w:val="005F504F"/>
  </w:style>
  <w:style w:type="character" w:customStyle="1" w:styleId="unx">
    <w:name w:val="unx"/>
    <w:basedOn w:val="DefaultParagraphFont"/>
    <w:rsid w:val="005F504F"/>
  </w:style>
  <w:style w:type="character" w:customStyle="1" w:styleId="lrdctph">
    <w:name w:val="lr_dct_ph"/>
    <w:basedOn w:val="DefaultParagraphFont"/>
    <w:rsid w:val="005F504F"/>
  </w:style>
  <w:style w:type="character" w:customStyle="1" w:styleId="Heading2CharCharCharCharCharCharCharCharCharCharCharCharCharCharCharChar">
    <w:name w:val="Heading 2 Char Char Char Char Char Char Char Char Char Char Char Char Char Char Char Char"/>
    <w:rsid w:val="005F504F"/>
    <w:rPr>
      <w:rFonts w:cs="Arial"/>
      <w:b/>
      <w:bCs/>
      <w:iCs/>
      <w:szCs w:val="28"/>
      <w:lang w:val="en-US" w:eastAsia="en-US" w:bidi="ar-SA"/>
    </w:rPr>
  </w:style>
  <w:style w:type="character" w:customStyle="1" w:styleId="cnbcsbhdcomp">
    <w:name w:val="cnbc_sbhd_comp"/>
    <w:rsid w:val="005F504F"/>
  </w:style>
  <w:style w:type="character" w:customStyle="1" w:styleId="blox-headline">
    <w:name w:val="blox-headline"/>
    <w:rsid w:val="005F504F"/>
  </w:style>
  <w:style w:type="character" w:customStyle="1" w:styleId="Heading2CharCharCharCharCharChar1CharChar">
    <w:name w:val="Heading 2 Char Char Char Char Char Char1 Char Char"/>
    <w:basedOn w:val="DefaultParagraphFont"/>
    <w:uiPriority w:val="99"/>
    <w:rsid w:val="005F504F"/>
    <w:rPr>
      <w:rFonts w:cs="Arial"/>
      <w:b/>
      <w:bCs/>
      <w:iCs/>
      <w:sz w:val="28"/>
      <w:lang w:val="en-US" w:eastAsia="en-US"/>
    </w:rPr>
  </w:style>
  <w:style w:type="paragraph" w:customStyle="1" w:styleId="bylinejb">
    <w:name w:val="bylinejb"/>
    <w:basedOn w:val="Normal"/>
    <w:rsid w:val="005F504F"/>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5F504F"/>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5F504F"/>
  </w:style>
  <w:style w:type="character" w:customStyle="1" w:styleId="s1">
    <w:name w:val="s1"/>
    <w:basedOn w:val="DefaultParagraphFont"/>
    <w:rsid w:val="005F504F"/>
  </w:style>
  <w:style w:type="character" w:customStyle="1" w:styleId="action-menu-toggled-item">
    <w:name w:val="action-menu-toggled-item"/>
    <w:basedOn w:val="DefaultParagraphFont"/>
    <w:rsid w:val="005F504F"/>
    <w:rPr>
      <w:rFonts w:ascii="Times New Roman" w:hAnsi="Times New Roman"/>
    </w:rPr>
  </w:style>
  <w:style w:type="character" w:customStyle="1" w:styleId="1Tag">
    <w:name w:val="1) Tag"/>
    <w:rsid w:val="005F504F"/>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5F504F"/>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5F504F"/>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5F504F"/>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5F504F"/>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5F504F"/>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5F504F"/>
    <w:rPr>
      <w:rFonts w:ascii="Calibri" w:eastAsia="Times New Roman" w:hAnsi="Calibri"/>
      <w:b/>
      <w:caps/>
      <w:sz w:val="40"/>
      <w:szCs w:val="40"/>
    </w:rPr>
  </w:style>
  <w:style w:type="character" w:styleId="SubtleReference">
    <w:name w:val="Subtle Reference"/>
    <w:basedOn w:val="DefaultParagraphFont"/>
    <w:uiPriority w:val="31"/>
    <w:rsid w:val="005F504F"/>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5F504F"/>
    <w:pPr>
      <w:spacing w:after="0" w:line="240" w:lineRule="auto"/>
    </w:pPr>
    <w:rPr>
      <w:rFonts w:asciiTheme="minorHAnsi" w:hAnsiTheme="minorHAnsi"/>
      <w:bCs/>
    </w:rPr>
  </w:style>
  <w:style w:type="character" w:customStyle="1" w:styleId="BoxBoldUnderline">
    <w:name w:val="Box Bold Underline"/>
    <w:rsid w:val="005F504F"/>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5F504F"/>
    <w:pPr>
      <w:spacing w:after="0" w:line="240" w:lineRule="auto"/>
    </w:pPr>
    <w:rPr>
      <w:rFonts w:eastAsia="Times New Roman"/>
      <w:sz w:val="24"/>
    </w:rPr>
  </w:style>
  <w:style w:type="character" w:customStyle="1" w:styleId="NormalF6Char">
    <w:name w:val="Normal F6 Char"/>
    <w:link w:val="NormalF6"/>
    <w:rsid w:val="005F504F"/>
    <w:rPr>
      <w:rFonts w:ascii="Calibri" w:eastAsia="Times New Roman" w:hAnsi="Calibri"/>
      <w:sz w:val="24"/>
    </w:rPr>
  </w:style>
  <w:style w:type="paragraph" w:customStyle="1" w:styleId="TagNew">
    <w:name w:val="Tag New"/>
    <w:qFormat/>
    <w:rsid w:val="005F504F"/>
    <w:pPr>
      <w:spacing w:after="0" w:line="240" w:lineRule="auto"/>
    </w:pPr>
    <w:rPr>
      <w:rFonts w:ascii="Times New Roman" w:eastAsiaTheme="minorEastAsia" w:hAnsi="Times New Roman" w:cs="Times New Roman"/>
      <w:b/>
      <w:sz w:val="24"/>
      <w:szCs w:val="20"/>
    </w:rPr>
  </w:style>
  <w:style w:type="character" w:customStyle="1" w:styleId="moretop">
    <w:name w:val="more_top"/>
    <w:rsid w:val="005F504F"/>
  </w:style>
  <w:style w:type="paragraph" w:customStyle="1" w:styleId="TagNew0">
    <w:name w:val="Tag_New"/>
    <w:qFormat/>
    <w:rsid w:val="005F504F"/>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5F504F"/>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5F504F"/>
    <w:pPr>
      <w:spacing w:before="100" w:beforeAutospacing="1" w:after="100" w:afterAutospacing="1" w:line="240" w:lineRule="auto"/>
    </w:pPr>
    <w:rPr>
      <w:rFonts w:eastAsia="Times New Roman"/>
      <w:sz w:val="24"/>
    </w:rPr>
  </w:style>
  <w:style w:type="paragraph" w:customStyle="1" w:styleId="StyleStyleStyleCNA9ptBefore1pt8ptPatternClear">
    <w:name w:val="Style Style Style CN A + 9 pt Before:  1 pt + 8 pt + Pattern: Clear..."/>
    <w:basedOn w:val="Normal"/>
    <w:autoRedefine/>
    <w:rsid w:val="005F504F"/>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formatp">
    <w:name w:val="formatp"/>
    <w:rsid w:val="005F504F"/>
  </w:style>
  <w:style w:type="character" w:customStyle="1" w:styleId="yshortcutscs4-ndcor">
    <w:name w:val="yshortcuts cs4-ndcor"/>
    <w:rsid w:val="005F504F"/>
  </w:style>
  <w:style w:type="character" w:customStyle="1" w:styleId="price">
    <w:name w:val="price"/>
    <w:rsid w:val="005F504F"/>
  </w:style>
  <w:style w:type="character" w:customStyle="1" w:styleId="price-change">
    <w:name w:val="price-change"/>
    <w:rsid w:val="005F504F"/>
  </w:style>
  <w:style w:type="character" w:customStyle="1" w:styleId="percent-change">
    <w:name w:val="percent-change"/>
    <w:rsid w:val="005F504F"/>
  </w:style>
  <w:style w:type="character" w:customStyle="1" w:styleId="bibfont">
    <w:name w:val="bibfont"/>
    <w:rsid w:val="005F504F"/>
    <w:rPr>
      <w:rFonts w:cs="Times New Roman"/>
    </w:rPr>
  </w:style>
  <w:style w:type="paragraph" w:customStyle="1" w:styleId="underlined1">
    <w:name w:val="underlined1"/>
    <w:next w:val="Normal"/>
    <w:autoRedefine/>
    <w:rsid w:val="005F504F"/>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5F504F"/>
    <w:pPr>
      <w:spacing w:after="0" w:line="240" w:lineRule="auto"/>
      <w:ind w:left="0"/>
    </w:pPr>
    <w:rPr>
      <w:rFonts w:ascii="Calibri" w:eastAsia="Times New Roman" w:hAnsi="Calibri"/>
      <w:b/>
      <w:color w:val="auto"/>
      <w:sz w:val="24"/>
      <w:szCs w:val="24"/>
    </w:rPr>
  </w:style>
  <w:style w:type="character" w:customStyle="1" w:styleId="SourceBoldedChar">
    <w:name w:val="Source Bolded Char"/>
    <w:link w:val="SourceBolded"/>
    <w:rsid w:val="005F504F"/>
    <w:rPr>
      <w:rFonts w:ascii="Calibri" w:eastAsia="Times New Roman" w:hAnsi="Calibri"/>
      <w:b/>
      <w:sz w:val="24"/>
      <w:szCs w:val="24"/>
      <w:lang w:val="x-none" w:eastAsia="x-none"/>
    </w:rPr>
  </w:style>
  <w:style w:type="paragraph" w:customStyle="1" w:styleId="CardDownSize">
    <w:name w:val="CardDownSize"/>
    <w:basedOn w:val="Normal"/>
    <w:link w:val="CardDownSizeChar"/>
    <w:rsid w:val="005F504F"/>
    <w:pPr>
      <w:spacing w:after="0" w:line="240" w:lineRule="auto"/>
    </w:pPr>
    <w:rPr>
      <w:rFonts w:eastAsia="Calibri"/>
      <w:szCs w:val="20"/>
      <w:lang w:val="x-none" w:eastAsia="x-none"/>
    </w:rPr>
  </w:style>
  <w:style w:type="character" w:customStyle="1" w:styleId="CardDownSizeChar">
    <w:name w:val="CardDownSize Char"/>
    <w:link w:val="CardDownSize"/>
    <w:rsid w:val="005F504F"/>
    <w:rPr>
      <w:rFonts w:ascii="Calibri" w:eastAsia="Calibri" w:hAnsi="Calibri"/>
      <w:szCs w:val="20"/>
      <w:lang w:val="x-none" w:eastAsia="x-none"/>
    </w:rPr>
  </w:style>
  <w:style w:type="character" w:customStyle="1" w:styleId="leveluptitle">
    <w:name w:val="leveluptitle"/>
    <w:basedOn w:val="DefaultParagraphFont"/>
    <w:rsid w:val="005F504F"/>
  </w:style>
  <w:style w:type="character" w:customStyle="1" w:styleId="Irrelevant6fontChar">
    <w:name w:val="Irrelevant (6 font) Char"/>
    <w:basedOn w:val="DefaultParagraphFont"/>
    <w:link w:val="Irrelevant6font"/>
    <w:rsid w:val="005F504F"/>
    <w:rPr>
      <w:rFonts w:ascii="Calibri" w:eastAsia="Calibri" w:hAnsi="Calibri"/>
      <w:sz w:val="12"/>
      <w:szCs w:val="12"/>
    </w:rPr>
  </w:style>
  <w:style w:type="paragraph" w:customStyle="1" w:styleId="Non-NavPanelTag">
    <w:name w:val="Non-Nav Panel Tag"/>
    <w:basedOn w:val="Normal"/>
    <w:qFormat/>
    <w:rsid w:val="005F504F"/>
    <w:pPr>
      <w:spacing w:after="0" w:line="240" w:lineRule="auto"/>
    </w:pPr>
    <w:rPr>
      <w:b/>
      <w:sz w:val="26"/>
    </w:rPr>
  </w:style>
  <w:style w:type="character" w:customStyle="1" w:styleId="Hyperlink3">
    <w:name w:val="Hyperlink.3"/>
    <w:basedOn w:val="DefaultParagraphFont"/>
    <w:rsid w:val="005F504F"/>
    <w:rPr>
      <w:sz w:val="18"/>
      <w:szCs w:val="18"/>
    </w:rPr>
  </w:style>
  <w:style w:type="character" w:customStyle="1" w:styleId="Hyperlink40">
    <w:name w:val="Hyperlink.4"/>
    <w:basedOn w:val="DefaultParagraphFont"/>
    <w:rsid w:val="005F504F"/>
    <w:rPr>
      <w:sz w:val="18"/>
      <w:szCs w:val="18"/>
    </w:rPr>
  </w:style>
  <w:style w:type="paragraph" w:customStyle="1" w:styleId="StyleHeading4TagNotBold">
    <w:name w:val="Style Heading 4Tag + Not Bold"/>
    <w:basedOn w:val="Heading4"/>
    <w:rsid w:val="005F504F"/>
    <w:pPr>
      <w:spacing w:before="200" w:line="240" w:lineRule="auto"/>
    </w:pPr>
    <w:rPr>
      <w:bCs/>
      <w:sz w:val="22"/>
    </w:rPr>
  </w:style>
  <w:style w:type="paragraph" w:customStyle="1" w:styleId="Ad">
    <w:name w:val="A"/>
    <w:basedOn w:val="Default"/>
    <w:next w:val="Default"/>
    <w:rsid w:val="005F504F"/>
    <w:rPr>
      <w:color w:val="auto"/>
      <w:lang w:bidi="en-US"/>
    </w:rPr>
  </w:style>
  <w:style w:type="character" w:customStyle="1" w:styleId="ae">
    <w:name w:val="••••"/>
    <w:rsid w:val="005F504F"/>
    <w:rPr>
      <w:color w:val="000000"/>
    </w:rPr>
  </w:style>
  <w:style w:type="character" w:customStyle="1" w:styleId="UnderlineBox">
    <w:name w:val="Underline + Box"/>
    <w:uiPriority w:val="1"/>
    <w:qFormat/>
    <w:rsid w:val="005F504F"/>
    <w:rPr>
      <w:rFonts w:ascii="Georgia" w:hAnsi="Georgia"/>
      <w:b w:val="0"/>
      <w:sz w:val="22"/>
      <w:u w:val="single"/>
      <w:bdr w:val="single" w:sz="4" w:space="0" w:color="auto"/>
    </w:rPr>
  </w:style>
  <w:style w:type="character" w:customStyle="1" w:styleId="CharacterStyle14">
    <w:name w:val="Character Style 14"/>
    <w:rsid w:val="005F504F"/>
    <w:rPr>
      <w:sz w:val="30"/>
      <w:szCs w:val="30"/>
    </w:rPr>
  </w:style>
  <w:style w:type="character" w:customStyle="1" w:styleId="CharacterStyle13">
    <w:name w:val="Character Style 13"/>
    <w:rsid w:val="005F504F"/>
    <w:rPr>
      <w:i/>
      <w:iCs/>
      <w:sz w:val="17"/>
      <w:szCs w:val="17"/>
    </w:rPr>
  </w:style>
  <w:style w:type="character" w:customStyle="1" w:styleId="CardsNotUnderlined">
    <w:name w:val="Cards Not Underlined"/>
    <w:rsid w:val="005F504F"/>
    <w:rPr>
      <w:rFonts w:ascii="Times New Roman" w:hAnsi="Times New Roman"/>
      <w:sz w:val="16"/>
    </w:rPr>
  </w:style>
  <w:style w:type="character" w:customStyle="1" w:styleId="a15">
    <w:name w:val="a1"/>
    <w:rsid w:val="005F504F"/>
    <w:rPr>
      <w:color w:val="008000"/>
    </w:rPr>
  </w:style>
  <w:style w:type="paragraph" w:customStyle="1" w:styleId="Repeatblockheading0">
    <w:name w:val="Repeat block heading"/>
    <w:basedOn w:val="Normal"/>
    <w:rsid w:val="005F504F"/>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imgcreditcaption">
    <w:name w:val="imgcreditcaption"/>
    <w:rsid w:val="005F504F"/>
  </w:style>
  <w:style w:type="character" w:customStyle="1" w:styleId="hps">
    <w:name w:val="hps"/>
    <w:rsid w:val="005F504F"/>
  </w:style>
  <w:style w:type="paragraph" w:customStyle="1" w:styleId="TashmaHeader2">
    <w:name w:val="Tashma_Header2"/>
    <w:basedOn w:val="Heading2"/>
    <w:uiPriority w:val="99"/>
    <w:qFormat/>
    <w:rsid w:val="005F504F"/>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5F504F"/>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5F504F"/>
    <w:rPr>
      <w:rFonts w:cs="Calibri"/>
    </w:rPr>
  </w:style>
  <w:style w:type="paragraph" w:customStyle="1" w:styleId="CitationCharCharCharCharCharCharChar">
    <w:name w:val="Citation Char Char Char Char Char Char Char"/>
    <w:basedOn w:val="Normal"/>
    <w:link w:val="CitationCharCharCharCharCharCharCharChar"/>
    <w:rsid w:val="005F504F"/>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5F504F"/>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5F504F"/>
    <w:pPr>
      <w:spacing w:before="100" w:beforeAutospacing="1" w:after="100" w:afterAutospacing="1" w:line="240" w:lineRule="auto"/>
    </w:pPr>
    <w:rPr>
      <w:rFonts w:ascii="Times New Roman" w:eastAsia="Times New Roman" w:hAnsi="Times New Roman"/>
      <w:sz w:val="24"/>
    </w:rPr>
  </w:style>
  <w:style w:type="paragraph" w:customStyle="1" w:styleId="BodyText311">
    <w:name w:val="Body Text 31"/>
    <w:basedOn w:val="Normal"/>
    <w:next w:val="BodyText3"/>
    <w:unhideWhenUsed/>
    <w:rsid w:val="005F504F"/>
    <w:pPr>
      <w:spacing w:after="120" w:line="240" w:lineRule="auto"/>
    </w:pPr>
    <w:rPr>
      <w:bCs/>
      <w:color w:val="000000"/>
    </w:rPr>
  </w:style>
  <w:style w:type="paragraph" w:customStyle="1" w:styleId="BodyText210">
    <w:name w:val="Body Text 21"/>
    <w:basedOn w:val="Normal"/>
    <w:next w:val="BodyText2"/>
    <w:unhideWhenUsed/>
    <w:rsid w:val="005F504F"/>
    <w:pPr>
      <w:spacing w:after="120" w:line="480" w:lineRule="auto"/>
    </w:pPr>
    <w:rPr>
      <w:sz w:val="12"/>
    </w:rPr>
  </w:style>
  <w:style w:type="paragraph" w:customStyle="1" w:styleId="BodyTextIndent1">
    <w:name w:val="Body Text Indent1"/>
    <w:basedOn w:val="Normal"/>
    <w:next w:val="BodyTextIndent"/>
    <w:unhideWhenUsed/>
    <w:rsid w:val="005F504F"/>
    <w:pPr>
      <w:spacing w:after="120" w:line="240" w:lineRule="auto"/>
      <w:ind w:left="360"/>
    </w:pPr>
  </w:style>
  <w:style w:type="paragraph" w:customStyle="1" w:styleId="BodyTextIndent31">
    <w:name w:val="Body Text Indent 31"/>
    <w:basedOn w:val="Normal"/>
    <w:next w:val="BodyTextIndent3"/>
    <w:semiHidden/>
    <w:unhideWhenUsed/>
    <w:rsid w:val="005F504F"/>
    <w:pPr>
      <w:spacing w:after="120" w:line="240" w:lineRule="auto"/>
      <w:ind w:left="360"/>
    </w:pPr>
    <w:rPr>
      <w:sz w:val="14"/>
    </w:rPr>
  </w:style>
  <w:style w:type="paragraph" w:customStyle="1" w:styleId="BodyTextIndent21">
    <w:name w:val="Body Text Indent 21"/>
    <w:basedOn w:val="Normal"/>
    <w:next w:val="BodyTextIndent2"/>
    <w:unhideWhenUsed/>
    <w:rsid w:val="005F504F"/>
    <w:pPr>
      <w:spacing w:after="120" w:line="480" w:lineRule="auto"/>
      <w:ind w:left="360"/>
    </w:pPr>
  </w:style>
  <w:style w:type="character" w:customStyle="1" w:styleId="Caption11">
    <w:name w:val="Caption11"/>
    <w:rsid w:val="005F504F"/>
  </w:style>
  <w:style w:type="paragraph" w:customStyle="1" w:styleId="z-BottomofForm1">
    <w:name w:val="z-Bottom of Form1"/>
    <w:basedOn w:val="Normal"/>
    <w:next w:val="Normal"/>
    <w:hidden/>
    <w:unhideWhenUsed/>
    <w:rsid w:val="005F504F"/>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5F504F"/>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rsid w:val="005F504F"/>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rsid w:val="005F504F"/>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5F504F"/>
    <w:pPr>
      <w:spacing w:before="100" w:beforeAutospacing="1" w:after="100" w:afterAutospacing="1" w:line="240" w:lineRule="auto"/>
    </w:pPr>
    <w:rPr>
      <w:rFonts w:ascii="Times New Roman" w:eastAsia="Times New Roman" w:hAnsi="Times New Roman"/>
      <w:sz w:val="24"/>
    </w:rPr>
  </w:style>
  <w:style w:type="character" w:customStyle="1" w:styleId="StyleCards12ptThickunderlineChar1">
    <w:name w:val="Style Cards + 12 pt Thick underline Char1"/>
    <w:rsid w:val="005F504F"/>
    <w:rPr>
      <w:sz w:val="24"/>
      <w:szCs w:val="24"/>
      <w:u w:val="thick"/>
    </w:rPr>
  </w:style>
  <w:style w:type="character" w:customStyle="1" w:styleId="BodyTextIndentChar2">
    <w:name w:val="Body Text Indent Char2"/>
    <w:basedOn w:val="DefaultParagraphFont"/>
    <w:uiPriority w:val="99"/>
    <w:semiHidden/>
    <w:rsid w:val="005F504F"/>
    <w:rPr>
      <w:rFonts w:ascii="Georgia" w:hAnsi="Georgia"/>
      <w:sz w:val="22"/>
      <w:szCs w:val="22"/>
    </w:rPr>
  </w:style>
  <w:style w:type="character" w:customStyle="1" w:styleId="BodyText2Char2">
    <w:name w:val="Body Text 2 Char2"/>
    <w:basedOn w:val="DefaultParagraphFont"/>
    <w:uiPriority w:val="99"/>
    <w:semiHidden/>
    <w:rsid w:val="005F504F"/>
    <w:rPr>
      <w:rFonts w:ascii="Georgia" w:hAnsi="Georgia"/>
      <w:sz w:val="22"/>
      <w:szCs w:val="22"/>
    </w:rPr>
  </w:style>
  <w:style w:type="character" w:customStyle="1" w:styleId="BodyText3Char2">
    <w:name w:val="Body Text 3 Char2"/>
    <w:basedOn w:val="DefaultParagraphFont"/>
    <w:uiPriority w:val="99"/>
    <w:semiHidden/>
    <w:rsid w:val="005F504F"/>
    <w:rPr>
      <w:rFonts w:ascii="Georgia" w:hAnsi="Georgia"/>
      <w:sz w:val="16"/>
      <w:szCs w:val="16"/>
    </w:rPr>
  </w:style>
  <w:style w:type="character" w:customStyle="1" w:styleId="BodyTextIndent2Char2">
    <w:name w:val="Body Text Indent 2 Char2"/>
    <w:basedOn w:val="DefaultParagraphFont"/>
    <w:uiPriority w:val="99"/>
    <w:semiHidden/>
    <w:rsid w:val="005F504F"/>
    <w:rPr>
      <w:rFonts w:ascii="Georgia" w:hAnsi="Georgia"/>
      <w:sz w:val="22"/>
      <w:szCs w:val="22"/>
    </w:rPr>
  </w:style>
  <w:style w:type="character" w:customStyle="1" w:styleId="BodyTextIndent3Char2">
    <w:name w:val="Body Text Indent 3 Char2"/>
    <w:basedOn w:val="DefaultParagraphFont"/>
    <w:uiPriority w:val="99"/>
    <w:semiHidden/>
    <w:rsid w:val="005F504F"/>
    <w:rPr>
      <w:rFonts w:ascii="Georgia" w:hAnsi="Georgia"/>
      <w:sz w:val="16"/>
      <w:szCs w:val="16"/>
    </w:rPr>
  </w:style>
  <w:style w:type="character" w:customStyle="1" w:styleId="z-BottomofFormChar2">
    <w:name w:val="z-Bottom of Form Char2"/>
    <w:basedOn w:val="DefaultParagraphFont"/>
    <w:uiPriority w:val="99"/>
    <w:semiHidden/>
    <w:rsid w:val="005F504F"/>
    <w:rPr>
      <w:rFonts w:ascii="Arial" w:hAnsi="Arial" w:cs="Arial"/>
      <w:vanish/>
      <w:sz w:val="16"/>
      <w:szCs w:val="16"/>
    </w:rPr>
  </w:style>
  <w:style w:type="paragraph" w:customStyle="1" w:styleId="StyleHotRouteLatinGaramond10pt">
    <w:name w:val="Style Hot Route + (Latin) Garamond 10 pt"/>
    <w:basedOn w:val="HotRoute"/>
    <w:link w:val="StyleHotRouteLatinGaramond10ptChar"/>
    <w:rsid w:val="005F504F"/>
    <w:pPr>
      <w:spacing w:after="0" w:line="240" w:lineRule="auto"/>
      <w:ind w:left="0"/>
    </w:pPr>
    <w:rPr>
      <w:rFonts w:ascii="Garamond" w:eastAsia="Cambria" w:hAnsi="Garamond" w:cs="Times New Roman"/>
      <w:sz w:val="20"/>
    </w:rPr>
  </w:style>
  <w:style w:type="character" w:customStyle="1" w:styleId="StyleHotRouteLatinGaramond10ptChar">
    <w:name w:val="Style Hot Route + (Latin) Garamond 10 pt Char"/>
    <w:basedOn w:val="DefaultParagraphFont"/>
    <w:link w:val="StyleHotRouteLatinGaramond10pt"/>
    <w:rsid w:val="005F504F"/>
    <w:rPr>
      <w:rFonts w:ascii="Garamond" w:eastAsia="Cambria" w:hAnsi="Garamond" w:cs="Times New Roman"/>
      <w:sz w:val="20"/>
    </w:rPr>
  </w:style>
  <w:style w:type="paragraph" w:customStyle="1" w:styleId="StyleHotRouteLatinGaramond10ptUnderline">
    <w:name w:val="Style Hot Route + (Latin) Garamond 10 pt Underline"/>
    <w:basedOn w:val="HotRoute"/>
    <w:link w:val="StyleHotRouteLatinGaramond10ptUnderlineChar"/>
    <w:rsid w:val="005F504F"/>
    <w:pPr>
      <w:spacing w:after="0" w:line="240" w:lineRule="auto"/>
      <w:ind w:left="0"/>
    </w:pPr>
    <w:rPr>
      <w:rFonts w:ascii="Garamond" w:eastAsia="Cambria" w:hAnsi="Garamond" w:cs="Times New Roman"/>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5F504F"/>
    <w:rPr>
      <w:rFonts w:ascii="Garamond" w:eastAsia="Cambria" w:hAnsi="Garamond" w:cs="Times New Roman"/>
      <w:sz w:val="20"/>
      <w:u w:val="single"/>
    </w:rPr>
  </w:style>
  <w:style w:type="character" w:customStyle="1" w:styleId="m5686307894942199640gmail-style13ptbold">
    <w:name w:val="m_5686307894942199640gmail-style13ptbold"/>
    <w:basedOn w:val="DefaultParagraphFont"/>
    <w:rsid w:val="005F504F"/>
  </w:style>
  <w:style w:type="character" w:customStyle="1" w:styleId="m5686307894942199640gmail-styleunderline">
    <w:name w:val="m_5686307894942199640gmail-styleunderline"/>
    <w:basedOn w:val="DefaultParagraphFont"/>
    <w:rsid w:val="005F504F"/>
  </w:style>
  <w:style w:type="paragraph" w:customStyle="1" w:styleId="Hyperlink2">
    <w:name w:val="Hyperlink2"/>
    <w:basedOn w:val="Normal"/>
    <w:qFormat/>
    <w:rsid w:val="005F504F"/>
    <w:pPr>
      <w:spacing w:after="0" w:line="240" w:lineRule="auto"/>
    </w:pPr>
    <w:rPr>
      <w:rFonts w:ascii="Arial" w:eastAsia="Calibri" w:hAnsi="Arial" w:cs="Arial"/>
      <w:color w:val="00B0F0"/>
      <w:sz w:val="20"/>
      <w:u w:val="single" w:color="00B0F0"/>
    </w:rPr>
  </w:style>
  <w:style w:type="paragraph" w:customStyle="1" w:styleId="UnderlineCharCharCharCharCharCharCharCharChar">
    <w:name w:val="Underline Char Char Char Char Char Char Char Char Char"/>
    <w:link w:val="UnderlineCharCharCharCharCharCharCharCharCharChar"/>
    <w:rsid w:val="005F504F"/>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5F504F"/>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5F504F"/>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5F504F"/>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5F504F"/>
    <w:rPr>
      <w:rFonts w:ascii="Times New Roman" w:eastAsia="SimSun" w:hAnsi="Times New Roman" w:cs="Times New Roman"/>
      <w:sz w:val="24"/>
      <w:szCs w:val="24"/>
      <w:lang w:eastAsia="zh-CN"/>
    </w:rPr>
  </w:style>
  <w:style w:type="character" w:customStyle="1" w:styleId="CitationChar">
    <w:name w:val="Citation Char"/>
    <w:rsid w:val="005F504F"/>
    <w:rPr>
      <w:bCs/>
      <w:u w:val="single"/>
    </w:rPr>
  </w:style>
  <w:style w:type="character" w:customStyle="1" w:styleId="cardChar20">
    <w:name w:val="card Char2"/>
    <w:basedOn w:val="DefaultParagraphFont"/>
    <w:uiPriority w:val="6"/>
    <w:rsid w:val="005F504F"/>
    <w:rPr>
      <w:rFonts w:ascii="Times New Roman" w:hAnsi="Times New Roman" w:cs="Calibri"/>
      <w:szCs w:val="20"/>
    </w:rPr>
  </w:style>
  <w:style w:type="paragraph" w:customStyle="1" w:styleId="Pol">
    <w:name w:val="Pol"/>
    <w:basedOn w:val="Heading2"/>
    <w:uiPriority w:val="99"/>
    <w:qFormat/>
    <w:rsid w:val="005F504F"/>
    <w:pPr>
      <w:spacing w:before="480" w:line="240" w:lineRule="auto"/>
    </w:pPr>
    <w:rPr>
      <w:bCs/>
      <w:caps/>
    </w:rPr>
  </w:style>
  <w:style w:type="paragraph" w:customStyle="1" w:styleId="xhead">
    <w:name w:val="xhead"/>
    <w:basedOn w:val="Normal"/>
    <w:uiPriority w:val="99"/>
    <w:qFormat/>
    <w:rsid w:val="005F504F"/>
    <w:pPr>
      <w:spacing w:before="100" w:beforeAutospacing="1" w:after="100" w:afterAutospacing="1" w:line="240" w:lineRule="auto"/>
    </w:pPr>
  </w:style>
  <w:style w:type="paragraph" w:customStyle="1" w:styleId="headlinemeta">
    <w:name w:val="headline_meta"/>
    <w:basedOn w:val="Normal"/>
    <w:uiPriority w:val="99"/>
    <w:qFormat/>
    <w:rsid w:val="005F504F"/>
    <w:pPr>
      <w:spacing w:before="100" w:beforeAutospacing="1" w:after="100" w:afterAutospacing="1" w:line="240" w:lineRule="auto"/>
    </w:pPr>
    <w:rPr>
      <w:rFonts w:ascii="Times" w:hAnsi="Times"/>
      <w:szCs w:val="20"/>
    </w:rPr>
  </w:style>
  <w:style w:type="paragraph" w:customStyle="1" w:styleId="Pa23">
    <w:name w:val="Pa23"/>
    <w:basedOn w:val="Default"/>
    <w:next w:val="Default"/>
    <w:uiPriority w:val="99"/>
    <w:qFormat/>
    <w:rsid w:val="005F504F"/>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5F504F"/>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5F504F"/>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5F504F"/>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5F504F"/>
    <w:pPr>
      <w:spacing w:before="100" w:beforeAutospacing="1" w:after="100" w:afterAutospacing="1" w:line="240" w:lineRule="auto"/>
    </w:pPr>
    <w:rPr>
      <w:rFonts w:ascii="Times" w:hAnsi="Times"/>
      <w:szCs w:val="20"/>
    </w:rPr>
  </w:style>
  <w:style w:type="paragraph" w:customStyle="1" w:styleId="ReadCharCh1">
    <w:name w:val="Read Char Ch1"/>
    <w:basedOn w:val="Normal"/>
    <w:next w:val="Normal"/>
    <w:uiPriority w:val="3"/>
    <w:qFormat/>
    <w:rsid w:val="005F504F"/>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5F504F"/>
    <w:pPr>
      <w:spacing w:after="0" w:line="240" w:lineRule="auto"/>
    </w:pPr>
    <w:rPr>
      <w:rFonts w:ascii="Lucida Grande" w:eastAsia="Cambria" w:hAnsi="Lucida Grande"/>
    </w:rPr>
  </w:style>
  <w:style w:type="paragraph" w:customStyle="1" w:styleId="Pa16">
    <w:name w:val="Pa16"/>
    <w:basedOn w:val="Default"/>
    <w:next w:val="Default"/>
    <w:uiPriority w:val="99"/>
    <w:qFormat/>
    <w:rsid w:val="005F504F"/>
    <w:pPr>
      <w:spacing w:line="161" w:lineRule="atLeast"/>
    </w:pPr>
    <w:rPr>
      <w:rFonts w:ascii="Adobe Garamond Pro" w:eastAsiaTheme="minorHAnsi" w:hAnsi="Adobe Garamond Pro" w:cstheme="minorBidi"/>
      <w:color w:val="auto"/>
      <w:sz w:val="22"/>
    </w:rPr>
  </w:style>
  <w:style w:type="paragraph" w:customStyle="1" w:styleId="wp-media-credit">
    <w:name w:val="wp-media-credit"/>
    <w:basedOn w:val="Normal"/>
    <w:uiPriority w:val="99"/>
    <w:qFormat/>
    <w:rsid w:val="005F504F"/>
    <w:pPr>
      <w:spacing w:before="100" w:beforeAutospacing="1" w:after="100" w:afterAutospacing="1" w:line="240" w:lineRule="auto"/>
    </w:pPr>
  </w:style>
  <w:style w:type="paragraph" w:customStyle="1" w:styleId="Pa22">
    <w:name w:val="Pa2+2"/>
    <w:basedOn w:val="Default"/>
    <w:next w:val="Default"/>
    <w:uiPriority w:val="99"/>
    <w:qFormat/>
    <w:rsid w:val="005F504F"/>
    <w:pPr>
      <w:spacing w:line="201" w:lineRule="atLeast"/>
    </w:pPr>
    <w:rPr>
      <w:rFonts w:ascii="Helvetica LT Std" w:eastAsiaTheme="minorHAnsi" w:hAnsi="Helvetica LT Std" w:cstheme="minorBidi"/>
      <w:color w:val="auto"/>
      <w:sz w:val="22"/>
    </w:rPr>
  </w:style>
  <w:style w:type="paragraph" w:customStyle="1" w:styleId="Pa172">
    <w:name w:val="Pa17+2"/>
    <w:basedOn w:val="Default"/>
    <w:next w:val="Default"/>
    <w:uiPriority w:val="99"/>
    <w:qFormat/>
    <w:rsid w:val="005F504F"/>
    <w:pPr>
      <w:spacing w:line="201" w:lineRule="atLeast"/>
    </w:pPr>
    <w:rPr>
      <w:rFonts w:ascii="Helvetica LT Std" w:eastAsiaTheme="minorHAnsi" w:hAnsi="Helvetica LT Std" w:cstheme="minorBidi"/>
      <w:color w:val="auto"/>
      <w:sz w:val="22"/>
    </w:rPr>
  </w:style>
  <w:style w:type="character" w:customStyle="1" w:styleId="viewstorydateline">
    <w:name w:val="viewstorydateline"/>
    <w:basedOn w:val="DefaultParagraphFont"/>
    <w:rsid w:val="005F504F"/>
  </w:style>
  <w:style w:type="character" w:customStyle="1" w:styleId="meta-sep">
    <w:name w:val="meta-sep"/>
    <w:basedOn w:val="DefaultParagraphFont"/>
    <w:rsid w:val="005F504F"/>
  </w:style>
  <w:style w:type="character" w:customStyle="1" w:styleId="A19">
    <w:name w:val="A19"/>
    <w:uiPriority w:val="99"/>
    <w:rsid w:val="005F504F"/>
    <w:rPr>
      <w:rFonts w:ascii="Georgia" w:hAnsi="Georgia" w:cs="Georgia" w:hint="default"/>
      <w:color w:val="000000"/>
      <w:sz w:val="20"/>
      <w:szCs w:val="20"/>
      <w:u w:val="single"/>
    </w:rPr>
  </w:style>
  <w:style w:type="character" w:customStyle="1" w:styleId="ontext">
    <w:name w:val="ontext"/>
    <w:basedOn w:val="DefaultParagraphFont"/>
    <w:rsid w:val="005F504F"/>
  </w:style>
  <w:style w:type="character" w:customStyle="1" w:styleId="archive-title">
    <w:name w:val="archive-title"/>
    <w:basedOn w:val="DefaultParagraphFont"/>
    <w:rsid w:val="005F504F"/>
  </w:style>
  <w:style w:type="character" w:customStyle="1" w:styleId="imgleft">
    <w:name w:val="imgleft"/>
    <w:basedOn w:val="DefaultParagraphFont"/>
    <w:rsid w:val="005F504F"/>
  </w:style>
  <w:style w:type="character" w:customStyle="1" w:styleId="imgcenter">
    <w:name w:val="imgcenter"/>
    <w:basedOn w:val="DefaultParagraphFont"/>
    <w:rsid w:val="005F504F"/>
  </w:style>
  <w:style w:type="character" w:customStyle="1" w:styleId="A42">
    <w:name w:val="A4+2"/>
    <w:uiPriority w:val="99"/>
    <w:rsid w:val="005F504F"/>
    <w:rPr>
      <w:rFonts w:ascii="Helvetica LT Std" w:hAnsi="Helvetica LT Std" w:cs="Helvetica LT Std" w:hint="default"/>
      <w:color w:val="000000"/>
      <w:sz w:val="11"/>
      <w:szCs w:val="11"/>
    </w:rPr>
  </w:style>
  <w:style w:type="character" w:customStyle="1" w:styleId="fstitle">
    <w:name w:val="fs_title"/>
    <w:basedOn w:val="DefaultParagraphFont"/>
    <w:rsid w:val="005F504F"/>
  </w:style>
  <w:style w:type="character" w:customStyle="1" w:styleId="dateday">
    <w:name w:val="date_day"/>
    <w:basedOn w:val="DefaultParagraphFont"/>
    <w:rsid w:val="005F504F"/>
  </w:style>
  <w:style w:type="character" w:customStyle="1" w:styleId="datemonth">
    <w:name w:val="date_month"/>
    <w:basedOn w:val="DefaultParagraphFont"/>
    <w:rsid w:val="005F504F"/>
  </w:style>
  <w:style w:type="character" w:customStyle="1" w:styleId="dateyear">
    <w:name w:val="date_year"/>
    <w:basedOn w:val="DefaultParagraphFont"/>
    <w:rsid w:val="005F504F"/>
  </w:style>
  <w:style w:type="character" w:customStyle="1" w:styleId="Heading3CharCharCharCharCharChar">
    <w:name w:val="Heading 3 Char Char Char Char Char Char"/>
    <w:basedOn w:val="DefaultParagraphFont"/>
    <w:rsid w:val="005F504F"/>
    <w:rPr>
      <w:rFonts w:ascii="Arial" w:hAnsi="Arial" w:cs="Arial" w:hint="default"/>
      <w:b/>
      <w:bCs/>
      <w:sz w:val="24"/>
      <w:szCs w:val="26"/>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5F504F"/>
    <w:rPr>
      <w:sz w:val="24"/>
      <w:szCs w:val="24"/>
      <w:lang w:val="en-US" w:eastAsia="en-US" w:bidi="ar-SA"/>
    </w:rPr>
  </w:style>
  <w:style w:type="character" w:customStyle="1" w:styleId="insideitro">
    <w:name w:val="insideitro"/>
    <w:basedOn w:val="DefaultParagraphFont"/>
    <w:rsid w:val="005F504F"/>
  </w:style>
  <w:style w:type="character" w:customStyle="1" w:styleId="wcfont">
    <w:name w:val="wcfont"/>
    <w:basedOn w:val="DefaultParagraphFont"/>
    <w:rsid w:val="005F504F"/>
  </w:style>
  <w:style w:type="character" w:customStyle="1" w:styleId="qftext">
    <w:name w:val="qftext"/>
    <w:basedOn w:val="DefaultParagraphFont"/>
    <w:rsid w:val="005F504F"/>
  </w:style>
  <w:style w:type="character" w:customStyle="1" w:styleId="leftidx">
    <w:name w:val="leftidx"/>
    <w:basedOn w:val="DefaultParagraphFont"/>
    <w:rsid w:val="005F504F"/>
  </w:style>
  <w:style w:type="paragraph" w:customStyle="1" w:styleId="width100">
    <w:name w:val="width100"/>
    <w:basedOn w:val="Normal"/>
    <w:uiPriority w:val="99"/>
    <w:qFormat/>
    <w:rsid w:val="005F504F"/>
    <w:pPr>
      <w:spacing w:before="100" w:beforeAutospacing="1" w:after="100" w:afterAutospacing="1" w:line="240" w:lineRule="auto"/>
    </w:pPr>
  </w:style>
  <w:style w:type="character" w:customStyle="1" w:styleId="eventtitle">
    <w:name w:val="eventtitle"/>
    <w:basedOn w:val="DefaultParagraphFont"/>
    <w:rsid w:val="005F504F"/>
  </w:style>
  <w:style w:type="character" w:customStyle="1" w:styleId="eventsubtitle">
    <w:name w:val="eventsubtitle"/>
    <w:basedOn w:val="DefaultParagraphFont"/>
    <w:rsid w:val="005F504F"/>
  </w:style>
  <w:style w:type="character" w:customStyle="1" w:styleId="eventdate">
    <w:name w:val="eventdate"/>
    <w:basedOn w:val="DefaultParagraphFont"/>
    <w:rsid w:val="005F504F"/>
  </w:style>
  <w:style w:type="character" w:customStyle="1" w:styleId="legend">
    <w:name w:val="legend"/>
    <w:basedOn w:val="DefaultParagraphFont"/>
    <w:rsid w:val="005F504F"/>
  </w:style>
  <w:style w:type="character" w:customStyle="1" w:styleId="slug-elocation">
    <w:name w:val="slug-elocation"/>
    <w:basedOn w:val="DefaultParagraphFont"/>
    <w:rsid w:val="005F504F"/>
  </w:style>
  <w:style w:type="character" w:customStyle="1" w:styleId="fu-autorenangabe-fu-beschreibung">
    <w:name w:val="fu-autorenangabe-fu-beschreibung"/>
    <w:rsid w:val="005F504F"/>
  </w:style>
  <w:style w:type="paragraph" w:customStyle="1" w:styleId="introshadow">
    <w:name w:val="intro_shadow"/>
    <w:basedOn w:val="Normal"/>
    <w:uiPriority w:val="99"/>
    <w:qFormat/>
    <w:rsid w:val="005F504F"/>
    <w:pPr>
      <w:spacing w:before="100" w:beforeAutospacing="1" w:after="100" w:afterAutospacing="1" w:line="240" w:lineRule="auto"/>
    </w:pPr>
  </w:style>
  <w:style w:type="paragraph" w:customStyle="1" w:styleId="articleintro">
    <w:name w:val="articleintro"/>
    <w:basedOn w:val="Normal"/>
    <w:uiPriority w:val="99"/>
    <w:qFormat/>
    <w:rsid w:val="005F504F"/>
    <w:pPr>
      <w:spacing w:before="100" w:beforeAutospacing="1" w:after="100" w:afterAutospacing="1" w:line="240" w:lineRule="auto"/>
    </w:pPr>
  </w:style>
  <w:style w:type="character" w:customStyle="1" w:styleId="commentscontainer">
    <w:name w:val="comments_container"/>
    <w:basedOn w:val="DefaultParagraphFont"/>
    <w:rsid w:val="005F504F"/>
  </w:style>
  <w:style w:type="paragraph" w:customStyle="1" w:styleId="Caption40">
    <w:name w:val="Caption4"/>
    <w:basedOn w:val="Normal"/>
    <w:qFormat/>
    <w:rsid w:val="005F504F"/>
    <w:pPr>
      <w:spacing w:before="100" w:beforeAutospacing="1" w:after="100" w:afterAutospacing="1" w:line="240" w:lineRule="auto"/>
    </w:pPr>
  </w:style>
  <w:style w:type="paragraph" w:customStyle="1" w:styleId="publishedon">
    <w:name w:val="published_on"/>
    <w:basedOn w:val="Normal"/>
    <w:uiPriority w:val="99"/>
    <w:qFormat/>
    <w:rsid w:val="005F504F"/>
    <w:pPr>
      <w:spacing w:before="100" w:beforeAutospacing="1" w:after="100" w:afterAutospacing="1" w:line="240" w:lineRule="auto"/>
    </w:pPr>
  </w:style>
  <w:style w:type="character" w:customStyle="1" w:styleId="hparticlefooter">
    <w:name w:val="hparticlefooter"/>
    <w:basedOn w:val="DefaultParagraphFont"/>
    <w:rsid w:val="005F504F"/>
  </w:style>
  <w:style w:type="character" w:customStyle="1" w:styleId="profile-data">
    <w:name w:val="profile-data"/>
    <w:basedOn w:val="DefaultParagraphFont"/>
    <w:rsid w:val="005F504F"/>
  </w:style>
  <w:style w:type="character" w:customStyle="1" w:styleId="BlockCharCharCharCharChar">
    <w:name w:val="Block Char Char Char Char Char"/>
    <w:aliases w:val="Block Char Char Char Char Char Char Char Char,Block Char Char Char Char Char Char Char1"/>
    <w:basedOn w:val="DefaultParagraphFont"/>
    <w:rsid w:val="005F504F"/>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5F504F"/>
    <w:pPr>
      <w:spacing w:after="0" w:line="240" w:lineRule="auto"/>
    </w:pPr>
    <w:rPr>
      <w:b/>
      <w:color w:val="000000"/>
      <w:u w:val="single"/>
    </w:rPr>
  </w:style>
  <w:style w:type="character" w:customStyle="1" w:styleId="CiteEmphasisChar">
    <w:name w:val="Cite/Emphasis Char"/>
    <w:basedOn w:val="DefaultParagraphFont"/>
    <w:link w:val="CiteEmphasis"/>
    <w:rsid w:val="005F504F"/>
    <w:rPr>
      <w:rFonts w:ascii="Calibri" w:hAnsi="Calibri"/>
      <w:b/>
      <w:color w:val="000000"/>
      <w:u w:val="single"/>
    </w:rPr>
  </w:style>
  <w:style w:type="character" w:customStyle="1" w:styleId="ReadText">
    <w:name w:val="Read Text"/>
    <w:basedOn w:val="DefaultParagraphFont"/>
    <w:rsid w:val="005F504F"/>
    <w:rPr>
      <w:rFonts w:ascii="Times New Roman" w:hAnsi="Times New Roman"/>
      <w:b/>
      <w:bCs/>
      <w:sz w:val="24"/>
      <w:u w:val="single"/>
    </w:rPr>
  </w:style>
  <w:style w:type="paragraph" w:customStyle="1" w:styleId="Styleunread8pt">
    <w:name w:val="Style unread + 8 pt"/>
    <w:basedOn w:val="Normal"/>
    <w:link w:val="Styleunread8ptChar"/>
    <w:qFormat/>
    <w:rsid w:val="005F504F"/>
    <w:pPr>
      <w:spacing w:after="0" w:line="240" w:lineRule="auto"/>
    </w:pPr>
    <w:rPr>
      <w:color w:val="000000"/>
    </w:rPr>
  </w:style>
  <w:style w:type="character" w:customStyle="1" w:styleId="Styleunread8ptChar">
    <w:name w:val="Style unread + 8 pt Char"/>
    <w:basedOn w:val="DefaultParagraphFont"/>
    <w:link w:val="Styleunread8pt"/>
    <w:rsid w:val="005F504F"/>
    <w:rPr>
      <w:rFonts w:ascii="Calibri" w:hAnsi="Calibri"/>
      <w:color w:val="000000"/>
    </w:rPr>
  </w:style>
  <w:style w:type="character" w:customStyle="1" w:styleId="main">
    <w:name w:val="main"/>
    <w:basedOn w:val="DefaultParagraphFont"/>
    <w:rsid w:val="005F504F"/>
  </w:style>
  <w:style w:type="character" w:customStyle="1" w:styleId="textunderlineCharChar">
    <w:name w:val="text underline Char Char"/>
    <w:basedOn w:val="DefaultParagraphFont"/>
    <w:rsid w:val="005F504F"/>
    <w:rPr>
      <w:rFonts w:ascii="Garamond" w:hAnsi="Garamond"/>
      <w:color w:val="000000"/>
      <w:u w:val="single"/>
    </w:rPr>
  </w:style>
  <w:style w:type="paragraph" w:customStyle="1" w:styleId="ekprop-p">
    <w:name w:val="ekprop-p"/>
    <w:basedOn w:val="Normal"/>
    <w:uiPriority w:val="99"/>
    <w:qFormat/>
    <w:rsid w:val="005F504F"/>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5F504F"/>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5F504F"/>
    <w:rPr>
      <w:rFonts w:ascii="Times New Roman" w:eastAsia="Times New Roman" w:hAnsi="Times New Roman" w:cs="Times New Roman"/>
      <w:color w:val="000000"/>
      <w:sz w:val="12"/>
      <w:szCs w:val="24"/>
    </w:rPr>
  </w:style>
  <w:style w:type="paragraph" w:customStyle="1" w:styleId="SmalltextChar3">
    <w:name w:val="Smalltext Char"/>
    <w:basedOn w:val="Normal"/>
    <w:link w:val="SmalltextCharChar"/>
    <w:qFormat/>
    <w:rsid w:val="005F504F"/>
    <w:pPr>
      <w:spacing w:after="0" w:line="240" w:lineRule="auto"/>
    </w:pPr>
    <w:rPr>
      <w:color w:val="000000"/>
    </w:rPr>
  </w:style>
  <w:style w:type="character" w:customStyle="1" w:styleId="SmalltextCharChar">
    <w:name w:val="Smalltext Char Char"/>
    <w:basedOn w:val="DefaultParagraphFont"/>
    <w:link w:val="SmalltextChar3"/>
    <w:rsid w:val="005F504F"/>
    <w:rPr>
      <w:rFonts w:ascii="Calibri" w:hAnsi="Calibri"/>
      <w:color w:val="000000"/>
    </w:rPr>
  </w:style>
  <w:style w:type="character" w:customStyle="1" w:styleId="FullCiteCharChar">
    <w:name w:val="Full Cite Char Char"/>
    <w:basedOn w:val="DefaultParagraphFont"/>
    <w:rsid w:val="005F504F"/>
    <w:rPr>
      <w:rFonts w:ascii="Georgia" w:hAnsi="Georgia" w:cs="Calibri"/>
      <w:color w:val="000000"/>
      <w:sz w:val="20"/>
      <w:szCs w:val="24"/>
    </w:rPr>
  </w:style>
  <w:style w:type="character" w:customStyle="1" w:styleId="submitted-wrapper">
    <w:name w:val="submitted-wrapper"/>
    <w:basedOn w:val="DefaultParagraphFont"/>
    <w:rsid w:val="005F504F"/>
  </w:style>
  <w:style w:type="paragraph" w:customStyle="1" w:styleId="CardFormatCharCharCharCharCharChar">
    <w:name w:val="Card Format Char Char Char Char Char Char"/>
    <w:basedOn w:val="Normal"/>
    <w:uiPriority w:val="99"/>
    <w:qFormat/>
    <w:rsid w:val="005F504F"/>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5F504F"/>
  </w:style>
  <w:style w:type="character" w:customStyle="1" w:styleId="top-publish">
    <w:name w:val="top-publish"/>
    <w:basedOn w:val="DefaultParagraphFont"/>
    <w:rsid w:val="005F504F"/>
  </w:style>
  <w:style w:type="character" w:customStyle="1" w:styleId="byline-italic">
    <w:name w:val="byline-italic"/>
    <w:basedOn w:val="DefaultParagraphFont"/>
    <w:rsid w:val="005F504F"/>
  </w:style>
  <w:style w:type="character" w:customStyle="1" w:styleId="gd">
    <w:name w:val="gd"/>
    <w:basedOn w:val="DefaultParagraphFont"/>
    <w:rsid w:val="005F504F"/>
  </w:style>
  <w:style w:type="character" w:customStyle="1" w:styleId="g3">
    <w:name w:val="g3"/>
    <w:basedOn w:val="DefaultParagraphFont"/>
    <w:rsid w:val="005F504F"/>
  </w:style>
  <w:style w:type="character" w:customStyle="1" w:styleId="hb">
    <w:name w:val="hb"/>
    <w:basedOn w:val="DefaultParagraphFont"/>
    <w:rsid w:val="005F504F"/>
  </w:style>
  <w:style w:type="character" w:customStyle="1" w:styleId="g2">
    <w:name w:val="g2"/>
    <w:basedOn w:val="DefaultParagraphFont"/>
    <w:rsid w:val="005F504F"/>
  </w:style>
  <w:style w:type="character" w:customStyle="1" w:styleId="nameplatehead">
    <w:name w:val="nameplatehead"/>
    <w:basedOn w:val="DefaultParagraphFont"/>
    <w:rsid w:val="005F504F"/>
  </w:style>
  <w:style w:type="character" w:customStyle="1" w:styleId="nameplatelink">
    <w:name w:val="nameplatelink"/>
    <w:basedOn w:val="DefaultParagraphFont"/>
    <w:rsid w:val="005F504F"/>
  </w:style>
  <w:style w:type="paragraph" w:customStyle="1" w:styleId="calibre8">
    <w:name w:val="calibre8"/>
    <w:basedOn w:val="Normal"/>
    <w:uiPriority w:val="99"/>
    <w:qFormat/>
    <w:rsid w:val="005F504F"/>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5F504F"/>
  </w:style>
  <w:style w:type="character" w:customStyle="1" w:styleId="djhat-arrow">
    <w:name w:val="djhat-arrow"/>
    <w:basedOn w:val="DefaultParagraphFont"/>
    <w:rsid w:val="005F504F"/>
  </w:style>
  <w:style w:type="character" w:customStyle="1" w:styleId="mname">
    <w:name w:val="mname"/>
    <w:basedOn w:val="DefaultParagraphFont"/>
    <w:rsid w:val="005F504F"/>
  </w:style>
  <w:style w:type="character" w:customStyle="1" w:styleId="mvalue">
    <w:name w:val="mvalue"/>
    <w:basedOn w:val="DefaultParagraphFont"/>
    <w:rsid w:val="005F504F"/>
  </w:style>
  <w:style w:type="character" w:customStyle="1" w:styleId="mchange">
    <w:name w:val="mchange"/>
    <w:basedOn w:val="DefaultParagraphFont"/>
    <w:rsid w:val="005F504F"/>
  </w:style>
  <w:style w:type="character" w:customStyle="1" w:styleId="categoryaside">
    <w:name w:val="category__aside"/>
    <w:basedOn w:val="DefaultParagraphFont"/>
    <w:rsid w:val="005F504F"/>
  </w:style>
  <w:style w:type="character" w:customStyle="1" w:styleId="article-breadcrumb-wrapper">
    <w:name w:val="article-breadcrumb-wrapper"/>
    <w:basedOn w:val="DefaultParagraphFont"/>
    <w:rsid w:val="005F504F"/>
  </w:style>
  <w:style w:type="character" w:customStyle="1" w:styleId="commentscounticon">
    <w:name w:val="comments_count_icon"/>
    <w:basedOn w:val="DefaultParagraphFont"/>
    <w:rsid w:val="005F504F"/>
  </w:style>
  <w:style w:type="character" w:customStyle="1" w:styleId="comments-count-word">
    <w:name w:val="comments-count-word"/>
    <w:basedOn w:val="DefaultParagraphFont"/>
    <w:rsid w:val="005F504F"/>
  </w:style>
  <w:style w:type="character" w:customStyle="1" w:styleId="company-name-type">
    <w:name w:val="company-name-type"/>
    <w:basedOn w:val="DefaultParagraphFont"/>
    <w:rsid w:val="005F504F"/>
  </w:style>
  <w:style w:type="character" w:customStyle="1" w:styleId="nav-prevnext-lbl">
    <w:name w:val="nav-prevnext-lbl"/>
    <w:basedOn w:val="DefaultParagraphFont"/>
    <w:rsid w:val="005F504F"/>
  </w:style>
  <w:style w:type="character" w:customStyle="1" w:styleId="nav-prevnext-hed">
    <w:name w:val="nav-prevnext-hed"/>
    <w:basedOn w:val="DefaultParagraphFont"/>
    <w:rsid w:val="005F504F"/>
  </w:style>
  <w:style w:type="character" w:customStyle="1" w:styleId="readcomments">
    <w:name w:val="readcomments"/>
    <w:basedOn w:val="DefaultParagraphFont"/>
    <w:rsid w:val="005F504F"/>
  </w:style>
  <w:style w:type="character" w:customStyle="1" w:styleId="selected-edition">
    <w:name w:val="selected-edition"/>
    <w:basedOn w:val="DefaultParagraphFont"/>
    <w:rsid w:val="005F504F"/>
  </w:style>
  <w:style w:type="character" w:customStyle="1" w:styleId="rotate">
    <w:name w:val="rotate"/>
    <w:basedOn w:val="DefaultParagraphFont"/>
    <w:rsid w:val="005F504F"/>
  </w:style>
  <w:style w:type="paragraph" w:customStyle="1" w:styleId="column-name">
    <w:name w:val="column-name"/>
    <w:basedOn w:val="Normal"/>
    <w:rsid w:val="005F504F"/>
    <w:pPr>
      <w:spacing w:before="100" w:beforeAutospacing="1" w:after="100" w:afterAutospacing="1" w:line="240" w:lineRule="auto"/>
    </w:pPr>
    <w:rPr>
      <w:rFonts w:ascii="Times" w:hAnsi="Times"/>
      <w:sz w:val="20"/>
      <w:szCs w:val="20"/>
    </w:rPr>
  </w:style>
  <w:style w:type="character" w:customStyle="1" w:styleId="m-8174075135221778500gmail-styleunderline">
    <w:name w:val="m_-8174075135221778500gmail-styleunderline"/>
    <w:basedOn w:val="DefaultParagraphFont"/>
    <w:rsid w:val="005F504F"/>
  </w:style>
  <w:style w:type="paragraph" w:customStyle="1" w:styleId="po-hr-cndek">
    <w:name w:val="po-hr-cn__dek"/>
    <w:basedOn w:val="Normal"/>
    <w:rsid w:val="005F504F"/>
    <w:pPr>
      <w:spacing w:before="100" w:beforeAutospacing="1" w:after="100" w:afterAutospacing="1"/>
    </w:pPr>
  </w:style>
  <w:style w:type="character" w:customStyle="1" w:styleId="publication-date">
    <w:name w:val="publication-date"/>
    <w:basedOn w:val="DefaultParagraphFont"/>
    <w:rsid w:val="005F504F"/>
  </w:style>
  <w:style w:type="character" w:customStyle="1" w:styleId="m4481627234786388783gmail-style13ptbold">
    <w:name w:val="m_4481627234786388783gmail-style13ptbold"/>
    <w:basedOn w:val="DefaultParagraphFont"/>
    <w:rsid w:val="005F504F"/>
  </w:style>
  <w:style w:type="character" w:customStyle="1" w:styleId="m4481627234786388783gmail-styleunderline">
    <w:name w:val="m_4481627234786388783gmail-styleunderline"/>
    <w:basedOn w:val="DefaultParagraphFont"/>
    <w:rsid w:val="005F504F"/>
  </w:style>
  <w:style w:type="character" w:customStyle="1" w:styleId="m4481627234786388783gmail-apple-converted-space">
    <w:name w:val="m_4481627234786388783gmail-apple-converted-space"/>
    <w:basedOn w:val="DefaultParagraphFont"/>
    <w:rsid w:val="005F504F"/>
  </w:style>
  <w:style w:type="character" w:customStyle="1" w:styleId="m4481627234786388783gmail-grame">
    <w:name w:val="m_4481627234786388783gmail-grame"/>
    <w:basedOn w:val="DefaultParagraphFont"/>
    <w:rsid w:val="005F504F"/>
  </w:style>
  <w:style w:type="character" w:customStyle="1" w:styleId="m4481627234786388783gmail-underline">
    <w:name w:val="m_4481627234786388783gmail-underline"/>
    <w:basedOn w:val="DefaultParagraphFont"/>
    <w:rsid w:val="005F504F"/>
  </w:style>
  <w:style w:type="paragraph" w:customStyle="1" w:styleId="m4481627234786388783gmail-card">
    <w:name w:val="m_4481627234786388783gmail-card"/>
    <w:basedOn w:val="Normal"/>
    <w:rsid w:val="005F504F"/>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rsid w:val="005F504F"/>
    <w:pPr>
      <w:spacing w:before="100" w:beforeAutospacing="1" w:after="100" w:afterAutospacing="1" w:line="240" w:lineRule="auto"/>
    </w:pPr>
    <w:rPr>
      <w:rFonts w:ascii="Times New Roman" w:eastAsia="Times New Roman" w:hAnsi="Times New Roman"/>
      <w:sz w:val="24"/>
    </w:rPr>
  </w:style>
  <w:style w:type="character" w:customStyle="1" w:styleId="m-2671184907397832551gmail-s1">
    <w:name w:val="m_-2671184907397832551gmail-s1"/>
    <w:basedOn w:val="DefaultParagraphFont"/>
    <w:rsid w:val="005F504F"/>
  </w:style>
  <w:style w:type="paragraph" w:customStyle="1" w:styleId="m-2671184907397832551gmail-p2">
    <w:name w:val="m_-2671184907397832551gmail-p2"/>
    <w:basedOn w:val="Normal"/>
    <w:rsid w:val="005F504F"/>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rsid w:val="005F504F"/>
    <w:pPr>
      <w:spacing w:before="100" w:beforeAutospacing="1" w:after="100" w:afterAutospacing="1" w:line="240" w:lineRule="auto"/>
    </w:pPr>
    <w:rPr>
      <w:rFonts w:ascii="Times New Roman" w:eastAsia="Times New Roman" w:hAnsi="Times New Roman"/>
      <w:sz w:val="24"/>
    </w:rPr>
  </w:style>
  <w:style w:type="character" w:customStyle="1" w:styleId="m535442411518568617gmail-styleunderline">
    <w:name w:val="m_535442411518568617gmail-styleunderline"/>
    <w:basedOn w:val="DefaultParagraphFont"/>
    <w:rsid w:val="005F504F"/>
  </w:style>
  <w:style w:type="character" w:customStyle="1" w:styleId="m-4364835325198423527gmail-m-487226309709519571m8778339509743264076gmail-style13ptbold">
    <w:name w:val="m_-4364835325198423527gmail-m_-487226309709519571m_8778339509743264076gmail-style13ptbold"/>
    <w:basedOn w:val="DefaultParagraphFont"/>
    <w:rsid w:val="005F504F"/>
  </w:style>
  <w:style w:type="character" w:customStyle="1" w:styleId="m-4364835325198423527gmail-m-487226309709519571m8778339509743264076gmail-styleunderline">
    <w:name w:val="m_-4364835325198423527gmail-m_-487226309709519571m_8778339509743264076gmail-styleunderline"/>
    <w:basedOn w:val="DefaultParagraphFont"/>
    <w:rsid w:val="005F504F"/>
  </w:style>
  <w:style w:type="character" w:customStyle="1" w:styleId="m-4886631745483256254gmail-style13ptbold">
    <w:name w:val="m_-4886631745483256254gmail-style13ptbold"/>
    <w:basedOn w:val="DefaultParagraphFont"/>
    <w:rsid w:val="005F504F"/>
  </w:style>
  <w:style w:type="character" w:customStyle="1" w:styleId="m8525170829296705783gmail-style13ptbold">
    <w:name w:val="m_8525170829296705783gmail-style13ptbold"/>
    <w:basedOn w:val="DefaultParagraphFont"/>
    <w:rsid w:val="005F504F"/>
  </w:style>
  <w:style w:type="character" w:customStyle="1" w:styleId="m8525170829296705783gmail-styleunderline">
    <w:name w:val="m_8525170829296705783gmail-styleunderline"/>
    <w:basedOn w:val="DefaultParagraphFont"/>
    <w:rsid w:val="005F504F"/>
  </w:style>
  <w:style w:type="character" w:customStyle="1" w:styleId="m113202149284569794gmail-style13ptbold">
    <w:name w:val="m_113202149284569794gmail-style13ptbold"/>
    <w:basedOn w:val="DefaultParagraphFont"/>
    <w:rsid w:val="005F504F"/>
  </w:style>
  <w:style w:type="character" w:customStyle="1" w:styleId="m113202149284569794gmail-styleunderline">
    <w:name w:val="m_113202149284569794gmail-styleunderline"/>
    <w:basedOn w:val="DefaultParagraphFont"/>
    <w:rsid w:val="005F504F"/>
  </w:style>
  <w:style w:type="character" w:customStyle="1" w:styleId="m-5741597242490756161gmail-field-content">
    <w:name w:val="m_-5741597242490756161gmail-field-content"/>
    <w:basedOn w:val="DefaultParagraphFont"/>
    <w:rsid w:val="005F504F"/>
  </w:style>
  <w:style w:type="paragraph" w:customStyle="1" w:styleId="FUCKTHISFONT">
    <w:name w:val="FUCK THIS FONT"/>
    <w:basedOn w:val="Normal"/>
    <w:rsid w:val="005F504F"/>
    <w:pPr>
      <w:autoSpaceDE w:val="0"/>
      <w:autoSpaceDN w:val="0"/>
      <w:adjustRightInd w:val="0"/>
      <w:jc w:val="both"/>
    </w:pPr>
    <w:rPr>
      <w:u w:val="single"/>
    </w:rPr>
  </w:style>
  <w:style w:type="character" w:customStyle="1" w:styleId="hyperlink60">
    <w:name w:val="hyperlink6"/>
    <w:basedOn w:val="DefaultParagraphFont"/>
    <w:rsid w:val="005F504F"/>
  </w:style>
  <w:style w:type="character" w:customStyle="1" w:styleId="heading2char2charchar">
    <w:name w:val="heading2char2charchar"/>
    <w:basedOn w:val="DefaultParagraphFont"/>
    <w:rsid w:val="005F504F"/>
  </w:style>
  <w:style w:type="character" w:customStyle="1" w:styleId="heading2char10">
    <w:name w:val="heading2char1"/>
    <w:basedOn w:val="DefaultParagraphFont"/>
    <w:rsid w:val="005F504F"/>
  </w:style>
  <w:style w:type="character" w:customStyle="1" w:styleId="CiteChar2">
    <w:name w:val="Cite Char"/>
    <w:aliases w:val="cite_tag Char, Char Char Char Char1 Char,Char Char Char Char1 Char Char,Char Char Char Char1 Char Char1,Char Char Char Char1 Char,Heading 21 Char,Heading 2 Char Char,Taglines Char Char, C, Cha, Char "/>
    <w:basedOn w:val="DefaultParagraphFont"/>
    <w:qFormat/>
    <w:rsid w:val="005F504F"/>
    <w:rPr>
      <w:rFonts w:ascii="Garamond" w:hAnsi="Garamond"/>
      <w:b/>
      <w:sz w:val="20"/>
      <w:szCs w:val="22"/>
      <w:u w:val="none"/>
    </w:rPr>
  </w:style>
  <w:style w:type="character" w:customStyle="1" w:styleId="StyleUnderlineCharTitleCharBold">
    <w:name w:val="Style Underline CharTitle Char + Bold"/>
    <w:basedOn w:val="DefaultParagraphFont"/>
    <w:rsid w:val="005F504F"/>
    <w:rPr>
      <w:rFonts w:ascii="Garamond" w:hAnsi="Garamond"/>
      <w:b/>
      <w:bCs/>
      <w:color w:val="000000"/>
      <w:sz w:val="22"/>
      <w:szCs w:val="22"/>
    </w:rPr>
  </w:style>
  <w:style w:type="character" w:customStyle="1" w:styleId="bnp-articles-title1">
    <w:name w:val="bnp-articles-title1"/>
    <w:basedOn w:val="DefaultParagraphFont"/>
    <w:rsid w:val="005F504F"/>
    <w:rPr>
      <w:rFonts w:ascii="Verdana" w:hAnsi="Verdana" w:hint="default"/>
      <w:b/>
      <w:bCs/>
      <w:color w:val="545454"/>
      <w:sz w:val="12"/>
      <w:szCs w:val="12"/>
    </w:rPr>
  </w:style>
  <w:style w:type="character" w:customStyle="1" w:styleId="featuretext">
    <w:name w:val="featuretext"/>
    <w:basedOn w:val="DefaultParagraphFont"/>
    <w:rsid w:val="005F504F"/>
  </w:style>
  <w:style w:type="character" w:customStyle="1" w:styleId="relatedtext">
    <w:name w:val="related_text"/>
    <w:basedOn w:val="DefaultParagraphFont"/>
    <w:rsid w:val="005F504F"/>
  </w:style>
  <w:style w:type="character" w:customStyle="1" w:styleId="fullpost">
    <w:name w:val="fullpost"/>
    <w:basedOn w:val="DefaultParagraphFont"/>
    <w:rsid w:val="005F504F"/>
  </w:style>
  <w:style w:type="character" w:customStyle="1" w:styleId="bcktital0">
    <w:name w:val="bcktital"/>
    <w:basedOn w:val="DefaultParagraphFont"/>
    <w:rsid w:val="005F504F"/>
  </w:style>
  <w:style w:type="character" w:customStyle="1" w:styleId="fwanimclass">
    <w:name w:val="fwanim_class"/>
    <w:basedOn w:val="DefaultParagraphFont"/>
    <w:rsid w:val="005F504F"/>
  </w:style>
  <w:style w:type="paragraph" w:customStyle="1" w:styleId="DebateUnderline0">
    <w:name w:val="DebateUnderline"/>
    <w:basedOn w:val="DebateNormal"/>
    <w:qFormat/>
    <w:rsid w:val="005F504F"/>
    <w:rPr>
      <w:rFonts w:ascii="Times New Roman" w:hAnsi="Times New Roman" w:cs="Times New Roman"/>
      <w:sz w:val="24"/>
      <w:szCs w:val="24"/>
      <w:u w:val="single"/>
    </w:rPr>
  </w:style>
  <w:style w:type="character" w:customStyle="1" w:styleId="DebateUnderlineChar">
    <w:name w:val="DebateUnderline Char"/>
    <w:basedOn w:val="DebateNormalChar"/>
    <w:rsid w:val="005F504F"/>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5F504F"/>
    <w:rPr>
      <w:rFonts w:eastAsia="Calibri"/>
      <w:b/>
      <w:sz w:val="24"/>
      <w:szCs w:val="24"/>
      <w:lang w:val="en-US" w:eastAsia="en-US" w:bidi="ar-SA"/>
    </w:rPr>
  </w:style>
  <w:style w:type="paragraph" w:customStyle="1" w:styleId="DebateHeaderFinal">
    <w:name w:val="DebateHeaderFinal"/>
    <w:basedOn w:val="Heading1"/>
    <w:qFormat/>
    <w:rsid w:val="005F504F"/>
    <w:pPr>
      <w:spacing w:line="276" w:lineRule="auto"/>
      <w:jc w:val="left"/>
    </w:pPr>
    <w:rPr>
      <w:rFonts w:ascii="Times New Roman" w:eastAsia="Times New Roman" w:hAnsi="Times New Roman" w:cs="Times New Roman"/>
      <w:bCs/>
      <w:caps/>
      <w:sz w:val="36"/>
      <w:szCs w:val="36"/>
    </w:rPr>
  </w:style>
  <w:style w:type="character" w:customStyle="1" w:styleId="DebateHeaderFinalChar">
    <w:name w:val="DebateHeaderFinal Char"/>
    <w:rsid w:val="005F504F"/>
    <w:rPr>
      <w:b/>
      <w:bCs/>
      <w:sz w:val="36"/>
      <w:szCs w:val="36"/>
      <w:u w:val="single"/>
      <w:lang w:val="en-US" w:eastAsia="en-US" w:bidi="ar-SA"/>
    </w:rPr>
  </w:style>
  <w:style w:type="paragraph" w:customStyle="1" w:styleId="HeaderInitial0">
    <w:name w:val="HeaderInitial"/>
    <w:basedOn w:val="Normal"/>
    <w:rsid w:val="005F504F"/>
    <w:pPr>
      <w:jc w:val="center"/>
      <w:outlineLvl w:val="0"/>
    </w:pPr>
    <w:rPr>
      <w:rFonts w:eastAsia="Calibri" w:cs="Times New Roman"/>
      <w:b/>
      <w:caps/>
      <w:sz w:val="28"/>
    </w:rPr>
  </w:style>
  <w:style w:type="character" w:customStyle="1" w:styleId="FooterChar2">
    <w:name w:val="Footer Char2"/>
    <w:basedOn w:val="DefaultParagraphFont"/>
    <w:rsid w:val="005F504F"/>
    <w:rPr>
      <w:rFonts w:eastAsia="MS Mincho"/>
      <w:sz w:val="24"/>
      <w:szCs w:val="24"/>
      <w:lang w:val="en-US" w:eastAsia="ja-JP" w:bidi="ar-SA"/>
    </w:rPr>
  </w:style>
  <w:style w:type="character" w:customStyle="1" w:styleId="BalloonTextChar2">
    <w:name w:val="Balloon Text Char2"/>
    <w:basedOn w:val="DefaultParagraphFont"/>
    <w:rsid w:val="005F504F"/>
    <w:rPr>
      <w:rFonts w:ascii="Tahoma" w:eastAsia="MS Mincho" w:hAnsi="Tahoma" w:cs="Tahoma"/>
      <w:sz w:val="16"/>
      <w:szCs w:val="16"/>
      <w:lang w:val="en-US" w:eastAsia="ja-JP" w:bidi="ar-SA"/>
    </w:rPr>
  </w:style>
  <w:style w:type="paragraph" w:customStyle="1" w:styleId="lastpar">
    <w:name w:val="lastpar"/>
    <w:basedOn w:val="Normal"/>
    <w:rsid w:val="005F504F"/>
    <w:pPr>
      <w:spacing w:before="100" w:beforeAutospacing="1" w:after="100" w:afterAutospacing="1"/>
    </w:pPr>
    <w:rPr>
      <w:rFonts w:ascii="Times New Roman" w:eastAsia="Calibri" w:hAnsi="Times New Roman" w:cs="Times New Roman"/>
      <w:sz w:val="24"/>
    </w:rPr>
  </w:style>
  <w:style w:type="table" w:styleId="TableClassic1">
    <w:name w:val="Table Classic 1"/>
    <w:basedOn w:val="TableNormal"/>
    <w:rsid w:val="005F504F"/>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F504F"/>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5F504F"/>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Boldunderline4">
    <w:name w:val="Bold/underline"/>
    <w:basedOn w:val="Normal"/>
    <w:autoRedefine/>
    <w:rsid w:val="005F504F"/>
    <w:pPr>
      <w:tabs>
        <w:tab w:val="left" w:pos="9450"/>
      </w:tabs>
    </w:pPr>
    <w:rPr>
      <w:rFonts w:ascii="Times New Roman" w:eastAsia="SimSun" w:hAnsi="Times New Roman" w:cs="Times New Roman"/>
      <w:b/>
      <w:sz w:val="24"/>
    </w:rPr>
  </w:style>
  <w:style w:type="paragraph" w:customStyle="1" w:styleId="TableContents">
    <w:name w:val="Table Contents"/>
    <w:basedOn w:val="Normal"/>
    <w:rsid w:val="005F504F"/>
    <w:pPr>
      <w:widowControl w:val="0"/>
      <w:suppressLineNumbers/>
      <w:tabs>
        <w:tab w:val="left" w:pos="9450"/>
      </w:tabs>
      <w:suppressAutoHyphens/>
    </w:pPr>
    <w:rPr>
      <w:rFonts w:ascii="Times New Roman" w:eastAsia="Arial Unicode MS" w:hAnsi="Times New Roman" w:cs="Times New Roman"/>
      <w:kern w:val="1"/>
      <w:sz w:val="24"/>
    </w:rPr>
  </w:style>
  <w:style w:type="paragraph" w:customStyle="1" w:styleId="faketag">
    <w:name w:val="fake tag"/>
    <w:basedOn w:val="Heading1"/>
    <w:rsid w:val="005F504F"/>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5F504F"/>
    <w:pPr>
      <w:tabs>
        <w:tab w:val="left" w:pos="9450"/>
      </w:tabs>
      <w:jc w:val="center"/>
    </w:pPr>
    <w:rPr>
      <w:rFonts w:ascii="Verdana" w:eastAsia="Calibri" w:hAnsi="Verdana" w:cs="Times New Roman"/>
      <w:sz w:val="24"/>
    </w:rPr>
  </w:style>
  <w:style w:type="paragraph" w:customStyle="1" w:styleId="heading1fake0">
    <w:name w:val="heading 1 fake"/>
    <w:basedOn w:val="Heading1"/>
    <w:autoRedefine/>
    <w:rsid w:val="005F504F"/>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5F504F"/>
    <w:pPr>
      <w:tabs>
        <w:tab w:val="left" w:pos="9450"/>
      </w:tabs>
    </w:pPr>
    <w:rPr>
      <w:rFonts w:ascii="Times New Roman" w:eastAsia="Calibri" w:hAnsi="Times New Roman" w:cs="Times New Roman"/>
      <w:szCs w:val="20"/>
    </w:rPr>
  </w:style>
  <w:style w:type="character" w:customStyle="1" w:styleId="textCharChar1">
    <w:name w:val="text Char Char1"/>
    <w:basedOn w:val="DefaultParagraphFont"/>
    <w:rsid w:val="005F504F"/>
    <w:rPr>
      <w:sz w:val="18"/>
      <w:szCs w:val="24"/>
      <w:lang w:val="en-US" w:eastAsia="en-US" w:bidi="ar-SA"/>
    </w:rPr>
  </w:style>
  <w:style w:type="character" w:customStyle="1" w:styleId="text1CharChar">
    <w:name w:val="text1 Char Char"/>
    <w:basedOn w:val="DefaultParagraphFont"/>
    <w:rsid w:val="005F504F"/>
    <w:rPr>
      <w:lang w:val="en-US" w:eastAsia="en-US" w:bidi="ar-SA"/>
    </w:rPr>
  </w:style>
  <w:style w:type="character" w:customStyle="1" w:styleId="textCharChar">
    <w:name w:val="text Char Char"/>
    <w:basedOn w:val="DefaultParagraphFont"/>
    <w:rsid w:val="005F504F"/>
    <w:rPr>
      <w:sz w:val="18"/>
      <w:szCs w:val="24"/>
      <w:lang w:val="en-US" w:eastAsia="en-US" w:bidi="ar-SA"/>
    </w:rPr>
  </w:style>
  <w:style w:type="character" w:customStyle="1" w:styleId="normalloose1">
    <w:name w:val="normalloose1"/>
    <w:basedOn w:val="DefaultParagraphFont"/>
    <w:rsid w:val="005F504F"/>
    <w:rPr>
      <w:sz w:val="20"/>
      <w:szCs w:val="20"/>
    </w:rPr>
  </w:style>
  <w:style w:type="paragraph" w:customStyle="1" w:styleId="printerheadline">
    <w:name w:val="printer_headline"/>
    <w:basedOn w:val="Normal"/>
    <w:rsid w:val="005F504F"/>
    <w:pPr>
      <w:tabs>
        <w:tab w:val="left" w:pos="9450"/>
      </w:tabs>
      <w:spacing w:before="100" w:beforeAutospacing="1" w:after="100" w:afterAutospacing="1"/>
    </w:pPr>
    <w:rPr>
      <w:rFonts w:ascii="Times New Roman" w:eastAsia="Calibri" w:hAnsi="Times New Roman" w:cs="Times New Roman"/>
      <w:sz w:val="24"/>
    </w:rPr>
  </w:style>
  <w:style w:type="paragraph" w:customStyle="1" w:styleId="help">
    <w:name w:val="help"/>
    <w:basedOn w:val="Normal"/>
    <w:rsid w:val="005F504F"/>
    <w:pPr>
      <w:tabs>
        <w:tab w:val="left" w:pos="9450"/>
      </w:tabs>
      <w:spacing w:before="100" w:beforeAutospacing="1" w:after="100" w:afterAutospacing="1"/>
    </w:pPr>
    <w:rPr>
      <w:rFonts w:ascii="Times New Roman" w:eastAsia="Calibri" w:hAnsi="Times New Roman" w:cs="Times New Roman"/>
      <w:sz w:val="24"/>
    </w:rPr>
  </w:style>
  <w:style w:type="character" w:customStyle="1" w:styleId="sponsoredadtext">
    <w:name w:val="sponsoredadtext"/>
    <w:basedOn w:val="DefaultParagraphFont"/>
    <w:rsid w:val="005F504F"/>
  </w:style>
  <w:style w:type="character" w:customStyle="1" w:styleId="georgia">
    <w:name w:val="georgia"/>
    <w:basedOn w:val="DefaultParagraphFont"/>
    <w:rsid w:val="005F504F"/>
  </w:style>
  <w:style w:type="character" w:customStyle="1" w:styleId="isdefault">
    <w:name w:val="isdefault"/>
    <w:basedOn w:val="DefaultParagraphFont"/>
    <w:rsid w:val="005F504F"/>
  </w:style>
  <w:style w:type="character" w:customStyle="1" w:styleId="arial">
    <w:name w:val="arial"/>
    <w:basedOn w:val="DefaultParagraphFont"/>
    <w:rsid w:val="005F504F"/>
  </w:style>
  <w:style w:type="character" w:customStyle="1" w:styleId="pipe">
    <w:name w:val="pipe"/>
    <w:basedOn w:val="DefaultParagraphFont"/>
    <w:rsid w:val="005F504F"/>
  </w:style>
  <w:style w:type="paragraph" w:customStyle="1" w:styleId="dtlcomment">
    <w:name w:val="dtlcomment"/>
    <w:basedOn w:val="Normal"/>
    <w:rsid w:val="005F504F"/>
    <w:pPr>
      <w:tabs>
        <w:tab w:val="left" w:pos="9450"/>
      </w:tabs>
      <w:spacing w:before="100" w:beforeAutospacing="1" w:after="100" w:afterAutospacing="1"/>
    </w:pPr>
    <w:rPr>
      <w:rFonts w:ascii="Times New Roman" w:eastAsia="Calibri" w:hAnsi="Times New Roman" w:cs="Times New Roman"/>
      <w:sz w:val="24"/>
    </w:rPr>
  </w:style>
  <w:style w:type="character" w:customStyle="1" w:styleId="writername">
    <w:name w:val="writername"/>
    <w:basedOn w:val="DefaultParagraphFont"/>
    <w:rsid w:val="005F504F"/>
  </w:style>
  <w:style w:type="character" w:customStyle="1" w:styleId="CharChar18">
    <w:name w:val="Char Char18"/>
    <w:basedOn w:val="DefaultParagraphFont"/>
    <w:rsid w:val="005F504F"/>
    <w:rPr>
      <w:sz w:val="16"/>
      <w:szCs w:val="24"/>
      <w:lang w:val="en-US" w:eastAsia="en-US" w:bidi="ar-SA"/>
    </w:rPr>
  </w:style>
  <w:style w:type="character" w:customStyle="1" w:styleId="CharChar24">
    <w:name w:val="Char Char24"/>
    <w:basedOn w:val="DefaultParagraphFont"/>
    <w:rsid w:val="005F504F"/>
    <w:rPr>
      <w:b/>
      <w:bCs/>
      <w:sz w:val="28"/>
      <w:szCs w:val="28"/>
      <w:lang w:val="en-US" w:eastAsia="en-US" w:bidi="ar-SA"/>
    </w:rPr>
  </w:style>
  <w:style w:type="character" w:customStyle="1" w:styleId="CharChar16">
    <w:name w:val="Char Char16"/>
    <w:basedOn w:val="DefaultParagraphFont"/>
    <w:rsid w:val="005F504F"/>
    <w:rPr>
      <w:rFonts w:ascii="Cambria" w:hAnsi="Cambria"/>
      <w:lang w:val="en-US" w:eastAsia="en-US" w:bidi="ar-SA"/>
    </w:rPr>
  </w:style>
  <w:style w:type="character" w:customStyle="1" w:styleId="CharChar15">
    <w:name w:val="Char Char15"/>
    <w:basedOn w:val="CharChar16"/>
    <w:rsid w:val="005F504F"/>
    <w:rPr>
      <w:rFonts w:ascii="Cambria" w:hAnsi="Cambria"/>
      <w:b/>
      <w:bCs/>
      <w:lang w:val="en-US" w:eastAsia="en-US" w:bidi="ar-SA"/>
    </w:rPr>
  </w:style>
  <w:style w:type="character" w:customStyle="1" w:styleId="CharChar14">
    <w:name w:val="Char Char14"/>
    <w:basedOn w:val="DefaultParagraphFont"/>
    <w:rsid w:val="005F504F"/>
    <w:rPr>
      <w:rFonts w:ascii="Tahoma" w:hAnsi="Tahoma" w:cs="Tahoma"/>
      <w:sz w:val="16"/>
      <w:szCs w:val="16"/>
      <w:lang w:val="en-US" w:eastAsia="en-US" w:bidi="ar-SA"/>
    </w:rPr>
  </w:style>
  <w:style w:type="character" w:customStyle="1" w:styleId="TagChar4">
    <w:name w:val="Tag Char4"/>
    <w:basedOn w:val="DefaultParagraphFont"/>
    <w:rsid w:val="005F504F"/>
    <w:rPr>
      <w:b/>
      <w:sz w:val="26"/>
      <w:szCs w:val="24"/>
      <w:lang w:val="en-US" w:eastAsia="en-US" w:bidi="ar-SA"/>
    </w:rPr>
  </w:style>
  <w:style w:type="paragraph" w:customStyle="1" w:styleId="SmallTextGaramond">
    <w:name w:val="Small Text Garamond"/>
    <w:basedOn w:val="Normal"/>
    <w:rsid w:val="005F504F"/>
    <w:pPr>
      <w:widowControl w:val="0"/>
      <w:suppressAutoHyphens/>
      <w:contextualSpacing/>
    </w:pPr>
    <w:rPr>
      <w:rFonts w:eastAsia="Calibri" w:cs="Times New Roman"/>
      <w:szCs w:val="18"/>
    </w:rPr>
  </w:style>
  <w:style w:type="paragraph" w:customStyle="1" w:styleId="Taglines">
    <w:name w:val="Taglines"/>
    <w:basedOn w:val="Heading2"/>
    <w:rsid w:val="005F504F"/>
    <w:pPr>
      <w:widowControl w:val="0"/>
      <w:suppressAutoHyphens/>
      <w:spacing w:before="240"/>
      <w:contextualSpacing/>
    </w:pPr>
    <w:rPr>
      <w:rFonts w:ascii="Times New Roman" w:eastAsia="Calibri" w:hAnsi="Times New Roman" w:cs="Arial"/>
      <w:b w:val="0"/>
      <w:bCs/>
      <w:iCs/>
      <w:szCs w:val="22"/>
    </w:rPr>
  </w:style>
  <w:style w:type="character" w:customStyle="1" w:styleId="TaglinesChar">
    <w:name w:val="Taglines Char"/>
    <w:basedOn w:val="DefaultParagraphFont"/>
    <w:rsid w:val="005F504F"/>
    <w:rPr>
      <w:rFonts w:cs="Arial"/>
      <w:bCs/>
      <w:iCs/>
      <w:szCs w:val="22"/>
      <w:lang w:val="en-US" w:eastAsia="en-US" w:bidi="ar-SA"/>
    </w:rPr>
  </w:style>
  <w:style w:type="paragraph" w:customStyle="1" w:styleId="listterm">
    <w:name w:val="listterm"/>
    <w:basedOn w:val="Normal"/>
    <w:rsid w:val="005F504F"/>
    <w:pPr>
      <w:spacing w:before="100" w:beforeAutospacing="1" w:after="100" w:afterAutospacing="1"/>
    </w:pPr>
    <w:rPr>
      <w:rFonts w:ascii="Times New Roman" w:eastAsia="Calibri" w:hAnsi="Times New Roman" w:cs="Times New Roman"/>
      <w:sz w:val="24"/>
    </w:rPr>
  </w:style>
  <w:style w:type="character" w:customStyle="1" w:styleId="WW8Num3z0">
    <w:name w:val="WW8Num3z0"/>
    <w:rsid w:val="005F504F"/>
    <w:rPr>
      <w:rFonts w:ascii="Garamond" w:hAnsi="Garamond"/>
    </w:rPr>
  </w:style>
  <w:style w:type="character" w:customStyle="1" w:styleId="WW8Num4z1">
    <w:name w:val="WW8Num4z1"/>
    <w:rsid w:val="005F504F"/>
    <w:rPr>
      <w:rFonts w:ascii="Garamond" w:hAnsi="Garamond"/>
    </w:rPr>
  </w:style>
  <w:style w:type="character" w:customStyle="1" w:styleId="WW8Num6z0">
    <w:name w:val="WW8Num6z0"/>
    <w:rsid w:val="005F504F"/>
    <w:rPr>
      <w:rFonts w:ascii="Symbol" w:hAnsi="Symbol"/>
    </w:rPr>
  </w:style>
  <w:style w:type="character" w:customStyle="1" w:styleId="WW8Num7z0">
    <w:name w:val="WW8Num7z0"/>
    <w:rsid w:val="005F504F"/>
    <w:rPr>
      <w:rFonts w:ascii="Symbol" w:hAnsi="Symbol"/>
    </w:rPr>
  </w:style>
  <w:style w:type="character" w:customStyle="1" w:styleId="WW8Num8z0">
    <w:name w:val="WW8Num8z0"/>
    <w:rsid w:val="005F504F"/>
    <w:rPr>
      <w:rFonts w:ascii="Symbol" w:hAnsi="Symbol"/>
    </w:rPr>
  </w:style>
  <w:style w:type="character" w:customStyle="1" w:styleId="WW8Num9z0">
    <w:name w:val="WW8Num9z0"/>
    <w:rsid w:val="005F504F"/>
    <w:rPr>
      <w:rFonts w:ascii="Symbol" w:hAnsi="Symbol"/>
    </w:rPr>
  </w:style>
  <w:style w:type="character" w:customStyle="1" w:styleId="WW8Num10z0">
    <w:name w:val="WW8Num10z0"/>
    <w:rsid w:val="005F504F"/>
    <w:rPr>
      <w:rFonts w:ascii="Garamond" w:hAnsi="Garamond"/>
    </w:rPr>
  </w:style>
  <w:style w:type="character" w:customStyle="1" w:styleId="WW8Num11z1">
    <w:name w:val="WW8Num11z1"/>
    <w:rsid w:val="005F504F"/>
    <w:rPr>
      <w:rFonts w:ascii="Garamond" w:hAnsi="Garamond"/>
    </w:rPr>
  </w:style>
  <w:style w:type="character" w:customStyle="1" w:styleId="Absatz-Standardschriftart">
    <w:name w:val="Absatz-Standardschriftart"/>
    <w:rsid w:val="005F504F"/>
  </w:style>
  <w:style w:type="character" w:customStyle="1" w:styleId="WW-Absatz-Standardschriftart">
    <w:name w:val="WW-Absatz-Standardschriftart"/>
    <w:rsid w:val="005F504F"/>
  </w:style>
  <w:style w:type="character" w:customStyle="1" w:styleId="WW-Absatz-Standardschriftart1">
    <w:name w:val="WW-Absatz-Standardschriftart1"/>
    <w:rsid w:val="005F504F"/>
  </w:style>
  <w:style w:type="character" w:customStyle="1" w:styleId="EndnoteCharacters">
    <w:name w:val="Endnote Characters"/>
    <w:basedOn w:val="DefaultParagraphFont"/>
    <w:rsid w:val="005F504F"/>
    <w:rPr>
      <w:position w:val="0"/>
      <w:sz w:val="24"/>
      <w:vertAlign w:val="baseline"/>
    </w:rPr>
  </w:style>
  <w:style w:type="character" w:customStyle="1" w:styleId="WW8Num1z0">
    <w:name w:val="WW8Num1z0"/>
    <w:rsid w:val="005F504F"/>
    <w:rPr>
      <w:rFonts w:ascii="Symbol" w:hAnsi="Symbol"/>
    </w:rPr>
  </w:style>
  <w:style w:type="character" w:customStyle="1" w:styleId="WW8Num1z2">
    <w:name w:val="WW8Num1z2"/>
    <w:rsid w:val="005F504F"/>
    <w:rPr>
      <w:rFonts w:ascii="Courier New" w:hAnsi="Courier New"/>
    </w:rPr>
  </w:style>
  <w:style w:type="character" w:customStyle="1" w:styleId="WW8Num1z3">
    <w:name w:val="WW8Num1z3"/>
    <w:rsid w:val="005F504F"/>
    <w:rPr>
      <w:rFonts w:ascii="Wingdings" w:hAnsi="Wingdings"/>
    </w:rPr>
  </w:style>
  <w:style w:type="character" w:customStyle="1" w:styleId="WW8Num11z0">
    <w:name w:val="WW8Num11z0"/>
    <w:rsid w:val="005F504F"/>
    <w:rPr>
      <w:rFonts w:ascii="Symbol" w:hAnsi="Symbol"/>
    </w:rPr>
  </w:style>
  <w:style w:type="character" w:customStyle="1" w:styleId="WW8Num83z0">
    <w:name w:val="WW8Num83z0"/>
    <w:rsid w:val="005F504F"/>
    <w:rPr>
      <w:rFonts w:ascii="Symbol" w:hAnsi="Symbol"/>
    </w:rPr>
  </w:style>
  <w:style w:type="character" w:customStyle="1" w:styleId="WW8Num83z1">
    <w:name w:val="WW8Num83z1"/>
    <w:rsid w:val="005F504F"/>
    <w:rPr>
      <w:rFonts w:ascii="Courier New" w:hAnsi="Courier New"/>
    </w:rPr>
  </w:style>
  <w:style w:type="character" w:customStyle="1" w:styleId="WW8Num83z2">
    <w:name w:val="WW8Num83z2"/>
    <w:rsid w:val="005F504F"/>
    <w:rPr>
      <w:rFonts w:ascii="Wingdings" w:hAnsi="Wingdings"/>
    </w:rPr>
  </w:style>
  <w:style w:type="character" w:customStyle="1" w:styleId="WW8Num89z0">
    <w:name w:val="WW8Num89z0"/>
    <w:rsid w:val="005F504F"/>
    <w:rPr>
      <w:rFonts w:ascii="Symbol" w:hAnsi="Symbol"/>
      <w:sz w:val="20"/>
    </w:rPr>
  </w:style>
  <w:style w:type="character" w:customStyle="1" w:styleId="WW8Num90z0">
    <w:name w:val="WW8Num90z0"/>
    <w:rsid w:val="005F504F"/>
    <w:rPr>
      <w:rFonts w:ascii="Times New Roman" w:eastAsia="Times New Roman" w:hAnsi="Times New Roman" w:cs="Times New Roman"/>
    </w:rPr>
  </w:style>
  <w:style w:type="character" w:customStyle="1" w:styleId="WW8Num92z0">
    <w:name w:val="WW8Num92z0"/>
    <w:rsid w:val="005F504F"/>
    <w:rPr>
      <w:rFonts w:ascii="Symbol" w:eastAsia="Times New Roman" w:hAnsi="Symbol"/>
    </w:rPr>
  </w:style>
  <w:style w:type="character" w:customStyle="1" w:styleId="WW8Num92z1">
    <w:name w:val="WW8Num92z1"/>
    <w:rsid w:val="005F504F"/>
    <w:rPr>
      <w:rFonts w:ascii="Courier New" w:hAnsi="Courier New"/>
    </w:rPr>
  </w:style>
  <w:style w:type="character" w:customStyle="1" w:styleId="WW8Num92z2">
    <w:name w:val="WW8Num92z2"/>
    <w:rsid w:val="005F504F"/>
    <w:rPr>
      <w:rFonts w:ascii="Wingdings" w:hAnsi="Wingdings"/>
    </w:rPr>
  </w:style>
  <w:style w:type="character" w:customStyle="1" w:styleId="WW8Num92z3">
    <w:name w:val="WW8Num92z3"/>
    <w:rsid w:val="005F504F"/>
    <w:rPr>
      <w:rFonts w:ascii="Symbol" w:hAnsi="Symbol"/>
    </w:rPr>
  </w:style>
  <w:style w:type="character" w:customStyle="1" w:styleId="WW8Num96z0">
    <w:name w:val="WW8Num96z0"/>
    <w:rsid w:val="005F504F"/>
    <w:rPr>
      <w:rFonts w:ascii="Symbol" w:hAnsi="Symbol"/>
      <w:sz w:val="20"/>
    </w:rPr>
  </w:style>
  <w:style w:type="character" w:customStyle="1" w:styleId="WW8Num96z1">
    <w:name w:val="WW8Num96z1"/>
    <w:rsid w:val="005F504F"/>
    <w:rPr>
      <w:rFonts w:ascii="Courier New" w:hAnsi="Courier New"/>
      <w:sz w:val="20"/>
    </w:rPr>
  </w:style>
  <w:style w:type="character" w:customStyle="1" w:styleId="WW8Num96z2">
    <w:name w:val="WW8Num96z2"/>
    <w:rsid w:val="005F504F"/>
    <w:rPr>
      <w:rFonts w:ascii="Wingdings" w:hAnsi="Wingdings"/>
      <w:sz w:val="20"/>
    </w:rPr>
  </w:style>
  <w:style w:type="character" w:customStyle="1" w:styleId="WW8Num103z0">
    <w:name w:val="WW8Num103z0"/>
    <w:rsid w:val="005F504F"/>
    <w:rPr>
      <w:rFonts w:ascii="Symbol" w:hAnsi="Symbol"/>
      <w:sz w:val="20"/>
    </w:rPr>
  </w:style>
  <w:style w:type="character" w:customStyle="1" w:styleId="WW8Num103z1">
    <w:name w:val="WW8Num103z1"/>
    <w:rsid w:val="005F504F"/>
    <w:rPr>
      <w:rFonts w:ascii="Courier New" w:hAnsi="Courier New"/>
      <w:sz w:val="20"/>
    </w:rPr>
  </w:style>
  <w:style w:type="character" w:customStyle="1" w:styleId="WW8Num103z2">
    <w:name w:val="WW8Num103z2"/>
    <w:rsid w:val="005F504F"/>
    <w:rPr>
      <w:rFonts w:ascii="Wingdings" w:hAnsi="Wingdings"/>
      <w:sz w:val="20"/>
    </w:rPr>
  </w:style>
  <w:style w:type="character" w:customStyle="1" w:styleId="WW8Num108z0">
    <w:name w:val="WW8Num108z0"/>
    <w:rsid w:val="005F504F"/>
    <w:rPr>
      <w:rFonts w:ascii="Symbol" w:hAnsi="Symbol"/>
      <w:sz w:val="20"/>
    </w:rPr>
  </w:style>
  <w:style w:type="character" w:customStyle="1" w:styleId="WW8Num108z1">
    <w:name w:val="WW8Num108z1"/>
    <w:rsid w:val="005F504F"/>
    <w:rPr>
      <w:rFonts w:ascii="Courier New" w:hAnsi="Courier New"/>
      <w:sz w:val="20"/>
    </w:rPr>
  </w:style>
  <w:style w:type="character" w:customStyle="1" w:styleId="WW8Num108z2">
    <w:name w:val="WW8Num108z2"/>
    <w:rsid w:val="005F504F"/>
    <w:rPr>
      <w:rFonts w:ascii="Wingdings" w:hAnsi="Wingdings"/>
      <w:sz w:val="20"/>
    </w:rPr>
  </w:style>
  <w:style w:type="character" w:customStyle="1" w:styleId="WW8Num109z0">
    <w:name w:val="WW8Num109z0"/>
    <w:rsid w:val="005F504F"/>
    <w:rPr>
      <w:rFonts w:ascii="Symbol" w:eastAsia="Times New Roman" w:hAnsi="Symbol"/>
    </w:rPr>
  </w:style>
  <w:style w:type="character" w:customStyle="1" w:styleId="WW8Num109z1">
    <w:name w:val="WW8Num109z1"/>
    <w:rsid w:val="005F504F"/>
    <w:rPr>
      <w:rFonts w:ascii="Courier New" w:hAnsi="Courier New"/>
    </w:rPr>
  </w:style>
  <w:style w:type="character" w:customStyle="1" w:styleId="WW8Num109z2">
    <w:name w:val="WW8Num109z2"/>
    <w:rsid w:val="005F504F"/>
    <w:rPr>
      <w:rFonts w:ascii="Wingdings" w:hAnsi="Wingdings"/>
    </w:rPr>
  </w:style>
  <w:style w:type="character" w:customStyle="1" w:styleId="WW8Num109z3">
    <w:name w:val="WW8Num109z3"/>
    <w:rsid w:val="005F504F"/>
    <w:rPr>
      <w:rFonts w:ascii="Symbol" w:hAnsi="Symbol"/>
    </w:rPr>
  </w:style>
  <w:style w:type="character" w:customStyle="1" w:styleId="WW8Num111z0">
    <w:name w:val="WW8Num111z0"/>
    <w:rsid w:val="005F504F"/>
    <w:rPr>
      <w:rFonts w:ascii="Symbol" w:hAnsi="Symbol"/>
      <w:sz w:val="20"/>
    </w:rPr>
  </w:style>
  <w:style w:type="character" w:customStyle="1" w:styleId="WW8Num111z1">
    <w:name w:val="WW8Num111z1"/>
    <w:rsid w:val="005F504F"/>
    <w:rPr>
      <w:rFonts w:ascii="Courier New" w:hAnsi="Courier New"/>
      <w:sz w:val="20"/>
    </w:rPr>
  </w:style>
  <w:style w:type="character" w:customStyle="1" w:styleId="WW8Num111z2">
    <w:name w:val="WW8Num111z2"/>
    <w:rsid w:val="005F504F"/>
    <w:rPr>
      <w:rFonts w:ascii="Wingdings" w:hAnsi="Wingdings"/>
      <w:sz w:val="20"/>
    </w:rPr>
  </w:style>
  <w:style w:type="character" w:customStyle="1" w:styleId="WW8Num117z0">
    <w:name w:val="WW8Num117z0"/>
    <w:rsid w:val="005F504F"/>
    <w:rPr>
      <w:rFonts w:ascii="Symbol" w:eastAsia="Times New Roman" w:hAnsi="Symbol"/>
    </w:rPr>
  </w:style>
  <w:style w:type="character" w:customStyle="1" w:styleId="WW8Num117z1">
    <w:name w:val="WW8Num117z1"/>
    <w:rsid w:val="005F504F"/>
    <w:rPr>
      <w:rFonts w:ascii="Courier New" w:hAnsi="Courier New"/>
    </w:rPr>
  </w:style>
  <w:style w:type="character" w:customStyle="1" w:styleId="WW8Num117z2">
    <w:name w:val="WW8Num117z2"/>
    <w:rsid w:val="005F504F"/>
    <w:rPr>
      <w:rFonts w:ascii="Wingdings" w:hAnsi="Wingdings"/>
    </w:rPr>
  </w:style>
  <w:style w:type="character" w:customStyle="1" w:styleId="WW8Num117z3">
    <w:name w:val="WW8Num117z3"/>
    <w:rsid w:val="005F504F"/>
    <w:rPr>
      <w:rFonts w:ascii="Symbol" w:hAnsi="Symbol"/>
    </w:rPr>
  </w:style>
  <w:style w:type="character" w:customStyle="1" w:styleId="WW8Num126z0">
    <w:name w:val="WW8Num126z0"/>
    <w:rsid w:val="005F504F"/>
    <w:rPr>
      <w:rFonts w:ascii="Symbol" w:eastAsia="SimSun" w:hAnsi="Symbol"/>
    </w:rPr>
  </w:style>
  <w:style w:type="character" w:customStyle="1" w:styleId="WW8Num126z1">
    <w:name w:val="WW8Num126z1"/>
    <w:rsid w:val="005F504F"/>
    <w:rPr>
      <w:rFonts w:ascii="Courier New" w:hAnsi="Courier New"/>
    </w:rPr>
  </w:style>
  <w:style w:type="character" w:customStyle="1" w:styleId="WW8Num126z2">
    <w:name w:val="WW8Num126z2"/>
    <w:rsid w:val="005F504F"/>
    <w:rPr>
      <w:rFonts w:ascii="Wingdings" w:hAnsi="Wingdings"/>
    </w:rPr>
  </w:style>
  <w:style w:type="character" w:customStyle="1" w:styleId="WW8Num126z3">
    <w:name w:val="WW8Num126z3"/>
    <w:rsid w:val="005F504F"/>
    <w:rPr>
      <w:rFonts w:ascii="Symbol" w:hAnsi="Symbol"/>
    </w:rPr>
  </w:style>
  <w:style w:type="character" w:customStyle="1" w:styleId="WW8Num128z0">
    <w:name w:val="WW8Num128z0"/>
    <w:rsid w:val="005F504F"/>
    <w:rPr>
      <w:rFonts w:ascii="Symbol" w:eastAsia="Times New Roman" w:hAnsi="Symbol"/>
    </w:rPr>
  </w:style>
  <w:style w:type="character" w:customStyle="1" w:styleId="WW8Num128z1">
    <w:name w:val="WW8Num128z1"/>
    <w:rsid w:val="005F504F"/>
    <w:rPr>
      <w:rFonts w:ascii="Courier New" w:hAnsi="Courier New"/>
    </w:rPr>
  </w:style>
  <w:style w:type="character" w:customStyle="1" w:styleId="WW8Num128z2">
    <w:name w:val="WW8Num128z2"/>
    <w:rsid w:val="005F504F"/>
    <w:rPr>
      <w:rFonts w:ascii="Wingdings" w:hAnsi="Wingdings"/>
    </w:rPr>
  </w:style>
  <w:style w:type="character" w:customStyle="1" w:styleId="WW8Num128z3">
    <w:name w:val="WW8Num128z3"/>
    <w:rsid w:val="005F504F"/>
    <w:rPr>
      <w:rFonts w:ascii="Symbol" w:hAnsi="Symbol"/>
    </w:rPr>
  </w:style>
  <w:style w:type="character" w:customStyle="1" w:styleId="WW8Num138z0">
    <w:name w:val="WW8Num138z0"/>
    <w:rsid w:val="005F504F"/>
    <w:rPr>
      <w:rFonts w:ascii="Times-Italic" w:eastAsia="Times New Roman" w:hAnsi="Times-Italic"/>
    </w:rPr>
  </w:style>
  <w:style w:type="character" w:customStyle="1" w:styleId="WW8Num138z1">
    <w:name w:val="WW8Num138z1"/>
    <w:rsid w:val="005F504F"/>
    <w:rPr>
      <w:rFonts w:ascii="Courier New" w:hAnsi="Courier New"/>
    </w:rPr>
  </w:style>
  <w:style w:type="character" w:customStyle="1" w:styleId="WW8Num138z2">
    <w:name w:val="WW8Num138z2"/>
    <w:rsid w:val="005F504F"/>
    <w:rPr>
      <w:rFonts w:ascii="Wingdings" w:hAnsi="Wingdings"/>
    </w:rPr>
  </w:style>
  <w:style w:type="character" w:customStyle="1" w:styleId="WW8Num138z3">
    <w:name w:val="WW8Num138z3"/>
    <w:rsid w:val="005F504F"/>
    <w:rPr>
      <w:rFonts w:ascii="Symbol" w:hAnsi="Symbol"/>
    </w:rPr>
  </w:style>
  <w:style w:type="character" w:customStyle="1" w:styleId="WW8Num143z0">
    <w:name w:val="WW8Num143z0"/>
    <w:rsid w:val="005F504F"/>
    <w:rPr>
      <w:rFonts w:ascii="Times New Roman" w:eastAsia="Times New Roman" w:hAnsi="Times New Roman" w:cs="Times New Roman"/>
    </w:rPr>
  </w:style>
  <w:style w:type="character" w:customStyle="1" w:styleId="WW8Num148z0">
    <w:name w:val="WW8Num148z0"/>
    <w:rsid w:val="005F504F"/>
    <w:rPr>
      <w:rFonts w:ascii="Symbol" w:hAnsi="Symbol"/>
      <w:sz w:val="20"/>
    </w:rPr>
  </w:style>
  <w:style w:type="character" w:customStyle="1" w:styleId="WW8Num148z1">
    <w:name w:val="WW8Num148z1"/>
    <w:rsid w:val="005F504F"/>
    <w:rPr>
      <w:rFonts w:ascii="Courier New" w:hAnsi="Courier New"/>
      <w:sz w:val="20"/>
    </w:rPr>
  </w:style>
  <w:style w:type="character" w:customStyle="1" w:styleId="WW8Num148z2">
    <w:name w:val="WW8Num148z2"/>
    <w:rsid w:val="005F504F"/>
    <w:rPr>
      <w:rFonts w:ascii="Wingdings" w:hAnsi="Wingdings"/>
      <w:sz w:val="20"/>
    </w:rPr>
  </w:style>
  <w:style w:type="character" w:customStyle="1" w:styleId="WW8Num151z0">
    <w:name w:val="WW8Num151z0"/>
    <w:rsid w:val="005F504F"/>
    <w:rPr>
      <w:rFonts w:ascii="Times New Roman" w:eastAsia="Times New Roman" w:hAnsi="Times New Roman" w:cs="Times New Roman"/>
    </w:rPr>
  </w:style>
  <w:style w:type="character" w:customStyle="1" w:styleId="WW8Num152z0">
    <w:name w:val="WW8Num152z0"/>
    <w:rsid w:val="005F504F"/>
    <w:rPr>
      <w:rFonts w:ascii="Symbol" w:hAnsi="Symbol"/>
      <w:sz w:val="20"/>
    </w:rPr>
  </w:style>
  <w:style w:type="character" w:customStyle="1" w:styleId="WW8Num152z1">
    <w:name w:val="WW8Num152z1"/>
    <w:rsid w:val="005F504F"/>
    <w:rPr>
      <w:rFonts w:ascii="Courier New" w:hAnsi="Courier New"/>
      <w:sz w:val="20"/>
    </w:rPr>
  </w:style>
  <w:style w:type="character" w:customStyle="1" w:styleId="WW8Num152z2">
    <w:name w:val="WW8Num152z2"/>
    <w:rsid w:val="005F504F"/>
    <w:rPr>
      <w:rFonts w:ascii="Wingdings" w:hAnsi="Wingdings"/>
      <w:sz w:val="20"/>
    </w:rPr>
  </w:style>
  <w:style w:type="character" w:customStyle="1" w:styleId="WW8Num153z0">
    <w:name w:val="WW8Num153z0"/>
    <w:rsid w:val="005F504F"/>
    <w:rPr>
      <w:sz w:val="24"/>
    </w:rPr>
  </w:style>
  <w:style w:type="character" w:customStyle="1" w:styleId="WW8Num155z0">
    <w:name w:val="WW8Num155z0"/>
    <w:rsid w:val="005F504F"/>
    <w:rPr>
      <w:rFonts w:ascii="Times New Roman" w:eastAsia="Times New Roman" w:hAnsi="Times New Roman" w:cs="Times New Roman"/>
    </w:rPr>
  </w:style>
  <w:style w:type="character" w:customStyle="1" w:styleId="WW8Num157z0">
    <w:name w:val="WW8Num157z0"/>
    <w:rsid w:val="005F504F"/>
    <w:rPr>
      <w:rFonts w:ascii="Symbol" w:hAnsi="Symbol"/>
      <w:sz w:val="20"/>
    </w:rPr>
  </w:style>
  <w:style w:type="character" w:customStyle="1" w:styleId="WW8Num157z1">
    <w:name w:val="WW8Num157z1"/>
    <w:rsid w:val="005F504F"/>
    <w:rPr>
      <w:rFonts w:ascii="Courier New" w:hAnsi="Courier New"/>
      <w:sz w:val="20"/>
    </w:rPr>
  </w:style>
  <w:style w:type="character" w:customStyle="1" w:styleId="WW8Num157z2">
    <w:name w:val="WW8Num157z2"/>
    <w:rsid w:val="005F504F"/>
    <w:rPr>
      <w:rFonts w:ascii="Wingdings" w:hAnsi="Wingdings"/>
      <w:sz w:val="20"/>
    </w:rPr>
  </w:style>
  <w:style w:type="character" w:customStyle="1" w:styleId="WW8Num163z0">
    <w:name w:val="WW8Num163z0"/>
    <w:rsid w:val="005F504F"/>
    <w:rPr>
      <w:rFonts w:ascii="Symbol" w:hAnsi="Symbol"/>
      <w:sz w:val="20"/>
    </w:rPr>
  </w:style>
  <w:style w:type="character" w:customStyle="1" w:styleId="WW8Num163z1">
    <w:name w:val="WW8Num163z1"/>
    <w:rsid w:val="005F504F"/>
    <w:rPr>
      <w:rFonts w:ascii="Courier New" w:hAnsi="Courier New"/>
      <w:sz w:val="20"/>
    </w:rPr>
  </w:style>
  <w:style w:type="character" w:customStyle="1" w:styleId="WW8Num163z2">
    <w:name w:val="WW8Num163z2"/>
    <w:rsid w:val="005F504F"/>
    <w:rPr>
      <w:rFonts w:ascii="Wingdings" w:hAnsi="Wingdings"/>
      <w:sz w:val="20"/>
    </w:rPr>
  </w:style>
  <w:style w:type="character" w:customStyle="1" w:styleId="WW8Num170z0">
    <w:name w:val="WW8Num170z0"/>
    <w:rsid w:val="005F504F"/>
    <w:rPr>
      <w:rFonts w:ascii="Symbol" w:eastAsia="Times New Roman" w:hAnsi="Symbol"/>
    </w:rPr>
  </w:style>
  <w:style w:type="character" w:customStyle="1" w:styleId="WW8Num170z1">
    <w:name w:val="WW8Num170z1"/>
    <w:rsid w:val="005F504F"/>
    <w:rPr>
      <w:rFonts w:ascii="Courier New" w:hAnsi="Courier New"/>
    </w:rPr>
  </w:style>
  <w:style w:type="character" w:customStyle="1" w:styleId="WW8Num170z2">
    <w:name w:val="WW8Num170z2"/>
    <w:rsid w:val="005F504F"/>
    <w:rPr>
      <w:rFonts w:ascii="Wingdings" w:hAnsi="Wingdings"/>
    </w:rPr>
  </w:style>
  <w:style w:type="character" w:customStyle="1" w:styleId="WW8Num170z3">
    <w:name w:val="WW8Num170z3"/>
    <w:rsid w:val="005F504F"/>
    <w:rPr>
      <w:rFonts w:ascii="Symbol" w:hAnsi="Symbol"/>
    </w:rPr>
  </w:style>
  <w:style w:type="character" w:customStyle="1" w:styleId="WW8Num177z0">
    <w:name w:val="WW8Num177z0"/>
    <w:rsid w:val="005F504F"/>
    <w:rPr>
      <w:rFonts w:ascii="Symbol" w:hAnsi="Symbol"/>
      <w:sz w:val="20"/>
    </w:rPr>
  </w:style>
  <w:style w:type="character" w:customStyle="1" w:styleId="WW8Num177z1">
    <w:name w:val="WW8Num177z1"/>
    <w:rsid w:val="005F504F"/>
    <w:rPr>
      <w:rFonts w:ascii="Courier New" w:hAnsi="Courier New"/>
      <w:sz w:val="20"/>
    </w:rPr>
  </w:style>
  <w:style w:type="character" w:customStyle="1" w:styleId="WW8Num177z2">
    <w:name w:val="WW8Num177z2"/>
    <w:rsid w:val="005F504F"/>
    <w:rPr>
      <w:rFonts w:ascii="Wingdings" w:hAnsi="Wingdings"/>
      <w:sz w:val="20"/>
    </w:rPr>
  </w:style>
  <w:style w:type="character" w:customStyle="1" w:styleId="WW8Num181z0">
    <w:name w:val="WW8Num181z0"/>
    <w:rsid w:val="005F504F"/>
    <w:rPr>
      <w:rFonts w:ascii="Symbol" w:eastAsia="Times New Roman" w:hAnsi="Symbol"/>
    </w:rPr>
  </w:style>
  <w:style w:type="character" w:customStyle="1" w:styleId="WW8Num181z1">
    <w:name w:val="WW8Num181z1"/>
    <w:rsid w:val="005F504F"/>
    <w:rPr>
      <w:rFonts w:ascii="Courier New" w:hAnsi="Courier New"/>
    </w:rPr>
  </w:style>
  <w:style w:type="character" w:customStyle="1" w:styleId="WW8Num181z2">
    <w:name w:val="WW8Num181z2"/>
    <w:rsid w:val="005F504F"/>
    <w:rPr>
      <w:rFonts w:ascii="Wingdings" w:hAnsi="Wingdings"/>
    </w:rPr>
  </w:style>
  <w:style w:type="character" w:customStyle="1" w:styleId="WW8Num181z3">
    <w:name w:val="WW8Num181z3"/>
    <w:rsid w:val="005F504F"/>
    <w:rPr>
      <w:rFonts w:ascii="Symbol" w:hAnsi="Symbol"/>
    </w:rPr>
  </w:style>
  <w:style w:type="character" w:customStyle="1" w:styleId="WW8Num185z0">
    <w:name w:val="WW8Num185z0"/>
    <w:rsid w:val="005F504F"/>
    <w:rPr>
      <w:rFonts w:ascii="Symbol" w:eastAsia="Times New Roman" w:hAnsi="Symbol"/>
    </w:rPr>
  </w:style>
  <w:style w:type="character" w:customStyle="1" w:styleId="WW8Num185z1">
    <w:name w:val="WW8Num185z1"/>
    <w:rsid w:val="005F504F"/>
    <w:rPr>
      <w:rFonts w:ascii="Courier New" w:hAnsi="Courier New"/>
    </w:rPr>
  </w:style>
  <w:style w:type="character" w:customStyle="1" w:styleId="WW8Num185z2">
    <w:name w:val="WW8Num185z2"/>
    <w:rsid w:val="005F504F"/>
    <w:rPr>
      <w:rFonts w:ascii="Wingdings" w:hAnsi="Wingdings"/>
    </w:rPr>
  </w:style>
  <w:style w:type="character" w:customStyle="1" w:styleId="WW8Num185z3">
    <w:name w:val="WW8Num185z3"/>
    <w:rsid w:val="005F504F"/>
    <w:rPr>
      <w:rFonts w:ascii="Symbol" w:hAnsi="Symbol"/>
    </w:rPr>
  </w:style>
  <w:style w:type="character" w:customStyle="1" w:styleId="WW8Num186z0">
    <w:name w:val="WW8Num186z0"/>
    <w:rsid w:val="005F504F"/>
    <w:rPr>
      <w:rFonts w:ascii="Symbol" w:hAnsi="Symbol"/>
      <w:sz w:val="20"/>
    </w:rPr>
  </w:style>
  <w:style w:type="character" w:customStyle="1" w:styleId="WW8Num186z1">
    <w:name w:val="WW8Num186z1"/>
    <w:rsid w:val="005F504F"/>
    <w:rPr>
      <w:rFonts w:ascii="Courier New" w:hAnsi="Courier New"/>
      <w:sz w:val="20"/>
    </w:rPr>
  </w:style>
  <w:style w:type="character" w:customStyle="1" w:styleId="WW8Num186z2">
    <w:name w:val="WW8Num186z2"/>
    <w:rsid w:val="005F504F"/>
    <w:rPr>
      <w:rFonts w:ascii="Wingdings" w:hAnsi="Wingdings"/>
      <w:sz w:val="20"/>
    </w:rPr>
  </w:style>
  <w:style w:type="character" w:customStyle="1" w:styleId="WW8Num192z0">
    <w:name w:val="WW8Num192z0"/>
    <w:rsid w:val="005F504F"/>
    <w:rPr>
      <w:rFonts w:ascii="Symbol" w:hAnsi="Symbol"/>
    </w:rPr>
  </w:style>
  <w:style w:type="character" w:customStyle="1" w:styleId="WW8Num192z1">
    <w:name w:val="WW8Num192z1"/>
    <w:rsid w:val="005F504F"/>
    <w:rPr>
      <w:rFonts w:ascii="Courier New" w:hAnsi="Courier New"/>
    </w:rPr>
  </w:style>
  <w:style w:type="character" w:customStyle="1" w:styleId="WW8Num192z2">
    <w:name w:val="WW8Num192z2"/>
    <w:rsid w:val="005F504F"/>
    <w:rPr>
      <w:rFonts w:ascii="Wingdings" w:hAnsi="Wingdings"/>
    </w:rPr>
  </w:style>
  <w:style w:type="character" w:customStyle="1" w:styleId="WW8Num194z0">
    <w:name w:val="WW8Num194z0"/>
    <w:rsid w:val="005F504F"/>
    <w:rPr>
      <w:rFonts w:ascii="Times-Roman" w:eastAsia="Times New Roman" w:hAnsi="Times-Roman"/>
      <w:i w:val="0"/>
    </w:rPr>
  </w:style>
  <w:style w:type="character" w:customStyle="1" w:styleId="WW8Num194z1">
    <w:name w:val="WW8Num194z1"/>
    <w:rsid w:val="005F504F"/>
    <w:rPr>
      <w:rFonts w:ascii="Courier New" w:hAnsi="Courier New"/>
    </w:rPr>
  </w:style>
  <w:style w:type="character" w:customStyle="1" w:styleId="WW8Num194z2">
    <w:name w:val="WW8Num194z2"/>
    <w:rsid w:val="005F504F"/>
    <w:rPr>
      <w:rFonts w:ascii="Wingdings" w:hAnsi="Wingdings"/>
    </w:rPr>
  </w:style>
  <w:style w:type="character" w:customStyle="1" w:styleId="WW8Num194z3">
    <w:name w:val="WW8Num194z3"/>
    <w:rsid w:val="005F504F"/>
    <w:rPr>
      <w:rFonts w:ascii="Symbol" w:hAnsi="Symbol"/>
    </w:rPr>
  </w:style>
  <w:style w:type="character" w:customStyle="1" w:styleId="WW8Num203z0">
    <w:name w:val="WW8Num203z0"/>
    <w:rsid w:val="005F504F"/>
    <w:rPr>
      <w:rFonts w:ascii="Wingdings" w:eastAsia="Times New Roman" w:hAnsi="Wingdings"/>
    </w:rPr>
  </w:style>
  <w:style w:type="character" w:customStyle="1" w:styleId="WW8Num203z1">
    <w:name w:val="WW8Num203z1"/>
    <w:rsid w:val="005F504F"/>
    <w:rPr>
      <w:rFonts w:ascii="Courier New" w:hAnsi="Courier New"/>
    </w:rPr>
  </w:style>
  <w:style w:type="character" w:customStyle="1" w:styleId="WW8Num203z2">
    <w:name w:val="WW8Num203z2"/>
    <w:rsid w:val="005F504F"/>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17/03/17/mini-nukes-and-inspect-bot-weapons-being-primed-for-future-warfare.html" TargetMode="External"/><Relationship Id="rId3" Type="http://schemas.openxmlformats.org/officeDocument/2006/relationships/styles" Target="styles.xml"/><Relationship Id="rId7" Type="http://schemas.openxmlformats.org/officeDocument/2006/relationships/hyperlink" Target="http://www.resilience.org/articles/General/2016/07_July/Sustainability%20The%20Simpler%20Way%20Perspectiv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trouble.com/content/2019/1/4/deathly-salvatio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gupubs.onlinelibrary.wiley.com/doi/full/10.1002/2017JD0273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10</Pages>
  <Words>12247</Words>
  <Characters>69808</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2021-11-21T17:07:00Z</dcterms:created>
  <dcterms:modified xsi:type="dcterms:W3CDTF">2021-11-21T17:08:00Z</dcterms:modified>
</cp:coreProperties>
</file>