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11D7A" w14:textId="77777777" w:rsidR="00AE1453" w:rsidRPr="00DB5AA6" w:rsidRDefault="00AE1453" w:rsidP="00AE1453">
      <w:pPr>
        <w:pStyle w:val="Heading3"/>
        <w:spacing w:before="0" w:line="240" w:lineRule="auto"/>
        <w:rPr>
          <w:rFonts w:ascii="Times New Roman" w:hAnsi="Times New Roman" w:cs="Times New Roman"/>
        </w:rPr>
      </w:pPr>
      <w:r w:rsidRPr="00DB5AA6">
        <w:rPr>
          <w:rFonts w:ascii="Times New Roman" w:hAnsi="Times New Roman" w:cs="Times New Roman"/>
        </w:rPr>
        <w:t>CP</w:t>
      </w:r>
    </w:p>
    <w:p w14:paraId="2A74D066" w14:textId="77777777" w:rsidR="00AE1453" w:rsidRPr="00DB5AA6" w:rsidRDefault="00AE1453" w:rsidP="00AE1453">
      <w:pPr>
        <w:pStyle w:val="Heading4"/>
        <w:spacing w:before="0" w:line="240" w:lineRule="auto"/>
        <w:rPr>
          <w:rFonts w:ascii="Times New Roman" w:hAnsi="Times New Roman" w:cs="Times New Roman"/>
        </w:rPr>
      </w:pPr>
      <w:r w:rsidRPr="00DB5AA6">
        <w:rPr>
          <w:rFonts w:ascii="Times New Roman" w:hAnsi="Times New Roman" w:cs="Times New Roman"/>
        </w:rPr>
        <w:t>Counterplan text - The space faring state</w:t>
      </w:r>
      <w:r>
        <w:rPr>
          <w:rFonts w:ascii="Times New Roman" w:hAnsi="Times New Roman" w:cs="Times New Roman"/>
        </w:rPr>
        <w:t>s</w:t>
      </w:r>
      <w:r w:rsidRPr="00DB5AA6">
        <w:rPr>
          <w:rFonts w:ascii="Times New Roman" w:hAnsi="Times New Roman" w:cs="Times New Roman"/>
        </w:rPr>
        <w:t xml:space="preserve"> will:</w:t>
      </w:r>
    </w:p>
    <w:p w14:paraId="5E6BB54A" w14:textId="77777777" w:rsidR="00AE1453" w:rsidRPr="00DB5AA6" w:rsidRDefault="00AE1453" w:rsidP="00AE1453">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Have private entities submit a public environmental impact assessment of all planned appropriation.</w:t>
      </w:r>
    </w:p>
    <w:p w14:paraId="6516C8B9" w14:textId="77777777" w:rsidR="00AE1453" w:rsidRPr="00DB5AA6" w:rsidRDefault="00AE1453" w:rsidP="00AE1453">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Enforce a public application system for tradeable property rights with a limit of 1 grant per celestial body</w:t>
      </w:r>
    </w:p>
    <w:p w14:paraId="361F502D" w14:textId="77777777" w:rsidR="00AE1453" w:rsidRPr="00DB5AA6" w:rsidRDefault="00AE1453" w:rsidP="00AE1453">
      <w:pPr>
        <w:pStyle w:val="Heading4"/>
        <w:spacing w:before="0" w:line="240" w:lineRule="auto"/>
        <w:rPr>
          <w:rFonts w:ascii="Times New Roman" w:hAnsi="Times New Roman" w:cs="Times New Roman"/>
        </w:rPr>
      </w:pPr>
      <w:r w:rsidRPr="00DB5AA6">
        <w:rPr>
          <w:rFonts w:ascii="Times New Roman" w:hAnsi="Times New Roman" w:cs="Times New Roman"/>
        </w:rPr>
        <w:t xml:space="preserve">Counterplan competes and creates the least environmentally damaging version of the aff. </w:t>
      </w:r>
    </w:p>
    <w:p w14:paraId="6A53A88F" w14:textId="77777777" w:rsidR="00AE1453" w:rsidRPr="00DB5AA6" w:rsidRDefault="00AE1453" w:rsidP="00AE1453">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William R. </w:t>
      </w:r>
      <w:r w:rsidRPr="00DB5AA6">
        <w:rPr>
          <w:rStyle w:val="Style13ptBold"/>
          <w:rFonts w:ascii="Times New Roman" w:hAnsi="Times New Roman" w:cs="Times New Roman"/>
        </w:rPr>
        <w:t>Kramer</w:t>
      </w:r>
      <w:r w:rsidRPr="00DB5AA6">
        <w:rPr>
          <w:rFonts w:ascii="Times New Roman" w:hAnsi="Times New Roman" w:cs="Times New Roman"/>
          <w:sz w:val="16"/>
          <w:szCs w:val="16"/>
        </w:rPr>
        <w:t xml:space="preserve">, PhD Polisci/Futures Studies @ U of H Manoa, Currently HDR Inc. Extraterrestrial Environmental Analyst, </w:t>
      </w:r>
      <w:r w:rsidRPr="00DB5AA6">
        <w:rPr>
          <w:rStyle w:val="Style13ptBold"/>
          <w:rFonts w:ascii="Times New Roman" w:hAnsi="Times New Roman" w:cs="Times New Roman"/>
        </w:rPr>
        <w:t>2014</w:t>
      </w:r>
      <w:r w:rsidRPr="00DB5AA6">
        <w:rPr>
          <w:rFonts w:ascii="Times New Roman" w:hAnsi="Times New Roman" w:cs="Times New Roman"/>
          <w:sz w:val="16"/>
          <w:szCs w:val="16"/>
        </w:rPr>
        <w:t>, “Extraterrestrial environmental impact assessments A foreseeable prerequisite for wise decisions regarding outer space exploration, research and development” Space Policy 30 (2014) 215-222</w:t>
      </w:r>
    </w:p>
    <w:p w14:paraId="26766A77" w14:textId="77777777" w:rsidR="00AE1453" w:rsidRPr="00DB5AA6" w:rsidRDefault="00AE1453" w:rsidP="00AE1453">
      <w:pPr>
        <w:spacing w:line="240" w:lineRule="auto"/>
        <w:rPr>
          <w:rFonts w:ascii="Times New Roman" w:hAnsi="Times New Roman" w:cs="Times New Roman"/>
          <w:sz w:val="12"/>
        </w:rPr>
      </w:pPr>
      <w:r w:rsidRPr="00DB5AA6">
        <w:rPr>
          <w:rFonts w:ascii="Times New Roman" w:hAnsi="Times New Roman" w:cs="Times New Roman"/>
          <w:sz w:val="12"/>
        </w:rPr>
        <w:t xml:space="preserve">To be most effective, all spacefaring nations and enterprises would voluntarily participate in assessing their extraterrestrial environmental impacts prior to undertaking actions in space. </w:t>
      </w:r>
      <w:r w:rsidRPr="00DB5AA6">
        <w:rPr>
          <w:rStyle w:val="StyleUnderline"/>
          <w:rFonts w:ascii="Times New Roman" w:hAnsi="Times New Roman" w:cs="Times New Roman"/>
        </w:rPr>
        <w:t>A hypothetical</w:t>
      </w:r>
      <w:r w:rsidRPr="00DB5AA6">
        <w:rPr>
          <w:rFonts w:ascii="Times New Roman" w:hAnsi="Times New Roman" w:cs="Times New Roman"/>
          <w:sz w:val="12"/>
        </w:rPr>
        <w:t xml:space="preserve"> chronology of such a process might include: (1</w:t>
      </w:r>
      <w:r w:rsidRPr="00DB5AA6">
        <w:rPr>
          <w:rStyle w:val="StyleUnderline"/>
          <w:rFonts w:ascii="Times New Roman" w:hAnsi="Times New Roman" w:cs="Times New Roman"/>
        </w:rPr>
        <w:t xml:space="preserve">) Impact </w:t>
      </w:r>
      <w:r w:rsidRPr="00DB5AA6">
        <w:rPr>
          <w:rStyle w:val="StyleUnderline"/>
          <w:rFonts w:ascii="Times New Roman" w:hAnsi="Times New Roman" w:cs="Times New Roman"/>
          <w:highlight w:val="cyan"/>
        </w:rPr>
        <w:t xml:space="preserve">assessments are prepared </w:t>
      </w:r>
      <w:r w:rsidRPr="00DB5AA6">
        <w:rPr>
          <w:rStyle w:val="StyleUnderline"/>
          <w:rFonts w:ascii="Times New Roman" w:hAnsi="Times New Roman" w:cs="Times New Roman"/>
        </w:rPr>
        <w:t xml:space="preserve">by the action proponent </w:t>
      </w:r>
      <w:r w:rsidRPr="00DB5AA6">
        <w:rPr>
          <w:rStyle w:val="StyleUnderline"/>
          <w:rFonts w:ascii="Times New Roman" w:hAnsi="Times New Roman" w:cs="Times New Roman"/>
          <w:highlight w:val="cyan"/>
        </w:rPr>
        <w:t>and submitted to a</w:t>
      </w:r>
      <w:r w:rsidRPr="00DB5AA6">
        <w:rPr>
          <w:rStyle w:val="StyleUnderline"/>
          <w:rFonts w:ascii="Times New Roman" w:hAnsi="Times New Roman" w:cs="Times New Roman"/>
        </w:rPr>
        <w:t xml:space="preserve">n impartial international </w:t>
      </w:r>
      <w:r w:rsidRPr="00DB5AA6">
        <w:rPr>
          <w:rStyle w:val="StyleUnderline"/>
          <w:rFonts w:ascii="Times New Roman" w:hAnsi="Times New Roman" w:cs="Times New Roman"/>
          <w:highlight w:val="cyan"/>
        </w:rPr>
        <w:t>panel</w:t>
      </w:r>
      <w:r w:rsidRPr="00DB5AA6">
        <w:rPr>
          <w:rFonts w:ascii="Times New Roman" w:hAnsi="Times New Roman" w:cs="Times New Roman"/>
          <w:sz w:val="12"/>
        </w:rPr>
        <w:t xml:space="preserve"> or board; (2) </w:t>
      </w:r>
      <w:r w:rsidRPr="00DB5AA6">
        <w:rPr>
          <w:rStyle w:val="StyleUnderline"/>
          <w:rFonts w:ascii="Times New Roman" w:hAnsi="Times New Roman" w:cs="Times New Roman"/>
        </w:rPr>
        <w:t xml:space="preserve">The panel </w:t>
      </w:r>
      <w:r w:rsidRPr="00DB5AA6">
        <w:rPr>
          <w:rStyle w:val="StyleUnderline"/>
          <w:rFonts w:ascii="Times New Roman" w:hAnsi="Times New Roman" w:cs="Times New Roman"/>
          <w:highlight w:val="cyan"/>
        </w:rPr>
        <w:t xml:space="preserve">determines </w:t>
      </w:r>
      <w:r w:rsidRPr="00DB5AA6">
        <w:rPr>
          <w:rStyle w:val="StyleUnderline"/>
          <w:rFonts w:ascii="Times New Roman" w:hAnsi="Times New Roman" w:cs="Times New Roman"/>
        </w:rPr>
        <w:t xml:space="preserve">the assessment's </w:t>
      </w:r>
      <w:r w:rsidRPr="00DB5AA6">
        <w:rPr>
          <w:rStyle w:val="StyleUnderline"/>
          <w:rFonts w:ascii="Times New Roman" w:hAnsi="Times New Roman" w:cs="Times New Roman"/>
          <w:highlight w:val="cyan"/>
        </w:rPr>
        <w:t>sufficiency</w:t>
      </w:r>
      <w:r w:rsidRPr="00DB5AA6">
        <w:rPr>
          <w:rFonts w:ascii="Times New Roman" w:hAnsi="Times New Roman" w:cs="Times New Roman"/>
          <w:sz w:val="12"/>
        </w:rPr>
        <w:t xml:space="preserve">; (3) </w:t>
      </w:r>
      <w:r w:rsidRPr="00DB5AA6">
        <w:rPr>
          <w:rStyle w:val="StyleUnderline"/>
          <w:rFonts w:ascii="Times New Roman" w:hAnsi="Times New Roman" w:cs="Times New Roman"/>
        </w:rPr>
        <w:t xml:space="preserve">The assessment is published in an electronic or other format </w:t>
      </w:r>
      <w:r w:rsidRPr="00DB5AA6">
        <w:rPr>
          <w:rStyle w:val="StyleUnderline"/>
          <w:rFonts w:ascii="Times New Roman" w:hAnsi="Times New Roman" w:cs="Times New Roman"/>
          <w:highlight w:val="cyan"/>
        </w:rPr>
        <w:t>accessible to the public followed by a comment period</w:t>
      </w:r>
      <w:r w:rsidRPr="00DB5AA6">
        <w:rPr>
          <w:rFonts w:ascii="Times New Roman" w:hAnsi="Times New Roman" w:cs="Times New Roman"/>
          <w:sz w:val="12"/>
        </w:rPr>
        <w:t xml:space="preserve">; (4)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 xml:space="preserve">action proponent addresses comments and submits responses </w:t>
      </w:r>
      <w:r w:rsidRPr="00DB5AA6">
        <w:rPr>
          <w:rStyle w:val="StyleUnderline"/>
          <w:rFonts w:ascii="Times New Roman" w:hAnsi="Times New Roman" w:cs="Times New Roman"/>
        </w:rPr>
        <w:t>to the panel;</w:t>
      </w:r>
      <w:r w:rsidRPr="00DB5AA6">
        <w:rPr>
          <w:rFonts w:ascii="Times New Roman" w:hAnsi="Times New Roman" w:cs="Times New Roman"/>
          <w:sz w:val="12"/>
        </w:rPr>
        <w:t xml:space="preserve"> (5)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panel publishes its approval or concerns</w:t>
      </w:r>
      <w:r w:rsidRPr="00DB5AA6">
        <w:rPr>
          <w:rFonts w:ascii="Times New Roman" w:hAnsi="Times New Roman" w:cs="Times New Roman"/>
          <w:sz w:val="12"/>
        </w:rPr>
        <w:t xml:space="preserve">; (6)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 xml:space="preserve">action </w:t>
      </w:r>
      <w:r w:rsidRPr="00DB5AA6">
        <w:rPr>
          <w:rStyle w:val="StyleUnderline"/>
          <w:rFonts w:ascii="Times New Roman" w:hAnsi="Times New Roman" w:cs="Times New Roman"/>
        </w:rPr>
        <w:t xml:space="preserve">proceeds, </w:t>
      </w:r>
      <w:r w:rsidRPr="00DB5AA6">
        <w:rPr>
          <w:rStyle w:val="StyleUnderline"/>
          <w:rFonts w:ascii="Times New Roman" w:hAnsi="Times New Roman" w:cs="Times New Roman"/>
          <w:highlight w:val="cyan"/>
        </w:rPr>
        <w:t xml:space="preserve">is </w:t>
      </w:r>
      <w:r w:rsidRPr="00DB5AA6">
        <w:rPr>
          <w:rStyle w:val="Emphasis"/>
          <w:rFonts w:ascii="Times New Roman" w:hAnsi="Times New Roman" w:cs="Times New Roman"/>
          <w:highlight w:val="cyan"/>
        </w:rPr>
        <w:t>modified or is abandoned</w:t>
      </w:r>
      <w:r w:rsidRPr="00DB5AA6">
        <w:rPr>
          <w:rStyle w:val="StyleUnderline"/>
          <w:rFonts w:ascii="Times New Roman" w:hAnsi="Times New Roman" w:cs="Times New Roman"/>
        </w:rPr>
        <w:t xml:space="preserve">; </w:t>
      </w:r>
      <w:r w:rsidRPr="00DB5AA6">
        <w:rPr>
          <w:rFonts w:ascii="Times New Roman" w:hAnsi="Times New Roman" w:cs="Times New Roman"/>
          <w:sz w:val="12"/>
        </w:rPr>
        <w:t>and (7) should the action proceed, periodic reports of the action's progress and impacts are filed for future reference in a digital format to allow broad access</w:t>
      </w:r>
      <w:r w:rsidRPr="00DB5AA6">
        <w:rPr>
          <w:rStyle w:val="StyleUnderline"/>
          <w:rFonts w:ascii="Times New Roman" w:hAnsi="Times New Roman" w:cs="Times New Roman"/>
        </w:rPr>
        <w:t xml:space="preserve">. The process would support the spirit of both </w:t>
      </w:r>
      <w:r w:rsidRPr="00DB5AA6">
        <w:rPr>
          <w:rStyle w:val="Emphasis"/>
          <w:rFonts w:ascii="Times New Roman" w:hAnsi="Times New Roman" w:cs="Times New Roman"/>
        </w:rPr>
        <w:t>NEPA</w:t>
      </w:r>
      <w:r w:rsidRPr="00DB5AA6">
        <w:rPr>
          <w:rStyle w:val="StyleUnderline"/>
          <w:rFonts w:ascii="Times New Roman" w:hAnsi="Times New Roman" w:cs="Times New Roman"/>
        </w:rPr>
        <w:t xml:space="preserve"> to “fulfill the responsibilities of each generation as trustee of the environment for succeeding generations”</w:t>
      </w:r>
      <w:r w:rsidRPr="00DB5AA6">
        <w:rPr>
          <w:rFonts w:ascii="Times New Roman" w:hAnsi="Times New Roman" w:cs="Times New Roman"/>
          <w:sz w:val="12"/>
        </w:rPr>
        <w:t xml:space="preserve"> (42 USC x4331(b)(1)) </w:t>
      </w:r>
      <w:r w:rsidRPr="00DB5AA6">
        <w:rPr>
          <w:rStyle w:val="StyleUnderline"/>
          <w:rFonts w:ascii="Times New Roman" w:hAnsi="Times New Roman" w:cs="Times New Roman"/>
        </w:rPr>
        <w:t xml:space="preserve">and Article 4(1) of the Moon Agreement's directive that “due regard shall be paid to the interests of present and future generations.” </w:t>
      </w:r>
      <w:r w:rsidRPr="00DB5AA6">
        <w:rPr>
          <w:rFonts w:ascii="Times New Roman" w:hAnsi="Times New Roman" w:cs="Times New Roman"/>
          <w:sz w:val="12"/>
        </w:rPr>
        <w:t xml:space="preserve">Given the likelihood that </w:t>
      </w:r>
      <w:r w:rsidRPr="00DB5AA6">
        <w:rPr>
          <w:rStyle w:val="StyleUnderline"/>
          <w:rFonts w:ascii="Times New Roman" w:hAnsi="Times New Roman" w:cs="Times New Roman"/>
        </w:rPr>
        <w:t xml:space="preserve">all states would appreciate the </w:t>
      </w:r>
      <w:r w:rsidRPr="00DB5AA6">
        <w:rPr>
          <w:rStyle w:val="StyleUnderline"/>
          <w:rFonts w:ascii="Times New Roman" w:hAnsi="Times New Roman" w:cs="Times New Roman"/>
          <w:highlight w:val="cyan"/>
        </w:rPr>
        <w:t>need for maintaining</w:t>
      </w:r>
      <w:r w:rsidRPr="00DB5AA6">
        <w:rPr>
          <w:rStyle w:val="StyleUnderline"/>
          <w:rFonts w:ascii="Times New Roman" w:hAnsi="Times New Roman" w:cs="Times New Roman"/>
        </w:rPr>
        <w:t xml:space="preserve"> extraterrestrial environments and landscapes </w:t>
      </w:r>
      <w:r w:rsidRPr="00DB5AA6">
        <w:rPr>
          <w:rStyle w:val="StyleUnderline"/>
          <w:rFonts w:ascii="Times New Roman" w:hAnsi="Times New Roman" w:cs="Times New Roman"/>
          <w:highlight w:val="cyan"/>
        </w:rPr>
        <w:t>for</w:t>
      </w:r>
      <w:r w:rsidRPr="00DB5AA6">
        <w:rPr>
          <w:rStyle w:val="StyleUnderline"/>
          <w:rFonts w:ascii="Times New Roman" w:hAnsi="Times New Roman" w:cs="Times New Roman"/>
        </w:rPr>
        <w:t xml:space="preserve"> both </w:t>
      </w:r>
      <w:r w:rsidRPr="00DB5AA6">
        <w:rPr>
          <w:rStyle w:val="StyleUnderline"/>
          <w:rFonts w:ascii="Times New Roman" w:hAnsi="Times New Roman" w:cs="Times New Roman"/>
          <w:highlight w:val="cyan"/>
        </w:rPr>
        <w:t>future</w:t>
      </w:r>
      <w:r w:rsidRPr="00DB5AA6">
        <w:rPr>
          <w:rStyle w:val="StyleUnderline"/>
          <w:rFonts w:ascii="Times New Roman" w:hAnsi="Times New Roman" w:cs="Times New Roman"/>
        </w:rPr>
        <w:t xml:space="preserve"> research and exploitation, </w:t>
      </w:r>
      <w:r w:rsidRPr="00DB5AA6">
        <w:rPr>
          <w:rStyle w:val="StyleUnderline"/>
          <w:rFonts w:ascii="Times New Roman" w:hAnsi="Times New Roman" w:cs="Times New Roman"/>
          <w:highlight w:val="cyan"/>
        </w:rPr>
        <w:t>pressure from peer</w:t>
      </w:r>
      <w:r w:rsidRPr="00DB5AA6">
        <w:rPr>
          <w:rStyle w:val="StyleUnderline"/>
          <w:rFonts w:ascii="Times New Roman" w:hAnsi="Times New Roman" w:cs="Times New Roman"/>
        </w:rPr>
        <w:t xml:space="preserve"> states and space industries may be sufficient to </w:t>
      </w:r>
      <w:r w:rsidRPr="00DB5AA6">
        <w:rPr>
          <w:rStyle w:val="Emphasis"/>
          <w:rFonts w:ascii="Times New Roman" w:hAnsi="Times New Roman" w:cs="Times New Roman"/>
          <w:highlight w:val="cyan"/>
        </w:rPr>
        <w:t>encourage</w:t>
      </w:r>
      <w:r w:rsidRPr="00DB5AA6">
        <w:rPr>
          <w:rStyle w:val="Emphasis"/>
          <w:rFonts w:ascii="Times New Roman" w:hAnsi="Times New Roman" w:cs="Times New Roman"/>
        </w:rPr>
        <w:t xml:space="preserve"> a trend of </w:t>
      </w:r>
      <w:r w:rsidRPr="00DB5AA6">
        <w:rPr>
          <w:rStyle w:val="Emphasis"/>
          <w:rFonts w:ascii="Times New Roman" w:hAnsi="Times New Roman" w:cs="Times New Roman"/>
          <w:highlight w:val="cyan"/>
        </w:rPr>
        <w:t>compliance</w:t>
      </w:r>
      <w:r w:rsidRPr="00DB5AA6">
        <w:rPr>
          <w:rStyle w:val="StyleUnderline"/>
          <w:rFonts w:ascii="Times New Roman" w:hAnsi="Times New Roman" w:cs="Times New Roman"/>
          <w:highlight w:val="cyan"/>
        </w:rPr>
        <w:t>.</w:t>
      </w:r>
      <w:r w:rsidRPr="00DB5AA6">
        <w:rPr>
          <w:rStyle w:val="StyleUnderline"/>
          <w:rFonts w:ascii="Times New Roman" w:hAnsi="Times New Roman" w:cs="Times New Roman"/>
        </w:rPr>
        <w:t xml:space="preserve"> </w:t>
      </w:r>
      <w:r w:rsidRPr="00DB5AA6">
        <w:rPr>
          <w:rFonts w:ascii="Times New Roman" w:hAnsi="Times New Roman" w:cs="Times New Roman"/>
          <w:sz w:val="12"/>
        </w:rPr>
        <w:t xml:space="preserve">Such </w:t>
      </w:r>
      <w:r w:rsidRPr="00DB5AA6">
        <w:rPr>
          <w:rStyle w:val="StyleUnderline"/>
          <w:rFonts w:ascii="Times New Roman" w:hAnsi="Times New Roman" w:cs="Times New Roman"/>
          <w:highlight w:val="cyan"/>
        </w:rPr>
        <w:t>a review and approval</w:t>
      </w:r>
      <w:r w:rsidRPr="00DB5AA6">
        <w:rPr>
          <w:rStyle w:val="StyleUnderline"/>
          <w:rFonts w:ascii="Times New Roman" w:hAnsi="Times New Roman" w:cs="Times New Roman"/>
        </w:rPr>
        <w:t xml:space="preserve"> system</w:t>
      </w:r>
      <w:r w:rsidRPr="00DB5AA6">
        <w:rPr>
          <w:rFonts w:ascii="Times New Roman" w:hAnsi="Times New Roman" w:cs="Times New Roman"/>
          <w:sz w:val="12"/>
        </w:rPr>
        <w:t xml:space="preserve"> (perhaps similar to NEPA's relationship with the Council on Environmental Quality and its oversight function) </w:t>
      </w:r>
      <w:r w:rsidRPr="00DB5AA6">
        <w:rPr>
          <w:rStyle w:val="StyleUnderline"/>
          <w:rFonts w:ascii="Times New Roman" w:hAnsi="Times New Roman" w:cs="Times New Roman"/>
        </w:rPr>
        <w:t xml:space="preserve">could be attempted </w:t>
      </w:r>
      <w:r w:rsidRPr="00DB5AA6">
        <w:rPr>
          <w:rStyle w:val="StyleUnderline"/>
          <w:rFonts w:ascii="Times New Roman" w:hAnsi="Times New Roman" w:cs="Times New Roman"/>
          <w:highlight w:val="cyan"/>
        </w:rPr>
        <w:t>within</w:t>
      </w:r>
      <w:r w:rsidRPr="00DB5AA6">
        <w:rPr>
          <w:rStyle w:val="StyleUnderline"/>
          <w:rFonts w:ascii="Times New Roman" w:hAnsi="Times New Roman" w:cs="Times New Roman"/>
        </w:rPr>
        <w:t xml:space="preserve"> the</w:t>
      </w:r>
      <w:r w:rsidRPr="00DB5AA6">
        <w:rPr>
          <w:rFonts w:ascii="Times New Roman" w:hAnsi="Times New Roman" w:cs="Times New Roman"/>
          <w:sz w:val="12"/>
        </w:rPr>
        <w:t xml:space="preserve"> structure of the UN, such as within the </w:t>
      </w:r>
      <w:r w:rsidRPr="00DB5AA6">
        <w:rPr>
          <w:rStyle w:val="Emphasis"/>
          <w:rFonts w:ascii="Times New Roman" w:hAnsi="Times New Roman" w:cs="Times New Roman"/>
          <w:highlight w:val="cyan"/>
        </w:rPr>
        <w:t>UN Office of Outer Space Affairs</w:t>
      </w:r>
      <w:r w:rsidRPr="00DB5AA6">
        <w:rPr>
          <w:rFonts w:ascii="Times New Roman" w:hAnsi="Times New Roman" w:cs="Times New Roman"/>
          <w:sz w:val="12"/>
        </w:rPr>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DB5AA6">
        <w:rPr>
          <w:rStyle w:val="StyleUnderline"/>
          <w:rFonts w:ascii="Times New Roman" w:hAnsi="Times New Roman" w:cs="Times New Roman"/>
        </w:rPr>
        <w:t xml:space="preserve">so a </w:t>
      </w:r>
      <w:r w:rsidRPr="00DB5AA6">
        <w:rPr>
          <w:rStyle w:val="StyleUnderline"/>
          <w:rFonts w:ascii="Times New Roman" w:hAnsi="Times New Roman" w:cs="Times New Roman"/>
          <w:highlight w:val="cyan"/>
        </w:rPr>
        <w:t>precedent</w:t>
      </w:r>
      <w:r w:rsidRPr="00DB5AA6">
        <w:rPr>
          <w:rStyle w:val="StyleUnderline"/>
          <w:rFonts w:ascii="Times New Roman" w:hAnsi="Times New Roman" w:cs="Times New Roman"/>
        </w:rPr>
        <w:t xml:space="preserve"> for reporting </w:t>
      </w:r>
      <w:r w:rsidRPr="00DB5AA6">
        <w:rPr>
          <w:rStyle w:val="StyleUnderline"/>
          <w:rFonts w:ascii="Times New Roman" w:hAnsi="Times New Roman" w:cs="Times New Roman"/>
          <w:highlight w:val="cyan"/>
        </w:rPr>
        <w:t>exists.</w:t>
      </w:r>
      <w:r w:rsidRPr="00DB5AA6">
        <w:rPr>
          <w:rFonts w:ascii="Times New Roman" w:hAnsi="Times New Roman" w:cs="Times New Roman"/>
          <w:sz w:val="12"/>
          <w:highlight w:val="cyan"/>
        </w:rPr>
        <w:t xml:space="preserve"> </w:t>
      </w:r>
      <w:r w:rsidRPr="00DB5AA6">
        <w:rPr>
          <w:rStyle w:val="Emphasis"/>
          <w:rFonts w:ascii="Times New Roman" w:hAnsi="Times New Roman" w:cs="Times New Roman"/>
          <w:highlight w:val="cyan"/>
        </w:rPr>
        <w:t>Presently</w:t>
      </w:r>
      <w:r w:rsidRPr="00DB5AA6">
        <w:rPr>
          <w:rStyle w:val="Emphasis"/>
          <w:rFonts w:ascii="Times New Roman" w:hAnsi="Times New Roman" w:cs="Times New Roman"/>
        </w:rPr>
        <w:t xml:space="preserve">, however, </w:t>
      </w:r>
      <w:r w:rsidRPr="00DB5AA6">
        <w:rPr>
          <w:rStyle w:val="Emphasis"/>
          <w:rFonts w:ascii="Times New Roman" w:hAnsi="Times New Roman" w:cs="Times New Roman"/>
          <w:highlight w:val="cyan"/>
        </w:rPr>
        <w:t>reports</w:t>
      </w:r>
      <w:r w:rsidRPr="00DB5AA6">
        <w:rPr>
          <w:rStyle w:val="Emphasis"/>
          <w:rFonts w:ascii="Times New Roman" w:hAnsi="Times New Roman" w:cs="Times New Roman"/>
        </w:rPr>
        <w:t xml:space="preserve"> tend to </w:t>
      </w:r>
      <w:r w:rsidRPr="00DB5AA6">
        <w:rPr>
          <w:rStyle w:val="Emphasis"/>
          <w:rFonts w:ascii="Times New Roman" w:hAnsi="Times New Roman" w:cs="Times New Roman"/>
          <w:highlight w:val="cyan"/>
        </w:rPr>
        <w:t>document positive actions</w:t>
      </w:r>
      <w:r w:rsidRPr="00DB5AA6">
        <w:rPr>
          <w:rStyle w:val="Emphasis"/>
          <w:rFonts w:ascii="Times New Roman" w:hAnsi="Times New Roman" w:cs="Times New Roman"/>
        </w:rPr>
        <w:t xml:space="preserve"> and research, </w:t>
      </w:r>
      <w:r w:rsidRPr="00DB5AA6">
        <w:rPr>
          <w:rStyle w:val="Emphasis"/>
          <w:rFonts w:ascii="Times New Roman" w:hAnsi="Times New Roman" w:cs="Times New Roman"/>
          <w:highlight w:val="cyan"/>
        </w:rPr>
        <w:t>not details</w:t>
      </w:r>
      <w:r w:rsidRPr="00DB5AA6">
        <w:rPr>
          <w:rStyle w:val="Emphasis"/>
          <w:rFonts w:ascii="Times New Roman" w:hAnsi="Times New Roman" w:cs="Times New Roman"/>
        </w:rPr>
        <w:t xml:space="preserve"> of extraterrestrial </w:t>
      </w:r>
      <w:r w:rsidRPr="00DB5AA6">
        <w:rPr>
          <w:rStyle w:val="Emphasis"/>
          <w:rFonts w:ascii="Times New Roman" w:hAnsi="Times New Roman" w:cs="Times New Roman"/>
          <w:highlight w:val="cyan"/>
        </w:rPr>
        <w:t>environmental impacts</w:t>
      </w:r>
      <w:r w:rsidRPr="00DB5AA6">
        <w:rPr>
          <w:rFonts w:ascii="Times New Roman" w:hAnsi="Times New Roman" w:cs="Times New Roman"/>
          <w:sz w:val="12"/>
          <w:highlight w:val="cyan"/>
        </w:rPr>
        <w:t>.</w:t>
      </w:r>
    </w:p>
    <w:p w14:paraId="27DF1C04" w14:textId="77777777" w:rsidR="00AE1453" w:rsidRPr="00DB5AA6" w:rsidRDefault="00AE1453" w:rsidP="00AE1453">
      <w:pPr>
        <w:spacing w:line="240" w:lineRule="auto"/>
        <w:rPr>
          <w:rFonts w:ascii="Times New Roman" w:hAnsi="Times New Roman" w:cs="Times New Roman"/>
        </w:rPr>
      </w:pPr>
    </w:p>
    <w:p w14:paraId="3542958D" w14:textId="77777777" w:rsidR="00AE1453" w:rsidRPr="00DB5AA6" w:rsidRDefault="00AE1453" w:rsidP="00AE1453">
      <w:pPr>
        <w:pStyle w:val="Heading4"/>
        <w:spacing w:before="0" w:line="240" w:lineRule="auto"/>
        <w:rPr>
          <w:rFonts w:ascii="Times New Roman" w:hAnsi="Times New Roman" w:cs="Times New Roman"/>
        </w:rPr>
      </w:pPr>
      <w:r w:rsidRPr="00DB5AA6">
        <w:rPr>
          <w:rFonts w:ascii="Times New Roman" w:hAnsi="Times New Roman" w:cs="Times New Roman"/>
        </w:rPr>
        <w:t>The counterplan ensures safe extraction of resources and increases outer space R&amp;D.</w:t>
      </w:r>
    </w:p>
    <w:p w14:paraId="567022BB" w14:textId="77777777" w:rsidR="00AE1453" w:rsidRPr="00DB5AA6" w:rsidRDefault="00AE1453" w:rsidP="00AE1453">
      <w:pPr>
        <w:spacing w:line="240" w:lineRule="auto"/>
        <w:rPr>
          <w:rFonts w:ascii="Times New Roman" w:hAnsi="Times New Roman" w:cs="Times New Roman"/>
        </w:rPr>
      </w:pPr>
      <w:r w:rsidRPr="00DB5AA6">
        <w:rPr>
          <w:rFonts w:ascii="Times New Roman" w:eastAsiaTheme="majorEastAsia" w:hAnsi="Times New Roman" w:cs="Times New Roman"/>
          <w:b/>
          <w:iCs/>
          <w:sz w:val="26"/>
        </w:rPr>
        <w:t>Steffen 21</w:t>
      </w:r>
      <w:r w:rsidRPr="00DB5AA6">
        <w:rPr>
          <w:rFonts w:ascii="Times New Roman" w:hAnsi="Times New Roman" w:cs="Times New Roman"/>
        </w:rPr>
        <w:t xml:space="preserve"> </w:t>
      </w:r>
      <w:r w:rsidRPr="00DB5AA6">
        <w:rPr>
          <w:rFonts w:ascii="Times New Roman" w:hAnsi="Times New Roman" w:cs="Times New Roman"/>
          <w:sz w:val="16"/>
          <w:szCs w:val="16"/>
        </w:rPr>
        <w:t xml:space="preserve">[Olaf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 </w:t>
      </w:r>
      <w:hyperlink r:id="rId6" w:history="1">
        <w:r w:rsidRPr="00DB5AA6">
          <w:rPr>
            <w:rStyle w:val="Hyperlink"/>
            <w:rFonts w:ascii="Times New Roman" w:hAnsi="Times New Roman" w:cs="Times New Roman"/>
            <w:sz w:val="16"/>
            <w:szCs w:val="16"/>
          </w:rPr>
          <w:t>https://www.sciencedirect.com/science/article/pii/S0265964621000515 accessed 12/12/21</w:t>
        </w:r>
      </w:hyperlink>
      <w:r w:rsidRPr="00DB5AA6">
        <w:rPr>
          <w:rFonts w:ascii="Times New Roman" w:hAnsi="Times New Roman" w:cs="Times New Roman"/>
          <w:sz w:val="16"/>
          <w:szCs w:val="16"/>
        </w:rPr>
        <w:t>]</w:t>
      </w:r>
    </w:p>
    <w:p w14:paraId="26F137FA" w14:textId="77777777" w:rsidR="00AE1453" w:rsidRPr="00DB5AA6" w:rsidRDefault="00AE1453" w:rsidP="00AE1453">
      <w:pPr>
        <w:spacing w:line="240" w:lineRule="auto"/>
        <w:rPr>
          <w:rStyle w:val="Emphasis"/>
          <w:rFonts w:ascii="Times New Roman" w:hAnsi="Times New Roman" w:cs="Times New Roman"/>
        </w:rPr>
      </w:pPr>
      <w:r w:rsidRPr="00DB5AA6">
        <w:rPr>
          <w:rFonts w:ascii="Times New Roman" w:hAnsi="Times New Roman" w:cs="Times New Roman"/>
          <w:sz w:val="10"/>
        </w:rPr>
        <w:t xml:space="preserve">4. The data-centred approach to space mining regulation 4.1. Core description of the regulatory regime and mining rights acquisition process </w:t>
      </w:r>
      <w:r w:rsidRPr="00DB5AA6">
        <w:rPr>
          <w:rStyle w:val="Emphasis"/>
          <w:rFonts w:ascii="Times New Roman" w:hAnsi="Times New Roman" w:cs="Times New Roman"/>
        </w:rPr>
        <w:t xml:space="preserve">The data gathered in the exploration of a </w:t>
      </w:r>
      <w:hyperlink r:id="rId7" w:tooltip="Learn more about celestial body from ScienceDirect's AI-generated Topic Pages" w:history="1">
        <w:r w:rsidRPr="00DB5AA6">
          <w:rPr>
            <w:rStyle w:val="Emphasis"/>
            <w:rFonts w:ascii="Times New Roman" w:hAnsi="Times New Roman" w:cs="Times New Roman"/>
          </w:rPr>
          <w:t>celestial body</w:t>
        </w:r>
      </w:hyperlink>
      <w:r w:rsidRPr="00DB5AA6">
        <w:rPr>
          <w:rStyle w:val="Emphasis"/>
          <w:rFonts w:ascii="Times New Roman" w:hAnsi="Times New Roman" w:cs="Times New Roman"/>
        </w:rPr>
        <w:t xml:space="preserve"> is not only of value for space mining companies for informing them whether, where and how to exploit resources from the body in question, but also for science. The 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This characteristic makes exploration data an exceptional and unique candidate for use in a mechanism for acquiring mining rights because its preservation is of public interest and its disclosure in exchange for exclusive mining rights does not place any additional burden on the mining company.</w:t>
      </w:r>
      <w:r w:rsidRPr="00DB5AA6">
        <w:rPr>
          <w:rFonts w:ascii="Times New Roman" w:hAnsi="Times New Roman" w:cs="Times New Roman"/>
          <w:sz w:val="10"/>
        </w:rPr>
        <w:t xml:space="preserve"> The following principles would form the cornerstones of the proposed regulatory regime and rights acquisition mechanism based on exploration data: Without preconditions, no entity has a right to mine the resources of a celestial body. </w:t>
      </w:r>
      <w:r w:rsidRPr="00DB5AA6">
        <w:rPr>
          <w:rStyle w:val="Emphasis"/>
          <w:rFonts w:ascii="Times New Roman" w:hAnsi="Times New Roman" w:cs="Times New Roman"/>
        </w:rPr>
        <w:t xml:space="preserve">An international regulatory body administers the existing rights of companies for mining a specific celestial body. </w:t>
      </w:r>
      <w:r w:rsidRPr="00DB5AA6">
        <w:rPr>
          <w:rStyle w:val="Emphasis"/>
          <w:rFonts w:ascii="Times New Roman" w:hAnsi="Times New Roman" w:cs="Times New Roman"/>
          <w:highlight w:val="cyan"/>
        </w:rPr>
        <w:t>Mining rights</w:t>
      </w:r>
      <w:r w:rsidRPr="00DB5AA6">
        <w:rPr>
          <w:rStyle w:val="Emphasis"/>
          <w:rFonts w:ascii="Times New Roman" w:hAnsi="Times New Roman" w:cs="Times New Roman"/>
        </w:rPr>
        <w:t xml:space="preserve"> to such bodies can be </w:t>
      </w:r>
      <w:r w:rsidRPr="00DB5AA6">
        <w:rPr>
          <w:rStyle w:val="Emphasis"/>
          <w:rFonts w:ascii="Times New Roman" w:hAnsi="Times New Roman" w:cs="Times New Roman"/>
          <w:highlight w:val="cyan"/>
        </w:rPr>
        <w:t>applied for from</w:t>
      </w:r>
      <w:r w:rsidRPr="00DB5AA6">
        <w:rPr>
          <w:rStyle w:val="Emphasis"/>
          <w:rFonts w:ascii="Times New Roman" w:hAnsi="Times New Roman" w:cs="Times New Roman"/>
        </w:rPr>
        <w:t xml:space="preserve"> this </w:t>
      </w:r>
      <w:r w:rsidRPr="00DB5AA6">
        <w:rPr>
          <w:rStyle w:val="Emphasis"/>
          <w:rFonts w:ascii="Times New Roman" w:hAnsi="Times New Roman" w:cs="Times New Roman"/>
          <w:highlight w:val="cyan"/>
        </w:rPr>
        <w:t>international regulatory body</w:t>
      </w:r>
      <w:r w:rsidRPr="00DB5AA6">
        <w:rPr>
          <w:rStyle w:val="Emphasis"/>
          <w:rFonts w:ascii="Times New Roman" w:hAnsi="Times New Roman" w:cs="Times New Roman"/>
        </w:rPr>
        <w:t xml:space="preserve">, with </w:t>
      </w:r>
      <w:r w:rsidRPr="00DB5AA6">
        <w:rPr>
          <w:rStyle w:val="Emphasis"/>
          <w:rFonts w:ascii="Times New Roman" w:hAnsi="Times New Roman" w:cs="Times New Roman"/>
          <w:highlight w:val="cyan"/>
        </w:rPr>
        <w:t xml:space="preserve">applications </w:t>
      </w:r>
      <w:r w:rsidRPr="00DB5AA6">
        <w:rPr>
          <w:rStyle w:val="Emphasis"/>
          <w:rFonts w:ascii="Times New Roman" w:hAnsi="Times New Roman" w:cs="Times New Roman"/>
        </w:rPr>
        <w:t xml:space="preserve">made </w:t>
      </w:r>
      <w:r w:rsidRPr="00DB5AA6">
        <w:rPr>
          <w:rStyle w:val="Emphasis"/>
          <w:rFonts w:ascii="Times New Roman" w:hAnsi="Times New Roman" w:cs="Times New Roman"/>
          <w:highlight w:val="cyan"/>
        </w:rPr>
        <w:t>public</w:t>
      </w:r>
      <w:r w:rsidRPr="00DB5AA6">
        <w:rPr>
          <w:rStyle w:val="Emphasis"/>
          <w:rFonts w:ascii="Times New Roman" w:hAnsi="Times New Roman" w:cs="Times New Roman"/>
        </w:rPr>
        <w:t xml:space="preserve">. The application </w:t>
      </w:r>
      <w:r w:rsidRPr="00DB5AA6">
        <w:rPr>
          <w:rStyle w:val="Emphasis"/>
          <w:rFonts w:ascii="Times New Roman" w:hAnsi="Times New Roman" w:cs="Times New Roman"/>
          <w:highlight w:val="cyan"/>
        </w:rPr>
        <w:t>expires after a pre-set period</w:t>
      </w:r>
      <w:r w:rsidRPr="00DB5AA6">
        <w:rPr>
          <w:rStyle w:val="Emphasis"/>
          <w:rFonts w:ascii="Times New Roman" w:hAnsi="Times New Roman" w:cs="Times New Roman"/>
        </w:rPr>
        <w:t xml:space="preserve">. Mining rights are granted on the provision and disclosure of exploration data on the celestial body within the pre-set period, proposedly gathered in situ, characterising this body and its resources in a pre-defined manner. The explorer's mining right to the resources of the celestial body is </w:t>
      </w:r>
      <w:r w:rsidRPr="00DB5AA6">
        <w:rPr>
          <w:rStyle w:val="Emphasis"/>
          <w:rFonts w:ascii="Times New Roman" w:hAnsi="Times New Roman" w:cs="Times New Roman"/>
          <w:highlight w:val="cyan"/>
        </w:rPr>
        <w:t>published</w:t>
      </w:r>
      <w:r w:rsidRPr="00DB5AA6">
        <w:rPr>
          <w:rStyle w:val="Emphasis"/>
          <w:rFonts w:ascii="Times New Roman" w:hAnsi="Times New Roman" w:cs="Times New Roman"/>
        </w:rPr>
        <w:t xml:space="preserve"> by the regulatory body </w:t>
      </w:r>
      <w:r w:rsidRPr="00DB5AA6">
        <w:rPr>
          <w:rStyle w:val="Emphasis"/>
          <w:rFonts w:ascii="Times New Roman" w:hAnsi="Times New Roman" w:cs="Times New Roman"/>
          <w:highlight w:val="cyan"/>
        </w:rPr>
        <w:t>in a mining rights grant</w:t>
      </w:r>
      <w:r w:rsidRPr="00DB5AA6">
        <w:rPr>
          <w:rStyle w:val="Emphasis"/>
          <w:rFonts w:ascii="Times New Roman" w:hAnsi="Times New Roman" w:cs="Times New Roman"/>
        </w:rPr>
        <w:t xml:space="preserve">. The </w:t>
      </w:r>
      <w:r w:rsidRPr="00DB5AA6">
        <w:rPr>
          <w:rStyle w:val="Emphasis"/>
          <w:rFonts w:ascii="Times New Roman" w:hAnsi="Times New Roman" w:cs="Times New Roman"/>
          <w:highlight w:val="cyan"/>
        </w:rPr>
        <w:t>data</w:t>
      </w:r>
      <w:r w:rsidRPr="00DB5AA6">
        <w:rPr>
          <w:rStyle w:val="Emphasis"/>
          <w:rFonts w:ascii="Times New Roman" w:hAnsi="Times New Roman" w:cs="Times New Roman"/>
        </w:rPr>
        <w:t xml:space="preserve"> concerning the celestial body are </w:t>
      </w:r>
      <w:r w:rsidRPr="00DB5AA6">
        <w:rPr>
          <w:rStyle w:val="Emphasis"/>
          <w:rFonts w:ascii="Times New Roman" w:hAnsi="Times New Roman" w:cs="Times New Roman"/>
          <w:highlight w:val="cyan"/>
        </w:rPr>
        <w:t>made public</w:t>
      </w:r>
      <w:r w:rsidRPr="00DB5AA6">
        <w:rPr>
          <w:rStyle w:val="Emphasis"/>
          <w:rFonts w:ascii="Times New Roman" w:hAnsi="Times New Roman" w:cs="Times New Roman"/>
        </w:rPr>
        <w:t xml:space="preserve"> as part of the rights grant within the domain of all participating members of the regulatory regime. The exclusive mining </w:t>
      </w:r>
      <w:r w:rsidRPr="00DB5AA6">
        <w:rPr>
          <w:rStyle w:val="Emphasis"/>
          <w:rFonts w:ascii="Times New Roman" w:hAnsi="Times New Roman" w:cs="Times New Roman"/>
          <w:highlight w:val="cyan"/>
        </w:rPr>
        <w:t>rights</w:t>
      </w:r>
      <w:r w:rsidRPr="00DB5AA6">
        <w:rPr>
          <w:rStyle w:val="Emphasis"/>
          <w:rFonts w:ascii="Times New Roman" w:hAnsi="Times New Roman" w:cs="Times New Roman"/>
        </w:rPr>
        <w:t xml:space="preserve"> to any specific body </w:t>
      </w:r>
      <w:r w:rsidRPr="00DB5AA6">
        <w:rPr>
          <w:rStyle w:val="Emphasis"/>
          <w:rFonts w:ascii="Times New Roman" w:hAnsi="Times New Roman" w:cs="Times New Roman"/>
          <w:highlight w:val="cyan"/>
        </w:rPr>
        <w:t>are tradeable</w:t>
      </w:r>
      <w:r w:rsidRPr="00DB5AA6">
        <w:rPr>
          <w:rStyle w:val="Emphasis"/>
          <w:rFonts w:ascii="Times New Roman" w:hAnsi="Times New Roman" w:cs="Times New Roman"/>
        </w:rPr>
        <w:t xml:space="preserve">. The scope of the regulatory body with respect to the granting of mining rights is not revenue-oriented. The international regulatory body would thus act as a curator of a rights register and an attached database of exploration data. The concept is superficially </w:t>
      </w:r>
      <w:r w:rsidRPr="00DB5AA6">
        <w:rPr>
          <w:rStyle w:val="Emphasis"/>
          <w:rFonts w:ascii="Times New Roman" w:hAnsi="Times New Roman" w:cs="Times New Roman"/>
          <w:highlight w:val="cyan"/>
        </w:rPr>
        <w:t>comparable to patent law</w:t>
      </w:r>
      <w:r w:rsidRPr="00DB5AA6">
        <w:rPr>
          <w:rStyle w:val="Emphasis"/>
          <w:rFonts w:ascii="Times New Roman" w:hAnsi="Times New Roman" w:cs="Times New Roman"/>
        </w:rPr>
        <w:t>, where exclusive rights are granted following the disclosure of an invention to incentivise the efforts made in the development process.</w:t>
      </w:r>
      <w:r w:rsidRPr="00DB5AA6">
        <w:rPr>
          <w:rFonts w:ascii="Times New Roman" w:hAnsi="Times New Roman" w:cs="Times New Roman"/>
          <w:sz w:val="10"/>
        </w:rPr>
        <w:t xml:space="preserve"> In the following section, the characteristics of such a regulatory regime are further discussed with respect to the formation of </w:t>
      </w:r>
      <w:hyperlink r:id="rId8" w:tooltip="Learn more about monopolies from ScienceDirect's AI-generated Topic Pages" w:history="1">
        <w:r w:rsidRPr="00DB5AA6">
          <w:rPr>
            <w:rStyle w:val="Hyperlink"/>
            <w:rFonts w:ascii="Times New Roman" w:hAnsi="Times New Roman" w:cs="Times New Roman"/>
            <w:sz w:val="10"/>
          </w:rPr>
          <w:t>monopolies</w:t>
        </w:r>
      </w:hyperlink>
      <w:r w:rsidRPr="00DB5AA6">
        <w:rPr>
          <w:rFonts w:ascii="Times New Roman" w:hAnsi="Times New Roman" w:cs="Times New Roman"/>
          <w:sz w:val="10"/>
        </w:rPr>
        <w:t xml:space="preserve">, market dynamics, conflict avoidance, inclusivity towards less developed countries and the viability of implementation. 4.2. Discussion and means of implementation </w:t>
      </w:r>
      <w:r w:rsidRPr="00DB5AA6">
        <w:rPr>
          <w:rStyle w:val="Emphasis"/>
          <w:rFonts w:ascii="Times New Roman" w:hAnsi="Times New Roman" w:cs="Times New Roman"/>
        </w:rPr>
        <w:t xml:space="preserve">The proposed regulatory mechanism has advantages both from a business/investor and society perspective. First, it </w:t>
      </w:r>
      <w:r w:rsidRPr="00DB5AA6">
        <w:rPr>
          <w:rStyle w:val="Emphasis"/>
          <w:rFonts w:ascii="Times New Roman" w:hAnsi="Times New Roman" w:cs="Times New Roman"/>
          <w:highlight w:val="cyan"/>
        </w:rPr>
        <w:t>prevents already highly capitalised companies</w:t>
      </w:r>
      <w:r w:rsidRPr="00DB5AA6">
        <w:rPr>
          <w:rStyle w:val="Emphasis"/>
          <w:rFonts w:ascii="Times New Roman" w:hAnsi="Times New Roman" w:cs="Times New Roman"/>
        </w:rPr>
        <w:t xml:space="preserve"> from acquiring exploitation rights in bulk to </w:t>
      </w:r>
      <w:r w:rsidRPr="00DB5AA6">
        <w:rPr>
          <w:rStyle w:val="Emphasis"/>
          <w:rFonts w:ascii="Times New Roman" w:hAnsi="Times New Roman" w:cs="Times New Roman"/>
          <w:highlight w:val="cyan"/>
        </w:rPr>
        <w:t>deny</w:t>
      </w:r>
      <w:r w:rsidRPr="00DB5AA6">
        <w:rPr>
          <w:rStyle w:val="Emphasis"/>
          <w:rFonts w:ascii="Times New Roman" w:hAnsi="Times New Roman" w:cs="Times New Roman"/>
        </w:rPr>
        <w:t xml:space="preserve"> competitors those objects that are easiest to exploit or most valuable, which would otherwise be possible in any kind of pay-for-right mechanism and could result in preventing market access to </w:t>
      </w:r>
      <w:r w:rsidRPr="00DB5AA6">
        <w:rPr>
          <w:rStyle w:val="Emphasis"/>
          <w:rFonts w:ascii="Times New Roman" w:hAnsi="Times New Roman" w:cs="Times New Roman"/>
          <w:highlight w:val="cyan"/>
        </w:rPr>
        <w:t>smaller, emerging companies</w:t>
      </w:r>
      <w:r w:rsidRPr="00DB5AA6">
        <w:rPr>
          <w:rStyle w:val="Emphasis"/>
          <w:rFonts w:ascii="Times New Roman" w:hAnsi="Times New Roman" w:cs="Times New Roman"/>
        </w:rPr>
        <w:t>.</w:t>
      </w:r>
      <w:r w:rsidRPr="00DB5AA6">
        <w:rPr>
          <w:rFonts w:ascii="Times New Roman" w:hAnsi="Times New Roman" w:cs="Times New Roman"/>
          <w:sz w:val="10"/>
        </w:rPr>
        <w:t xml:space="preserve"> Thus, early monopoly formation can be avoided. </w:t>
      </w:r>
      <w:r w:rsidRPr="00DB5AA6">
        <w:rPr>
          <w:rStyle w:val="Emphasis"/>
          <w:rFonts w:ascii="Times New Roman" w:hAnsi="Times New Roman" w:cs="Times New Roman"/>
        </w:rPr>
        <w:t xml:space="preserve">The use of </w:t>
      </w:r>
      <w:r w:rsidRPr="00DB5AA6">
        <w:rPr>
          <w:rStyle w:val="Emphasis"/>
          <w:rFonts w:ascii="Times New Roman" w:hAnsi="Times New Roman" w:cs="Times New Roman"/>
          <w:highlight w:val="cyan"/>
        </w:rPr>
        <w:t>data disclosure</w:t>
      </w:r>
      <w:r w:rsidRPr="00DB5AA6">
        <w:rPr>
          <w:rStyle w:val="Emphasis"/>
          <w:rFonts w:ascii="Times New Roman" w:hAnsi="Times New Roman" w:cs="Times New Roman"/>
        </w:rPr>
        <w:t xml:space="preserve"> for the granting of </w:t>
      </w:r>
      <w:r w:rsidRPr="00DB5AA6">
        <w:rPr>
          <w:rStyle w:val="Emphasis"/>
          <w:rFonts w:ascii="Times New Roman" w:hAnsi="Times New Roman" w:cs="Times New Roman"/>
          <w:highlight w:val="cyan"/>
        </w:rPr>
        <w:t>mining rights ensures the scientific community has access</w:t>
      </w:r>
      <w:r w:rsidRPr="00DB5AA6">
        <w:rPr>
          <w:rStyle w:val="Emphasis"/>
          <w:rFonts w:ascii="Times New Roman" w:hAnsi="Times New Roman" w:cs="Times New Roman"/>
        </w:rPr>
        <w:t xml:space="preserve"> to this invaluable source of information. In this way, space mining prospecting missions can lead to a </w:t>
      </w:r>
      <w:r w:rsidRPr="00DB5AA6">
        <w:rPr>
          <w:rStyle w:val="Emphasis"/>
          <w:rFonts w:ascii="Times New Roman" w:hAnsi="Times New Roman" w:cs="Times New Roman"/>
          <w:highlight w:val="cyan"/>
        </w:rPr>
        <w:t>boost in research</w:t>
      </w:r>
      <w:r w:rsidRPr="00DB5AA6">
        <w:rPr>
          <w:rStyle w:val="Emphasis"/>
          <w:rFonts w:ascii="Times New Roman" w:hAnsi="Times New Roman" w:cs="Times New Roman"/>
        </w:rPr>
        <w:t xml:space="preserve"> on small celestial bodies at a speed </w:t>
      </w:r>
      <w:r w:rsidRPr="00DB5AA6">
        <w:rPr>
          <w:rStyle w:val="Emphasis"/>
          <w:rFonts w:ascii="Times New Roman" w:hAnsi="Times New Roman" w:cs="Times New Roman"/>
          <w:highlight w:val="cyan"/>
        </w:rPr>
        <w:t>unmatchable by pure government</w:t>
      </w:r>
      <w:r w:rsidRPr="00DB5AA6">
        <w:rPr>
          <w:rStyle w:val="Emphasis"/>
          <w:rFonts w:ascii="Times New Roman" w:hAnsi="Times New Roman" w:cs="Times New Roman"/>
        </w:rPr>
        <w:t xml:space="preserve">/agency funded science </w:t>
      </w:r>
      <w:r w:rsidRPr="00DB5AA6">
        <w:rPr>
          <w:rStyle w:val="Emphasis"/>
          <w:rFonts w:ascii="Times New Roman" w:hAnsi="Times New Roman" w:cs="Times New Roman"/>
          <w:highlight w:val="cyan"/>
        </w:rPr>
        <w:t>probes</w:t>
      </w:r>
      <w:r w:rsidRPr="00DB5AA6">
        <w:rPr>
          <w:rStyle w:val="Emphasis"/>
          <w:rFonts w:ascii="Times New Roman" w:hAnsi="Times New Roman" w:cs="Times New Roman"/>
        </w:rPr>
        <w:t xml:space="preserve">. This usefulness to the scientific community could lead to sustained partnerships between prospecting companies and scientific institutions and could even provide a source of </w:t>
      </w:r>
      <w:r w:rsidRPr="00DB5AA6">
        <w:rPr>
          <w:rStyle w:val="Emphasis"/>
          <w:rFonts w:ascii="Times New Roman" w:hAnsi="Times New Roman" w:cs="Times New Roman"/>
          <w:highlight w:val="cyan"/>
        </w:rPr>
        <w:t>funding</w:t>
      </w:r>
      <w:r w:rsidRPr="00DB5AA6">
        <w:rPr>
          <w:rStyle w:val="Emphasis"/>
          <w:rFonts w:ascii="Times New Roman" w:hAnsi="Times New Roman" w:cs="Times New Roman"/>
        </w:rPr>
        <w:t xml:space="preserve"> for the companies </w:t>
      </w:r>
      <w:r w:rsidRPr="00DB5AA6">
        <w:rPr>
          <w:rStyle w:val="Emphasis"/>
          <w:rFonts w:ascii="Times New Roman" w:hAnsi="Times New Roman" w:cs="Times New Roman"/>
          <w:highlight w:val="cyan"/>
        </w:rPr>
        <w:t>through R&amp;D grants and public-private partnerships</w:t>
      </w:r>
      <w:r w:rsidRPr="00DB5AA6">
        <w:rPr>
          <w:rStyle w:val="Emphasis"/>
          <w:rFonts w:ascii="Times New Roman" w:hAnsi="Times New Roman" w:cs="Times New Roman"/>
        </w:rPr>
        <w:t>. The results of the exploration efforts contribute to research on the formation of planets and the history of the solar system and provide valuable insight for space defence against asteroids.</w:t>
      </w:r>
      <w:r w:rsidRPr="00DB5AA6">
        <w:rPr>
          <w:rFonts w:ascii="Times New Roman" w:hAnsi="Times New Roman" w:cs="Times New Roman"/>
          <w:sz w:val="10"/>
        </w:rPr>
        <w:t xml:space="preserve"> The transition of exploration from a tailored mission profile with a purpose-built spacecraft to a standard task in space flight would also lead to a </w:t>
      </w:r>
      <w:r w:rsidRPr="00DB5AA6">
        <w:rPr>
          <w:rStyle w:val="Emphasis"/>
          <w:rFonts w:ascii="Times New Roman" w:hAnsi="Times New Roman" w:cs="Times New Roman"/>
          <w:highlight w:val="cyan"/>
        </w:rPr>
        <w:t>cost reduction</w:t>
      </w:r>
      <w:r w:rsidRPr="00DB5AA6">
        <w:rPr>
          <w:rStyle w:val="Emphasis"/>
          <w:rFonts w:ascii="Times New Roman" w:hAnsi="Times New Roman" w:cs="Times New Roman"/>
        </w:rPr>
        <w:t xml:space="preserve"> of the respective exploration spacecraft </w:t>
      </w:r>
      <w:r w:rsidRPr="00DB5AA6">
        <w:rPr>
          <w:rStyle w:val="Emphasis"/>
          <w:rFonts w:ascii="Times New Roman" w:hAnsi="Times New Roman" w:cs="Times New Roman"/>
          <w:highlight w:val="cyan"/>
        </w:rPr>
        <w:t xml:space="preserve">through </w:t>
      </w:r>
      <w:hyperlink r:id="rId9" w:tooltip="Learn more about economies of scale from ScienceDirect's AI-generated Topic Pages" w:history="1">
        <w:r w:rsidRPr="00DB5AA6">
          <w:rPr>
            <w:rStyle w:val="Emphasis"/>
            <w:rFonts w:ascii="Times New Roman" w:hAnsi="Times New Roman" w:cs="Times New Roman"/>
            <w:highlight w:val="cyan"/>
          </w:rPr>
          <w:t>economies of scale</w:t>
        </w:r>
      </w:hyperlink>
      <w:r w:rsidRPr="00DB5AA6">
        <w:rPr>
          <w:rStyle w:val="Emphasis"/>
          <w:rFonts w:ascii="Times New Roman" w:hAnsi="Times New Roman" w:cs="Times New Roman"/>
        </w:rPr>
        <w:t>. This describes the very benefits Elvis [</w:t>
      </w:r>
      <w:hyperlink r:id="rId10" w:anchor="bib24" w:history="1">
        <w:r w:rsidRPr="00DB5AA6">
          <w:rPr>
            <w:rStyle w:val="Emphasis"/>
            <w:rFonts w:ascii="Times New Roman" w:hAnsi="Times New Roman" w:cs="Times New Roman"/>
          </w:rPr>
          <w:t>24</w:t>
        </w:r>
      </w:hyperlink>
      <w:r w:rsidRPr="00DB5AA6">
        <w:rPr>
          <w:rStyle w:val="Emphasis"/>
          <w:rFonts w:ascii="Times New Roman" w:hAnsi="Times New Roman" w:cs="Times New Roman"/>
        </w:rPr>
        <w:t>] and Crawford [</w:t>
      </w:r>
      <w:hyperlink r:id="rId11" w:anchor="bib25" w:history="1">
        <w:r w:rsidRPr="00DB5AA6">
          <w:rPr>
            <w:rStyle w:val="Emphasis"/>
            <w:rFonts w:ascii="Times New Roman" w:hAnsi="Times New Roman" w:cs="Times New Roman"/>
          </w:rPr>
          <w:t>25</w:t>
        </w:r>
      </w:hyperlink>
      <w:r w:rsidRPr="00DB5AA6">
        <w:rPr>
          <w:rStyle w:val="Emphasis"/>
          <w:rFonts w:ascii="Times New Roman" w:hAnsi="Times New Roman" w:cs="Times New Roman"/>
        </w:rPr>
        <w:t xml:space="preserve">] imagined as possible effects of a space economy. Thus, there is an immediate return for society from the exploitation rights grant. It also reconciles the adverse interests of space development and </w:t>
      </w:r>
      <w:hyperlink r:id="rId12" w:tooltip="Learn more about space science from ScienceDirect's AI-generated Topic Pages" w:history="1">
        <w:r w:rsidRPr="00DB5AA6">
          <w:rPr>
            <w:rStyle w:val="Emphasis"/>
            <w:rFonts w:ascii="Times New Roman" w:hAnsi="Times New Roman" w:cs="Times New Roman"/>
          </w:rPr>
          <w:t>space science</w:t>
        </w:r>
      </w:hyperlink>
      <w:r w:rsidRPr="00DB5AA6">
        <w:rPr>
          <w:rStyle w:val="Emphasis"/>
          <w:rFonts w:ascii="Times New Roman" w:hAnsi="Times New Roman" w:cs="Times New Roman"/>
        </w:rPr>
        <w:t xml:space="preserve"> as laid out by Schwartz [</w:t>
      </w:r>
      <w:hyperlink r:id="rId13" w:anchor="bib26" w:history="1">
        <w:r w:rsidRPr="00DB5AA6">
          <w:rPr>
            <w:rStyle w:val="Emphasis"/>
            <w:rFonts w:ascii="Times New Roman" w:hAnsi="Times New Roman" w:cs="Times New Roman"/>
          </w:rPr>
          <w:t>26</w:t>
        </w:r>
      </w:hyperlink>
      <w:r w:rsidRPr="00DB5AA6">
        <w:rPr>
          <w:rStyle w:val="Emphasis"/>
          <w:rFonts w:ascii="Times New Roman" w:hAnsi="Times New Roman" w:cs="Times New Roman"/>
        </w:rPr>
        <w:t xml:space="preserve">]. It </w:t>
      </w:r>
      <w:r w:rsidRPr="00DB5AA6">
        <w:rPr>
          <w:rStyle w:val="Emphasis"/>
          <w:rFonts w:ascii="Times New Roman" w:hAnsi="Times New Roman" w:cs="Times New Roman"/>
          <w:highlight w:val="cyan"/>
        </w:rPr>
        <w:t>ensures</w:t>
      </w:r>
      <w:r w:rsidRPr="00DB5AA6">
        <w:rPr>
          <w:rStyle w:val="Emphasis"/>
          <w:rFonts w:ascii="Times New Roman" w:hAnsi="Times New Roman" w:cs="Times New Roman"/>
        </w:rPr>
        <w:t xml:space="preserve"> that, by exploitation, information contained in </w:t>
      </w:r>
      <w:r w:rsidRPr="00DB5AA6">
        <w:rPr>
          <w:rStyle w:val="Emphasis"/>
          <w:rFonts w:ascii="Times New Roman" w:hAnsi="Times New Roman" w:cs="Times New Roman"/>
          <w:highlight w:val="cyan"/>
        </w:rPr>
        <w:t>celestial bodies is not lost for future generations</w:t>
      </w:r>
      <w:r w:rsidRPr="00DB5AA6">
        <w:rPr>
          <w:rStyle w:val="Emphasis"/>
          <w:rFonts w:ascii="Times New Roman" w:hAnsi="Times New Roman" w:cs="Times New Roman"/>
        </w:rPr>
        <w:t>.</w:t>
      </w:r>
      <w:r w:rsidRPr="00DB5AA6">
        <w:rPr>
          <w:rFonts w:ascii="Times New Roman" w:hAnsi="Times New Roman" w:cs="Times New Roman"/>
          <w:sz w:val="10"/>
        </w:rPr>
        <w:t xml:space="preserve">The application period should not be set in a manner that creates a situation that can be abused through the potential for stockpiling inventory rights. Rather, it is intended to prevent conflict in the phase before exploration data gathered by a mission, as a prerequisite to the mining rights grant, is available. In other words, </w:t>
      </w:r>
      <w:r w:rsidRPr="00DB5AA6">
        <w:rPr>
          <w:rStyle w:val="Emphasis"/>
          <w:rFonts w:ascii="Times New Roman" w:hAnsi="Times New Roman" w:cs="Times New Roman"/>
        </w:rPr>
        <w:t>only one exploration effort at a time can be permitted for a specific body. The 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DB5AA6">
        <w:rPr>
          <w:rFonts w:ascii="Times New Roman" w:hAnsi="Times New Roman" w:cs="Times New Roman"/>
          <w:sz w:val="10"/>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DB5AA6">
        <w:rPr>
          <w:rStyle w:val="Emphasis"/>
          <w:rFonts w:ascii="Times New Roman" w:hAnsi="Times New Roman" w:cs="Times New Roman"/>
          <w:highlight w:val="cyan"/>
        </w:rPr>
        <w:t>After the expiration</w:t>
      </w:r>
      <w:r w:rsidRPr="00DB5AA6">
        <w:rPr>
          <w:rStyle w:val="Emphasis"/>
          <w:rFonts w:ascii="Times New Roman" w:hAnsi="Times New Roman" w:cs="Times New Roman"/>
        </w:rPr>
        <w:t xml:space="preserve"> of the application period, </w:t>
      </w:r>
      <w:r w:rsidRPr="00DB5AA6">
        <w:rPr>
          <w:rStyle w:val="Emphasis"/>
          <w:rFonts w:ascii="Times New Roman" w:hAnsi="Times New Roman" w:cs="Times New Roman"/>
          <w:highlight w:val="cyan"/>
        </w:rPr>
        <w:t>applications</w:t>
      </w:r>
      <w:r w:rsidRPr="00DB5AA6">
        <w:rPr>
          <w:rStyle w:val="Emphasis"/>
          <w:rFonts w:ascii="Times New Roman" w:hAnsi="Times New Roman" w:cs="Times New Roman"/>
        </w:rPr>
        <w:t xml:space="preserve"> for the exploration target would again be</w:t>
      </w:r>
      <w:r w:rsidRPr="00DB5AA6">
        <w:rPr>
          <w:rStyle w:val="Emphasis"/>
          <w:rFonts w:ascii="Times New Roman" w:hAnsi="Times New Roman" w:cs="Times New Roman"/>
          <w:highlight w:val="cyan"/>
        </w:rPr>
        <w:t xml:space="preserve"> permissible</w:t>
      </w:r>
      <w:r w:rsidRPr="00DB5AA6">
        <w:rPr>
          <w:rStyle w:val="Emphasis"/>
          <w:rFonts w:ascii="Times New Roman" w:hAnsi="Times New Roman" w:cs="Times New Roman"/>
        </w:rPr>
        <w:t xml:space="preserve">. To prevent the previously mentioned stockpiling of inventory rights, </w:t>
      </w:r>
      <w:r w:rsidRPr="00DB5AA6">
        <w:rPr>
          <w:rStyle w:val="Emphasis"/>
          <w:rFonts w:ascii="Times New Roman" w:hAnsi="Times New Roman" w:cs="Times New Roman"/>
          <w:highlight w:val="cyan"/>
        </w:rPr>
        <w:t>credible proof</w:t>
      </w:r>
      <w:r w:rsidRPr="00DB5AA6">
        <w:rPr>
          <w:rStyle w:val="Emphasis"/>
          <w:rFonts w:ascii="Times New Roman" w:hAnsi="Times New Roman" w:cs="Times New Roman"/>
        </w:rPr>
        <w:t xml:space="preserve"> of an </w:t>
      </w:r>
      <w:r w:rsidRPr="00DB5AA6">
        <w:rPr>
          <w:rStyle w:val="Emphasis"/>
          <w:rFonts w:ascii="Times New Roman" w:hAnsi="Times New Roman" w:cs="Times New Roman"/>
          <w:highlight w:val="cyan"/>
        </w:rPr>
        <w:t>imminent exploration intention</w:t>
      </w:r>
      <w:r w:rsidRPr="00DB5AA6">
        <w:rPr>
          <w:rStyle w:val="Emphasis"/>
          <w:rFonts w:ascii="Times New Roman" w:hAnsi="Times New Roman" w:cs="Times New Roman"/>
        </w:rPr>
        <w:t xml:space="preserve"> would need to be part of the application process, for example, a fixed launch contract or the advanced build status of the exploration probe.</w:t>
      </w:r>
      <w:r w:rsidRPr="00DB5AA6">
        <w:rPr>
          <w:rFonts w:ascii="Times New Roman" w:hAnsi="Times New Roman" w:cs="Times New Roman"/>
          <w:sz w:val="10"/>
        </w:rPr>
        <w:t xml:space="preserve"> Such a mechanism would not contradict the statement in the OST that outer space shall be free for both exploration and scientific investigation. </w:t>
      </w:r>
      <w:r w:rsidRPr="00DB5AA6">
        <w:rPr>
          <w:rStyle w:val="Emphasis"/>
          <w:rFonts w:ascii="Times New Roman" w:hAnsi="Times New Roman" w:cs="Times New Roman"/>
        </w:rPr>
        <w:t>Applications would not apply to purely scientific exploration. An application would only be necessary as a prerequisite for mining.</w:t>
      </w:r>
      <w:r w:rsidRPr="00DB5AA6">
        <w:rPr>
          <w:rFonts w:ascii="Times New Roman" w:hAnsi="Times New Roman" w:cs="Times New Roman"/>
          <w:sz w:val="10"/>
        </w:rPr>
        <w:t xml:space="preserve"> Even resource prospecting could take place without an application (for whatever reason), with a subsequent application comprising in situ data already gathered. For such cases, the application process would need to provide a short period for objections to enable the secretive explorer to make their efforts public. The publication of the application for the mining rights, which is nothing more than a statement of intention to explore, thus provides a strong measure for avoiding conflict. The transparency of where exploration spacecraft are located and, at a later stage, where mining activities take place, provides additional benefits for the sustainable use of space, trust building and deterrence against malign misuse of mining technology. </w:t>
      </w:r>
      <w:r w:rsidRPr="00DB5AA6">
        <w:rPr>
          <w:rStyle w:val="Emphasis"/>
          <w:rFonts w:ascii="Times New Roman" w:hAnsi="Times New Roman" w:cs="Times New Roman"/>
        </w:rPr>
        <w:t xml:space="preserve">Involuntary spacecraft collisions of competitors in deep space are prevented by the </w:t>
      </w:r>
      <w:r w:rsidRPr="00DB5AA6">
        <w:rPr>
          <w:rStyle w:val="Emphasis"/>
          <w:rFonts w:ascii="Times New Roman" w:hAnsi="Times New Roman" w:cs="Times New Roman"/>
          <w:highlight w:val="cyan"/>
        </w:rPr>
        <w:t>reduction of exploration</w:t>
      </w:r>
      <w:r w:rsidRPr="00DB5AA6">
        <w:rPr>
          <w:rStyle w:val="Emphasis"/>
          <w:rFonts w:ascii="Times New Roman" w:hAnsi="Times New Roman" w:cs="Times New Roman"/>
        </w:rPr>
        <w:t xml:space="preserve"> efforts at the same destination </w:t>
      </w:r>
      <w:r w:rsidRPr="00DB5AA6">
        <w:rPr>
          <w:rStyle w:val="Emphasis"/>
          <w:rFonts w:ascii="Times New Roman" w:hAnsi="Times New Roman" w:cs="Times New Roman"/>
          <w:highlight w:val="cyan"/>
        </w:rPr>
        <w:t>through the application for mining rights by one applicant at a time</w:t>
      </w:r>
      <w:r w:rsidRPr="00DB5AA6">
        <w:rPr>
          <w:rStyle w:val="Emphasis"/>
          <w:rFonts w:ascii="Times New Roman" w:hAnsi="Times New Roman" w:cs="Times New Roman"/>
        </w:rPr>
        <w:t>.</w:t>
      </w:r>
      <w:r w:rsidRPr="00DB5AA6">
        <w:rPr>
          <w:rFonts w:ascii="Times New Roman" w:hAnsi="Times New Roman" w:cs="Times New Roman"/>
          <w:sz w:val="10"/>
        </w:rPr>
        <w:t xml:space="preserve"> As pointed out by Newman and Williamson [</w:t>
      </w:r>
      <w:hyperlink r:id="rId14" w:anchor="bib20" w:history="1">
        <w:r w:rsidRPr="00DB5AA6">
          <w:rPr>
            <w:rStyle w:val="Hyperlink"/>
            <w:rFonts w:ascii="Times New Roman" w:hAnsi="Times New Roman" w:cs="Times New Roman"/>
            <w:sz w:val="10"/>
          </w:rPr>
          <w:t>20</w:t>
        </w:r>
      </w:hyperlink>
      <w:r w:rsidRPr="00DB5AA6">
        <w:rPr>
          <w:rFonts w:ascii="Times New Roman" w:hAnsi="Times New Roman" w:cs="Times New Roman"/>
          <w:sz w:val="10"/>
        </w:rPr>
        <w:t xml:space="preserve">], </w:t>
      </w:r>
      <w:r w:rsidRPr="00DB5AA6">
        <w:rPr>
          <w:rStyle w:val="Emphasis"/>
          <w:rFonts w:ascii="Times New Roman" w:hAnsi="Times New Roman" w:cs="Times New Roman"/>
        </w:rPr>
        <w:t>this is relevant because space debris does not de-orbit in deep space as in the case of LEO.</w:t>
      </w:r>
      <w:r w:rsidRPr="00DB5AA6">
        <w:rPr>
          <w:rFonts w:ascii="Times New Roman" w:hAnsi="Times New Roman" w:cs="Times New Roman"/>
          <w:sz w:val="10"/>
        </w:rPr>
        <w:t xml:space="preserve"> Deep space may be vast, but the velocities involved mean that small debris particles are no less dangerous. Considering NEO mining with fleets of small spacecraft, malfunctions and/or destructive events could create debris clouds crossing Earth's orbit around the sun on a regular basis, presenting another danger to satellites in Earth's own orbit. </w:t>
      </w:r>
      <w:r w:rsidRPr="00DB5AA6">
        <w:rPr>
          <w:rStyle w:val="Emphasis"/>
          <w:rFonts w:ascii="Times New Roman" w:hAnsi="Times New Roman" w:cs="Times New Roman"/>
        </w:rPr>
        <w:t xml:space="preserve">Thus, by effectively preventing the collision of two spacecraft, one source of </w:t>
      </w:r>
      <w:r w:rsidRPr="00DB5AA6">
        <w:rPr>
          <w:rStyle w:val="Emphasis"/>
          <w:rFonts w:ascii="Times New Roman" w:hAnsi="Times New Roman" w:cs="Times New Roman"/>
          <w:highlight w:val="cyan"/>
        </w:rPr>
        <w:t>debris creation can be mitigated</w:t>
      </w:r>
      <w:r w:rsidRPr="00DB5AA6">
        <w:rPr>
          <w:rFonts w:ascii="Times New Roman" w:hAnsi="Times New Roman" w:cs="Times New Roman"/>
          <w:sz w:val="10"/>
        </w:rPr>
        <w:t xml:space="preserve"> through this regulation mechanism. With respect to Deudney's [</w:t>
      </w:r>
      <w:hyperlink r:id="rId15" w:anchor="bib11" w:history="1">
        <w:r w:rsidRPr="00DB5AA6">
          <w:rPr>
            <w:rStyle w:val="Hyperlink"/>
            <w:rFonts w:ascii="Times New Roman" w:hAnsi="Times New Roman" w:cs="Times New Roman"/>
            <w:sz w:val="10"/>
          </w:rPr>
          <w:t>11</w:t>
        </w:r>
      </w:hyperlink>
      <w:r w:rsidRPr="00DB5AA6">
        <w:rPr>
          <w:rFonts w:ascii="Times New Roman" w:hAnsi="Times New Roman" w:cs="Times New Roman"/>
          <w:sz w:val="10"/>
        </w:rPr>
        <w:t>] scepticism of asteroid mining and the dual-use character of technology to manipulate orbits of celestial bodies, it has to be stated that this potential is truly inherent to asteroid mining. An asteroid redirect mission for scientific purposes was pursued by NASA [</w:t>
      </w:r>
      <w:hyperlink r:id="rId16" w:anchor="bib49" w:history="1">
        <w:r w:rsidRPr="00DB5AA6">
          <w:rPr>
            <w:rStyle w:val="Hyperlink"/>
            <w:rFonts w:ascii="Times New Roman" w:hAnsi="Times New Roman" w:cs="Times New Roman"/>
            <w:sz w:val="10"/>
          </w:rPr>
          <w:t>49</w:t>
        </w:r>
      </w:hyperlink>
      <w:r w:rsidRPr="00DB5AA6">
        <w:rPr>
          <w:rFonts w:ascii="Times New Roman" w:hAnsi="Times New Roman" w:cs="Times New Roman"/>
          <w:sz w:val="10"/>
        </w:rPr>
        <w:t xml:space="preserve">] before reorientation towards a manned lunar mission. In one way or another, each type of asteroid mining will require the delivery of the targeted resource to a destination via a comparable technology as formerly envisioned by NASA, be it as a raw material or a useable resource processed in situ, even if this is not necessarily done through redirecting the whole asteroid and placing it in a lunar orbit. </w:t>
      </w:r>
      <w:r w:rsidRPr="00DB5AA6">
        <w:rPr>
          <w:rStyle w:val="Emphasis"/>
          <w:rFonts w:ascii="Times New Roman" w:hAnsi="Times New Roman" w:cs="Times New Roman"/>
        </w:rPr>
        <w:t>However, to be misused as a weapon, space mined resources would have to surpass a certain mass threshold to survive atmospheric entry at the target. This seems unfeasible for currently discussed mining concepts using small-scale spacecraft as described in this article.</w:t>
      </w:r>
      <w:r w:rsidRPr="00DB5AA6">
        <w:rPr>
          <w:rFonts w:ascii="Times New Roman" w:hAnsi="Times New Roman" w:cs="Times New Roman"/>
          <w:sz w:val="10"/>
        </w:rPr>
        <w:t xml:space="preserve"> Redirecting larger masses or whole asteroids would require far more powerful mining vessels or small amounts of thrust over long periods of time. </w:t>
      </w:r>
      <w:r w:rsidRPr="00DB5AA6">
        <w:rPr>
          <w:rStyle w:val="Emphasis"/>
          <w:rFonts w:ascii="Times New Roman" w:hAnsi="Times New Roman" w:cs="Times New Roman"/>
        </w:rPr>
        <w:t>The continuous, (for a mining activity) untypical change in the orbit of an asteroid would make a redirect attempt with hostile intent easily identifiable</w:t>
      </w:r>
      <w:r w:rsidRPr="00DB5AA6">
        <w:rPr>
          <w:rFonts w:ascii="Times New Roman" w:hAnsi="Times New Roman" w:cs="Times New Roman"/>
          <w:sz w:val="10"/>
        </w:rPr>
        <w:t xml:space="preserve">, effectively deterring such an activity in the first place by ensuring the identification of the aggressor long before the projectile hits its target. </w:t>
      </w:r>
      <w:r w:rsidRPr="00DB5AA6">
        <w:rPr>
          <w:rStyle w:val="Emphasis"/>
          <w:rFonts w:ascii="Times New Roman" w:hAnsi="Times New Roman" w:cs="Times New Roman"/>
        </w:rPr>
        <w:t>The proposed database would provide a catalogue of asteroids with exploration and mining activities in place that should be tracked more closely because of their interaction with spacecraft. This would, in fact, be necessary per se as a precaution to avoid catastrophic mishaps, such as the accidental change of a NEO's orbit to intercept Earth by changing its mass through mining.</w:t>
      </w:r>
    </w:p>
    <w:p w14:paraId="0EFD35B5" w14:textId="77777777" w:rsidR="00AE1453" w:rsidRDefault="00AE1453" w:rsidP="00AE1453">
      <w:pPr>
        <w:spacing w:line="240" w:lineRule="auto"/>
        <w:rPr>
          <w:rStyle w:val="Emphasis"/>
          <w:rFonts w:ascii="Times New Roman" w:hAnsi="Times New Roman" w:cs="Times New Roman"/>
        </w:rPr>
      </w:pPr>
    </w:p>
    <w:p w14:paraId="230229F6" w14:textId="77777777" w:rsidR="00AE1453" w:rsidRPr="00D97837" w:rsidRDefault="00AE1453" w:rsidP="00AE1453">
      <w:pPr>
        <w:keepNext/>
        <w:keepLines/>
        <w:spacing w:line="240" w:lineRule="auto"/>
        <w:outlineLvl w:val="3"/>
        <w:rPr>
          <w:rFonts w:ascii="Times New Roman" w:eastAsiaTheme="majorEastAsia" w:hAnsi="Times New Roman" w:cs="Times New Roman"/>
          <w:b/>
          <w:iCs/>
          <w:sz w:val="26"/>
          <w:szCs w:val="26"/>
        </w:rPr>
      </w:pPr>
      <w:r w:rsidRPr="00D97837">
        <w:rPr>
          <w:rFonts w:ascii="Times New Roman" w:eastAsiaTheme="majorEastAsia" w:hAnsi="Times New Roman" w:cs="Times New Roman"/>
          <w:b/>
          <w:iCs/>
          <w:sz w:val="26"/>
          <w:szCs w:val="26"/>
        </w:rPr>
        <w:t>Space Innovations are essential to stop multiple extinction level issues</w:t>
      </w:r>
    </w:p>
    <w:p w14:paraId="2510879A" w14:textId="77777777" w:rsidR="00AE1453" w:rsidRPr="00D97837" w:rsidRDefault="00AE1453" w:rsidP="00AE1453">
      <w:pPr>
        <w:spacing w:line="240" w:lineRule="auto"/>
        <w:rPr>
          <w:rFonts w:ascii="Times New Roman" w:hAnsi="Times New Roman" w:cs="Times New Roman"/>
          <w:b/>
          <w:bCs/>
          <w:sz w:val="16"/>
          <w:szCs w:val="16"/>
          <w:u w:val="single"/>
        </w:rPr>
      </w:pPr>
      <w:r w:rsidRPr="00D97837">
        <w:rPr>
          <w:rFonts w:ascii="Times New Roman" w:hAnsi="Times New Roman" w:cs="Times New Roman"/>
          <w:b/>
          <w:bCs/>
          <w:sz w:val="26"/>
          <w:szCs w:val="26"/>
          <w:u w:val="single"/>
        </w:rPr>
        <w:t>Beames 18</w:t>
      </w:r>
      <w:r w:rsidRPr="00D97837">
        <w:rPr>
          <w:rFonts w:ascii="Times New Roman" w:hAnsi="Times New Roman" w:cs="Times New Roman"/>
        </w:rPr>
        <w:t xml:space="preserve"> – </w:t>
      </w:r>
      <w:r w:rsidRPr="00D97837">
        <w:rPr>
          <w:rFonts w:ascii="Times New Roman" w:hAnsi="Times New Roman" w:cs="Times New Roman"/>
          <w:sz w:val="16"/>
          <w:szCs w:val="16"/>
        </w:rPr>
        <w:t>Chairman of the SmallSat Alliance &amp; Exec Chairman of York Space Systems, former Principal Director of Space &amp; Intel-Office of UnderSecDef AT&amp;L</w:t>
      </w:r>
    </w:p>
    <w:p w14:paraId="062EF27F" w14:textId="77777777" w:rsidR="00AE1453" w:rsidRPr="00D97837" w:rsidRDefault="00AE1453" w:rsidP="00AE1453">
      <w:pPr>
        <w:spacing w:line="240" w:lineRule="auto"/>
        <w:rPr>
          <w:rFonts w:ascii="Times New Roman" w:hAnsi="Times New Roman" w:cs="Times New Roman"/>
          <w:sz w:val="16"/>
          <w:szCs w:val="16"/>
        </w:rPr>
      </w:pPr>
      <w:r w:rsidRPr="00D97837">
        <w:rPr>
          <w:rFonts w:ascii="Times New Roman" w:hAnsi="Times New Roman" w:cs="Times New Roman"/>
          <w:sz w:val="16"/>
          <w:szCs w:val="16"/>
        </w:rPr>
        <w:t xml:space="preserve">Charles Beames, Chairman of the SmallSat Alliance, Executive Chairman of York Space Systems, former Principal Director of Space and Intelligence in the Office of the Undersecretary of Defense for Acquisition, Technology, and Logistics (OUSD(AT&amp;L)), active early stage investor in entrepreneurial space, former President of Vulcan Aerospace where he was responsible for asset allocation within a privately held aerospace investment portfolio exceeding $1B, Col. (ret.) in the USAF where he served 23 years in space &amp; intelligence leadership positions around the world, SmallSat Alliance is on a path toward a new space horizon, first appeared in the July 2018 issue of SpaceNews Magazine, available at </w:t>
      </w:r>
      <w:hyperlink r:id="rId17" w:history="1">
        <w:r w:rsidRPr="00D97837">
          <w:rPr>
            <w:rFonts w:ascii="Times New Roman" w:hAnsi="Times New Roman" w:cs="Times New Roman"/>
            <w:sz w:val="16"/>
            <w:szCs w:val="16"/>
          </w:rPr>
          <w:t>https://spacenews.com/op-ed-smallsat-alliance-is-on-a-path-toward-a-new-space-horizon/</w:t>
        </w:r>
      </w:hyperlink>
    </w:p>
    <w:p w14:paraId="5219938E" w14:textId="77777777" w:rsidR="00AE1453" w:rsidRPr="00D97837" w:rsidRDefault="00AE1453" w:rsidP="00AE1453">
      <w:pPr>
        <w:spacing w:line="240" w:lineRule="auto"/>
        <w:rPr>
          <w:rFonts w:ascii="Times New Roman" w:hAnsi="Times New Roman" w:cs="Times New Roman"/>
        </w:rPr>
      </w:pPr>
    </w:p>
    <w:p w14:paraId="3A3E88E0" w14:textId="77777777" w:rsidR="00AE1453" w:rsidRPr="008B7570" w:rsidRDefault="00AE1453" w:rsidP="00AE1453">
      <w:pPr>
        <w:spacing w:line="240" w:lineRule="auto"/>
        <w:rPr>
          <w:rFonts w:ascii="Times New Roman" w:hAnsi="Times New Roman" w:cs="Times New Roman"/>
          <w:sz w:val="14"/>
        </w:rPr>
      </w:pPr>
      <w:r w:rsidRPr="00D97837">
        <w:rPr>
          <w:rStyle w:val="Emphasis"/>
          <w:rFonts w:ascii="Times New Roman" w:hAnsi="Times New Roman" w:cs="Times New Roman"/>
        </w:rPr>
        <w:t xml:space="preserve">We find ourselves </w:t>
      </w:r>
      <w:r w:rsidRPr="00D97837">
        <w:rPr>
          <w:rStyle w:val="Emphasis"/>
          <w:rFonts w:ascii="Times New Roman" w:hAnsi="Times New Roman" w:cs="Times New Roman"/>
          <w:highlight w:val="cyan"/>
        </w:rPr>
        <w:t>still at the dawn of</w:t>
      </w:r>
      <w:r w:rsidRPr="00D97837">
        <w:rPr>
          <w:rStyle w:val="Emphasis"/>
          <w:rFonts w:ascii="Times New Roman" w:hAnsi="Times New Roman" w:cs="Times New Roman"/>
        </w:rPr>
        <w:t xml:space="preserve"> a </w:t>
      </w:r>
      <w:r w:rsidRPr="00D97837">
        <w:rPr>
          <w:rStyle w:val="Emphasis"/>
          <w:rFonts w:ascii="Times New Roman" w:hAnsi="Times New Roman" w:cs="Times New Roman"/>
          <w:highlight w:val="cyan"/>
        </w:rPr>
        <w:t>new space</w:t>
      </w:r>
      <w:r w:rsidRPr="00D97837">
        <w:rPr>
          <w:rStyle w:val="Emphasis"/>
          <w:rFonts w:ascii="Times New Roman" w:hAnsi="Times New Roman" w:cs="Times New Roman"/>
        </w:rPr>
        <w:t xml:space="preserve"> century, mindful of the</w:t>
      </w:r>
      <w:r w:rsidRPr="008B7570">
        <w:rPr>
          <w:rFonts w:ascii="Times New Roman" w:hAnsi="Times New Roman" w:cs="Times New Roman"/>
          <w:sz w:val="14"/>
        </w:rPr>
        <w:t xml:space="preserve"> victories and </w:t>
      </w:r>
      <w:r w:rsidRPr="00D97837">
        <w:rPr>
          <w:rStyle w:val="Emphasis"/>
          <w:rFonts w:ascii="Times New Roman" w:hAnsi="Times New Roman" w:cs="Times New Roman"/>
        </w:rPr>
        <w:t>setbacks of our past, eager to pass the torch</w:t>
      </w:r>
      <w:r w:rsidRPr="008B7570">
        <w:rPr>
          <w:rFonts w:ascii="Times New Roman" w:hAnsi="Times New Roman" w:cs="Times New Roman"/>
          <w:sz w:val="14"/>
        </w:rPr>
        <w:t xml:space="preserve"> to the next generation of space visionaries, scientists, engineers, and enthusiasts. We look to the future not just to see how much bigger, faster, or higher we can reach, but also how </w:t>
      </w:r>
      <w:r w:rsidRPr="00D97837">
        <w:rPr>
          <w:rStyle w:val="Emphasis"/>
          <w:rFonts w:ascii="Times New Roman" w:hAnsi="Times New Roman" w:cs="Times New Roman"/>
        </w:rPr>
        <w:t>the United States, and specifically the U.S. space community, can again inspire the nations of the world to align with us, as it did in the 20th century.</w:t>
      </w:r>
    </w:p>
    <w:p w14:paraId="0C15CE7F" w14:textId="77777777" w:rsidR="00AE1453" w:rsidRPr="008B7570" w:rsidRDefault="00AE1453" w:rsidP="00AE1453">
      <w:pPr>
        <w:spacing w:line="240" w:lineRule="auto"/>
        <w:rPr>
          <w:rFonts w:ascii="Times New Roman" w:hAnsi="Times New Roman" w:cs="Times New Roman"/>
          <w:sz w:val="12"/>
        </w:rPr>
      </w:pPr>
      <w:r w:rsidRPr="008B7570">
        <w:rPr>
          <w:rFonts w:ascii="Times New Roman" w:hAnsi="Times New Roman" w:cs="Times New Roman"/>
          <w:sz w:val="12"/>
        </w:rPr>
        <w:t xml:space="preserve">The SmallSat Alliance is an alliance of </w:t>
      </w:r>
      <w:r w:rsidRPr="00D97837">
        <w:rPr>
          <w:rFonts w:ascii="Times New Roman" w:hAnsi="Times New Roman" w:cs="Times New Roman"/>
          <w:u w:val="single"/>
        </w:rPr>
        <w:t>companies</w:t>
      </w:r>
      <w:r w:rsidRPr="008B7570">
        <w:rPr>
          <w:rFonts w:ascii="Times New Roman" w:hAnsi="Times New Roman" w:cs="Times New Roman"/>
          <w:sz w:val="12"/>
        </w:rPr>
        <w:t xml:space="preserve"> developing, producing, and operating </w:t>
      </w:r>
      <w:r w:rsidRPr="00D97837">
        <w:rPr>
          <w:rFonts w:ascii="Times New Roman" w:hAnsi="Times New Roman" w:cs="Times New Roman"/>
          <w:u w:val="single"/>
        </w:rPr>
        <w:t xml:space="preserve">in </w:t>
      </w:r>
      <w:r w:rsidRPr="00D97837">
        <w:rPr>
          <w:rStyle w:val="Emphasis"/>
          <w:rFonts w:ascii="Times New Roman" w:hAnsi="Times New Roman" w:cs="Times New Roman"/>
        </w:rPr>
        <w:t>all segments of the ‘next generation’ space economy; championing renewed U.S. leadership in the burgeoning commercial space economy</w:t>
      </w:r>
      <w:r w:rsidRPr="008B7570">
        <w:rPr>
          <w:rFonts w:ascii="Times New Roman" w:hAnsi="Times New Roman" w:cs="Times New Roman"/>
          <w:sz w:val="12"/>
        </w:rPr>
        <w:t>, and advocating for the transformation of government-led space capabilities. We are experienced space professionals who have chosen to join with others leveraging our decades of hard-won experience, to develop smarter ways to explore space in the 21st century.</w:t>
      </w:r>
    </w:p>
    <w:p w14:paraId="3B9F9ECD" w14:textId="77777777" w:rsidR="00AE1453" w:rsidRPr="00D97837" w:rsidRDefault="00AE1453" w:rsidP="00AE1453">
      <w:pPr>
        <w:spacing w:line="240" w:lineRule="auto"/>
        <w:rPr>
          <w:rStyle w:val="Emphasis"/>
          <w:rFonts w:ascii="Times New Roman" w:hAnsi="Times New Roman" w:cs="Times New Roman"/>
        </w:rPr>
      </w:pPr>
      <w:r w:rsidRPr="00D97837">
        <w:rPr>
          <w:rStyle w:val="Emphasis"/>
          <w:rFonts w:ascii="Times New Roman" w:hAnsi="Times New Roman" w:cs="Times New Roman"/>
        </w:rPr>
        <w:t xml:space="preserve">A wonderful </w:t>
      </w:r>
      <w:r w:rsidRPr="00D97837">
        <w:rPr>
          <w:rStyle w:val="Emphasis"/>
          <w:rFonts w:ascii="Times New Roman" w:hAnsi="Times New Roman" w:cs="Times New Roman"/>
          <w:highlight w:val="cyan"/>
        </w:rPr>
        <w:t>outgrowth of</w:t>
      </w:r>
      <w:r w:rsidRPr="00D97837">
        <w:rPr>
          <w:rStyle w:val="Emphasis"/>
          <w:rFonts w:ascii="Times New Roman" w:hAnsi="Times New Roman" w:cs="Times New Roman"/>
        </w:rPr>
        <w:t xml:space="preserve"> the</w:t>
      </w:r>
      <w:r w:rsidRPr="008B7570">
        <w:rPr>
          <w:rFonts w:ascii="Times New Roman" w:hAnsi="Times New Roman" w:cs="Times New Roman"/>
          <w:sz w:val="12"/>
        </w:rPr>
        <w:t xml:space="preserve"> legacy space program is the </w:t>
      </w:r>
      <w:r w:rsidRPr="00D97837">
        <w:rPr>
          <w:rStyle w:val="Emphasis"/>
          <w:rFonts w:ascii="Times New Roman" w:hAnsi="Times New Roman" w:cs="Times New Roman"/>
          <w:highlight w:val="cyan"/>
        </w:rPr>
        <w:t>commercial</w:t>
      </w:r>
      <w:r w:rsidRPr="00D97837">
        <w:rPr>
          <w:rStyle w:val="Emphasis"/>
          <w:rFonts w:ascii="Times New Roman" w:hAnsi="Times New Roman" w:cs="Times New Roman"/>
        </w:rPr>
        <w:t>, entrepreneurial, and job-creating commercial space business</w:t>
      </w:r>
      <w:r w:rsidRPr="008B7570">
        <w:rPr>
          <w:rFonts w:ascii="Times New Roman" w:hAnsi="Times New Roman" w:cs="Times New Roman"/>
          <w:sz w:val="12"/>
        </w:rPr>
        <w:t xml:space="preserve"> that it bequeathed. </w:t>
      </w:r>
      <w:r w:rsidRPr="00D97837">
        <w:rPr>
          <w:rStyle w:val="Emphasis"/>
          <w:rFonts w:ascii="Times New Roman" w:hAnsi="Times New Roman" w:cs="Times New Roman"/>
        </w:rPr>
        <w:t xml:space="preserve">These </w:t>
      </w:r>
      <w:r w:rsidRPr="00D97837">
        <w:rPr>
          <w:rStyle w:val="Emphasis"/>
          <w:rFonts w:ascii="Times New Roman" w:hAnsi="Times New Roman" w:cs="Times New Roman"/>
          <w:highlight w:val="cyan"/>
        </w:rPr>
        <w:t>next-gen</w:t>
      </w:r>
      <w:r w:rsidRPr="00D97837">
        <w:rPr>
          <w:rStyle w:val="Emphasis"/>
          <w:rFonts w:ascii="Times New Roman" w:hAnsi="Times New Roman" w:cs="Times New Roman"/>
        </w:rPr>
        <w:t xml:space="preserve">eration </w:t>
      </w:r>
      <w:r w:rsidRPr="00D97837">
        <w:rPr>
          <w:rStyle w:val="Emphasis"/>
          <w:rFonts w:ascii="Times New Roman" w:hAnsi="Times New Roman" w:cs="Times New Roman"/>
          <w:highlight w:val="cyan"/>
        </w:rPr>
        <w:t>enterprises</w:t>
      </w:r>
      <w:r w:rsidRPr="00D97837">
        <w:rPr>
          <w:rStyle w:val="Emphasis"/>
          <w:rFonts w:ascii="Times New Roman" w:hAnsi="Times New Roman" w:cs="Times New Roman"/>
        </w:rPr>
        <w:t xml:space="preserve"> range from multi-million-dollar startups </w:t>
      </w:r>
      <w:r w:rsidRPr="00D97837">
        <w:rPr>
          <w:rStyle w:val="Emphasis"/>
          <w:rFonts w:ascii="Times New Roman" w:hAnsi="Times New Roman" w:cs="Times New Roman"/>
          <w:highlight w:val="cyan"/>
        </w:rPr>
        <w:t>providing</w:t>
      </w:r>
      <w:r w:rsidRPr="00D97837">
        <w:rPr>
          <w:rStyle w:val="Emphasis"/>
          <w:rFonts w:ascii="Times New Roman" w:hAnsi="Times New Roman" w:cs="Times New Roman"/>
        </w:rPr>
        <w:t xml:space="preserve"> rideshare opportunities or components for small satellites to multi-billion-dollar </w:t>
      </w:r>
      <w:r w:rsidRPr="00D97837">
        <w:rPr>
          <w:rStyle w:val="Emphasis"/>
          <w:rFonts w:ascii="Times New Roman" w:hAnsi="Times New Roman" w:cs="Times New Roman"/>
          <w:highlight w:val="cyan"/>
        </w:rPr>
        <w:t>space data-analytic platforms reinventing</w:t>
      </w:r>
      <w:r w:rsidRPr="00D97837">
        <w:rPr>
          <w:rStyle w:val="Emphasis"/>
          <w:rFonts w:ascii="Times New Roman" w:hAnsi="Times New Roman" w:cs="Times New Roman"/>
        </w:rPr>
        <w:t xml:space="preserve"> urban car service and </w:t>
      </w:r>
      <w:r w:rsidRPr="00D97837">
        <w:rPr>
          <w:rStyle w:val="Emphasis"/>
          <w:rFonts w:ascii="Times New Roman" w:hAnsi="Times New Roman" w:cs="Times New Roman"/>
          <w:highlight w:val="cyan"/>
        </w:rPr>
        <w:t>agricultural production</w:t>
      </w:r>
      <w:r w:rsidRPr="00D97837">
        <w:rPr>
          <w:rStyle w:val="Emphasis"/>
          <w:rFonts w:ascii="Times New Roman" w:hAnsi="Times New Roman" w:cs="Times New Roman"/>
        </w:rPr>
        <w:t xml:space="preserve">. The early </w:t>
      </w:r>
      <w:r w:rsidRPr="00D97837">
        <w:rPr>
          <w:rStyle w:val="Emphasis"/>
          <w:rFonts w:ascii="Times New Roman" w:hAnsi="Times New Roman" w:cs="Times New Roman"/>
          <w:highlight w:val="cyan"/>
        </w:rPr>
        <w:t>returns</w:t>
      </w:r>
      <w:r w:rsidRPr="008B7570">
        <w:rPr>
          <w:rFonts w:ascii="Times New Roman" w:hAnsi="Times New Roman" w:cs="Times New Roman"/>
          <w:sz w:val="12"/>
        </w:rPr>
        <w:t xml:space="preserve"> of this economic revolution </w:t>
      </w:r>
      <w:r w:rsidRPr="00D97837">
        <w:rPr>
          <w:rStyle w:val="Emphasis"/>
          <w:rFonts w:ascii="Times New Roman" w:hAnsi="Times New Roman" w:cs="Times New Roman"/>
        </w:rPr>
        <w:t xml:space="preserve">are already on our doorstep: space data capabilities are </w:t>
      </w:r>
      <w:r w:rsidRPr="00D97837">
        <w:rPr>
          <w:rStyle w:val="Emphasis"/>
          <w:rFonts w:ascii="Times New Roman" w:hAnsi="Times New Roman" w:cs="Times New Roman"/>
          <w:highlight w:val="cyan"/>
        </w:rPr>
        <w:t>exponentially growing</w:t>
      </w:r>
      <w:r w:rsidRPr="00D97837">
        <w:rPr>
          <w:rStyle w:val="Emphasis"/>
          <w:rFonts w:ascii="Times New Roman" w:hAnsi="Times New Roman" w:cs="Times New Roman"/>
        </w:rPr>
        <w:t xml:space="preserve"> elements of the 21st century world economy.</w:t>
      </w:r>
    </w:p>
    <w:p w14:paraId="759BEEF1" w14:textId="77777777" w:rsidR="00AE1453" w:rsidRPr="008B7570" w:rsidRDefault="00AE1453" w:rsidP="00AE1453">
      <w:pPr>
        <w:spacing w:line="240" w:lineRule="auto"/>
        <w:rPr>
          <w:rFonts w:ascii="Times New Roman" w:hAnsi="Times New Roman" w:cs="Times New Roman"/>
          <w:sz w:val="10"/>
          <w:szCs w:val="10"/>
        </w:rPr>
      </w:pPr>
      <w:r w:rsidRPr="008B7570">
        <w:rPr>
          <w:rFonts w:ascii="Times New Roman" w:hAnsi="Times New Roman" w:cs="Times New Roman"/>
          <w:sz w:val="10"/>
          <w:szCs w:val="10"/>
        </w:rPr>
        <w:t>Beginning with the dreams and funding by successful tech entrepreneurs, enormous venture investments are already delivering wondrous benefits to the world.</w:t>
      </w:r>
    </w:p>
    <w:p w14:paraId="7A2A96E6" w14:textId="77777777" w:rsidR="00AE1453" w:rsidRPr="008B7570" w:rsidRDefault="00AE1453" w:rsidP="00AE1453">
      <w:pPr>
        <w:spacing w:line="240" w:lineRule="auto"/>
        <w:rPr>
          <w:rFonts w:ascii="Times New Roman" w:hAnsi="Times New Roman" w:cs="Times New Roman"/>
          <w:sz w:val="10"/>
          <w:szCs w:val="10"/>
        </w:rPr>
      </w:pPr>
      <w:r w:rsidRPr="008B7570">
        <w:rPr>
          <w:rFonts w:ascii="Times New Roman" w:hAnsi="Times New Roman" w:cs="Times New Roman"/>
          <w:sz w:val="10"/>
          <w:szCs w:val="10"/>
        </w:rPr>
        <w:t>Commercial Space – Profit and Non-Profit</w:t>
      </w:r>
    </w:p>
    <w:p w14:paraId="4EEBDF6E" w14:textId="77777777" w:rsidR="00AE1453" w:rsidRPr="008B7570" w:rsidRDefault="00AE1453" w:rsidP="00AE1453">
      <w:pPr>
        <w:spacing w:line="240" w:lineRule="auto"/>
        <w:rPr>
          <w:rFonts w:ascii="Times New Roman" w:hAnsi="Times New Roman" w:cs="Times New Roman"/>
          <w:sz w:val="14"/>
        </w:rPr>
      </w:pPr>
      <w:r w:rsidRPr="008B7570">
        <w:rPr>
          <w:rFonts w:ascii="Times New Roman" w:hAnsi="Times New Roman" w:cs="Times New Roman"/>
          <w:sz w:val="14"/>
          <w:szCs w:val="10"/>
        </w:rPr>
        <w:t>There are really two major categories in the commercial sector, the profit driven and the non-profit. The classic for-profit companies include not only those designing, building, launching, and operating</w:t>
      </w:r>
      <w:r w:rsidRPr="008B7570">
        <w:rPr>
          <w:rFonts w:ascii="Times New Roman" w:hAnsi="Times New Roman" w:cs="Times New Roman"/>
          <w:sz w:val="14"/>
        </w:rPr>
        <w:t xml:space="preserve"> satellites but also </w:t>
      </w:r>
      <w:r w:rsidRPr="00D97837">
        <w:rPr>
          <w:rStyle w:val="Emphasis"/>
          <w:rFonts w:ascii="Times New Roman" w:hAnsi="Times New Roman" w:cs="Times New Roman"/>
        </w:rPr>
        <w:t>the tech sector that is turning that raw space data into gold through machine-learning analytics. Since for-profit companies are no longer dependent upon the revenues generated by the Cold War space race culture of a bygone era, this new generation of space companies is able to more efficiently capitalize on Moore’s Law</w:t>
      </w:r>
      <w:r w:rsidRPr="008B7570">
        <w:rPr>
          <w:rFonts w:ascii="Times New Roman" w:hAnsi="Times New Roman" w:cs="Times New Roman"/>
          <w:sz w:val="14"/>
        </w:rPr>
        <w:t xml:space="preserve">, the nonstop exponential growth in chip density, and the associated networking technology co-evolving with it. This new generation is </w:t>
      </w:r>
      <w:r w:rsidRPr="00D97837">
        <w:rPr>
          <w:rStyle w:val="Emphasis"/>
          <w:rFonts w:ascii="Times New Roman" w:hAnsi="Times New Roman" w:cs="Times New Roman"/>
        </w:rPr>
        <w:t>building profitable businesses helping to clean up our oceans of garbage and debris with satellite surveillance, reconnoitering to assist in enforcing laws that protect our oceans from illegal, unregulated, unlicensed fishing</w:t>
      </w:r>
      <w:r w:rsidRPr="008B7570">
        <w:rPr>
          <w:rFonts w:ascii="Times New Roman" w:hAnsi="Times New Roman" w:cs="Times New Roman"/>
          <w:sz w:val="14"/>
        </w:rPr>
        <w:t xml:space="preserve">, something </w:t>
      </w:r>
      <w:r w:rsidRPr="00D97837">
        <w:rPr>
          <w:rStyle w:val="Emphasis"/>
          <w:rFonts w:ascii="Times New Roman" w:hAnsi="Times New Roman" w:cs="Times New Roman"/>
        </w:rPr>
        <w:t xml:space="preserve">that is rapidly depleting the world’s most valuable and essential lifeforms. It’s leading in the innovative use of low-cost </w:t>
      </w:r>
      <w:r w:rsidRPr="00D97837">
        <w:rPr>
          <w:rStyle w:val="Emphasis"/>
          <w:rFonts w:ascii="Times New Roman" w:hAnsi="Times New Roman" w:cs="Times New Roman"/>
          <w:highlight w:val="cyan"/>
        </w:rPr>
        <w:t>satellite</w:t>
      </w:r>
      <w:r w:rsidRPr="00D97837">
        <w:rPr>
          <w:rStyle w:val="Emphasis"/>
          <w:rFonts w:ascii="Times New Roman" w:hAnsi="Times New Roman" w:cs="Times New Roman"/>
        </w:rPr>
        <w:t xml:space="preserve"> constellations to produce ubiquitous remote-sensing </w:t>
      </w:r>
      <w:r w:rsidRPr="00D97837">
        <w:rPr>
          <w:rStyle w:val="Emphasis"/>
          <w:rFonts w:ascii="Times New Roman" w:hAnsi="Times New Roman" w:cs="Times New Roman"/>
          <w:highlight w:val="cyan"/>
        </w:rPr>
        <w:t xml:space="preserve">data, </w:t>
      </w:r>
      <w:r w:rsidRPr="00D97837">
        <w:rPr>
          <w:rStyle w:val="Emphasis"/>
          <w:rFonts w:ascii="Times New Roman" w:hAnsi="Times New Roman" w:cs="Times New Roman"/>
        </w:rPr>
        <w:t xml:space="preserve">enabling small </w:t>
      </w:r>
      <w:r w:rsidRPr="00D97837">
        <w:rPr>
          <w:rStyle w:val="Emphasis"/>
          <w:rFonts w:ascii="Times New Roman" w:hAnsi="Times New Roman" w:cs="Times New Roman"/>
          <w:highlight w:val="cyan"/>
        </w:rPr>
        <w:t>business owners</w:t>
      </w:r>
      <w:r w:rsidRPr="00D97837">
        <w:rPr>
          <w:rStyle w:val="Emphasis"/>
          <w:rFonts w:ascii="Times New Roman" w:hAnsi="Times New Roman" w:cs="Times New Roman"/>
        </w:rPr>
        <w:t xml:space="preserve"> to be</w:t>
      </w:r>
      <w:r w:rsidRPr="008B7570">
        <w:rPr>
          <w:rFonts w:ascii="Times New Roman" w:hAnsi="Times New Roman" w:cs="Times New Roman"/>
          <w:sz w:val="14"/>
        </w:rPr>
        <w:t xml:space="preserve"> more </w:t>
      </w:r>
      <w:r w:rsidRPr="00D97837">
        <w:rPr>
          <w:rStyle w:val="Emphasis"/>
          <w:rFonts w:ascii="Times New Roman" w:hAnsi="Times New Roman" w:cs="Times New Roman"/>
        </w:rPr>
        <w:t xml:space="preserve">profitable and </w:t>
      </w:r>
      <w:r w:rsidRPr="00D97837">
        <w:rPr>
          <w:rStyle w:val="Emphasis"/>
          <w:rFonts w:ascii="Times New Roman" w:hAnsi="Times New Roman" w:cs="Times New Roman"/>
          <w:highlight w:val="cyan"/>
        </w:rPr>
        <w:t>less wasteful</w:t>
      </w:r>
      <w:r w:rsidRPr="00D97837">
        <w:rPr>
          <w:rStyle w:val="Emphasis"/>
          <w:rFonts w:ascii="Times New Roman" w:hAnsi="Times New Roman" w:cs="Times New Roman"/>
        </w:rPr>
        <w:t xml:space="preserve">. For example, </w:t>
      </w:r>
      <w:r w:rsidRPr="00D97837">
        <w:rPr>
          <w:rStyle w:val="Emphasis"/>
          <w:rFonts w:ascii="Times New Roman" w:hAnsi="Times New Roman" w:cs="Times New Roman"/>
          <w:highlight w:val="cyan"/>
        </w:rPr>
        <w:t>precise timing</w:t>
      </w:r>
      <w:r w:rsidRPr="00D97837">
        <w:rPr>
          <w:rStyle w:val="Emphasis"/>
          <w:rFonts w:ascii="Times New Roman" w:hAnsi="Times New Roman" w:cs="Times New Roman"/>
        </w:rPr>
        <w:t xml:space="preserve"> signals from space are already </w:t>
      </w:r>
      <w:r w:rsidRPr="00D97837">
        <w:rPr>
          <w:rStyle w:val="Emphasis"/>
          <w:rFonts w:ascii="Times New Roman" w:hAnsi="Times New Roman" w:cs="Times New Roman"/>
          <w:highlight w:val="cyan"/>
        </w:rPr>
        <w:t>optimizing transportation</w:t>
      </w:r>
      <w:r w:rsidRPr="00D97837">
        <w:rPr>
          <w:rStyle w:val="Emphasis"/>
          <w:rFonts w:ascii="Times New Roman" w:hAnsi="Times New Roman" w:cs="Times New Roman"/>
        </w:rPr>
        <w:t xml:space="preserve"> of people, goods, and services, with even further gains anticipated</w:t>
      </w:r>
      <w:r w:rsidRPr="008B7570">
        <w:rPr>
          <w:rFonts w:ascii="Times New Roman" w:hAnsi="Times New Roman" w:cs="Times New Roman"/>
          <w:sz w:val="14"/>
        </w:rPr>
        <w:t xml:space="preserve"> with the introduction of artificial intelligence to assist drivers, perhaps even someday replacing them entirely.</w:t>
      </w:r>
    </w:p>
    <w:p w14:paraId="49E74BC3" w14:textId="77777777" w:rsidR="00AE1453" w:rsidRPr="00D97837" w:rsidRDefault="00AE1453" w:rsidP="00AE1453">
      <w:pPr>
        <w:spacing w:line="240" w:lineRule="auto"/>
        <w:rPr>
          <w:rFonts w:ascii="Times New Roman" w:hAnsi="Times New Roman" w:cs="Times New Roman"/>
          <w:u w:val="single"/>
        </w:rPr>
      </w:pPr>
      <w:r w:rsidRPr="008B7570">
        <w:rPr>
          <w:rFonts w:ascii="Times New Roman" w:hAnsi="Times New Roman" w:cs="Times New Roman"/>
          <w:sz w:val="14"/>
        </w:rPr>
        <w:t xml:space="preserve">The non-profit sector is the other side of commercial space, concerned more for the general welfare of society, but every bit as integral to this new space enterprise. Much </w:t>
      </w:r>
      <w:r w:rsidRPr="00D97837">
        <w:rPr>
          <w:rStyle w:val="Emphasis"/>
          <w:rFonts w:ascii="Times New Roman" w:hAnsi="Times New Roman" w:cs="Times New Roman"/>
        </w:rPr>
        <w:t>like every century</w:t>
      </w:r>
      <w:r w:rsidRPr="008B7570">
        <w:rPr>
          <w:rFonts w:ascii="Times New Roman" w:hAnsi="Times New Roman" w:cs="Times New Roman"/>
          <w:sz w:val="14"/>
        </w:rPr>
        <w:t xml:space="preserve"> before it </w:t>
      </w:r>
      <w:r w:rsidRPr="00D97837">
        <w:rPr>
          <w:rStyle w:val="Emphasis"/>
          <w:rFonts w:ascii="Times New Roman" w:hAnsi="Times New Roman" w:cs="Times New Roman"/>
        </w:rPr>
        <w:t xml:space="preserve">in human history, ours is not without its unique </w:t>
      </w:r>
      <w:r w:rsidRPr="00D97837">
        <w:rPr>
          <w:rStyle w:val="Emphasis"/>
          <w:rFonts w:ascii="Times New Roman" w:hAnsi="Times New Roman" w:cs="Times New Roman"/>
          <w:highlight w:val="cyan"/>
        </w:rPr>
        <w:t>challenges</w:t>
      </w:r>
      <w:r w:rsidRPr="00D97837">
        <w:rPr>
          <w:rStyle w:val="Emphasis"/>
          <w:rFonts w:ascii="Times New Roman" w:hAnsi="Times New Roman" w:cs="Times New Roman"/>
        </w:rPr>
        <w:t xml:space="preserve">, some of which have been a consequence of the last, and all of which the </w:t>
      </w:r>
      <w:r w:rsidRPr="00D97837">
        <w:rPr>
          <w:rStyle w:val="Emphasis"/>
          <w:rFonts w:ascii="Times New Roman" w:hAnsi="Times New Roman" w:cs="Times New Roman"/>
          <w:highlight w:val="cyan"/>
        </w:rPr>
        <w:t>space data</w:t>
      </w:r>
      <w:r w:rsidRPr="00D97837">
        <w:rPr>
          <w:rStyle w:val="Emphasis"/>
          <w:rFonts w:ascii="Times New Roman" w:hAnsi="Times New Roman" w:cs="Times New Roman"/>
        </w:rPr>
        <w:t xml:space="preserve"> domain can be leveraged to help </w:t>
      </w:r>
      <w:r w:rsidRPr="00D97837">
        <w:rPr>
          <w:rStyle w:val="Emphasis"/>
          <w:rFonts w:ascii="Times New Roman" w:hAnsi="Times New Roman" w:cs="Times New Roman"/>
          <w:highlight w:val="cyan"/>
        </w:rPr>
        <w:t>solve</w:t>
      </w:r>
      <w:r w:rsidRPr="00D97837">
        <w:rPr>
          <w:rStyle w:val="Emphasis"/>
          <w:rFonts w:ascii="Times New Roman" w:hAnsi="Times New Roman" w:cs="Times New Roman"/>
        </w:rPr>
        <w:t xml:space="preserve">. Examples are endless, but one challenge that this new space community is uniquely well-adapted for is to further inform </w:t>
      </w:r>
      <w:r w:rsidRPr="00D97837">
        <w:rPr>
          <w:rStyle w:val="Emphasis"/>
          <w:rFonts w:ascii="Times New Roman" w:hAnsi="Times New Roman" w:cs="Times New Roman"/>
          <w:highlight w:val="cyan"/>
        </w:rPr>
        <w:t>worldwide resource allocation</w:t>
      </w:r>
      <w:r w:rsidRPr="00D97837">
        <w:rPr>
          <w:rStyle w:val="Emphasis"/>
          <w:rFonts w:ascii="Times New Roman" w:hAnsi="Times New Roman" w:cs="Times New Roman"/>
        </w:rPr>
        <w:t xml:space="preserve"> for the 21st century and beyond</w:t>
      </w:r>
      <w:r w:rsidRPr="008B7570">
        <w:rPr>
          <w:rFonts w:ascii="Times New Roman" w:hAnsi="Times New Roman" w:cs="Times New Roman"/>
          <w:sz w:val="14"/>
        </w:rPr>
        <w:t xml:space="preserve">. These </w:t>
      </w:r>
      <w:r w:rsidRPr="00D97837">
        <w:rPr>
          <w:rStyle w:val="Emphasis"/>
          <w:rFonts w:ascii="Times New Roman" w:hAnsi="Times New Roman" w:cs="Times New Roman"/>
        </w:rPr>
        <w:t xml:space="preserve">two primary resources are </w:t>
      </w:r>
      <w:r w:rsidRPr="00D97837">
        <w:rPr>
          <w:rStyle w:val="Emphasis"/>
          <w:rFonts w:ascii="Times New Roman" w:hAnsi="Times New Roman" w:cs="Times New Roman"/>
          <w:highlight w:val="cyan"/>
        </w:rPr>
        <w:t>sustainable water</w:t>
      </w:r>
      <w:r w:rsidRPr="00D97837">
        <w:rPr>
          <w:rStyle w:val="Emphasis"/>
          <w:rFonts w:ascii="Times New Roman" w:hAnsi="Times New Roman" w:cs="Times New Roman"/>
        </w:rPr>
        <w:t xml:space="preserve"> and the materials needed for </w:t>
      </w:r>
      <w:r w:rsidRPr="00D97837">
        <w:rPr>
          <w:rStyle w:val="Emphasis"/>
          <w:rFonts w:ascii="Times New Roman" w:hAnsi="Times New Roman" w:cs="Times New Roman"/>
          <w:highlight w:val="cyan"/>
        </w:rPr>
        <w:t xml:space="preserve">adequate housing </w:t>
      </w:r>
      <w:r w:rsidRPr="00D97837">
        <w:rPr>
          <w:rStyle w:val="Emphasis"/>
          <w:rFonts w:ascii="Times New Roman" w:hAnsi="Times New Roman" w:cs="Times New Roman"/>
        </w:rPr>
        <w:t xml:space="preserve">for an ever-increasing human population. As cities and urbanization continue to expand, </w:t>
      </w:r>
      <w:r w:rsidRPr="00D97837">
        <w:rPr>
          <w:rStyle w:val="Emphasis"/>
          <w:rFonts w:ascii="Times New Roman" w:hAnsi="Times New Roman" w:cs="Times New Roman"/>
          <w:highlight w:val="cyan"/>
        </w:rPr>
        <w:t>governmental planning</w:t>
      </w:r>
      <w:r w:rsidRPr="00D97837">
        <w:rPr>
          <w:rStyle w:val="Emphasis"/>
          <w:rFonts w:ascii="Times New Roman" w:hAnsi="Times New Roman" w:cs="Times New Roman"/>
        </w:rPr>
        <w:t xml:space="preserve"> challenges such as </w:t>
      </w:r>
      <w:r w:rsidRPr="00D97837">
        <w:rPr>
          <w:rStyle w:val="Emphasis"/>
          <w:rFonts w:ascii="Times New Roman" w:hAnsi="Times New Roman" w:cs="Times New Roman"/>
          <w:highlight w:val="cyan"/>
        </w:rPr>
        <w:t xml:space="preserve">transportation </w:t>
      </w:r>
      <w:r w:rsidRPr="00D97837">
        <w:rPr>
          <w:rStyle w:val="Emphasis"/>
          <w:rFonts w:ascii="Times New Roman" w:hAnsi="Times New Roman" w:cs="Times New Roman"/>
        </w:rPr>
        <w:t xml:space="preserve">design </w:t>
      </w:r>
      <w:r w:rsidRPr="00D97837">
        <w:rPr>
          <w:rStyle w:val="Emphasis"/>
          <w:rFonts w:ascii="Times New Roman" w:hAnsi="Times New Roman" w:cs="Times New Roman"/>
          <w:highlight w:val="cyan"/>
        </w:rPr>
        <w:t>optimization</w:t>
      </w:r>
      <w:r w:rsidRPr="008B7570">
        <w:rPr>
          <w:rFonts w:ascii="Times New Roman" w:hAnsi="Times New Roman" w:cs="Times New Roman"/>
          <w:sz w:val="14"/>
        </w:rPr>
        <w:t xml:space="preserve"> for goods and services </w:t>
      </w:r>
      <w:r w:rsidRPr="00D97837">
        <w:rPr>
          <w:rStyle w:val="Emphasis"/>
          <w:rFonts w:ascii="Times New Roman" w:hAnsi="Times New Roman" w:cs="Times New Roman"/>
        </w:rPr>
        <w:t>are only the beginning</w:t>
      </w:r>
      <w:r w:rsidRPr="008B7570">
        <w:rPr>
          <w:rFonts w:ascii="Times New Roman" w:hAnsi="Times New Roman" w:cs="Times New Roman"/>
          <w:sz w:val="14"/>
        </w:rPr>
        <w:t xml:space="preserve">. </w:t>
      </w:r>
      <w:r w:rsidRPr="00D97837">
        <w:rPr>
          <w:rStyle w:val="Emphasis"/>
          <w:rFonts w:ascii="Times New Roman" w:hAnsi="Times New Roman" w:cs="Times New Roman"/>
        </w:rPr>
        <w:t>Additionally, through using inexpensive remote sensing</w:t>
      </w:r>
      <w:r w:rsidRPr="008B7570">
        <w:rPr>
          <w:rFonts w:ascii="Times New Roman" w:hAnsi="Times New Roman" w:cs="Times New Roman"/>
          <w:sz w:val="14"/>
        </w:rPr>
        <w:t xml:space="preserve"> technologies, some </w:t>
      </w:r>
      <w:r w:rsidRPr="00D97837">
        <w:rPr>
          <w:rStyle w:val="Emphasis"/>
          <w:rFonts w:ascii="Times New Roman" w:hAnsi="Times New Roman" w:cs="Times New Roman"/>
        </w:rPr>
        <w:t xml:space="preserve">members are designing space data analytics to </w:t>
      </w:r>
      <w:r w:rsidRPr="00D97837">
        <w:rPr>
          <w:rStyle w:val="Emphasis"/>
          <w:rFonts w:ascii="Times New Roman" w:hAnsi="Times New Roman" w:cs="Times New Roman"/>
          <w:highlight w:val="cyan"/>
        </w:rPr>
        <w:t>mitigate</w:t>
      </w:r>
      <w:r w:rsidRPr="00D97837">
        <w:rPr>
          <w:rStyle w:val="Emphasis"/>
          <w:rFonts w:ascii="Times New Roman" w:hAnsi="Times New Roman" w:cs="Times New Roman"/>
        </w:rPr>
        <w:t xml:space="preserve"> human suffering from </w:t>
      </w:r>
      <w:r w:rsidRPr="00D97837">
        <w:rPr>
          <w:rStyle w:val="Emphasis"/>
          <w:rFonts w:ascii="Times New Roman" w:hAnsi="Times New Roman" w:cs="Times New Roman"/>
          <w:highlight w:val="cyan"/>
        </w:rPr>
        <w:t>plagues, contain outbreaks</w:t>
      </w:r>
      <w:r w:rsidRPr="00D97837">
        <w:rPr>
          <w:rStyle w:val="Emphasis"/>
          <w:rFonts w:ascii="Times New Roman" w:hAnsi="Times New Roman" w:cs="Times New Roman"/>
        </w:rPr>
        <w:t>, and combating illegal poaching. Some are connecting with other non-profits to curtail human trafficking</w:t>
      </w:r>
      <w:r w:rsidRPr="008B7570">
        <w:rPr>
          <w:rFonts w:ascii="Times New Roman" w:hAnsi="Times New Roman" w:cs="Times New Roman"/>
          <w:sz w:val="14"/>
        </w:rPr>
        <w:t xml:space="preserve"> for the sex trade </w:t>
      </w:r>
      <w:r w:rsidRPr="00D97837">
        <w:rPr>
          <w:rFonts w:ascii="Times New Roman" w:hAnsi="Times New Roman" w:cs="Times New Roman"/>
          <w:u w:val="single"/>
        </w:rPr>
        <w:t>or</w:t>
      </w:r>
      <w:r w:rsidRPr="008B7570">
        <w:rPr>
          <w:rFonts w:ascii="Times New Roman" w:hAnsi="Times New Roman" w:cs="Times New Roman"/>
          <w:sz w:val="14"/>
        </w:rPr>
        <w:t xml:space="preserve"> forced labor for migrant debt repayment. Still others are helping non-governmental organizations in their work to </w:t>
      </w:r>
      <w:r w:rsidRPr="00D97837">
        <w:rPr>
          <w:rFonts w:ascii="Times New Roman" w:hAnsi="Times New Roman" w:cs="Times New Roman"/>
          <w:u w:val="single"/>
        </w:rPr>
        <w:t xml:space="preserve">expose the use of </w:t>
      </w:r>
      <w:r w:rsidRPr="00D97837">
        <w:rPr>
          <w:rFonts w:ascii="Times New Roman" w:hAnsi="Times New Roman" w:cs="Times New Roman"/>
          <w:b/>
          <w:iCs/>
          <w:u w:val="single"/>
          <w:bdr w:val="single" w:sz="8" w:space="0" w:color="auto"/>
        </w:rPr>
        <w:t>child</w:t>
      </w:r>
      <w:r w:rsidRPr="008B7570">
        <w:rPr>
          <w:rFonts w:ascii="Times New Roman" w:hAnsi="Times New Roman" w:cs="Times New Roman"/>
          <w:sz w:val="14"/>
        </w:rPr>
        <w:t xml:space="preserve">ren as </w:t>
      </w:r>
      <w:r w:rsidRPr="00D97837">
        <w:rPr>
          <w:rFonts w:ascii="Times New Roman" w:hAnsi="Times New Roman" w:cs="Times New Roman"/>
          <w:b/>
          <w:iCs/>
          <w:u w:val="single"/>
          <w:bdr w:val="single" w:sz="8" w:space="0" w:color="auto"/>
        </w:rPr>
        <w:t>soldiers</w:t>
      </w:r>
      <w:r w:rsidRPr="00D97837">
        <w:rPr>
          <w:rFonts w:ascii="Times New Roman" w:hAnsi="Times New Roman" w:cs="Times New Roman"/>
          <w:u w:val="single"/>
        </w:rPr>
        <w:t>. Addressing these challenges has little to do with resuscitating dreams</w:t>
      </w:r>
      <w:r w:rsidRPr="008B7570">
        <w:rPr>
          <w:rFonts w:ascii="Times New Roman" w:hAnsi="Times New Roman" w:cs="Times New Roman"/>
          <w:sz w:val="14"/>
        </w:rPr>
        <w:t xml:space="preserve"> conceived </w:t>
      </w:r>
      <w:r w:rsidRPr="00D97837">
        <w:rPr>
          <w:rFonts w:ascii="Times New Roman" w:hAnsi="Times New Roman" w:cs="Times New Roman"/>
          <w:u w:val="single"/>
        </w:rPr>
        <w:t>by long deceased science-fiction writers and much</w:t>
      </w:r>
      <w:r w:rsidRPr="008B7570">
        <w:rPr>
          <w:rFonts w:ascii="Times New Roman" w:hAnsi="Times New Roman" w:cs="Times New Roman"/>
          <w:sz w:val="14"/>
        </w:rPr>
        <w:t xml:space="preserve"> more </w:t>
      </w:r>
      <w:r w:rsidRPr="00D97837">
        <w:rPr>
          <w:rFonts w:ascii="Times New Roman" w:hAnsi="Times New Roman" w:cs="Times New Roman"/>
          <w:u w:val="single"/>
        </w:rPr>
        <w:t xml:space="preserve">to do with </w:t>
      </w:r>
      <w:r w:rsidRPr="00D97837">
        <w:rPr>
          <w:rFonts w:ascii="Times New Roman" w:hAnsi="Times New Roman" w:cs="Times New Roman"/>
          <w:b/>
          <w:iCs/>
          <w:u w:val="single"/>
          <w:bdr w:val="single" w:sz="8" w:space="0" w:color="auto"/>
        </w:rPr>
        <w:t>turning “swords back into plowshares</w:t>
      </w:r>
      <w:r w:rsidRPr="00D97837">
        <w:rPr>
          <w:rFonts w:ascii="Times New Roman" w:hAnsi="Times New Roman" w:cs="Times New Roman"/>
          <w:u w:val="single"/>
        </w:rPr>
        <w:t xml:space="preserve">” to </w:t>
      </w:r>
      <w:r w:rsidRPr="00D97837">
        <w:rPr>
          <w:rFonts w:ascii="Times New Roman" w:hAnsi="Times New Roman" w:cs="Times New Roman"/>
          <w:b/>
          <w:iCs/>
          <w:u w:val="single"/>
          <w:bdr w:val="single" w:sz="8" w:space="0" w:color="auto"/>
        </w:rPr>
        <w:t>solve real threats to humanity</w:t>
      </w:r>
      <w:r w:rsidRPr="00D97837">
        <w:rPr>
          <w:rFonts w:ascii="Times New Roman" w:hAnsi="Times New Roman" w:cs="Times New Roman"/>
          <w:u w:val="single"/>
        </w:rPr>
        <w:t>.</w:t>
      </w:r>
    </w:p>
    <w:p w14:paraId="495258A6" w14:textId="77777777" w:rsidR="00AE1453" w:rsidRPr="00D97837" w:rsidRDefault="00AE1453" w:rsidP="00AE1453">
      <w:pPr>
        <w:spacing w:line="240" w:lineRule="auto"/>
        <w:rPr>
          <w:rStyle w:val="Emphasis"/>
          <w:rFonts w:ascii="Times New Roman" w:hAnsi="Times New Roman" w:cs="Times New Roman"/>
        </w:rPr>
      </w:pPr>
      <w:r w:rsidRPr="008B7570">
        <w:rPr>
          <w:rFonts w:ascii="Times New Roman" w:hAnsi="Times New Roman" w:cs="Times New Roman"/>
          <w:sz w:val="10"/>
        </w:rPr>
        <w:t xml:space="preserve">Other non-profit initiatives include pursuing an even more foundational understanding of who we are and how to be the best custodians of our environment. Much as exploring and monitoring the world’s oceans has advanced civilization through a better understanding of human life and the planet, so too does exploring and monitoring from space. Low Earth orbit </w:t>
      </w:r>
      <w:r w:rsidRPr="00D97837">
        <w:rPr>
          <w:rStyle w:val="Emphasis"/>
          <w:rFonts w:ascii="Times New Roman" w:hAnsi="Times New Roman" w:cs="Times New Roman"/>
        </w:rPr>
        <w:t>(</w:t>
      </w:r>
      <w:r w:rsidRPr="00D97837">
        <w:rPr>
          <w:rStyle w:val="Emphasis"/>
          <w:rFonts w:ascii="Times New Roman" w:hAnsi="Times New Roman" w:cs="Times New Roman"/>
          <w:highlight w:val="cyan"/>
        </w:rPr>
        <w:t>LEO</w:t>
      </w:r>
      <w:r w:rsidRPr="00D97837">
        <w:rPr>
          <w:rStyle w:val="Emphasis"/>
          <w:rFonts w:ascii="Times New Roman" w:hAnsi="Times New Roman" w:cs="Times New Roman"/>
        </w:rPr>
        <w:t xml:space="preserve">) provides a </w:t>
      </w:r>
      <w:r w:rsidRPr="00D97837">
        <w:rPr>
          <w:rStyle w:val="Emphasis"/>
          <w:rFonts w:ascii="Times New Roman" w:hAnsi="Times New Roman" w:cs="Times New Roman"/>
          <w:highlight w:val="cyan"/>
        </w:rPr>
        <w:t>unique vantage point to</w:t>
      </w:r>
      <w:r w:rsidRPr="00D97837">
        <w:rPr>
          <w:rStyle w:val="Emphasis"/>
          <w:rFonts w:ascii="Times New Roman" w:hAnsi="Times New Roman" w:cs="Times New Roman"/>
        </w:rPr>
        <w:t xml:space="preserve"> look back on the planet and </w:t>
      </w:r>
      <w:r w:rsidRPr="00D97837">
        <w:rPr>
          <w:rStyle w:val="Emphasis"/>
          <w:rFonts w:ascii="Times New Roman" w:hAnsi="Times New Roman" w:cs="Times New Roman"/>
          <w:highlight w:val="cyan"/>
        </w:rPr>
        <w:t xml:space="preserve">understand </w:t>
      </w:r>
      <w:r w:rsidRPr="00D97837">
        <w:rPr>
          <w:rStyle w:val="Emphasis"/>
          <w:rFonts w:ascii="Times New Roman" w:hAnsi="Times New Roman" w:cs="Times New Roman"/>
        </w:rPr>
        <w:t xml:space="preserve">what is happening, </w:t>
      </w:r>
      <w:r w:rsidRPr="00D97837">
        <w:rPr>
          <w:rStyle w:val="Emphasis"/>
          <w:rFonts w:ascii="Times New Roman" w:hAnsi="Times New Roman" w:cs="Times New Roman"/>
          <w:highlight w:val="cyan"/>
        </w:rPr>
        <w:t>anticipate</w:t>
      </w:r>
      <w:r w:rsidRPr="00D97837">
        <w:rPr>
          <w:rStyle w:val="Emphasis"/>
          <w:rFonts w:ascii="Times New Roman" w:hAnsi="Times New Roman" w:cs="Times New Roman"/>
        </w:rPr>
        <w:t xml:space="preserve"> what might happen </w:t>
      </w:r>
      <w:r w:rsidRPr="00D97837">
        <w:rPr>
          <w:rStyle w:val="Emphasis"/>
          <w:rFonts w:ascii="Times New Roman" w:hAnsi="Times New Roman" w:cs="Times New Roman"/>
          <w:highlight w:val="cyan"/>
        </w:rPr>
        <w:t>and prepare</w:t>
      </w:r>
      <w:r w:rsidRPr="00D97837">
        <w:rPr>
          <w:rStyle w:val="Emphasis"/>
          <w:rFonts w:ascii="Times New Roman" w:hAnsi="Times New Roman" w:cs="Times New Roman"/>
        </w:rPr>
        <w:t xml:space="preserve"> for the future. In addition to better understanding Earth, responsible and rapid exploitation of the low Earth orbit</w:t>
      </w:r>
      <w:r w:rsidRPr="008B7570">
        <w:rPr>
          <w:rFonts w:ascii="Times New Roman" w:hAnsi="Times New Roman" w:cs="Times New Roman"/>
          <w:sz w:val="10"/>
        </w:rPr>
        <w:t xml:space="preserve"> domain </w:t>
      </w:r>
      <w:r w:rsidRPr="00D97837">
        <w:rPr>
          <w:rStyle w:val="Emphasis"/>
          <w:rFonts w:ascii="Times New Roman" w:hAnsi="Times New Roman" w:cs="Times New Roman"/>
        </w:rPr>
        <w:t>will enhance the understanding of the solar system and the rest of the universe. Small satellites already offer low-cost platforms to study and explore what lies beyond the Earth. Other members are pioneering</w:t>
      </w:r>
      <w:r w:rsidRPr="008B7570">
        <w:rPr>
          <w:rFonts w:ascii="Times New Roman" w:hAnsi="Times New Roman" w:cs="Times New Roman"/>
          <w:sz w:val="10"/>
        </w:rPr>
        <w:t xml:space="preserve"> the use of </w:t>
      </w:r>
      <w:r w:rsidRPr="00D97837">
        <w:rPr>
          <w:rStyle w:val="Emphasis"/>
          <w:rFonts w:ascii="Times New Roman" w:hAnsi="Times New Roman" w:cs="Times New Roman"/>
          <w:highlight w:val="cyan"/>
        </w:rPr>
        <w:t>zero-carbon</w:t>
      </w:r>
      <w:r w:rsidRPr="008B7570">
        <w:rPr>
          <w:rFonts w:ascii="Times New Roman" w:hAnsi="Times New Roman" w:cs="Times New Roman"/>
          <w:sz w:val="10"/>
        </w:rPr>
        <w:t xml:space="preserve">, hydrogen-based </w:t>
      </w:r>
      <w:r w:rsidRPr="00D97837">
        <w:rPr>
          <w:rFonts w:ascii="Times New Roman" w:hAnsi="Times New Roman" w:cs="Times New Roman"/>
          <w:highlight w:val="cyan"/>
          <w:u w:val="single"/>
        </w:rPr>
        <w:t>reusable propulsion systems</w:t>
      </w:r>
      <w:r w:rsidRPr="00D97837">
        <w:rPr>
          <w:rFonts w:ascii="Times New Roman" w:hAnsi="Times New Roman" w:cs="Times New Roman"/>
          <w:u w:val="single"/>
        </w:rPr>
        <w:t xml:space="preserve"> to </w:t>
      </w:r>
      <w:r w:rsidRPr="00D97837">
        <w:rPr>
          <w:rFonts w:ascii="Times New Roman" w:hAnsi="Times New Roman" w:cs="Times New Roman"/>
          <w:highlight w:val="cyan"/>
          <w:u w:val="single"/>
        </w:rPr>
        <w:t xml:space="preserve">ensure we don’t worsen </w:t>
      </w:r>
      <w:r w:rsidRPr="00D97837">
        <w:rPr>
          <w:rFonts w:ascii="Times New Roman" w:hAnsi="Times New Roman" w:cs="Times New Roman"/>
          <w:u w:val="single"/>
        </w:rPr>
        <w:t xml:space="preserve">our </w:t>
      </w:r>
      <w:r w:rsidRPr="00D97837">
        <w:rPr>
          <w:rFonts w:ascii="Times New Roman" w:hAnsi="Times New Roman" w:cs="Times New Roman"/>
          <w:highlight w:val="cyan"/>
          <w:u w:val="single"/>
        </w:rPr>
        <w:t>atmosphere</w:t>
      </w:r>
      <w:r w:rsidRPr="00D97837">
        <w:rPr>
          <w:rFonts w:ascii="Times New Roman" w:hAnsi="Times New Roman" w:cs="Times New Roman"/>
          <w:u w:val="single"/>
        </w:rPr>
        <w:t xml:space="preserve"> using kerosene</w:t>
      </w:r>
      <w:r w:rsidRPr="008B7570">
        <w:rPr>
          <w:rFonts w:ascii="Times New Roman" w:hAnsi="Times New Roman" w:cs="Times New Roman"/>
          <w:sz w:val="10"/>
        </w:rPr>
        <w:t xml:space="preserve">-fueled </w:t>
      </w:r>
      <w:r w:rsidRPr="00D97837">
        <w:rPr>
          <w:rFonts w:ascii="Times New Roman" w:hAnsi="Times New Roman" w:cs="Times New Roman"/>
          <w:u w:val="single"/>
        </w:rPr>
        <w:t>rockets for the coming tsunami of</w:t>
      </w:r>
      <w:r w:rsidRPr="008B7570">
        <w:rPr>
          <w:rFonts w:ascii="Times New Roman" w:hAnsi="Times New Roman" w:cs="Times New Roman"/>
          <w:sz w:val="10"/>
        </w:rPr>
        <w:t xml:space="preserve"> satellite </w:t>
      </w:r>
      <w:r w:rsidRPr="00D97837">
        <w:rPr>
          <w:rFonts w:ascii="Times New Roman" w:hAnsi="Times New Roman" w:cs="Times New Roman"/>
          <w:u w:val="single"/>
        </w:rPr>
        <w:t xml:space="preserve">launches. </w:t>
      </w:r>
      <w:r w:rsidRPr="00D97837">
        <w:rPr>
          <w:rStyle w:val="Emphasis"/>
          <w:rFonts w:ascii="Times New Roman" w:hAnsi="Times New Roman" w:cs="Times New Roman"/>
          <w:highlight w:val="cyan"/>
        </w:rPr>
        <w:t>Finally</w:t>
      </w:r>
      <w:r w:rsidRPr="00D97837">
        <w:rPr>
          <w:rStyle w:val="Emphasis"/>
          <w:rFonts w:ascii="Times New Roman" w:hAnsi="Times New Roman" w:cs="Times New Roman"/>
        </w:rPr>
        <w:t>, a mission ensuring</w:t>
      </w:r>
      <w:r w:rsidRPr="008B7570">
        <w:rPr>
          <w:rFonts w:ascii="Times New Roman" w:hAnsi="Times New Roman" w:cs="Times New Roman"/>
          <w:sz w:val="10"/>
        </w:rPr>
        <w:t xml:space="preserve"> the general welfare and </w:t>
      </w:r>
      <w:r w:rsidRPr="00D97837">
        <w:rPr>
          <w:rStyle w:val="Emphasis"/>
          <w:rFonts w:ascii="Times New Roman" w:hAnsi="Times New Roman" w:cs="Times New Roman"/>
        </w:rPr>
        <w:t xml:space="preserve">planet survival for the next thousand years is finally </w:t>
      </w:r>
      <w:r w:rsidRPr="00D97837">
        <w:rPr>
          <w:rStyle w:val="Emphasis"/>
          <w:rFonts w:ascii="Times New Roman" w:hAnsi="Times New Roman" w:cs="Times New Roman"/>
          <w:highlight w:val="cyan"/>
        </w:rPr>
        <w:t>confronting</w:t>
      </w:r>
      <w:r w:rsidRPr="00D97837">
        <w:rPr>
          <w:rStyle w:val="Emphasis"/>
          <w:rFonts w:ascii="Times New Roman" w:hAnsi="Times New Roman" w:cs="Times New Roman"/>
        </w:rPr>
        <w:t xml:space="preserve"> the existential </w:t>
      </w:r>
      <w:r w:rsidRPr="00D97837">
        <w:rPr>
          <w:rStyle w:val="Emphasis"/>
          <w:rFonts w:ascii="Times New Roman" w:hAnsi="Times New Roman" w:cs="Times New Roman"/>
          <w:highlight w:val="cyan"/>
        </w:rPr>
        <w:t>threat that asteroids</w:t>
      </w:r>
      <w:r w:rsidRPr="00D97837">
        <w:rPr>
          <w:rStyle w:val="Emphasis"/>
          <w:rFonts w:ascii="Times New Roman" w:hAnsi="Times New Roman" w:cs="Times New Roman"/>
        </w:rPr>
        <w:t xml:space="preserve"> and comets </w:t>
      </w:r>
      <w:r w:rsidRPr="00D97837">
        <w:rPr>
          <w:rStyle w:val="Emphasis"/>
          <w:rFonts w:ascii="Times New Roman" w:hAnsi="Times New Roman" w:cs="Times New Roman"/>
          <w:highlight w:val="cyan"/>
        </w:rPr>
        <w:t>pose</w:t>
      </w:r>
      <w:r w:rsidRPr="00D97837">
        <w:rPr>
          <w:rStyle w:val="Emphasis"/>
          <w:rFonts w:ascii="Times New Roman" w:hAnsi="Times New Roman" w:cs="Times New Roman"/>
        </w:rPr>
        <w:t xml:space="preserve"> to humanity. These extra-terrestrial, deep-space threats are passing dangerously close to our planet, and today </w:t>
      </w:r>
      <w:r w:rsidRPr="00D97837">
        <w:rPr>
          <w:rStyle w:val="Emphasis"/>
          <w:rFonts w:ascii="Times New Roman" w:hAnsi="Times New Roman" w:cs="Times New Roman"/>
          <w:highlight w:val="cyan"/>
        </w:rPr>
        <w:t>we have no solar map</w:t>
      </w:r>
      <w:r w:rsidRPr="00D97837">
        <w:rPr>
          <w:rStyle w:val="Emphasis"/>
          <w:rFonts w:ascii="Times New Roman" w:hAnsi="Times New Roman" w:cs="Times New Roman"/>
        </w:rPr>
        <w:t xml:space="preserve"> of them </w:t>
      </w:r>
      <w:r w:rsidRPr="00D97837">
        <w:rPr>
          <w:rStyle w:val="Emphasis"/>
          <w:rFonts w:ascii="Times New Roman" w:hAnsi="Times New Roman" w:cs="Times New Roman"/>
          <w:highlight w:val="cyan"/>
        </w:rPr>
        <w:t>and no defense.</w:t>
      </w:r>
    </w:p>
    <w:p w14:paraId="771FA5DA" w14:textId="77777777" w:rsidR="00AE1453" w:rsidRDefault="00AE1453" w:rsidP="00AE1453">
      <w:pPr>
        <w:spacing w:line="240" w:lineRule="auto"/>
        <w:rPr>
          <w:rStyle w:val="Emphasis"/>
          <w:rFonts w:ascii="Times New Roman" w:hAnsi="Times New Roman" w:cs="Times New Roman"/>
        </w:rPr>
      </w:pPr>
    </w:p>
    <w:p w14:paraId="142A9C53" w14:textId="77777777" w:rsidR="00AE1453" w:rsidRPr="00DB5AA6" w:rsidRDefault="00AE1453" w:rsidP="00AE1453">
      <w:pPr>
        <w:pStyle w:val="Heading3"/>
        <w:spacing w:before="0" w:line="240" w:lineRule="auto"/>
        <w:rPr>
          <w:rFonts w:ascii="Times New Roman" w:hAnsi="Times New Roman" w:cs="Times New Roman"/>
        </w:rPr>
      </w:pPr>
      <w:r w:rsidRPr="00DB5AA6">
        <w:rPr>
          <w:rFonts w:ascii="Times New Roman" w:hAnsi="Times New Roman" w:cs="Times New Roman"/>
        </w:rPr>
        <w:t>DA</w:t>
      </w:r>
    </w:p>
    <w:p w14:paraId="41BBE702" w14:textId="77777777" w:rsidR="00AE1453" w:rsidRPr="00DB5AA6" w:rsidRDefault="00AE1453" w:rsidP="00AE1453">
      <w:pPr>
        <w:spacing w:line="240" w:lineRule="auto"/>
        <w:rPr>
          <w:rFonts w:ascii="Times New Roman" w:hAnsi="Times New Roman" w:cs="Times New Roman"/>
        </w:rPr>
      </w:pPr>
    </w:p>
    <w:p w14:paraId="6099FCCF" w14:textId="77777777" w:rsidR="00AE1453" w:rsidRPr="00DB5AA6" w:rsidRDefault="00AE1453" w:rsidP="00AE1453">
      <w:pPr>
        <w:pStyle w:val="Heading4"/>
        <w:numPr>
          <w:ilvl w:val="0"/>
          <w:numId w:val="12"/>
        </w:numPr>
        <w:tabs>
          <w:tab w:val="num" w:pos="360"/>
          <w:tab w:val="num" w:pos="720"/>
        </w:tabs>
        <w:spacing w:before="0" w:line="240" w:lineRule="auto"/>
        <w:ind w:left="0" w:firstLine="0"/>
        <w:rPr>
          <w:rFonts w:ascii="Times New Roman" w:hAnsi="Times New Roman" w:cs="Times New Roman"/>
        </w:rPr>
      </w:pPr>
      <w:r w:rsidRPr="00DB5AA6">
        <w:rPr>
          <w:rFonts w:ascii="Times New Roman" w:hAnsi="Times New Roman" w:cs="Times New Roman"/>
        </w:rPr>
        <w:t>Link Story</w:t>
      </w:r>
    </w:p>
    <w:p w14:paraId="0E847D2D" w14:textId="77777777" w:rsidR="00AE1453" w:rsidRPr="00DB5AA6" w:rsidRDefault="00AE1453" w:rsidP="00AE1453">
      <w:pPr>
        <w:pStyle w:val="Heading4"/>
        <w:spacing w:before="0" w:line="240" w:lineRule="auto"/>
        <w:rPr>
          <w:rFonts w:ascii="Times New Roman" w:hAnsi="Times New Roman" w:cs="Times New Roman"/>
        </w:rPr>
      </w:pPr>
      <w:r w:rsidRPr="00DB5AA6">
        <w:rPr>
          <w:rFonts w:ascii="Times New Roman" w:hAnsi="Times New Roman" w:cs="Times New Roman"/>
        </w:rPr>
        <w:t xml:space="preserve">First, Commercial space creates structure that maintains liberal order deterrence </w:t>
      </w:r>
    </w:p>
    <w:p w14:paraId="0BC2D103"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Dr. John J. </w:t>
      </w:r>
      <w:r w:rsidRPr="00DB5AA6">
        <w:rPr>
          <w:rStyle w:val="Style13ptBold"/>
          <w:rFonts w:ascii="Times New Roman" w:hAnsi="Times New Roman" w:cs="Times New Roman"/>
        </w:rPr>
        <w:t>Klein 19</w:t>
      </w:r>
      <w:r w:rsidRPr="00DB5AA6">
        <w:rPr>
          <w:rFonts w:ascii="Times New Roman" w:hAnsi="Times New Roman" w:cs="Times New Roman"/>
        </w:rPr>
        <w:t xml:space="preserve">, </w:t>
      </w:r>
      <w:r w:rsidRPr="00DB5AA6">
        <w:rPr>
          <w:rFonts w:ascii="Times New Roman" w:hAnsi="Times New Roman" w:cs="Times New Roman"/>
          <w:sz w:val="16"/>
          <w:szCs w:val="16"/>
        </w:rPr>
        <w:t>Senior Fellow and Strategist at Falcon Research, Inc. and Adjunct Professor at George Washington University’s Space Policy Institute. He frequently writes on space policy, strategy, and deterrence. Dr. Klein is the author of the forthcoming book Understanding Space Strategy: The Art of War in Space (2019), 3-25-2019, "The Influence of Commercial Space Capabilities on Deterrence," Center for New American Security, https://www.cnas.org/publications/reports/the-influence-of-commercial-space-capabilities-on-deterrence</w:t>
      </w:r>
    </w:p>
    <w:p w14:paraId="4BD91344" w14:textId="77777777" w:rsidR="00AE1453" w:rsidRPr="00DB5AA6" w:rsidRDefault="00AE1453" w:rsidP="00AE1453">
      <w:pPr>
        <w:spacing w:line="240" w:lineRule="auto"/>
        <w:rPr>
          <w:rStyle w:val="StyleUnderline"/>
          <w:rFonts w:ascii="Times New Roman" w:hAnsi="Times New Roman" w:cs="Times New Roman"/>
        </w:rPr>
      </w:pPr>
      <w:r w:rsidRPr="00DB5AA6">
        <w:rPr>
          <w:rStyle w:val="Emphasis"/>
          <w:rFonts w:ascii="Times New Roman" w:hAnsi="Times New Roman" w:cs="Times New Roman"/>
        </w:rPr>
        <w:t xml:space="preserve">The </w:t>
      </w:r>
      <w:r w:rsidRPr="00DB5AA6">
        <w:rPr>
          <w:rStyle w:val="Emphasis"/>
          <w:rFonts w:ascii="Times New Roman" w:hAnsi="Times New Roman" w:cs="Times New Roman"/>
          <w:highlight w:val="cyan"/>
        </w:rPr>
        <w:t>commercial space sector</w:t>
      </w:r>
      <w:r w:rsidRPr="00DB5AA6">
        <w:rPr>
          <w:rStyle w:val="Emphasis"/>
          <w:rFonts w:ascii="Times New Roman" w:hAnsi="Times New Roman" w:cs="Times New Roman"/>
        </w:rPr>
        <w:t xml:space="preserve"> directly </w:t>
      </w:r>
      <w:r w:rsidRPr="00DB5AA6">
        <w:rPr>
          <w:rStyle w:val="Emphasis"/>
          <w:rFonts w:ascii="Times New Roman" w:hAnsi="Times New Roman" w:cs="Times New Roman"/>
          <w:highlight w:val="cyan"/>
        </w:rPr>
        <w:t>promotes mission assurance and resilience</w:t>
      </w:r>
      <w:r w:rsidRPr="00DB5AA6">
        <w:rPr>
          <w:rStyle w:val="Emphasis"/>
          <w:rFonts w:ascii="Times New Roman" w:hAnsi="Times New Roman" w:cs="Times New Roman"/>
        </w:rPr>
        <w:t xml:space="preserve"> efforts</w:t>
      </w:r>
      <w:r w:rsidRPr="00DB5AA6">
        <w:rPr>
          <w:rStyle w:val="StyleUnderline"/>
          <w:rFonts w:ascii="Times New Roman" w:hAnsi="Times New Roman" w:cs="Times New Roman"/>
        </w:rPr>
        <w:t xml:space="preserve">. This is in part </w:t>
      </w:r>
      <w:r w:rsidRPr="00DB5AA6">
        <w:rPr>
          <w:rStyle w:val="StyleUnderline"/>
          <w:rFonts w:ascii="Times New Roman" w:hAnsi="Times New Roman" w:cs="Times New Roman"/>
          <w:highlight w:val="cyan"/>
        </w:rPr>
        <w:t xml:space="preserve">due to the </w:t>
      </w:r>
      <w:r w:rsidRPr="00DB5AA6">
        <w:rPr>
          <w:rStyle w:val="Emphasis"/>
          <w:rFonts w:ascii="Times New Roman" w:hAnsi="Times New Roman" w:cs="Times New Roman"/>
          <w:highlight w:val="cyan"/>
        </w:rPr>
        <w:t xml:space="preserve">distributed </w:t>
      </w:r>
      <w:r w:rsidRPr="00DB5AA6">
        <w:rPr>
          <w:rStyle w:val="Emphasis"/>
          <w:rFonts w:ascii="Times New Roman" w:hAnsi="Times New Roman" w:cs="Times New Roman"/>
        </w:rPr>
        <w:t xml:space="preserve">and diversified </w:t>
      </w:r>
      <w:r w:rsidRPr="00DB5AA6">
        <w:rPr>
          <w:rStyle w:val="Emphasis"/>
          <w:rFonts w:ascii="Times New Roman" w:hAnsi="Times New Roman" w:cs="Times New Roman"/>
          <w:highlight w:val="cyan"/>
        </w:rPr>
        <w:t>nature</w:t>
      </w:r>
      <w:r w:rsidRPr="00DB5AA6">
        <w:rPr>
          <w:rStyle w:val="Emphasis"/>
          <w:rFonts w:ascii="Times New Roman" w:hAnsi="Times New Roman" w:cs="Times New Roman"/>
        </w:rPr>
        <w:t xml:space="preserve"> of commercial space </w:t>
      </w:r>
      <w:r w:rsidRPr="00DB5AA6">
        <w:rPr>
          <w:rStyle w:val="StyleUnderline"/>
          <w:rFonts w:ascii="Times New Roman" w:hAnsi="Times New Roman" w:cs="Times New Roman"/>
        </w:rPr>
        <w:t xml:space="preserve">launch and satellites </w:t>
      </w:r>
      <w:r w:rsidRPr="00DB5AA6">
        <w:rPr>
          <w:rStyle w:val="Emphasis"/>
          <w:rFonts w:ascii="Times New Roman" w:hAnsi="Times New Roman" w:cs="Times New Roman"/>
        </w:rPr>
        <w:t>services</w:t>
      </w:r>
      <w:r w:rsidRPr="00DB5AA6">
        <w:rPr>
          <w:rFonts w:ascii="Times New Roman" w:hAnsi="Times New Roman" w:cs="Times New Roman"/>
          <w:sz w:val="12"/>
        </w:rPr>
        <w:t xml:space="preserve">. </w:t>
      </w:r>
      <w:r w:rsidRPr="00DB5AA6">
        <w:rPr>
          <w:rStyle w:val="StyleUnderline"/>
          <w:rFonts w:ascii="Times New Roman" w:hAnsi="Times New Roman" w:cs="Times New Roman"/>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DB5AA6">
        <w:rPr>
          <w:rFonts w:ascii="Times New Roman" w:hAnsi="Times New Roman" w:cs="Times New Roman"/>
          <w:sz w:val="12"/>
        </w:rPr>
        <w:t xml:space="preserve">.11 </w:t>
      </w:r>
      <w:r w:rsidRPr="00DB5AA6">
        <w:rPr>
          <w:rStyle w:val="Emphasis"/>
          <w:rFonts w:ascii="Times New Roman" w:hAnsi="Times New Roman" w:cs="Times New Roman"/>
        </w:rPr>
        <w:t>The 2017 U.S. National Security Strategy, in noting the benefits derived from the commercial space industry</w:t>
      </w:r>
      <w:r w:rsidRPr="00DB5AA6">
        <w:rPr>
          <w:rFonts w:ascii="Times New Roman" w:hAnsi="Times New Roman" w:cs="Times New Roman"/>
          <w:sz w:val="12"/>
        </w:rPr>
        <w:t xml:space="preserve">, </w:t>
      </w:r>
      <w:r w:rsidRPr="00DB5AA6">
        <w:rPr>
          <w:rStyle w:val="StyleUnderline"/>
          <w:rFonts w:ascii="Times New Roman" w:hAnsi="Times New Roman" w:cs="Times New Roman"/>
        </w:rPr>
        <w:t>states that DoD partners with the commercial sector’s capabilities to improve the U.S. space architecture’s resilience</w:t>
      </w:r>
      <w:r w:rsidRPr="00DB5AA6">
        <w:rPr>
          <w:rFonts w:ascii="Times New Roman" w:hAnsi="Times New Roman" w:cs="Times New Roman"/>
          <w:sz w:val="12"/>
        </w:rPr>
        <w:t xml:space="preserve">.12 Although U.S. policy and joint doctrine frequently acknowledge the role of the commercial space sector in space mission assurance and resilience, </w:t>
      </w:r>
      <w:r w:rsidRPr="00DB5AA6">
        <w:rPr>
          <w:rStyle w:val="Emphasis"/>
          <w:rFonts w:ascii="Times New Roman" w:hAnsi="Times New Roman" w:cs="Times New Roman"/>
        </w:rPr>
        <w:t>there is little recognition that day-to-day contributions from the commercial industry assists in deterring would-be adversaries</w:t>
      </w:r>
      <w:r w:rsidRPr="00DB5AA6">
        <w:rPr>
          <w:rFonts w:ascii="Times New Roman" w:hAnsi="Times New Roman" w:cs="Times New Roman"/>
          <w:sz w:val="12"/>
        </w:rPr>
        <w:t xml:space="preserve">. </w:t>
      </w:r>
      <w:r w:rsidRPr="00DB5AA6">
        <w:rPr>
          <w:rStyle w:val="StyleUnderline"/>
          <w:rFonts w:ascii="Times New Roman" w:hAnsi="Times New Roman" w:cs="Times New Roman"/>
        </w:rPr>
        <w:t>The commercial space sector contributes to deterrence by denial through multi-domain solutions that are distributed and diversified</w:t>
      </w:r>
      <w:r w:rsidRPr="00DB5AA6">
        <w:rPr>
          <w:rFonts w:ascii="Times New Roman" w:hAnsi="Times New Roman" w:cs="Times New Roman"/>
          <w:sz w:val="12"/>
        </w:rPr>
        <w:t xml:space="preserve">. </w:t>
      </w:r>
      <w:r w:rsidRPr="00DB5AA6">
        <w:rPr>
          <w:rStyle w:val="Emphasis"/>
          <w:rFonts w:ascii="Times New Roman" w:hAnsi="Times New Roman" w:cs="Times New Roman"/>
        </w:rPr>
        <w:t xml:space="preserve">These can </w:t>
      </w:r>
      <w:r w:rsidRPr="00DB5AA6">
        <w:rPr>
          <w:rStyle w:val="Emphasis"/>
          <w:rFonts w:ascii="Times New Roman" w:hAnsi="Times New Roman" w:cs="Times New Roman"/>
          <w:highlight w:val="cyan"/>
        </w:rPr>
        <w:t xml:space="preserve">deter </w:t>
      </w:r>
      <w:r w:rsidRPr="00DB5AA6">
        <w:rPr>
          <w:rStyle w:val="Emphasis"/>
          <w:rFonts w:ascii="Times New Roman" w:hAnsi="Times New Roman" w:cs="Times New Roman"/>
        </w:rPr>
        <w:t xml:space="preserve">potential </w:t>
      </w:r>
      <w:r w:rsidRPr="00DB5AA6">
        <w:rPr>
          <w:rStyle w:val="Emphasis"/>
          <w:rFonts w:ascii="Times New Roman" w:hAnsi="Times New Roman" w:cs="Times New Roman"/>
          <w:highlight w:val="cyan"/>
        </w:rPr>
        <w:t>adversaries</w:t>
      </w:r>
      <w:r w:rsidRPr="00DB5AA6">
        <w:rPr>
          <w:rStyle w:val="Emphasis"/>
          <w:rFonts w:ascii="Times New Roman" w:hAnsi="Times New Roman" w:cs="Times New Roman"/>
        </w:rPr>
        <w:t xml:space="preserve"> from pursuing </w:t>
      </w:r>
      <w:r w:rsidRPr="00DB5AA6">
        <w:rPr>
          <w:rStyle w:val="Emphasis"/>
          <w:rFonts w:ascii="Times New Roman" w:hAnsi="Times New Roman" w:cs="Times New Roman"/>
          <w:highlight w:val="cyan"/>
        </w:rPr>
        <w:t>offensive actions against</w:t>
      </w:r>
      <w:r w:rsidRPr="00DB5AA6">
        <w:rPr>
          <w:rStyle w:val="Emphasis"/>
          <w:rFonts w:ascii="Times New Roman" w:hAnsi="Times New Roman" w:cs="Times New Roman"/>
        </w:rPr>
        <w:t xml:space="preserve"> space-related </w:t>
      </w:r>
      <w:r w:rsidRPr="00DB5AA6">
        <w:rPr>
          <w:rStyle w:val="Emphasis"/>
          <w:rFonts w:ascii="Times New Roman" w:hAnsi="Times New Roman" w:cs="Times New Roman"/>
          <w:highlight w:val="cyan"/>
        </w:rPr>
        <w:t>systems</w:t>
      </w:r>
      <w:r w:rsidRPr="00DB5AA6">
        <w:rPr>
          <w:rStyle w:val="Emphasis"/>
          <w:rFonts w:ascii="Times New Roman" w:hAnsi="Times New Roman" w:cs="Times New Roman"/>
        </w:rPr>
        <w:t xml:space="preserve">. </w:t>
      </w:r>
      <w:r w:rsidRPr="00DB5AA6">
        <w:rPr>
          <w:rStyle w:val="StyleUnderline"/>
          <w:rFonts w:ascii="Times New Roman" w:hAnsi="Times New Roman" w:cs="Times New Roman"/>
        </w:rPr>
        <w:t>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w:t>
      </w:r>
      <w:r w:rsidRPr="00DB5AA6">
        <w:rPr>
          <w:rFonts w:ascii="Times New Roman" w:hAnsi="Times New Roman" w:cs="Times New Roman"/>
          <w:sz w:val="12"/>
        </w:rPr>
        <w:t xml:space="preserve">. </w:t>
      </w:r>
      <w:r w:rsidRPr="00DB5AA6">
        <w:rPr>
          <w:rStyle w:val="Emphasis"/>
          <w:rFonts w:ascii="Times New Roman" w:hAnsi="Times New Roman" w:cs="Times New Roman"/>
        </w:rPr>
        <w:t>Various on-orbit systems also promote deterrence</w:t>
      </w:r>
      <w:r w:rsidRPr="00DB5AA6">
        <w:rPr>
          <w:rFonts w:ascii="Times New Roman" w:hAnsi="Times New Roman" w:cs="Times New Roman"/>
          <w:sz w:val="12"/>
        </w:rPr>
        <w:t xml:space="preserve">. For example, </w:t>
      </w:r>
      <w:r w:rsidRPr="00DB5AA6">
        <w:rPr>
          <w:rStyle w:val="StyleUnderline"/>
          <w:rFonts w:ascii="Times New Roman" w:hAnsi="Times New Roman" w:cs="Times New Roman"/>
        </w:rPr>
        <w:t xml:space="preserve">if an aggressor </w:t>
      </w:r>
      <w:r w:rsidRPr="00DB5AA6">
        <w:rPr>
          <w:rStyle w:val="StyleUnderline"/>
          <w:rFonts w:ascii="Times New Roman" w:hAnsi="Times New Roman" w:cs="Times New Roman"/>
          <w:highlight w:val="cyan"/>
        </w:rPr>
        <w:t>damages a commercial</w:t>
      </w:r>
      <w:r w:rsidRPr="00DB5AA6">
        <w:rPr>
          <w:rStyle w:val="StyleUnderline"/>
          <w:rFonts w:ascii="Times New Roman" w:hAnsi="Times New Roman" w:cs="Times New Roman"/>
        </w:rPr>
        <w:t xml:space="preserve"> remote </w:t>
      </w:r>
      <w:r w:rsidRPr="00DB5AA6">
        <w:rPr>
          <w:rStyle w:val="StyleUnderline"/>
          <w:rFonts w:ascii="Times New Roman" w:hAnsi="Times New Roman" w:cs="Times New Roman"/>
          <w:highlight w:val="cyan"/>
        </w:rPr>
        <w:t>sensing satellite</w:t>
      </w:r>
      <w:r w:rsidRPr="00DB5AA6">
        <w:rPr>
          <w:rStyle w:val="StyleUnderline"/>
          <w:rFonts w:ascii="Times New Roman" w:hAnsi="Times New Roman" w:cs="Times New Roman"/>
        </w:rPr>
        <w:t xml:space="preserve"> during hostilities, </w:t>
      </w:r>
      <w:r w:rsidRPr="00DB5AA6">
        <w:rPr>
          <w:rStyle w:val="StyleUnderline"/>
          <w:rFonts w:ascii="Times New Roman" w:hAnsi="Times New Roman" w:cs="Times New Roman"/>
          <w:highlight w:val="cyan"/>
        </w:rPr>
        <w:t>similar</w:t>
      </w:r>
      <w:r w:rsidRPr="00DB5AA6">
        <w:rPr>
          <w:rStyle w:val="StyleUnderline"/>
          <w:rFonts w:ascii="Times New Roman" w:hAnsi="Times New Roman" w:cs="Times New Roman"/>
        </w:rPr>
        <w:t xml:space="preserve"> commercial </w:t>
      </w:r>
      <w:r w:rsidRPr="00DB5AA6">
        <w:rPr>
          <w:rStyle w:val="StyleUnderline"/>
          <w:rFonts w:ascii="Times New Roman" w:hAnsi="Times New Roman" w:cs="Times New Roman"/>
          <w:highlight w:val="cyan"/>
        </w:rPr>
        <w:t>satellites in a different</w:t>
      </w:r>
      <w:r w:rsidRPr="00DB5AA6">
        <w:rPr>
          <w:rStyle w:val="StyleUnderline"/>
          <w:rFonts w:ascii="Times New Roman" w:hAnsi="Times New Roman" w:cs="Times New Roman"/>
        </w:rPr>
        <w:t xml:space="preserve"> orbital regime, or those of the same </w:t>
      </w:r>
      <w:r w:rsidRPr="00DB5AA6">
        <w:rPr>
          <w:rStyle w:val="StyleUnderline"/>
          <w:rFonts w:ascii="Times New Roman" w:hAnsi="Times New Roman" w:cs="Times New Roman"/>
          <w:highlight w:val="cyan"/>
        </w:rPr>
        <w:t>constellation</w:t>
      </w:r>
      <w:r w:rsidRPr="00DB5AA6">
        <w:rPr>
          <w:rStyle w:val="StyleUnderline"/>
          <w:rFonts w:ascii="Times New Roman" w:hAnsi="Times New Roman" w:cs="Times New Roman"/>
        </w:rPr>
        <w:t xml:space="preserve">, may </w:t>
      </w:r>
      <w:r w:rsidRPr="00DB5AA6">
        <w:rPr>
          <w:rStyle w:val="StyleUnderline"/>
          <w:rFonts w:ascii="Times New Roman" w:hAnsi="Times New Roman" w:cs="Times New Roman"/>
          <w:highlight w:val="cyan"/>
        </w:rPr>
        <w:t>provide</w:t>
      </w:r>
      <w:r w:rsidRPr="00DB5AA6">
        <w:rPr>
          <w:rStyle w:val="StyleUnderline"/>
          <w:rFonts w:ascii="Times New Roman" w:hAnsi="Times New Roman" w:cs="Times New Roman"/>
        </w:rPr>
        <w:t xml:space="preserve"> the needed </w:t>
      </w:r>
      <w:r w:rsidRPr="00DB5AA6">
        <w:rPr>
          <w:rStyle w:val="StyleUnderline"/>
          <w:rFonts w:ascii="Times New Roman" w:hAnsi="Times New Roman" w:cs="Times New Roman"/>
          <w:highlight w:val="cyan"/>
        </w:rPr>
        <w:t>imagery</w:t>
      </w:r>
      <w:r w:rsidRPr="00DB5AA6">
        <w:rPr>
          <w:rFonts w:ascii="Times New Roman" w:hAnsi="Times New Roman" w:cs="Times New Roman"/>
          <w:sz w:val="12"/>
        </w:rPr>
        <w:t xml:space="preserve">. </w:t>
      </w:r>
      <w:r w:rsidRPr="00DB5AA6">
        <w:rPr>
          <w:rStyle w:val="StyleUnderline"/>
          <w:rFonts w:ascii="Times New Roman" w:hAnsi="Times New Roman" w:cs="Times New Roman"/>
        </w:rPr>
        <w:t xml:space="preserve">If satellite </w:t>
      </w:r>
      <w:r w:rsidRPr="00DB5AA6">
        <w:rPr>
          <w:rStyle w:val="StyleUnderline"/>
          <w:rFonts w:ascii="Times New Roman" w:hAnsi="Times New Roman" w:cs="Times New Roman"/>
          <w:highlight w:val="cyan"/>
        </w:rPr>
        <w:t>communications are jammed</w:t>
      </w:r>
      <w:r w:rsidRPr="00DB5AA6">
        <w:rPr>
          <w:rStyle w:val="StyleUnderline"/>
          <w:rFonts w:ascii="Times New Roman" w:hAnsi="Times New Roman" w:cs="Times New Roman"/>
        </w:rPr>
        <w:t xml:space="preserve"> or degraded, </w:t>
      </w:r>
      <w:r w:rsidRPr="00DB5AA6">
        <w:rPr>
          <w:rStyle w:val="Emphasis"/>
          <w:rFonts w:ascii="Times New Roman" w:hAnsi="Times New Roman" w:cs="Times New Roman"/>
        </w:rPr>
        <w:t xml:space="preserve">commercial service </w:t>
      </w:r>
      <w:r w:rsidRPr="00DB5AA6">
        <w:rPr>
          <w:rStyle w:val="Emphasis"/>
          <w:rFonts w:ascii="Times New Roman" w:hAnsi="Times New Roman" w:cs="Times New Roman"/>
          <w:highlight w:val="cyan"/>
        </w:rPr>
        <w:t>providers</w:t>
      </w:r>
      <w:r w:rsidRPr="00DB5AA6">
        <w:rPr>
          <w:rStyle w:val="Emphasis"/>
          <w:rFonts w:ascii="Times New Roman" w:hAnsi="Times New Roman" w:cs="Times New Roman"/>
        </w:rPr>
        <w:t xml:space="preserve"> can </w:t>
      </w:r>
      <w:r w:rsidRPr="00DB5AA6">
        <w:rPr>
          <w:rStyle w:val="Emphasis"/>
          <w:rFonts w:ascii="Times New Roman" w:hAnsi="Times New Roman" w:cs="Times New Roman"/>
          <w:highlight w:val="cyan"/>
        </w:rPr>
        <w:t>reroute</w:t>
      </w:r>
      <w:r w:rsidRPr="00DB5AA6">
        <w:rPr>
          <w:rStyle w:val="Emphasis"/>
          <w:rFonts w:ascii="Times New Roman" w:hAnsi="Times New Roman" w:cs="Times New Roman"/>
        </w:rPr>
        <w:t xml:space="preserve"> satellite communications </w:t>
      </w:r>
      <w:r w:rsidRPr="00DB5AA6">
        <w:rPr>
          <w:rStyle w:val="Emphasis"/>
          <w:rFonts w:ascii="Times New Roman" w:hAnsi="Times New Roman" w:cs="Times New Roman"/>
          <w:highlight w:val="cyan"/>
        </w:rPr>
        <w:t>through their</w:t>
      </w:r>
      <w:r w:rsidRPr="00DB5AA6">
        <w:rPr>
          <w:rStyle w:val="Emphasis"/>
          <w:rFonts w:ascii="Times New Roman" w:hAnsi="Times New Roman" w:cs="Times New Roman"/>
        </w:rPr>
        <w:t xml:space="preserve"> own </w:t>
      </w:r>
      <w:r w:rsidRPr="00DB5AA6">
        <w:rPr>
          <w:rStyle w:val="Emphasis"/>
          <w:rFonts w:ascii="Times New Roman" w:hAnsi="Times New Roman" w:cs="Times New Roman"/>
          <w:highlight w:val="cyan"/>
        </w:rPr>
        <w:t>networks</w:t>
      </w:r>
      <w:r w:rsidRPr="00DB5AA6">
        <w:rPr>
          <w:rStyle w:val="StyleUnderline"/>
          <w:rFonts w:ascii="Times New Roman" w:hAnsi="Times New Roman" w:cs="Times New Roman"/>
        </w:rPr>
        <w:t>, or potentially through the networks of another company using a different portion of the frequency spectrum. Regarding deterrence by punishment efforts, the commercial space sector can play a role, albeit an indirect one, through improved space situational awareness (SSA) and space forensics (including digital forensics and multispectral imagery</w:t>
      </w:r>
      <w:r w:rsidRPr="00DB5AA6">
        <w:rPr>
          <w:rFonts w:ascii="Times New Roman" w:hAnsi="Times New Roman" w:cs="Times New Roman"/>
          <w:sz w:val="12"/>
        </w:rPr>
        <w:t xml:space="preserve">). </w:t>
      </w:r>
      <w:r w:rsidRPr="00DB5AA6">
        <w:rPr>
          <w:rStyle w:val="Emphasis"/>
          <w:rFonts w:ascii="Times New Roman" w:hAnsi="Times New Roman" w:cs="Times New Roman"/>
        </w:rPr>
        <w:t xml:space="preserve">The </w:t>
      </w:r>
      <w:r w:rsidRPr="00DB5AA6">
        <w:rPr>
          <w:rStyle w:val="Emphasis"/>
          <w:rFonts w:ascii="Times New Roman" w:hAnsi="Times New Roman" w:cs="Times New Roman"/>
          <w:highlight w:val="cyan"/>
        </w:rPr>
        <w:t>commercial industry</w:t>
      </w:r>
      <w:r w:rsidRPr="00DB5AA6">
        <w:rPr>
          <w:rStyle w:val="Emphasis"/>
          <w:rFonts w:ascii="Times New Roman" w:hAnsi="Times New Roman" w:cs="Times New Roman"/>
        </w:rPr>
        <w:t xml:space="preserve"> may </w:t>
      </w:r>
      <w:r w:rsidRPr="00DB5AA6">
        <w:rPr>
          <w:rStyle w:val="Emphasis"/>
          <w:rFonts w:ascii="Times New Roman" w:hAnsi="Times New Roman" w:cs="Times New Roman"/>
          <w:highlight w:val="cyan"/>
        </w:rPr>
        <w:t>support</w:t>
      </w:r>
      <w:r w:rsidRPr="00DB5AA6">
        <w:rPr>
          <w:rStyle w:val="Emphasis"/>
          <w:rFonts w:ascii="Times New Roman" w:hAnsi="Times New Roman" w:cs="Times New Roman"/>
        </w:rPr>
        <w:t xml:space="preserve"> the </w:t>
      </w:r>
      <w:r w:rsidRPr="00DB5AA6">
        <w:rPr>
          <w:rStyle w:val="Emphasis"/>
          <w:rFonts w:ascii="Times New Roman" w:hAnsi="Times New Roman" w:cs="Times New Roman"/>
          <w:highlight w:val="cyan"/>
        </w:rPr>
        <w:t>attribution</w:t>
      </w:r>
      <w:r w:rsidRPr="00DB5AA6">
        <w:rPr>
          <w:rStyle w:val="Emphasis"/>
          <w:rFonts w:ascii="Times New Roman" w:hAnsi="Times New Roman" w:cs="Times New Roman"/>
        </w:rPr>
        <w:t xml:space="preserve"> process following a hostile or illegal act in space through its increasingly proliferating network of SSA ground telescopes and other terrestrial tracking systems</w:t>
      </w:r>
      <w:r w:rsidRPr="00DB5AA6">
        <w:rPr>
          <w:rFonts w:ascii="Times New Roman" w:hAnsi="Times New Roman" w:cs="Times New Roman"/>
          <w:sz w:val="12"/>
        </w:rPr>
        <w:t xml:space="preserve">. </w:t>
      </w:r>
      <w:r w:rsidRPr="00DB5AA6">
        <w:rPr>
          <w:rStyle w:val="StyleUnderline"/>
          <w:rFonts w:ascii="Times New Roman" w:hAnsi="Times New Roman" w:cs="Times New Roman"/>
        </w:rPr>
        <w:t>The DoD may also leverage the commercial space sector’s cyber expertise to support digital forensic efforts to help determine the source of an attack. By supporting a credible and transparent attribution process, commercial partners may cause a would-be adversary to act differently if it perceives that its aggressive, illegal, or otherwise nefarious actions will be disclosed.</w:t>
      </w:r>
      <w:r w:rsidRPr="00DB5AA6">
        <w:rPr>
          <w:rFonts w:ascii="Times New Roman" w:hAnsi="Times New Roman" w:cs="Times New Roman"/>
          <w:sz w:val="12"/>
        </w:rPr>
        <w:t xml:space="preserve"> </w:t>
      </w:r>
      <w:r w:rsidRPr="00DB5AA6">
        <w:rPr>
          <w:rStyle w:val="Emphasis"/>
          <w:rFonts w:ascii="Times New Roman" w:hAnsi="Times New Roman" w:cs="Times New Roman"/>
        </w:rPr>
        <w:t>Doing so can help bolster the perceived ability to conduct a legitimate response following a hostile attack, which may improve deterrence by punishment efforts</w:t>
      </w:r>
      <w:r w:rsidRPr="00DB5AA6">
        <w:rPr>
          <w:rFonts w:ascii="Times New Roman" w:hAnsi="Times New Roman" w:cs="Times New Roman"/>
          <w:sz w:val="12"/>
        </w:rPr>
        <w:t xml:space="preserve">. </w:t>
      </w:r>
      <w:r w:rsidRPr="00DB5AA6">
        <w:rPr>
          <w:rStyle w:val="Emphasis"/>
          <w:rFonts w:ascii="Times New Roman" w:hAnsi="Times New Roman" w:cs="Times New Roman"/>
        </w:rPr>
        <w:t>Commercial space capabilities may also facilitate the application of force to punish a potential aggressor</w:t>
      </w:r>
      <w:r w:rsidRPr="00DB5AA6">
        <w:rPr>
          <w:rFonts w:ascii="Times New Roman" w:hAnsi="Times New Roman" w:cs="Times New Roman"/>
          <w:sz w:val="12"/>
        </w:rPr>
        <w:t xml:space="preserve">. In addition to traditional military space systems, </w:t>
      </w:r>
      <w:r w:rsidRPr="00DB5AA6">
        <w:rPr>
          <w:rStyle w:val="StyleUnderline"/>
          <w:rFonts w:ascii="Times New Roman" w:hAnsi="Times New Roman" w:cs="Times New Roman"/>
        </w:rPr>
        <w:t>commercial satellite imagery and communication capabilities may be used in cueing and targeting for punitive strikes against an aggressor</w:t>
      </w:r>
      <w:r w:rsidRPr="00DB5AA6">
        <w:rPr>
          <w:rFonts w:ascii="Times New Roman" w:hAnsi="Times New Roman" w:cs="Times New Roman"/>
          <w:sz w:val="12"/>
        </w:rPr>
        <w:t xml:space="preserve">. Although the commercial space sector is not expected to be involved directly in the use of retaliatory force following a hostile act, </w:t>
      </w:r>
      <w:r w:rsidRPr="00DB5AA6">
        <w:rPr>
          <w:rStyle w:val="StyleUnderline"/>
          <w:rFonts w:ascii="Times New Roman" w:hAnsi="Times New Roman" w:cs="Times New Roman"/>
        </w:rPr>
        <w:t>commercial partners may help in providing the information used to identify those responsible and to facilitate any consequent targeting efforts.</w:t>
      </w:r>
    </w:p>
    <w:p w14:paraId="61C4F3DD" w14:textId="77777777" w:rsidR="00AE1453" w:rsidRPr="00DB5AA6" w:rsidRDefault="00AE1453" w:rsidP="00AE1453">
      <w:pPr>
        <w:pStyle w:val="Heading4"/>
        <w:spacing w:before="0" w:line="240" w:lineRule="auto"/>
        <w:rPr>
          <w:rFonts w:ascii="Times New Roman" w:hAnsi="Times New Roman" w:cs="Times New Roman"/>
        </w:rPr>
      </w:pPr>
      <w:r w:rsidRPr="00DB5AA6">
        <w:rPr>
          <w:rFonts w:ascii="Times New Roman" w:hAnsi="Times New Roman" w:cs="Times New Roman"/>
        </w:rPr>
        <w:t>And, the US is leading in space due to the private sector, but it’s at the brink</w:t>
      </w:r>
    </w:p>
    <w:p w14:paraId="5BCC4F28"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b/>
          <w:bCs/>
          <w:sz w:val="26"/>
          <w:szCs w:val="26"/>
        </w:rPr>
        <w:t>Cahan and Sadat 1/6</w:t>
      </w:r>
      <w:r w:rsidRPr="00DB5AA6">
        <w:rPr>
          <w:rFonts w:ascii="Times New Roman" w:hAnsi="Times New Roman" w:cs="Times New Roman"/>
        </w:rPr>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4805A49F" w14:textId="77777777" w:rsidR="00AE1453" w:rsidRPr="00DB5AA6" w:rsidRDefault="00AE1453" w:rsidP="00AE1453">
      <w:pPr>
        <w:spacing w:line="240" w:lineRule="auto"/>
        <w:rPr>
          <w:rFonts w:ascii="Times New Roman" w:hAnsi="Times New Roman" w:cs="Times New Roman"/>
        </w:rPr>
      </w:pPr>
      <w:r w:rsidRPr="00DB5AA6">
        <w:rPr>
          <w:rStyle w:val="StyleUnderline"/>
          <w:rFonts w:ascii="Times New Roman" w:hAnsi="Times New Roman" w:cs="Times New Roman"/>
        </w:rPr>
        <w:t xml:space="preserve">Today, </w:t>
      </w:r>
      <w:r w:rsidRPr="00DB5AA6">
        <w:rPr>
          <w:rStyle w:val="StyleUnderline"/>
          <w:rFonts w:ascii="Times New Roman" w:hAnsi="Times New Roman" w:cs="Times New Roman"/>
          <w:highlight w:val="cyan"/>
        </w:rPr>
        <w:t>China’s</w:t>
      </w:r>
      <w:r w:rsidRPr="00DB5AA6">
        <w:rPr>
          <w:rStyle w:val="StyleUnderline"/>
          <w:rFonts w:ascii="Times New Roman" w:hAnsi="Times New Roman" w:cs="Times New Roman"/>
        </w:rPr>
        <w:t xml:space="preserve"> commercial </w:t>
      </w:r>
      <w:r w:rsidRPr="00DB5AA6">
        <w:rPr>
          <w:rStyle w:val="StyleUnderline"/>
          <w:rFonts w:ascii="Times New Roman" w:hAnsi="Times New Roman" w:cs="Times New Roman"/>
          <w:highlight w:val="cyan"/>
        </w:rPr>
        <w:t>space sector</w:t>
      </w:r>
      <w:r w:rsidRPr="00DB5AA6">
        <w:rPr>
          <w:rStyle w:val="StyleUnderline"/>
          <w:rFonts w:ascii="Times New Roman" w:hAnsi="Times New Roman" w:cs="Times New Roman"/>
        </w:rPr>
        <w:t xml:space="preserve"> is in its </w:t>
      </w:r>
      <w:r w:rsidRPr="00DB5AA6">
        <w:rPr>
          <w:rStyle w:val="StyleUnderline"/>
          <w:rFonts w:ascii="Times New Roman" w:hAnsi="Times New Roman" w:cs="Times New Roman"/>
          <w:highlight w:val="cyan"/>
        </w:rPr>
        <w:t>infancy</w:t>
      </w:r>
      <w:r w:rsidRPr="00DB5AA6">
        <w:rPr>
          <w:rStyle w:val="StyleUnderline"/>
          <w:rFonts w:ascii="Times New Roman" w:hAnsi="Times New Roman" w:cs="Times New Roman"/>
        </w:rPr>
        <w:t xml:space="preserve"> but is set to grow with continued national and provincial support, which have been </w:t>
      </w:r>
      <w:r w:rsidRPr="00DB5AA6">
        <w:rPr>
          <w:rStyle w:val="StyleUnderline"/>
          <w:rFonts w:ascii="Times New Roman" w:hAnsi="Times New Roman" w:cs="Times New Roman"/>
          <w:highlight w:val="cyan"/>
        </w:rPr>
        <w:t>rapidly increasing</w:t>
      </w:r>
      <w:r w:rsidRPr="00DB5AA6">
        <w:rPr>
          <w:rStyle w:val="StyleUnderline"/>
          <w:rFonts w:ascii="Times New Roman" w:hAnsi="Times New Roman" w:cs="Times New Roman"/>
        </w:rPr>
        <w:t xml:space="preserve"> over the past three years.</w:t>
      </w:r>
      <w:r w:rsidRPr="00DB5AA6">
        <w:rPr>
          <w:rFonts w:ascii="Times New Roman" w:hAnsi="Times New Roman" w:cs="Times New Roman"/>
        </w:rPr>
        <w:t xml:space="preserve">64 Since 2004, the United States and China accounted for 74% of the $135.2 billion venture capital (VC) invested in commercial space. 65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early 2020s are pivotal</w:t>
      </w:r>
      <w:r w:rsidRPr="00DB5AA6">
        <w:rPr>
          <w:rStyle w:val="StyleUnderline"/>
          <w:rFonts w:ascii="Times New Roman" w:hAnsi="Times New Roman" w:cs="Times New Roman"/>
        </w:rPr>
        <w:t xml:space="preserve">, as </w:t>
      </w:r>
      <w:r w:rsidRPr="00DB5AA6">
        <w:rPr>
          <w:rStyle w:val="Emphasis"/>
          <w:rFonts w:ascii="Times New Roman" w:hAnsi="Times New Roman" w:cs="Times New Roman"/>
        </w:rPr>
        <w:t xml:space="preserve">it would be </w:t>
      </w:r>
      <w:r w:rsidRPr="00DB5AA6">
        <w:rPr>
          <w:rStyle w:val="Emphasis"/>
          <w:rFonts w:ascii="Times New Roman" w:hAnsi="Times New Roman" w:cs="Times New Roman"/>
          <w:highlight w:val="cyan"/>
        </w:rPr>
        <w:t>far cheaper for China</w:t>
      </w:r>
      <w:r w:rsidRPr="00DB5AA6">
        <w:rPr>
          <w:rStyle w:val="Emphasis"/>
          <w:rFonts w:ascii="Times New Roman" w:hAnsi="Times New Roman" w:cs="Times New Roman"/>
        </w:rPr>
        <w:t xml:space="preserve"> and Chinese commercial space firms </w:t>
      </w:r>
      <w:r w:rsidRPr="00DB5AA6">
        <w:rPr>
          <w:rStyle w:val="Emphasis"/>
          <w:rFonts w:ascii="Times New Roman" w:hAnsi="Times New Roman" w:cs="Times New Roman"/>
          <w:highlight w:val="cyan"/>
        </w:rPr>
        <w:t>to acquire</w:t>
      </w:r>
      <w:r w:rsidRPr="00DB5AA6">
        <w:rPr>
          <w:rStyle w:val="Emphasis"/>
          <w:rFonts w:ascii="Times New Roman" w:hAnsi="Times New Roman" w:cs="Times New Roman"/>
        </w:rPr>
        <w:t xml:space="preserve"> space </w:t>
      </w:r>
      <w:r w:rsidRPr="00DB5AA6">
        <w:rPr>
          <w:rStyle w:val="Emphasis"/>
          <w:rFonts w:ascii="Times New Roman" w:hAnsi="Times New Roman" w:cs="Times New Roman"/>
          <w:highlight w:val="cyan"/>
        </w:rPr>
        <w:t>tech</w:t>
      </w:r>
      <w:r w:rsidRPr="00DB5AA6">
        <w:rPr>
          <w:rStyle w:val="Emphasis"/>
          <w:rFonts w:ascii="Times New Roman" w:hAnsi="Times New Roman" w:cs="Times New Roman"/>
        </w:rPr>
        <w:t xml:space="preserve">nologies from the </w:t>
      </w:r>
      <w:r w:rsidRPr="00DB5AA6">
        <w:rPr>
          <w:rStyle w:val="Emphasis"/>
          <w:rFonts w:ascii="Times New Roman" w:hAnsi="Times New Roman" w:cs="Times New Roman"/>
          <w:highlight w:val="cyan"/>
        </w:rPr>
        <w:t>U</w:t>
      </w:r>
      <w:r w:rsidRPr="00DB5AA6">
        <w:rPr>
          <w:rStyle w:val="Emphasis"/>
          <w:rFonts w:ascii="Times New Roman" w:hAnsi="Times New Roman" w:cs="Times New Roman"/>
        </w:rPr>
        <w:t xml:space="preserve">nited </w:t>
      </w:r>
      <w:r w:rsidRPr="00DB5AA6">
        <w:rPr>
          <w:rStyle w:val="Emphasis"/>
          <w:rFonts w:ascii="Times New Roman" w:hAnsi="Times New Roman" w:cs="Times New Roman"/>
          <w:highlight w:val="cyan"/>
        </w:rPr>
        <w:t>S</w:t>
      </w:r>
      <w:r w:rsidRPr="00DB5AA6">
        <w:rPr>
          <w:rStyle w:val="Emphasis"/>
          <w:rFonts w:ascii="Times New Roman" w:hAnsi="Times New Roman" w:cs="Times New Roman"/>
        </w:rPr>
        <w:t xml:space="preserve">tates or allied nation </w:t>
      </w:r>
      <w:r w:rsidRPr="00DB5AA6">
        <w:rPr>
          <w:rStyle w:val="Emphasis"/>
          <w:rFonts w:ascii="Times New Roman" w:hAnsi="Times New Roman" w:cs="Times New Roman"/>
          <w:highlight w:val="cyan"/>
        </w:rPr>
        <w:t>companies</w:t>
      </w:r>
      <w:r w:rsidRPr="00DB5AA6">
        <w:rPr>
          <w:rStyle w:val="Emphasis"/>
          <w:rFonts w:ascii="Times New Roman" w:hAnsi="Times New Roman" w:cs="Times New Roman"/>
        </w:rPr>
        <w:t xml:space="preserve"> seeking revenues or facing cashflow constraints</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than to build</w:t>
      </w:r>
      <w:r w:rsidRPr="00DB5AA6">
        <w:rPr>
          <w:rStyle w:val="StyleUnderline"/>
          <w:rFonts w:ascii="Times New Roman" w:hAnsi="Times New Roman" w:cs="Times New Roman"/>
        </w:rPr>
        <w:t xml:space="preserve"> the companies and their teams and technologies </w:t>
      </w:r>
      <w:r w:rsidRPr="00DB5AA6">
        <w:rPr>
          <w:rStyle w:val="StyleUnderline"/>
          <w:rFonts w:ascii="Times New Roman" w:hAnsi="Times New Roman" w:cs="Times New Roman"/>
          <w:highlight w:val="cyan"/>
        </w:rPr>
        <w:t>from scratch</w:t>
      </w:r>
      <w:r w:rsidRPr="00DB5AA6">
        <w:rPr>
          <w:rStyle w:val="StyleUnderline"/>
          <w:rFonts w:ascii="Times New Roman" w:hAnsi="Times New Roman" w:cs="Times New Roman"/>
        </w:rPr>
        <w:t xml:space="preserve">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DB5AA6">
        <w:rPr>
          <w:rFonts w:ascii="Times New Roman" w:hAnsi="Times New Roman" w:cs="Times New Roman"/>
        </w:rPr>
        <w:t>.</w:t>
      </w:r>
    </w:p>
    <w:p w14:paraId="1B89419A"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3. ISSUES AND CHALLENGES</w:t>
      </w:r>
    </w:p>
    <w:p w14:paraId="7BA6829D"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DB5AA6">
        <w:rPr>
          <w:rStyle w:val="StyleUnderline"/>
          <w:rFonts w:ascii="Times New Roman" w:hAnsi="Times New Roman" w:cs="Times New Roman"/>
        </w:rPr>
        <w:t xml:space="preserve"> space is a burgeoning marketplace and territory for commercial ventures and investors. </w:t>
      </w:r>
      <w:r w:rsidRPr="00DB5AA6">
        <w:rPr>
          <w:rStyle w:val="Emphasis"/>
          <w:rFonts w:ascii="Times New Roman" w:hAnsi="Times New Roman" w:cs="Times New Roman"/>
          <w:highlight w:val="cyan"/>
        </w:rPr>
        <w:t>Strengthening</w:t>
      </w:r>
      <w:r w:rsidRPr="00DB5AA6">
        <w:rPr>
          <w:rStyle w:val="Emphasis"/>
          <w:rFonts w:ascii="Times New Roman" w:hAnsi="Times New Roman" w:cs="Times New Roman"/>
        </w:rPr>
        <w:t xml:space="preserve"> the US </w:t>
      </w:r>
      <w:r w:rsidRPr="00DB5AA6">
        <w:rPr>
          <w:rStyle w:val="Emphasis"/>
          <w:rFonts w:ascii="Times New Roman" w:hAnsi="Times New Roman" w:cs="Times New Roman"/>
          <w:highlight w:val="cyan"/>
        </w:rPr>
        <w:t>commercial space</w:t>
      </w:r>
      <w:r w:rsidRPr="00DB5AA6">
        <w:rPr>
          <w:rStyle w:val="Emphasis"/>
          <w:rFonts w:ascii="Times New Roman" w:hAnsi="Times New Roman" w:cs="Times New Roman"/>
        </w:rPr>
        <w:t xml:space="preserve"> industrial </w:t>
      </w:r>
      <w:r w:rsidRPr="00DB5AA6">
        <w:rPr>
          <w:rStyle w:val="Emphasis"/>
          <w:rFonts w:ascii="Times New Roman" w:hAnsi="Times New Roman" w:cs="Times New Roman"/>
          <w:highlight w:val="cyan"/>
        </w:rPr>
        <w:t>base is vital to</w:t>
      </w:r>
      <w:r w:rsidRPr="00DB5AA6">
        <w:rPr>
          <w:rStyle w:val="Emphasis"/>
          <w:rFonts w:ascii="Times New Roman" w:hAnsi="Times New Roman" w:cs="Times New Roman"/>
        </w:rPr>
        <w:t xml:space="preserve"> and beyond US </w:t>
      </w:r>
      <w:r w:rsidRPr="00DB5AA6">
        <w:rPr>
          <w:rStyle w:val="Emphasis"/>
          <w:rFonts w:ascii="Times New Roman" w:hAnsi="Times New Roman" w:cs="Times New Roman"/>
          <w:highlight w:val="cyan"/>
        </w:rPr>
        <w:t>national security</w:t>
      </w:r>
      <w:r w:rsidRPr="00DB5AA6">
        <w:rPr>
          <w:rStyle w:val="StyleUnderline"/>
          <w:rFonts w:ascii="Times New Roman" w:hAnsi="Times New Roman" w:cs="Times New Roman"/>
        </w:rPr>
        <w:t xml:space="preserve">. Civil space activities are a source of US </w:t>
      </w:r>
      <w:r w:rsidRPr="00DB5AA6">
        <w:rPr>
          <w:rStyle w:val="StyleUnderline"/>
          <w:rFonts w:ascii="Times New Roman" w:hAnsi="Times New Roman" w:cs="Times New Roman"/>
          <w:highlight w:val="cyan"/>
        </w:rPr>
        <w:t>“soft power</w:t>
      </w:r>
      <w:r w:rsidRPr="00DB5AA6">
        <w:rPr>
          <w:rStyle w:val="StyleUnderline"/>
          <w:rFonts w:ascii="Times New Roman" w:hAnsi="Times New Roman" w:cs="Times New Roman"/>
        </w:rPr>
        <w:t>” in global commerce, cooperation, and investment. 69 The civil space sector</w:t>
      </w:r>
      <w:r w:rsidRPr="00DB5AA6">
        <w:rPr>
          <w:rFonts w:ascii="Times New Roman" w:hAnsi="Times New Roman" w:cs="Times New Roman"/>
        </w:rPr>
        <w:t xml:space="preserve">, led by NASA, </w:t>
      </w:r>
      <w:r w:rsidRPr="00DB5AA6">
        <w:rPr>
          <w:rStyle w:val="StyleUnderline"/>
          <w:rFonts w:ascii="Times New Roman" w:hAnsi="Times New Roman" w:cs="Times New Roman"/>
        </w:rPr>
        <w:t xml:space="preserve">is </w:t>
      </w:r>
      <w:r w:rsidRPr="00DB5AA6">
        <w:rPr>
          <w:rStyle w:val="Emphasis"/>
          <w:rFonts w:ascii="Times New Roman" w:hAnsi="Times New Roman" w:cs="Times New Roman"/>
        </w:rPr>
        <w:t>fundamental to America’s national security</w:t>
      </w:r>
      <w:r w:rsidRPr="00DB5AA6">
        <w:rPr>
          <w:rStyle w:val="StyleUnderline"/>
          <w:rFonts w:ascii="Times New Roman" w:hAnsi="Times New Roman" w:cs="Times New Roman"/>
        </w:rPr>
        <w:t xml:space="preserve">. 70 NASA is on an ambitious critical path to return to the Moon by 2024,71 along with developing the capabilities and infrastructure for a sustained lunar presence. </w:t>
      </w:r>
      <w:r w:rsidRPr="00DB5AA6">
        <w:rPr>
          <w:rStyle w:val="StyleUnderline"/>
          <w:rFonts w:ascii="Times New Roman" w:hAnsi="Times New Roman" w:cs="Times New Roman"/>
          <w:highlight w:val="cyan"/>
        </w:rPr>
        <w:t>NASA’s lunar plans</w:t>
      </w:r>
      <w:r w:rsidRPr="00DB5AA6">
        <w:rPr>
          <w:rStyle w:val="StyleUnderline"/>
          <w:rFonts w:ascii="Times New Roman" w:hAnsi="Times New Roman" w:cs="Times New Roman"/>
        </w:rPr>
        <w:t xml:space="preserve"> provide a lunar staging area for missions to </w:t>
      </w:r>
      <w:r w:rsidRPr="00DB5AA6">
        <w:rPr>
          <w:rStyle w:val="StyleUnderline"/>
          <w:rFonts w:ascii="Times New Roman" w:hAnsi="Times New Roman" w:cs="Times New Roman"/>
          <w:highlight w:val="cyan"/>
        </w:rPr>
        <w:t>Mars and beyond</w:t>
      </w:r>
      <w:r w:rsidRPr="00DB5AA6">
        <w:rPr>
          <w:rStyle w:val="StyleUnderline"/>
          <w:rFonts w:ascii="Times New Roman" w:hAnsi="Times New Roman" w:cs="Times New Roman"/>
        </w:rPr>
        <w:t xml:space="preserve">. They </w:t>
      </w:r>
      <w:r w:rsidRPr="00DB5AA6">
        <w:rPr>
          <w:rStyle w:val="StyleUnderline"/>
          <w:rFonts w:ascii="Times New Roman" w:hAnsi="Times New Roman" w:cs="Times New Roman"/>
          <w:highlight w:val="cyan"/>
        </w:rPr>
        <w:t>offer a strategic</w:t>
      </w:r>
      <w:r w:rsidRPr="00DB5AA6">
        <w:rPr>
          <w:rStyle w:val="StyleUnderline"/>
          <w:rFonts w:ascii="Times New Roman" w:hAnsi="Times New Roman" w:cs="Times New Roman"/>
        </w:rPr>
        <w:t xml:space="preserve"> and economic </w:t>
      </w:r>
      <w:r w:rsidRPr="00DB5AA6">
        <w:rPr>
          <w:rStyle w:val="StyleUnderline"/>
          <w:rFonts w:ascii="Times New Roman" w:hAnsi="Times New Roman" w:cs="Times New Roman"/>
          <w:highlight w:val="cyan"/>
        </w:rPr>
        <w:t>presence</w:t>
      </w:r>
      <w:r w:rsidRPr="00DB5AA6">
        <w:rPr>
          <w:rStyle w:val="StyleUnderline"/>
          <w:rFonts w:ascii="Times New Roman" w:hAnsi="Times New Roman" w:cs="Times New Roman"/>
        </w:rPr>
        <w:t xml:space="preserve"> for the United States on the Moon. Congress, the White House, DoD, and NASA must recognize that economic and strategic dominance in service of national security requires catalyzing and accelerating growth of a vibrant, </w:t>
      </w:r>
      <w:r w:rsidRPr="00DB5AA6">
        <w:rPr>
          <w:rStyle w:val="Emphasis"/>
          <w:rFonts w:ascii="Times New Roman" w:hAnsi="Times New Roman" w:cs="Times New Roman"/>
        </w:rPr>
        <w:t xml:space="preserve">private US industrial </w:t>
      </w:r>
      <w:r w:rsidRPr="00DB5AA6">
        <w:rPr>
          <w:rFonts w:ascii="Times New Roman" w:hAnsi="Times New Roman" w:cs="Times New Roman"/>
        </w:rPr>
        <w:t>and cultural</w:t>
      </w:r>
      <w:r w:rsidRPr="00DB5AA6">
        <w:rPr>
          <w:rStyle w:val="StyleUnderline"/>
          <w:rFonts w:ascii="Times New Roman" w:hAnsi="Times New Roman" w:cs="Times New Roman"/>
        </w:rPr>
        <w:t xml:space="preserve"> </w:t>
      </w:r>
      <w:r w:rsidRPr="00DB5AA6">
        <w:rPr>
          <w:rStyle w:val="Emphasis"/>
          <w:rFonts w:ascii="Times New Roman" w:hAnsi="Times New Roman" w:cs="Times New Roman"/>
        </w:rPr>
        <w:t>expansion into the Solar System.</w:t>
      </w:r>
      <w:r w:rsidRPr="00DB5AA6">
        <w:rPr>
          <w:rStyle w:val="StyleUnderline"/>
          <w:rFonts w:ascii="Times New Roman" w:hAnsi="Times New Roman" w:cs="Times New Roman"/>
        </w:rPr>
        <w:t xml:space="preserve"> Human visitation and eventual settlement beyond the Earth require sustaining visionary leaders, aided by, and aiding, US national</w:t>
      </w:r>
      <w:r w:rsidRPr="00DB5AA6">
        <w:rPr>
          <w:rFonts w:ascii="Times New Roman" w:hAnsi="Times New Roman" w:cs="Times New Roman"/>
        </w:rPr>
        <w:t xml:space="preserve"> </w:t>
      </w:r>
      <w:r w:rsidRPr="00DB5AA6">
        <w:rPr>
          <w:rStyle w:val="StyleUnderline"/>
          <w:rFonts w:ascii="Times New Roman" w:hAnsi="Times New Roman" w:cs="Times New Roman"/>
        </w:rPr>
        <w:t xml:space="preserve">security. </w:t>
      </w:r>
      <w:r w:rsidRPr="00DB5AA6">
        <w:rPr>
          <w:rStyle w:val="Emphasis"/>
          <w:rFonts w:ascii="Times New Roman" w:hAnsi="Times New Roman" w:cs="Times New Roman"/>
        </w:rPr>
        <w:t>A recurring theme in US policy is “maintaining and advancing United States dominance and strategic leadership in space” because US global competitors and adversaries are competent and capable of outpacing American space capabilities.</w:t>
      </w:r>
      <w:r w:rsidRPr="00DB5AA6">
        <w:rPr>
          <w:rStyle w:val="StyleUnderline"/>
          <w:rFonts w:ascii="Times New Roman" w:hAnsi="Times New Roman" w:cs="Times New Roman"/>
        </w:rPr>
        <w:t xml:space="preserve"> </w:t>
      </w:r>
      <w:r w:rsidRPr="00DB5AA6">
        <w:rPr>
          <w:rFonts w:ascii="Times New Roman" w:hAnsi="Times New Roman" w:cs="Times New Roman"/>
        </w:rPr>
        <w:t xml:space="preserve">72 </w:t>
      </w:r>
      <w:r w:rsidRPr="00DB5AA6">
        <w:rPr>
          <w:rStyle w:val="StyleUnderline"/>
          <w:rFonts w:ascii="Times New Roman" w:hAnsi="Times New Roman" w:cs="Times New Roman"/>
        </w:rPr>
        <w:t>The stakes are high: At this historic moment, there is a real race for dominance over cislunar access and resources.</w:t>
      </w:r>
      <w:r w:rsidRPr="00DB5AA6">
        <w:rPr>
          <w:rStyle w:val="Emphasis"/>
          <w:rFonts w:ascii="Times New Roman" w:hAnsi="Times New Roman" w:cs="Times New Roman"/>
        </w:rPr>
        <w:t xml:space="preserve"> </w:t>
      </w:r>
      <w:r w:rsidRPr="00DB5AA6">
        <w:rPr>
          <w:rStyle w:val="StyleUnderline"/>
          <w:rFonts w:ascii="Times New Roman" w:hAnsi="Times New Roman" w:cs="Times New Roman"/>
        </w:rPr>
        <w:br/>
      </w:r>
      <w:r w:rsidRPr="00DB5AA6">
        <w:rPr>
          <w:rFonts w:ascii="Times New Roman" w:hAnsi="Times New Roman" w:cs="Times New Roman"/>
        </w:rPr>
        <w:t>Regulations Should Foster US Commercial Space as a National Asset</w:t>
      </w:r>
      <w:r w:rsidRPr="00DB5AA6">
        <w:rPr>
          <w:rStyle w:val="Emphasis"/>
          <w:rFonts w:ascii="Times New Roman" w:hAnsi="Times New Roman" w:cs="Times New Roman"/>
        </w:rPr>
        <w:t xml:space="preserve"> </w:t>
      </w:r>
      <w:r w:rsidRPr="00DB5AA6">
        <w:rPr>
          <w:rStyle w:val="Emphasis"/>
          <w:rFonts w:ascii="Times New Roman" w:hAnsi="Times New Roman" w:cs="Times New Roman"/>
        </w:rPr>
        <w:br/>
      </w:r>
      <w:r w:rsidRPr="00DB5AA6">
        <w:rPr>
          <w:rStyle w:val="StyleUnderline"/>
          <w:rFonts w:ascii="Times New Roman" w:hAnsi="Times New Roman" w:cs="Times New Roman"/>
        </w:rPr>
        <w:t xml:space="preserve">Leveraging the reimagination and disruption of terrestrial industries, the US </w:t>
      </w:r>
      <w:r w:rsidRPr="00DB5AA6">
        <w:rPr>
          <w:rStyle w:val="StyleUnderline"/>
          <w:rFonts w:ascii="Times New Roman" w:hAnsi="Times New Roman" w:cs="Times New Roman"/>
          <w:highlight w:val="cyan"/>
        </w:rPr>
        <w:t>commercial space industry</w:t>
      </w:r>
      <w:r w:rsidRPr="00DB5AA6">
        <w:rPr>
          <w:rStyle w:val="StyleUnderline"/>
          <w:rFonts w:ascii="Times New Roman" w:hAnsi="Times New Roman" w:cs="Times New Roman"/>
        </w:rPr>
        <w:t xml:space="preserve"> is </w:t>
      </w:r>
      <w:r w:rsidRPr="00DB5AA6">
        <w:rPr>
          <w:rStyle w:val="StyleUnderline"/>
          <w:rFonts w:ascii="Times New Roman" w:hAnsi="Times New Roman" w:cs="Times New Roman"/>
          <w:highlight w:val="cyan"/>
        </w:rPr>
        <w:t>pushing</w:t>
      </w:r>
      <w:r w:rsidRPr="00DB5AA6">
        <w:rPr>
          <w:rStyle w:val="StyleUnderline"/>
          <w:rFonts w:ascii="Times New Roman" w:hAnsi="Times New Roman" w:cs="Times New Roman"/>
        </w:rPr>
        <w:t xml:space="preserve"> the frontiers of the United States and global space economics and </w:t>
      </w:r>
      <w:r w:rsidRPr="00DB5AA6">
        <w:rPr>
          <w:rStyle w:val="StyleUnderline"/>
          <w:rFonts w:ascii="Times New Roman" w:hAnsi="Times New Roman" w:cs="Times New Roman"/>
          <w:highlight w:val="cyan"/>
        </w:rPr>
        <w:t>capabilities</w:t>
      </w:r>
      <w:r w:rsidRPr="00DB5AA6">
        <w:rPr>
          <w:rStyle w:val="StyleUnderline"/>
          <w:rFonts w:ascii="Times New Roman" w:hAnsi="Times New Roman" w:cs="Times New Roman"/>
        </w:rPr>
        <w:t>.</w:t>
      </w:r>
      <w:r w:rsidRPr="00DB5AA6">
        <w:rPr>
          <w:rFonts w:ascii="Times New Roman" w:hAnsi="Times New Roman" w:cs="Times New Roman"/>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DB5AA6">
        <w:rPr>
          <w:rStyle w:val="StyleUnderline"/>
          <w:rFonts w:ascii="Times New Roman" w:hAnsi="Times New Roman" w:cs="Times New Roman"/>
        </w:rPr>
        <w:t xml:space="preserve"> </w:t>
      </w:r>
      <w:r w:rsidRPr="00DB5AA6">
        <w:rPr>
          <w:rStyle w:val="Emphasis"/>
          <w:rFonts w:ascii="Times New Roman" w:hAnsi="Times New Roman" w:cs="Times New Roman"/>
        </w:rPr>
        <w:t xml:space="preserve">US </w:t>
      </w:r>
      <w:r w:rsidRPr="00DB5AA6">
        <w:rPr>
          <w:rStyle w:val="Emphasis"/>
          <w:rFonts w:ascii="Times New Roman" w:hAnsi="Times New Roman" w:cs="Times New Roman"/>
          <w:highlight w:val="cyan"/>
        </w:rPr>
        <w:t>regulations must ensure</w:t>
      </w:r>
      <w:r w:rsidRPr="00DB5AA6">
        <w:rPr>
          <w:rStyle w:val="Emphasis"/>
          <w:rFonts w:ascii="Times New Roman" w:hAnsi="Times New Roman" w:cs="Times New Roman"/>
        </w:rPr>
        <w:t xml:space="preserve"> that </w:t>
      </w:r>
      <w:r w:rsidRPr="00DB5AA6">
        <w:rPr>
          <w:rStyle w:val="Emphasis"/>
          <w:rFonts w:ascii="Times New Roman" w:hAnsi="Times New Roman" w:cs="Times New Roman"/>
          <w:highlight w:val="cyan"/>
        </w:rPr>
        <w:t>US companies lead</w:t>
      </w:r>
      <w:r w:rsidRPr="00DB5AA6">
        <w:rPr>
          <w:rStyle w:val="Emphasis"/>
          <w:rFonts w:ascii="Times New Roman" w:hAnsi="Times New Roman" w:cs="Times New Roman"/>
        </w:rPr>
        <w:t xml:space="preserve"> in commercial space.</w:t>
      </w:r>
      <w:r w:rsidRPr="00DB5AA6">
        <w:rPr>
          <w:rStyle w:val="StyleUnderline"/>
          <w:rFonts w:ascii="Times New Roman" w:hAnsi="Times New Roman" w:cs="Times New Roman"/>
        </w:rPr>
        <w:t xml:space="preserve"> </w:t>
      </w:r>
      <w:r w:rsidRPr="00DB5AA6">
        <w:rPr>
          <w:rFonts w:ascii="Times New Roman" w:hAnsi="Times New Roman" w:cs="Times New Roman"/>
        </w:rPr>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3DEDC0CA"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w:t>
      </w:r>
      <w:r w:rsidRPr="00DB5AA6">
        <w:rPr>
          <w:rFonts w:ascii="Times New Roman" w:hAnsi="Times New Roman" w:cs="Times New Roman"/>
          <w:u w:val="single"/>
        </w:rPr>
        <w:t xml:space="preserve">To date, public </w:t>
      </w:r>
      <w:r w:rsidRPr="00DB5AA6">
        <w:rPr>
          <w:rFonts w:ascii="Times New Roman" w:hAnsi="Times New Roman" w:cs="Times New Roman"/>
          <w:highlight w:val="cyan"/>
          <w:u w:val="single"/>
        </w:rPr>
        <w:t>R&amp;D</w:t>
      </w:r>
      <w:r w:rsidRPr="00DB5AA6">
        <w:rPr>
          <w:rFonts w:ascii="Times New Roman" w:hAnsi="Times New Roman" w:cs="Times New Roman"/>
          <w:u w:val="single"/>
        </w:rPr>
        <w:t xml:space="preserve">, government procurements and visionary space entrepreneurs have played a </w:t>
      </w:r>
      <w:r w:rsidRPr="00DB5AA6">
        <w:rPr>
          <w:rFonts w:ascii="Times New Roman" w:hAnsi="Times New Roman" w:cs="Times New Roman"/>
          <w:highlight w:val="cyan"/>
          <w:u w:val="single"/>
        </w:rPr>
        <w:t>major role</w:t>
      </w:r>
      <w:r w:rsidRPr="00DB5AA6">
        <w:rPr>
          <w:rFonts w:ascii="Times New Roman" w:hAnsi="Times New Roman" w:cs="Times New Roman"/>
          <w:u w:val="single"/>
        </w:rPr>
        <w:t xml:space="preserve"> in establishing and funding the New Space industrial base. In the </w:t>
      </w:r>
      <w:r w:rsidRPr="00DB5AA6">
        <w:rPr>
          <w:rFonts w:ascii="Times New Roman" w:hAnsi="Times New Roman" w:cs="Times New Roman"/>
          <w:highlight w:val="cyan"/>
          <w:u w:val="single"/>
        </w:rPr>
        <w:t>last five years, $11 billion of private capital has been invested</w:t>
      </w:r>
      <w:r w:rsidRPr="00DB5AA6">
        <w:rPr>
          <w:rFonts w:ascii="Times New Roman" w:hAnsi="Times New Roman" w:cs="Times New Roman"/>
          <w:u w:val="single"/>
        </w:rPr>
        <w:t>.</w:t>
      </w:r>
      <w:r w:rsidRPr="00DB5AA6">
        <w:rPr>
          <w:rFonts w:ascii="Times New Roman" w:hAnsi="Times New Roman" w:cs="Times New Roman"/>
        </w:rPr>
        <w:t>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6509D3AE"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Space as Existential Terrain for National Security</w:t>
      </w:r>
      <w:r w:rsidRPr="00DB5AA6">
        <w:rPr>
          <w:rFonts w:ascii="Times New Roman" w:hAnsi="Times New Roman" w:cs="Times New Roman"/>
        </w:rPr>
        <w:br/>
      </w:r>
      <w:r w:rsidRPr="00DB5AA6">
        <w:rPr>
          <w:rFonts w:ascii="Times New Roman" w:hAnsi="Times New Roman" w:cs="Times New Roman"/>
        </w:rPr>
        <w:br/>
      </w:r>
      <w:r w:rsidRPr="00DB5AA6">
        <w:rPr>
          <w:rStyle w:val="StyleUnderline"/>
          <w:rFonts w:ascii="Times New Roman" w:hAnsi="Times New Roman" w:cs="Times New Roman"/>
        </w:rPr>
        <w:t xml:space="preserve">In this Digital Era, </w:t>
      </w:r>
      <w:r w:rsidRPr="00DB5AA6">
        <w:rPr>
          <w:rStyle w:val="Emphasis"/>
          <w:rFonts w:ascii="Times New Roman" w:hAnsi="Times New Roman" w:cs="Times New Roman"/>
        </w:rPr>
        <w:t>space</w:t>
      </w:r>
      <w:r w:rsidRPr="00DB5AA6">
        <w:rPr>
          <w:rStyle w:val="StyleUnderline"/>
          <w:rFonts w:ascii="Times New Roman" w:hAnsi="Times New Roman" w:cs="Times New Roman"/>
        </w:rPr>
        <w:t xml:space="preserve"> </w:t>
      </w:r>
      <w:r w:rsidRPr="00DB5AA6">
        <w:rPr>
          <w:rFonts w:ascii="Times New Roman" w:hAnsi="Times New Roman" w:cs="Times New Roman"/>
        </w:rPr>
        <w:t>integrates and</w:t>
      </w:r>
      <w:r w:rsidRPr="00DB5AA6">
        <w:rPr>
          <w:rStyle w:val="StyleUnderline"/>
          <w:rFonts w:ascii="Times New Roman" w:hAnsi="Times New Roman" w:cs="Times New Roman"/>
        </w:rPr>
        <w:t xml:space="preserve"> </w:t>
      </w:r>
      <w:r w:rsidRPr="00DB5AA6">
        <w:rPr>
          <w:rStyle w:val="Emphasis"/>
          <w:rFonts w:ascii="Times New Roman" w:hAnsi="Times New Roman" w:cs="Times New Roman"/>
        </w:rPr>
        <w:t>drives all elements of US national security</w:t>
      </w:r>
      <w:r w:rsidRPr="00DB5AA6">
        <w:rPr>
          <w:rStyle w:val="StyleUnderline"/>
          <w:rFonts w:ascii="Times New Roman" w:hAnsi="Times New Roman" w:cs="Times New Roman"/>
        </w:rPr>
        <w:t>. The Cold War may be over, but since the early 2010s</w:t>
      </w:r>
      <w:r w:rsidRPr="00DB5AA6">
        <w:rPr>
          <w:rStyle w:val="Emphasis"/>
          <w:rFonts w:ascii="Times New Roman" w:hAnsi="Times New Roman" w:cs="Times New Roman"/>
        </w:rPr>
        <w:t xml:space="preserve">, a renewed era of </w:t>
      </w:r>
      <w:r w:rsidRPr="00DB5AA6">
        <w:rPr>
          <w:rStyle w:val="Emphasis"/>
          <w:rFonts w:ascii="Times New Roman" w:hAnsi="Times New Roman" w:cs="Times New Roman"/>
          <w:highlight w:val="cyan"/>
        </w:rPr>
        <w:t>great power competition has emerged</w:t>
      </w:r>
      <w:r w:rsidRPr="00DB5AA6">
        <w:rPr>
          <w:rStyle w:val="StyleUnderline"/>
          <w:rFonts w:ascii="Times New Roman" w:hAnsi="Times New Roman" w:cs="Times New Roman"/>
        </w:rPr>
        <w:t xml:space="preserve"> across terrestrial land, air, sea, and cyber domains. </w:t>
      </w:r>
      <w:r w:rsidRPr="00DB5AA6">
        <w:rPr>
          <w:rStyle w:val="Emphasis"/>
          <w:rFonts w:ascii="Times New Roman" w:hAnsi="Times New Roman" w:cs="Times New Roman"/>
        </w:rPr>
        <w:t>This competition extends into space,</w:t>
      </w:r>
      <w:r w:rsidRPr="00DB5AA6">
        <w:rPr>
          <w:rFonts w:ascii="Times New Roman" w:hAnsi="Times New Roman" w:cs="Times New Roman"/>
        </w:rPr>
        <w:t xml:space="preserve"> where a great game ensues.79 </w:t>
      </w:r>
      <w:r w:rsidRPr="00DB5AA6">
        <w:rPr>
          <w:rStyle w:val="StyleUnderline"/>
          <w:rFonts w:ascii="Times New Roman" w:hAnsi="Times New Roman" w:cs="Times New Roman"/>
        </w:rPr>
        <w:t xml:space="preserve">Space is no longer an uncontested or sanctuary domain. Competent and </w:t>
      </w:r>
      <w:r w:rsidRPr="00DB5AA6">
        <w:rPr>
          <w:rStyle w:val="Emphasis"/>
          <w:rFonts w:ascii="Times New Roman" w:hAnsi="Times New Roman" w:cs="Times New Roman"/>
          <w:highlight w:val="cyan"/>
        </w:rPr>
        <w:t>capable</w:t>
      </w:r>
      <w:r w:rsidRPr="00DB5AA6">
        <w:rPr>
          <w:rStyle w:val="Emphasis"/>
          <w:rFonts w:ascii="Times New Roman" w:hAnsi="Times New Roman" w:cs="Times New Roman"/>
        </w:rPr>
        <w:t xml:space="preserve"> global competitors and peer </w:t>
      </w:r>
      <w:r w:rsidRPr="00DB5AA6">
        <w:rPr>
          <w:rStyle w:val="Emphasis"/>
          <w:rFonts w:ascii="Times New Roman" w:hAnsi="Times New Roman" w:cs="Times New Roman"/>
          <w:highlight w:val="cyan"/>
        </w:rPr>
        <w:t>adversaries are challenging US military</w:t>
      </w:r>
      <w:r w:rsidRPr="00DB5AA6">
        <w:rPr>
          <w:rStyle w:val="StyleUnderline"/>
          <w:rFonts w:ascii="Times New Roman" w:hAnsi="Times New Roman" w:cs="Times New Roman"/>
        </w:rPr>
        <w:t xml:space="preserve">, commercial, and civil space interests. The United States, along with its allies and partners, has had to accept and anticipate that </w:t>
      </w:r>
      <w:r w:rsidRPr="00DB5AA6">
        <w:rPr>
          <w:rStyle w:val="Emphasis"/>
          <w:rFonts w:ascii="Times New Roman" w:hAnsi="Times New Roman" w:cs="Times New Roman"/>
          <w:highlight w:val="cyan"/>
        </w:rPr>
        <w:t>space</w:t>
      </w:r>
      <w:r w:rsidRPr="00DB5AA6">
        <w:rPr>
          <w:rStyle w:val="Emphasis"/>
          <w:rFonts w:ascii="Times New Roman" w:hAnsi="Times New Roman" w:cs="Times New Roman"/>
        </w:rPr>
        <w:t xml:space="preserve"> may be </w:t>
      </w:r>
      <w:r w:rsidRPr="00DB5AA6">
        <w:rPr>
          <w:rStyle w:val="Emphasis"/>
          <w:rFonts w:ascii="Times New Roman" w:hAnsi="Times New Roman" w:cs="Times New Roman"/>
          <w:highlight w:val="cyan"/>
        </w:rPr>
        <w:t>a warfighting domain</w:t>
      </w:r>
      <w:r w:rsidRPr="00DB5AA6">
        <w:rPr>
          <w:rStyle w:val="StyleUnderline"/>
          <w:rFonts w:ascii="Times New Roman" w:hAnsi="Times New Roman" w:cs="Times New Roman"/>
        </w:rPr>
        <w:t>, as suggested primarily by Russian and Chinese counter-space capabilities, military operations, and declarative statements.</w:t>
      </w:r>
      <w:r w:rsidRPr="00DB5AA6">
        <w:rPr>
          <w:rFonts w:ascii="Times New Roman" w:hAnsi="Times New Roman" w:cs="Times New Roman"/>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DB5AA6">
        <w:rPr>
          <w:rStyle w:val="StyleUnderline"/>
          <w:rFonts w:ascii="Times New Roman" w:hAnsi="Times New Roman" w:cs="Times New Roman"/>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450AB34C" w14:textId="77777777" w:rsidR="00AE1453" w:rsidRPr="00DB5AA6" w:rsidRDefault="00AE1453" w:rsidP="00AE1453">
      <w:pPr>
        <w:pStyle w:val="Heading4"/>
        <w:numPr>
          <w:ilvl w:val="0"/>
          <w:numId w:val="12"/>
        </w:numPr>
        <w:tabs>
          <w:tab w:val="num" w:pos="360"/>
          <w:tab w:val="num" w:pos="720"/>
        </w:tabs>
        <w:spacing w:before="0" w:line="240" w:lineRule="auto"/>
        <w:ind w:left="0" w:firstLine="0"/>
        <w:rPr>
          <w:rFonts w:ascii="Times New Roman" w:hAnsi="Times New Roman" w:cs="Times New Roman"/>
        </w:rPr>
      </w:pPr>
      <w:r w:rsidRPr="00DB5AA6">
        <w:rPr>
          <w:rFonts w:ascii="Times New Roman" w:hAnsi="Times New Roman" w:cs="Times New Roman"/>
        </w:rPr>
        <w:t>Impact Story</w:t>
      </w:r>
    </w:p>
    <w:p w14:paraId="468D3277" w14:textId="77777777" w:rsidR="00AE1453" w:rsidRPr="00DB5AA6" w:rsidRDefault="00AE1453" w:rsidP="00AE1453">
      <w:pPr>
        <w:spacing w:line="240" w:lineRule="auto"/>
        <w:rPr>
          <w:rFonts w:ascii="Times New Roman" w:hAnsi="Times New Roman" w:cs="Times New Roman"/>
        </w:rPr>
      </w:pPr>
    </w:p>
    <w:p w14:paraId="31D5E07D" w14:textId="77777777" w:rsidR="00AE1453" w:rsidRPr="00DB5AA6" w:rsidRDefault="00AE1453" w:rsidP="00AE1453">
      <w:pPr>
        <w:keepNext/>
        <w:keepLines/>
        <w:spacing w:line="240" w:lineRule="auto"/>
        <w:outlineLvl w:val="3"/>
        <w:rPr>
          <w:rFonts w:ascii="Times New Roman" w:eastAsiaTheme="majorEastAsia" w:hAnsi="Times New Roman" w:cs="Times New Roman"/>
          <w:b/>
          <w:iCs/>
          <w:sz w:val="26"/>
          <w:u w:val="single"/>
        </w:rPr>
      </w:pPr>
      <w:r w:rsidRPr="00DB5AA6">
        <w:rPr>
          <w:rFonts w:ascii="Times New Roman" w:eastAsiaTheme="majorEastAsia" w:hAnsi="Times New Roman" w:cs="Times New Roman"/>
          <w:b/>
          <w:iCs/>
          <w:sz w:val="26"/>
        </w:rPr>
        <w:t xml:space="preserve">First, space weapons remove the need for </w:t>
      </w:r>
      <w:r w:rsidRPr="00DB5AA6">
        <w:rPr>
          <w:rFonts w:ascii="Times New Roman" w:eastAsiaTheme="majorEastAsia" w:hAnsi="Times New Roman" w:cs="Times New Roman"/>
          <w:b/>
          <w:iCs/>
          <w:sz w:val="26"/>
          <w:u w:val="single"/>
        </w:rPr>
        <w:t>conventional forces</w:t>
      </w:r>
      <w:r w:rsidRPr="00DB5AA6">
        <w:rPr>
          <w:rFonts w:ascii="Times New Roman" w:eastAsiaTheme="majorEastAsia" w:hAnsi="Times New Roman" w:cs="Times New Roman"/>
          <w:b/>
          <w:iCs/>
          <w:sz w:val="26"/>
        </w:rPr>
        <w:t xml:space="preserve">---that solves </w:t>
      </w:r>
      <w:r w:rsidRPr="00DB5AA6">
        <w:rPr>
          <w:rFonts w:ascii="Times New Roman" w:eastAsiaTheme="majorEastAsia" w:hAnsi="Times New Roman" w:cs="Times New Roman"/>
          <w:b/>
          <w:iCs/>
          <w:sz w:val="26"/>
          <w:u w:val="single"/>
        </w:rPr>
        <w:t>US empire</w:t>
      </w:r>
      <w:r w:rsidRPr="00DB5AA6">
        <w:rPr>
          <w:rFonts w:ascii="Times New Roman" w:eastAsiaTheme="majorEastAsia" w:hAnsi="Times New Roman" w:cs="Times New Roman"/>
          <w:b/>
          <w:iCs/>
          <w:sz w:val="26"/>
        </w:rPr>
        <w:t xml:space="preserve">, </w:t>
      </w:r>
      <w:r w:rsidRPr="00DB5AA6">
        <w:rPr>
          <w:rFonts w:ascii="Times New Roman" w:eastAsiaTheme="majorEastAsia" w:hAnsi="Times New Roman" w:cs="Times New Roman"/>
          <w:b/>
          <w:iCs/>
          <w:sz w:val="26"/>
          <w:u w:val="single"/>
        </w:rPr>
        <w:t>militarization</w:t>
      </w:r>
      <w:r w:rsidRPr="00DB5AA6">
        <w:rPr>
          <w:rFonts w:ascii="Times New Roman" w:eastAsiaTheme="majorEastAsia" w:hAnsi="Times New Roman" w:cs="Times New Roman"/>
          <w:b/>
          <w:iCs/>
          <w:sz w:val="26"/>
        </w:rPr>
        <w:t xml:space="preserve">, and </w:t>
      </w:r>
      <w:r w:rsidRPr="00DB5AA6">
        <w:rPr>
          <w:rFonts w:ascii="Times New Roman" w:eastAsiaTheme="majorEastAsia" w:hAnsi="Times New Roman" w:cs="Times New Roman"/>
          <w:b/>
          <w:iCs/>
          <w:sz w:val="26"/>
          <w:u w:val="single"/>
        </w:rPr>
        <w:t>foreign occupations</w:t>
      </w:r>
      <w:r w:rsidRPr="00DB5AA6">
        <w:rPr>
          <w:rFonts w:ascii="Times New Roman" w:eastAsiaTheme="majorEastAsia" w:hAnsi="Times New Roman" w:cs="Times New Roman"/>
          <w:b/>
          <w:iCs/>
          <w:sz w:val="26"/>
        </w:rPr>
        <w:t xml:space="preserve"> that kill millions, while making </w:t>
      </w:r>
      <w:r w:rsidRPr="00DB5AA6">
        <w:rPr>
          <w:rFonts w:ascii="Times New Roman" w:eastAsiaTheme="majorEastAsia" w:hAnsi="Times New Roman" w:cs="Times New Roman"/>
          <w:b/>
          <w:iCs/>
          <w:sz w:val="26"/>
          <w:u w:val="single"/>
        </w:rPr>
        <w:t xml:space="preserve">hegemony sustainable </w:t>
      </w:r>
    </w:p>
    <w:p w14:paraId="7511EC68"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b/>
          <w:bCs/>
          <w:sz w:val="26"/>
        </w:rPr>
        <w:t xml:space="preserve">Dolman, 10 - </w:t>
      </w:r>
      <w:r w:rsidRPr="00DB5AA6">
        <w:rPr>
          <w:rFonts w:ascii="Times New Roman" w:hAnsi="Times New Roman" w:cs="Times New Roman"/>
        </w:rPr>
        <w:t xml:space="preserve">Professor of Comparative Military Studies at the US Air Force’s Air Command and Staff College (ACSC), Air University’s first space theorist, served at the National Security Agency and the United States Space Command </w:t>
      </w:r>
    </w:p>
    <w:p w14:paraId="4BA7392F"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Dr. Everett Carl Dolman, </w:t>
      </w:r>
      <w:r w:rsidRPr="00DB5AA6">
        <w:rPr>
          <w:rFonts w:ascii="Times New Roman" w:hAnsi="Times New Roman" w:cs="Times New Roman"/>
          <w:shd w:val="clear" w:color="auto" w:fill="FFFFFF"/>
        </w:rPr>
        <w:t>“</w:t>
      </w:r>
      <w:r w:rsidRPr="00DB5AA6">
        <w:rPr>
          <w:rFonts w:ascii="Times New Roman" w:hAnsi="Times New Roman" w:cs="Times New Roman"/>
        </w:rPr>
        <w:t>The Case for Weapons in Space: A Geopolitical Assessment,” APSA Annual Meeting. September 2010</w:t>
      </w:r>
    </w:p>
    <w:p w14:paraId="69498D06"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 xml:space="preserve">--UQ – hegemony overstretched now – we have boots on ground and bases all over the world occupying foreign land when we should be using diplomacy </w:t>
      </w:r>
    </w:p>
    <w:p w14:paraId="45B40DEC"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 xml:space="preserve">--Causes a slippery slope where we view occupation as answer to everything – Vietnam, Iraq, Afghanistan – why not NoKo, Iran, or Venezuela? </w:t>
      </w:r>
    </w:p>
    <w:p w14:paraId="27870268"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--Space weaponization is super expensive – money taken from bases and boots on ground. No need for ANY conventional military anymore</w:t>
      </w:r>
    </w:p>
    <w:p w14:paraId="01742A4C"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 xml:space="preserve">--We will have made heg sustainable – hold stuff at risk from sky, and no more global empire or threats to sovereignty </w:t>
      </w:r>
    </w:p>
    <w:p w14:paraId="60876945" w14:textId="77777777" w:rsidR="00AE1453" w:rsidRPr="00DB5AA6" w:rsidRDefault="00AE1453" w:rsidP="00AE1453">
      <w:pPr>
        <w:spacing w:line="240" w:lineRule="auto"/>
        <w:rPr>
          <w:rFonts w:ascii="Times New Roman" w:hAnsi="Times New Roman" w:cs="Times New Roman"/>
        </w:rPr>
      </w:pPr>
    </w:p>
    <w:p w14:paraId="45DE56BB"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With the purpose of domain operations defined, the proper role of the </w:t>
      </w:r>
      <w:r w:rsidRPr="00DB5AA6">
        <w:rPr>
          <w:rFonts w:ascii="Times New Roman" w:hAnsi="Times New Roman" w:cs="Times New Roman"/>
          <w:u w:val="single"/>
        </w:rPr>
        <w:t>tactical use of military force is discernible</w:t>
      </w:r>
      <w:r w:rsidRPr="00DB5AA6">
        <w:rPr>
          <w:rFonts w:ascii="Times New Roman" w:hAnsi="Times New Roman" w:cs="Times New Roman"/>
        </w:rPr>
        <w:t>—</w:t>
      </w:r>
      <w:r w:rsidRPr="00DB5AA6">
        <w:rPr>
          <w:rFonts w:ascii="Times New Roman" w:hAnsi="Times New Roman" w:cs="Times New Roman"/>
          <w:u w:val="single"/>
        </w:rPr>
        <w:t>with</w:t>
      </w:r>
      <w:r w:rsidRPr="00DB5AA6">
        <w:rPr>
          <w:rFonts w:ascii="Times New Roman" w:hAnsi="Times New Roman" w:cs="Times New Roman"/>
        </w:rPr>
        <w:t xml:space="preserve"> </w:t>
      </w:r>
      <w:r w:rsidRPr="00DB5AA6">
        <w:rPr>
          <w:rFonts w:ascii="Times New Roman" w:hAnsi="Times New Roman" w:cs="Times New Roman"/>
          <w:b/>
          <w:iCs/>
          <w:u w:val="single"/>
        </w:rPr>
        <w:t>serious implications for the militarization of space</w:t>
      </w:r>
      <w:r w:rsidRPr="00DB5AA6">
        <w:rPr>
          <w:rFonts w:ascii="Times New Roman" w:hAnsi="Times New Roman" w:cs="Times New Roman"/>
        </w:rPr>
        <w:t xml:space="preserve">. Any activity that contributes to the essential mission, preparing to control or contest the domain within the limits assigned by the political authority, and doing so when called upon, is appropriate. </w:t>
      </w:r>
      <w:r w:rsidRPr="00DB5AA6">
        <w:rPr>
          <w:rFonts w:ascii="Times New Roman" w:hAnsi="Times New Roman" w:cs="Times New Roman"/>
          <w:u w:val="single"/>
        </w:rPr>
        <w:t>Although the US military is willing to take on any mission</w:t>
      </w:r>
      <w:r w:rsidRPr="00DB5AA6">
        <w:rPr>
          <w:rFonts w:ascii="Times New Roman" w:hAnsi="Times New Roman" w:cs="Times New Roman"/>
        </w:rPr>
        <w:t xml:space="preserve"> the political authority assigns it, and will do its best to carry that mission out, </w:t>
      </w:r>
      <w:r w:rsidRPr="00DB5AA6">
        <w:rPr>
          <w:rFonts w:ascii="Times New Roman" w:hAnsi="Times New Roman" w:cs="Times New Roman"/>
          <w:b/>
          <w:iCs/>
          <w:u w:val="single"/>
        </w:rPr>
        <w:t>many roles are simply inappropriate</w:t>
      </w:r>
      <w:r w:rsidRPr="00DB5AA6">
        <w:rPr>
          <w:rFonts w:ascii="Times New Roman" w:hAnsi="Times New Roman" w:cs="Times New Roman"/>
        </w:rPr>
        <w:t xml:space="preserve"> </w:t>
      </w:r>
      <w:r w:rsidRPr="00DB5AA6">
        <w:rPr>
          <w:rFonts w:ascii="Times New Roman" w:hAnsi="Times New Roman" w:cs="Times New Roman"/>
          <w:u w:val="single"/>
        </w:rPr>
        <w:t>for its purpose</w:t>
      </w:r>
      <w:r w:rsidRPr="00DB5AA6">
        <w:rPr>
          <w:rFonts w:ascii="Times New Roman" w:hAnsi="Times New Roman" w:cs="Times New Roman"/>
        </w:rPr>
        <w:t xml:space="preserve">. They do not add value. Specifically, </w:t>
      </w:r>
      <w:r w:rsidRPr="00DB5AA6">
        <w:rPr>
          <w:rFonts w:ascii="Times New Roman" w:hAnsi="Times New Roman" w:cs="Times New Roman"/>
          <w:highlight w:val="cyan"/>
          <w:u w:val="single"/>
        </w:rPr>
        <w:t>American military force</w:t>
      </w:r>
      <w:r w:rsidRPr="00DB5AA6">
        <w:rPr>
          <w:rFonts w:ascii="Times New Roman" w:hAnsi="Times New Roman" w:cs="Times New Roman"/>
          <w:u w:val="single"/>
        </w:rPr>
        <w:t xml:space="preserve"> is currently </w:t>
      </w:r>
      <w:r w:rsidRPr="00DB5AA6">
        <w:rPr>
          <w:rFonts w:ascii="Times New Roman" w:hAnsi="Times New Roman" w:cs="Times New Roman"/>
          <w:highlight w:val="cyan"/>
          <w:u w:val="single"/>
        </w:rPr>
        <w:t>engaged in occupation duties</w:t>
      </w:r>
      <w:r w:rsidRPr="00DB5AA6">
        <w:rPr>
          <w:rFonts w:ascii="Times New Roman" w:hAnsi="Times New Roman" w:cs="Times New Roman"/>
          <w:u w:val="single"/>
        </w:rPr>
        <w:t xml:space="preserve"> around the globe</w:t>
      </w:r>
      <w:r w:rsidRPr="00DB5AA6">
        <w:rPr>
          <w:rFonts w:ascii="Times New Roman" w:hAnsi="Times New Roman" w:cs="Times New Roman"/>
        </w:rPr>
        <w:t xml:space="preserve"> that are </w:t>
      </w:r>
      <w:r w:rsidRPr="00DB5AA6">
        <w:rPr>
          <w:rFonts w:ascii="Times New Roman" w:hAnsi="Times New Roman" w:cs="Times New Roman"/>
          <w:b/>
          <w:iCs/>
          <w:u w:val="single"/>
        </w:rPr>
        <w:t xml:space="preserve">more properly </w:t>
      </w:r>
      <w:r w:rsidRPr="00DB5AA6">
        <w:rPr>
          <w:rFonts w:ascii="Times New Roman" w:hAnsi="Times New Roman" w:cs="Times New Roman"/>
          <w:b/>
          <w:iCs/>
          <w:highlight w:val="cyan"/>
          <w:u w:val="single"/>
        </w:rPr>
        <w:t>diplomatic</w:t>
      </w:r>
      <w:r w:rsidRPr="00DB5AA6">
        <w:rPr>
          <w:rFonts w:ascii="Times New Roman" w:hAnsi="Times New Roman" w:cs="Times New Roman"/>
        </w:rPr>
        <w:t xml:space="preserve"> or policing </w:t>
      </w:r>
      <w:r w:rsidRPr="00DB5AA6">
        <w:rPr>
          <w:rFonts w:ascii="Times New Roman" w:hAnsi="Times New Roman" w:cs="Times New Roman"/>
          <w:b/>
          <w:iCs/>
          <w:highlight w:val="cyan"/>
          <w:u w:val="single"/>
        </w:rPr>
        <w:t>than war fighting</w:t>
      </w:r>
      <w:r w:rsidRPr="00DB5AA6">
        <w:rPr>
          <w:rFonts w:ascii="Times New Roman" w:hAnsi="Times New Roman" w:cs="Times New Roman"/>
        </w:rPr>
        <w:t>.</w:t>
      </w:r>
    </w:p>
    <w:p w14:paraId="7DB220FE"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The primary issue here is that </w:t>
      </w:r>
      <w:r w:rsidRPr="00DB5AA6">
        <w:rPr>
          <w:rFonts w:ascii="Times New Roman" w:hAnsi="Times New Roman" w:cs="Times New Roman"/>
          <w:u w:val="single"/>
        </w:rPr>
        <w:t>diplomatic</w:t>
      </w:r>
      <w:r w:rsidRPr="00DB5AA6">
        <w:rPr>
          <w:rFonts w:ascii="Times New Roman" w:hAnsi="Times New Roman" w:cs="Times New Roman"/>
        </w:rPr>
        <w:t xml:space="preserve"> and police </w:t>
      </w:r>
      <w:r w:rsidRPr="00DB5AA6">
        <w:rPr>
          <w:rFonts w:ascii="Times New Roman" w:hAnsi="Times New Roman" w:cs="Times New Roman"/>
          <w:u w:val="single"/>
        </w:rPr>
        <w:t>authorities have a different focus</w:t>
      </w:r>
      <w:r w:rsidRPr="00DB5AA6">
        <w:rPr>
          <w:rFonts w:ascii="Times New Roman" w:hAnsi="Times New Roman" w:cs="Times New Roman"/>
        </w:rPr>
        <w:t xml:space="preserve"> of effort; </w:t>
      </w:r>
      <w:r w:rsidRPr="00DB5AA6">
        <w:rPr>
          <w:rFonts w:ascii="Times New Roman" w:hAnsi="Times New Roman" w:cs="Times New Roman"/>
          <w:u w:val="single"/>
        </w:rPr>
        <w:t>their purposes are to minimize</w:t>
      </w:r>
      <w:r w:rsidRPr="00DB5AA6">
        <w:rPr>
          <w:rFonts w:ascii="Times New Roman" w:hAnsi="Times New Roman" w:cs="Times New Roman"/>
        </w:rPr>
        <w:t xml:space="preserve"> or manage </w:t>
      </w:r>
      <w:r w:rsidRPr="00DB5AA6">
        <w:rPr>
          <w:rFonts w:ascii="Times New Roman" w:hAnsi="Times New Roman" w:cs="Times New Roman"/>
          <w:u w:val="single"/>
        </w:rPr>
        <w:t>violence</w:t>
      </w:r>
      <w:r w:rsidRPr="00DB5AA6">
        <w:rPr>
          <w:rFonts w:ascii="Times New Roman" w:hAnsi="Times New Roman" w:cs="Times New Roman"/>
        </w:rPr>
        <w:t xml:space="preserve">. </w:t>
      </w:r>
      <w:r w:rsidRPr="00DB5AA6">
        <w:rPr>
          <w:rFonts w:ascii="Times New Roman" w:hAnsi="Times New Roman" w:cs="Times New Roman"/>
          <w:u w:val="single"/>
        </w:rPr>
        <w:t xml:space="preserve">When military personnel become </w:t>
      </w:r>
      <w:r w:rsidRPr="00DB5AA6">
        <w:rPr>
          <w:rFonts w:ascii="Times New Roman" w:hAnsi="Times New Roman" w:cs="Times New Roman"/>
          <w:b/>
          <w:iCs/>
          <w:u w:val="single"/>
        </w:rPr>
        <w:t>good at occupying foreign lands</w:t>
      </w:r>
      <w:r w:rsidRPr="00DB5AA6">
        <w:rPr>
          <w:rFonts w:ascii="Times New Roman" w:hAnsi="Times New Roman" w:cs="Times New Roman"/>
        </w:rPr>
        <w:t xml:space="preserve">, rooting out crime, building political institutions, and sponsoring markets, they are not increasing the skills needed to survive and prevail in </w:t>
      </w:r>
      <w:r w:rsidRPr="00DB5AA6">
        <w:rPr>
          <w:rFonts w:ascii="Times New Roman" w:hAnsi="Times New Roman" w:cs="Times New Roman"/>
          <w:u w:val="single"/>
        </w:rPr>
        <w:t>the</w:t>
      </w:r>
      <w:r w:rsidRPr="00DB5AA6">
        <w:rPr>
          <w:rFonts w:ascii="Times New Roman" w:hAnsi="Times New Roman" w:cs="Times New Roman"/>
        </w:rPr>
        <w:t xml:space="preserve"> battlespace. This is not to say that all non-war </w:t>
      </w:r>
      <w:r w:rsidRPr="00DB5AA6">
        <w:rPr>
          <w:rFonts w:ascii="Times New Roman" w:hAnsi="Times New Roman" w:cs="Times New Roman"/>
          <w:u w:val="single"/>
        </w:rPr>
        <w:t xml:space="preserve">activities are </w:t>
      </w:r>
      <w:r w:rsidRPr="00DB5AA6">
        <w:rPr>
          <w:rFonts w:ascii="Times New Roman" w:hAnsi="Times New Roman" w:cs="Times New Roman"/>
          <w:b/>
          <w:iCs/>
          <w:u w:val="single"/>
        </w:rPr>
        <w:t>improper</w:t>
      </w:r>
      <w:r w:rsidRPr="00DB5AA6">
        <w:rPr>
          <w:rFonts w:ascii="Times New Roman" w:hAnsi="Times New Roman" w:cs="Times New Roman"/>
        </w:rPr>
        <w:t>. Many of the functions necessary to war proficiency are simulated in non-war activities. Delivering humanitarian aid, for example, in a hurricane or earthquake ravaged terrain is excellent training for moving logistics into restricted access or contested territories in times of conflict. In many crisis situations, legitimate governing authority is unable to deliver goods because of lawlessness and threats to civilian personnel. In these situations, military forces carry an implicit threat of violence should bandits try to disrupt distribution activities.</w:t>
      </w:r>
    </w:p>
    <w:p w14:paraId="35A8A10B"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As an ad hoc or temporary crisis response, all such activities have merit. They increase the capacity of civilian authorities to care for distressed populations, and they add valuable real-world training opportunities for legitimate military support functions. </w:t>
      </w:r>
      <w:r w:rsidRPr="00DB5AA6">
        <w:rPr>
          <w:rFonts w:ascii="Times New Roman" w:hAnsi="Times New Roman" w:cs="Times New Roman"/>
          <w:b/>
          <w:iCs/>
          <w:sz w:val="24"/>
          <w:u w:val="single"/>
        </w:rPr>
        <w:t>Serious problems emerge when these activities become routine</w:t>
      </w:r>
      <w:r w:rsidRPr="00DB5AA6">
        <w:rPr>
          <w:rFonts w:ascii="Times New Roman" w:hAnsi="Times New Roman" w:cs="Times New Roman"/>
        </w:rPr>
        <w:t>, however.</w:t>
      </w:r>
    </w:p>
    <w:p w14:paraId="2136E4B6"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For example, </w:t>
      </w:r>
      <w:r w:rsidRPr="00DB5AA6">
        <w:rPr>
          <w:rFonts w:ascii="Times New Roman" w:hAnsi="Times New Roman" w:cs="Times New Roman"/>
          <w:u w:val="single"/>
        </w:rPr>
        <w:t xml:space="preserve">long duration </w:t>
      </w:r>
      <w:r w:rsidRPr="00DB5AA6">
        <w:rPr>
          <w:rFonts w:ascii="Times New Roman" w:hAnsi="Times New Roman" w:cs="Times New Roman"/>
          <w:highlight w:val="cyan"/>
          <w:u w:val="single"/>
        </w:rPr>
        <w:t>support and logistics</w:t>
      </w:r>
      <w:r w:rsidRPr="00DB5AA6">
        <w:rPr>
          <w:rFonts w:ascii="Times New Roman" w:hAnsi="Times New Roman" w:cs="Times New Roman"/>
        </w:rPr>
        <w:t xml:space="preserve"> activities </w:t>
      </w:r>
      <w:r w:rsidRPr="00DB5AA6">
        <w:rPr>
          <w:rFonts w:ascii="Times New Roman" w:hAnsi="Times New Roman" w:cs="Times New Roman"/>
          <w:u w:val="single"/>
        </w:rPr>
        <w:t>become ensconced over time as scheduled military functions</w:t>
      </w:r>
      <w:r w:rsidRPr="00DB5AA6">
        <w:rPr>
          <w:rFonts w:ascii="Times New Roman" w:hAnsi="Times New Roman" w:cs="Times New Roman"/>
        </w:rPr>
        <w:t xml:space="preserve">, and drain away personnel and support that should be conserved for military operations. </w:t>
      </w:r>
      <w:r w:rsidRPr="00DB5AA6">
        <w:rPr>
          <w:rFonts w:ascii="Times New Roman" w:hAnsi="Times New Roman" w:cs="Times New Roman"/>
          <w:u w:val="single"/>
        </w:rPr>
        <w:t xml:space="preserve">This </w:t>
      </w:r>
      <w:r w:rsidRPr="00DB5AA6">
        <w:rPr>
          <w:rFonts w:ascii="Times New Roman" w:hAnsi="Times New Roman" w:cs="Times New Roman"/>
          <w:highlight w:val="cyan"/>
          <w:u w:val="single"/>
        </w:rPr>
        <w:t xml:space="preserve">increases </w:t>
      </w:r>
      <w:r w:rsidRPr="00DB5AA6">
        <w:rPr>
          <w:rFonts w:ascii="Times New Roman" w:hAnsi="Times New Roman" w:cs="Times New Roman"/>
          <w:u w:val="single"/>
        </w:rPr>
        <w:t xml:space="preserve">the size of the military in terms of </w:t>
      </w:r>
      <w:r w:rsidRPr="00DB5AA6">
        <w:rPr>
          <w:rFonts w:ascii="Times New Roman" w:hAnsi="Times New Roman" w:cs="Times New Roman"/>
          <w:b/>
          <w:iCs/>
          <w:highlight w:val="cyan"/>
          <w:u w:val="single"/>
        </w:rPr>
        <w:t>personnel</w:t>
      </w:r>
      <w:r w:rsidRPr="00DB5AA6">
        <w:rPr>
          <w:rFonts w:ascii="Times New Roman" w:hAnsi="Times New Roman" w:cs="Times New Roman"/>
          <w:highlight w:val="cyan"/>
          <w:u w:val="single"/>
        </w:rPr>
        <w:t xml:space="preserve"> and </w:t>
      </w:r>
      <w:r w:rsidRPr="00DB5AA6">
        <w:rPr>
          <w:rFonts w:ascii="Times New Roman" w:hAnsi="Times New Roman" w:cs="Times New Roman"/>
          <w:b/>
          <w:iCs/>
          <w:highlight w:val="cyan"/>
          <w:u w:val="single"/>
        </w:rPr>
        <w:t>budget</w:t>
      </w:r>
      <w:r w:rsidRPr="00DB5AA6">
        <w:rPr>
          <w:rFonts w:ascii="Times New Roman" w:hAnsi="Times New Roman" w:cs="Times New Roman"/>
        </w:rPr>
        <w:t xml:space="preserve">, and </w:t>
      </w:r>
      <w:r w:rsidRPr="00DB5AA6">
        <w:rPr>
          <w:rFonts w:ascii="Times New Roman" w:hAnsi="Times New Roman" w:cs="Times New Roman"/>
          <w:u w:val="single"/>
        </w:rPr>
        <w:t xml:space="preserve">to the extent these actions </w:t>
      </w:r>
      <w:r w:rsidRPr="00DB5AA6">
        <w:rPr>
          <w:rFonts w:ascii="Times New Roman" w:hAnsi="Times New Roman" w:cs="Times New Roman"/>
          <w:highlight w:val="cyan"/>
          <w:u w:val="single"/>
        </w:rPr>
        <w:t>become permanent</w:t>
      </w:r>
      <w:r w:rsidRPr="00DB5AA6">
        <w:rPr>
          <w:rFonts w:ascii="Times New Roman" w:hAnsi="Times New Roman" w:cs="Times New Roman"/>
        </w:rPr>
        <w:t xml:space="preserve"> (or at least long-term fixed requirements) </w:t>
      </w:r>
      <w:r w:rsidRPr="00DB5AA6">
        <w:rPr>
          <w:rFonts w:ascii="Times New Roman" w:hAnsi="Times New Roman" w:cs="Times New Roman"/>
          <w:u w:val="single"/>
        </w:rPr>
        <w:t xml:space="preserve">they </w:t>
      </w:r>
      <w:r w:rsidRPr="00DB5AA6">
        <w:rPr>
          <w:rFonts w:ascii="Times New Roman" w:hAnsi="Times New Roman" w:cs="Times New Roman"/>
          <w:highlight w:val="cyan"/>
          <w:u w:val="single"/>
        </w:rPr>
        <w:t>detract from</w:t>
      </w:r>
      <w:r w:rsidRPr="00DB5AA6">
        <w:rPr>
          <w:rFonts w:ascii="Times New Roman" w:hAnsi="Times New Roman" w:cs="Times New Roman"/>
        </w:rPr>
        <w:t xml:space="preserve"> the </w:t>
      </w:r>
      <w:r w:rsidRPr="00DB5AA6">
        <w:rPr>
          <w:rFonts w:ascii="Times New Roman" w:hAnsi="Times New Roman" w:cs="Times New Roman"/>
          <w:b/>
          <w:iCs/>
          <w:highlight w:val="cyan"/>
          <w:u w:val="single"/>
        </w:rPr>
        <w:t>war fighting capacity</w:t>
      </w:r>
      <w:r w:rsidRPr="00DB5AA6">
        <w:rPr>
          <w:rFonts w:ascii="Times New Roman" w:hAnsi="Times New Roman" w:cs="Times New Roman"/>
        </w:rPr>
        <w:t xml:space="preserve"> of the services as these assets are not retrievable and mobile should another conflict occur.</w:t>
      </w:r>
    </w:p>
    <w:p w14:paraId="51F0D90E" w14:textId="77777777" w:rsidR="00AE1453" w:rsidRPr="00DB5AA6" w:rsidRDefault="00AE1453" w:rsidP="00AE1453">
      <w:pPr>
        <w:spacing w:line="240" w:lineRule="auto"/>
        <w:rPr>
          <w:rFonts w:ascii="Times New Roman" w:hAnsi="Times New Roman" w:cs="Times New Roman"/>
          <w:u w:val="single"/>
        </w:rPr>
      </w:pPr>
      <w:r w:rsidRPr="00DB5AA6">
        <w:rPr>
          <w:rFonts w:ascii="Times New Roman" w:hAnsi="Times New Roman" w:cs="Times New Roman"/>
        </w:rPr>
        <w:t xml:space="preserve">Also, the </w:t>
      </w:r>
      <w:r w:rsidRPr="00DB5AA6">
        <w:rPr>
          <w:rFonts w:ascii="Times New Roman" w:hAnsi="Times New Roman" w:cs="Times New Roman"/>
          <w:highlight w:val="cyan"/>
          <w:u w:val="single"/>
        </w:rPr>
        <w:t>perception</w:t>
      </w:r>
      <w:r w:rsidRPr="00DB5AA6">
        <w:rPr>
          <w:rFonts w:ascii="Times New Roman" w:hAnsi="Times New Roman" w:cs="Times New Roman"/>
          <w:u w:val="single"/>
        </w:rPr>
        <w:t xml:space="preserve"> of the </w:t>
      </w:r>
      <w:r w:rsidRPr="00DB5AA6">
        <w:rPr>
          <w:rFonts w:ascii="Times New Roman" w:hAnsi="Times New Roman" w:cs="Times New Roman"/>
          <w:highlight w:val="cyan"/>
          <w:u w:val="single"/>
        </w:rPr>
        <w:t xml:space="preserve">US military </w:t>
      </w:r>
      <w:r w:rsidRPr="00DB5AA6">
        <w:rPr>
          <w:rFonts w:ascii="Times New Roman" w:hAnsi="Times New Roman" w:cs="Times New Roman"/>
          <w:u w:val="single"/>
        </w:rPr>
        <w:t xml:space="preserve">as an </w:t>
      </w:r>
      <w:r w:rsidRPr="00DB5AA6">
        <w:rPr>
          <w:rFonts w:ascii="Times New Roman" w:hAnsi="Times New Roman" w:cs="Times New Roman"/>
          <w:b/>
          <w:iCs/>
          <w:u w:val="single"/>
        </w:rPr>
        <w:t>occupying</w:t>
      </w:r>
      <w:r w:rsidRPr="00DB5AA6">
        <w:rPr>
          <w:rFonts w:ascii="Times New Roman" w:hAnsi="Times New Roman" w:cs="Times New Roman"/>
          <w:u w:val="single"/>
        </w:rPr>
        <w:t xml:space="preserve"> and </w:t>
      </w:r>
      <w:r w:rsidRPr="00DB5AA6">
        <w:rPr>
          <w:rFonts w:ascii="Times New Roman" w:hAnsi="Times New Roman" w:cs="Times New Roman"/>
          <w:b/>
          <w:iCs/>
          <w:highlight w:val="cyan"/>
          <w:u w:val="single"/>
        </w:rPr>
        <w:t>imperial</w:t>
      </w:r>
      <w:r w:rsidRPr="00DB5AA6">
        <w:rPr>
          <w:rFonts w:ascii="Times New Roman" w:hAnsi="Times New Roman" w:cs="Times New Roman"/>
          <w:highlight w:val="cyan"/>
          <w:u w:val="single"/>
        </w:rPr>
        <w:t xml:space="preserve"> force grows the longer it is engaged in</w:t>
      </w:r>
      <w:r w:rsidRPr="00DB5AA6">
        <w:rPr>
          <w:rFonts w:ascii="Times New Roman" w:hAnsi="Times New Roman" w:cs="Times New Roman"/>
        </w:rPr>
        <w:t xml:space="preserve"> even humanitarian operations in </w:t>
      </w:r>
      <w:r w:rsidRPr="00DB5AA6">
        <w:rPr>
          <w:rFonts w:ascii="Times New Roman" w:hAnsi="Times New Roman" w:cs="Times New Roman"/>
          <w:highlight w:val="cyan"/>
          <w:u w:val="single"/>
        </w:rPr>
        <w:t>a given locale</w:t>
      </w:r>
      <w:r w:rsidRPr="00DB5AA6">
        <w:rPr>
          <w:rFonts w:ascii="Times New Roman" w:hAnsi="Times New Roman" w:cs="Times New Roman"/>
        </w:rPr>
        <w:t xml:space="preserve">. Americans generally believe their military is helping the people in Iraq, Afghanistan, and elsewhere, and I like to think that is the intent. Nonetheless, I can certainly understand that </w:t>
      </w:r>
      <w:r w:rsidRPr="00DB5AA6">
        <w:rPr>
          <w:rFonts w:ascii="Times New Roman" w:hAnsi="Times New Roman" w:cs="Times New Roman"/>
          <w:highlight w:val="cyan"/>
          <w:u w:val="single"/>
        </w:rPr>
        <w:t>Afghani or Iraqi</w:t>
      </w:r>
      <w:r w:rsidRPr="00DB5AA6">
        <w:rPr>
          <w:rFonts w:ascii="Times New Roman" w:hAnsi="Times New Roman" w:cs="Times New Roman"/>
          <w:u w:val="single"/>
        </w:rPr>
        <w:t xml:space="preserve"> citizens would be </w:t>
      </w:r>
      <w:r w:rsidRPr="00DB5AA6">
        <w:rPr>
          <w:rFonts w:ascii="Times New Roman" w:hAnsi="Times New Roman" w:cs="Times New Roman"/>
          <w:highlight w:val="cyan"/>
          <w:u w:val="single"/>
        </w:rPr>
        <w:t xml:space="preserve">suspicious of America ever returning control </w:t>
      </w:r>
      <w:r w:rsidRPr="00DB5AA6">
        <w:rPr>
          <w:rFonts w:ascii="Times New Roman" w:hAnsi="Times New Roman" w:cs="Times New Roman"/>
          <w:u w:val="single"/>
        </w:rPr>
        <w:t>of their country after</w:t>
      </w:r>
      <w:r w:rsidRPr="00DB5AA6">
        <w:rPr>
          <w:rFonts w:ascii="Times New Roman" w:hAnsi="Times New Roman" w:cs="Times New Roman"/>
        </w:rPr>
        <w:t xml:space="preserve"> more than eight years (and counting) of </w:t>
      </w:r>
      <w:r w:rsidRPr="00DB5AA6">
        <w:rPr>
          <w:rFonts w:ascii="Times New Roman" w:hAnsi="Times New Roman" w:cs="Times New Roman"/>
          <w:u w:val="single"/>
        </w:rPr>
        <w:t>significant presence.</w:t>
      </w:r>
    </w:p>
    <w:p w14:paraId="1FC3DE1B"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The preceding is based on the notion that </w:t>
      </w:r>
      <w:r w:rsidRPr="00DB5AA6">
        <w:rPr>
          <w:rFonts w:ascii="Times New Roman" w:hAnsi="Times New Roman" w:cs="Times New Roman"/>
          <w:b/>
          <w:iCs/>
          <w:u w:val="single"/>
        </w:rPr>
        <w:t>military occupation is not going well</w:t>
      </w:r>
      <w:r w:rsidRPr="00DB5AA6">
        <w:rPr>
          <w:rFonts w:ascii="Times New Roman" w:hAnsi="Times New Roman" w:cs="Times New Roman"/>
        </w:rPr>
        <w:t xml:space="preserve">, thus its continuance is needed. This is a rather perverse military notion; perpetually reinforcing failure. It is </w:t>
      </w:r>
      <w:r w:rsidRPr="00DB5AA6">
        <w:rPr>
          <w:rFonts w:ascii="Times New Roman" w:hAnsi="Times New Roman" w:cs="Times New Roman"/>
          <w:u w:val="single"/>
        </w:rPr>
        <w:t>the equivalent logic of the excesses of attrition warfare in WW I, or the body count mentality that extended America’s military involvement in Vietnam</w:t>
      </w:r>
      <w:r w:rsidRPr="00DB5AA6">
        <w:rPr>
          <w:rFonts w:ascii="Times New Roman" w:hAnsi="Times New Roman" w:cs="Times New Roman"/>
        </w:rPr>
        <w:t>. It is the sunk cost dilemma. And it is accurate, to the extent the US has adopted a policy of 100 per cent success—victory— in the so-called War on Terror. The refrain that persists is that America cannot leave, for what is the price of failure?</w:t>
      </w:r>
    </w:p>
    <w:p w14:paraId="382C7A7D" w14:textId="77777777" w:rsidR="00AE1453" w:rsidRPr="00DB5AA6" w:rsidRDefault="00AE1453" w:rsidP="00AE1453">
      <w:pPr>
        <w:spacing w:line="240" w:lineRule="auto"/>
        <w:rPr>
          <w:rFonts w:ascii="Times New Roman" w:hAnsi="Times New Roman" w:cs="Times New Roman"/>
          <w:b/>
          <w:iCs/>
          <w:sz w:val="24"/>
          <w:u w:val="single"/>
        </w:rPr>
      </w:pPr>
      <w:r w:rsidRPr="00DB5AA6">
        <w:rPr>
          <w:rFonts w:ascii="Times New Roman" w:hAnsi="Times New Roman" w:cs="Times New Roman"/>
        </w:rPr>
        <w:t xml:space="preserve">It is just as important to ask the parallel question, what is the cost of success? Imagine that the US is wildly successful. Five or ten years from now, say, both Iraq and Afghanistan have viable liberal democratic governments with growing economies and friendly attitudes toward America. A few military personnel remain on permanent military bases fairly negotiated and welcomed by the local population. These two states become models for the Muslim world to emulate. What will it do then with this wonderful, state-building military force? </w:t>
      </w:r>
      <w:r w:rsidRPr="00DB5AA6">
        <w:rPr>
          <w:rFonts w:ascii="Times New Roman" w:hAnsi="Times New Roman" w:cs="Times New Roman"/>
          <w:highlight w:val="cyan"/>
          <w:u w:val="single"/>
        </w:rPr>
        <w:t>Will America move on to</w:t>
      </w:r>
      <w:r w:rsidRPr="00DB5AA6">
        <w:rPr>
          <w:rFonts w:ascii="Times New Roman" w:hAnsi="Times New Roman" w:cs="Times New Roman"/>
          <w:u w:val="single"/>
        </w:rPr>
        <w:t xml:space="preserve"> the next authoritarian state</w:t>
      </w:r>
      <w:r w:rsidRPr="00DB5AA6">
        <w:rPr>
          <w:rFonts w:ascii="Times New Roman" w:hAnsi="Times New Roman" w:cs="Times New Roman"/>
        </w:rPr>
        <w:t xml:space="preserve">, </w:t>
      </w:r>
      <w:r w:rsidRPr="00DB5AA6">
        <w:rPr>
          <w:rFonts w:ascii="Times New Roman" w:hAnsi="Times New Roman" w:cs="Times New Roman"/>
          <w:b/>
          <w:iCs/>
          <w:highlight w:val="cyan"/>
          <w:u w:val="single"/>
        </w:rPr>
        <w:t>North Korea or Iran</w:t>
      </w:r>
      <w:r w:rsidRPr="00DB5AA6">
        <w:rPr>
          <w:rFonts w:ascii="Times New Roman" w:hAnsi="Times New Roman" w:cs="Times New Roman"/>
        </w:rPr>
        <w:t xml:space="preserve">, perhaps? </w:t>
      </w:r>
      <w:r w:rsidRPr="00DB5AA6">
        <w:rPr>
          <w:rFonts w:ascii="Times New Roman" w:hAnsi="Times New Roman" w:cs="Times New Roman"/>
          <w:b/>
          <w:iCs/>
          <w:u w:val="single"/>
        </w:rPr>
        <w:t xml:space="preserve">Why not </w:t>
      </w:r>
      <w:r w:rsidRPr="00DB5AA6">
        <w:rPr>
          <w:rFonts w:ascii="Times New Roman" w:hAnsi="Times New Roman" w:cs="Times New Roman"/>
          <w:b/>
          <w:iCs/>
          <w:highlight w:val="cyan"/>
          <w:u w:val="single"/>
        </w:rPr>
        <w:t>Venezuela, or Cambodia</w:t>
      </w:r>
      <w:r w:rsidRPr="00DB5AA6">
        <w:rPr>
          <w:rFonts w:ascii="Times New Roman" w:hAnsi="Times New Roman" w:cs="Times New Roman"/>
          <w:b/>
          <w:iCs/>
          <w:u w:val="single"/>
        </w:rPr>
        <w:t xml:space="preserve">? </w:t>
      </w:r>
      <w:r w:rsidRPr="00DB5AA6">
        <w:rPr>
          <w:rFonts w:ascii="Times New Roman" w:hAnsi="Times New Roman" w:cs="Times New Roman"/>
          <w:b/>
          <w:iCs/>
          <w:sz w:val="24"/>
          <w:u w:val="single"/>
        </w:rPr>
        <w:t>Name the state where corruption or oppression exists, the US military can fix it.</w:t>
      </w:r>
    </w:p>
    <w:p w14:paraId="1D63EE98"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What if, in light of its extraordinary capacity to minimize violence, restore order, build governing institutions and markets, and establish popular governance, a few Americans start disagreeing with their own government’s policies? Imagine a disastrous natural event, an epoch-defining earthquake in the Mississippi basin, perhaps. Add in an economic downturn that pushes unemployment above twenty percent and an irresponsive or bumbling president and congress. No military professional today would answer the call for a military coup—but would the veterans of successful state-building in Iraq and Afghanistan be able to avoid helping their fellow citizens if they came begging for aid?</w:t>
      </w:r>
    </w:p>
    <w:p w14:paraId="1DC50740"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u w:val="single"/>
        </w:rPr>
        <w:t xml:space="preserve">It is </w:t>
      </w:r>
      <w:r w:rsidRPr="00DB5AA6">
        <w:rPr>
          <w:rFonts w:ascii="Times New Roman" w:hAnsi="Times New Roman" w:cs="Times New Roman"/>
          <w:b/>
          <w:iCs/>
          <w:u w:val="single"/>
        </w:rPr>
        <w:t>a slippery slope</w:t>
      </w:r>
      <w:r w:rsidRPr="00DB5AA6">
        <w:rPr>
          <w:rFonts w:ascii="Times New Roman" w:hAnsi="Times New Roman" w:cs="Times New Roman"/>
        </w:rPr>
        <w:t xml:space="preserve">, to be sure, and not a danger that looms on the event horizon. But </w:t>
      </w:r>
      <w:r w:rsidRPr="00DB5AA6">
        <w:rPr>
          <w:rFonts w:ascii="Times New Roman" w:hAnsi="Times New Roman" w:cs="Times New Roman"/>
          <w:u w:val="single"/>
        </w:rPr>
        <w:t>it crystallizes the propriety of use to which America’s military is being put today</w:t>
      </w:r>
      <w:r w:rsidRPr="00DB5AA6">
        <w:rPr>
          <w:rFonts w:ascii="Times New Roman" w:hAnsi="Times New Roman" w:cs="Times New Roman"/>
        </w:rPr>
        <w:t xml:space="preserve">, </w:t>
      </w:r>
      <w:r w:rsidRPr="00DB5AA6">
        <w:rPr>
          <w:rFonts w:ascii="Times New Roman" w:hAnsi="Times New Roman" w:cs="Times New Roman"/>
          <w:u w:val="single"/>
        </w:rPr>
        <w:t>and the preference</w:t>
      </w:r>
      <w:r w:rsidRPr="00DB5AA6">
        <w:rPr>
          <w:rFonts w:ascii="Times New Roman" w:hAnsi="Times New Roman" w:cs="Times New Roman"/>
        </w:rPr>
        <w:t xml:space="preserve"> that many </w:t>
      </w:r>
      <w:r w:rsidRPr="00DB5AA6">
        <w:rPr>
          <w:rFonts w:ascii="Times New Roman" w:hAnsi="Times New Roman" w:cs="Times New Roman"/>
          <w:b/>
          <w:iCs/>
          <w:u w:val="single"/>
        </w:rPr>
        <w:t>anti-weaponization proponents</w:t>
      </w:r>
      <w:r w:rsidRPr="00DB5AA6">
        <w:rPr>
          <w:rFonts w:ascii="Times New Roman" w:hAnsi="Times New Roman" w:cs="Times New Roman"/>
          <w:u w:val="single"/>
        </w:rPr>
        <w:t xml:space="preserve"> have for a conventional response on earth for an attack on assets in sp</w:t>
      </w:r>
      <w:r w:rsidRPr="00DB5AA6">
        <w:rPr>
          <w:rFonts w:ascii="Times New Roman" w:hAnsi="Times New Roman" w:cs="Times New Roman"/>
        </w:rPr>
        <w:t>ace. It suggests a value for placing weapons in space that goes beyond military logic, and confronts the moral high ground claims of those who would avoid weaponizing space in all cases.</w:t>
      </w:r>
    </w:p>
    <w:p w14:paraId="2AB3E769" w14:textId="77777777" w:rsidR="00AE1453" w:rsidRPr="00DB5AA6" w:rsidRDefault="00AE1453" w:rsidP="00AE1453">
      <w:pPr>
        <w:spacing w:line="240" w:lineRule="auto"/>
        <w:rPr>
          <w:rFonts w:ascii="Times New Roman" w:hAnsi="Times New Roman" w:cs="Times New Roman"/>
          <w:b/>
          <w:iCs/>
          <w:sz w:val="24"/>
          <w:u w:val="single"/>
        </w:rPr>
      </w:pPr>
      <w:r w:rsidRPr="00DB5AA6">
        <w:rPr>
          <w:rFonts w:ascii="Times New Roman" w:hAnsi="Times New Roman" w:cs="Times New Roman"/>
        </w:rPr>
        <w:t xml:space="preserve">The </w:t>
      </w:r>
      <w:r w:rsidRPr="00DB5AA6">
        <w:rPr>
          <w:rFonts w:ascii="Times New Roman" w:hAnsi="Times New Roman" w:cs="Times New Roman"/>
          <w:u w:val="single"/>
        </w:rPr>
        <w:t>fiduciary</w:t>
      </w:r>
      <w:r w:rsidRPr="00DB5AA6">
        <w:rPr>
          <w:rFonts w:ascii="Times New Roman" w:hAnsi="Times New Roman" w:cs="Times New Roman"/>
        </w:rPr>
        <w:t xml:space="preserve"> and social </w:t>
      </w:r>
      <w:r w:rsidRPr="00DB5AA6">
        <w:rPr>
          <w:rFonts w:ascii="Times New Roman" w:hAnsi="Times New Roman" w:cs="Times New Roman"/>
          <w:highlight w:val="cyan"/>
          <w:u w:val="single"/>
        </w:rPr>
        <w:t>costs to weaponize space</w:t>
      </w:r>
      <w:r w:rsidRPr="00DB5AA6">
        <w:rPr>
          <w:rFonts w:ascii="Times New Roman" w:hAnsi="Times New Roman" w:cs="Times New Roman"/>
          <w:u w:val="single"/>
        </w:rPr>
        <w:t xml:space="preserve"> effectively will be </w:t>
      </w:r>
      <w:r w:rsidRPr="00DB5AA6">
        <w:rPr>
          <w:rFonts w:ascii="Times New Roman" w:hAnsi="Times New Roman" w:cs="Times New Roman"/>
          <w:b/>
          <w:iCs/>
          <w:highlight w:val="cyan"/>
          <w:u w:val="single"/>
        </w:rPr>
        <w:t>immense</w:t>
      </w:r>
      <w:r w:rsidRPr="00DB5AA6">
        <w:rPr>
          <w:rFonts w:ascii="Times New Roman" w:hAnsi="Times New Roman" w:cs="Times New Roman"/>
        </w:rPr>
        <w:t xml:space="preserve">. These are </w:t>
      </w:r>
      <w:r w:rsidRPr="00DB5AA6">
        <w:rPr>
          <w:rFonts w:ascii="Times New Roman" w:hAnsi="Times New Roman" w:cs="Times New Roman"/>
          <w:u w:val="single"/>
        </w:rPr>
        <w:t>necessary costs if America</w:t>
      </w:r>
      <w:r w:rsidRPr="00DB5AA6">
        <w:rPr>
          <w:rFonts w:ascii="Times New Roman" w:hAnsi="Times New Roman" w:cs="Times New Roman"/>
        </w:rPr>
        <w:t xml:space="preserve">, or any other state, is </w:t>
      </w:r>
      <w:r w:rsidRPr="00DB5AA6">
        <w:rPr>
          <w:rFonts w:ascii="Times New Roman" w:hAnsi="Times New Roman" w:cs="Times New Roman"/>
          <w:u w:val="single"/>
        </w:rPr>
        <w:t>determined to have a military force structure that relies on space support</w:t>
      </w:r>
      <w:r w:rsidRPr="00DB5AA6">
        <w:rPr>
          <w:rFonts w:ascii="Times New Roman" w:hAnsi="Times New Roman" w:cs="Times New Roman"/>
        </w:rPr>
        <w:t xml:space="preserve"> and enablement to operate as it does now, increasingly so for the future. And it will have benefits for the military that may not be readily apparent; for </w:t>
      </w:r>
      <w:r w:rsidRPr="00DB5AA6">
        <w:rPr>
          <w:rFonts w:ascii="Times New Roman" w:hAnsi="Times New Roman" w:cs="Times New Roman"/>
          <w:b/>
          <w:iCs/>
          <w:u w:val="single"/>
        </w:rPr>
        <w:t xml:space="preserve">where will the money come for this space weapons capacity? </w:t>
      </w:r>
      <w:r w:rsidRPr="00DB5AA6">
        <w:rPr>
          <w:rFonts w:ascii="Times New Roman" w:hAnsi="Times New Roman" w:cs="Times New Roman"/>
          <w:u w:val="single"/>
        </w:rPr>
        <w:t>It will not come from school budgets or foreign aid programs</w:t>
      </w:r>
      <w:r w:rsidRPr="00DB5AA6">
        <w:rPr>
          <w:rFonts w:ascii="Times New Roman" w:hAnsi="Times New Roman" w:cs="Times New Roman"/>
        </w:rPr>
        <w:t xml:space="preserve">. It will not come at the expense of health care reform or corporate bailouts. </w:t>
      </w:r>
      <w:r w:rsidRPr="00DB5AA6">
        <w:rPr>
          <w:rFonts w:ascii="Times New Roman" w:hAnsi="Times New Roman" w:cs="Times New Roman"/>
          <w:b/>
          <w:iCs/>
          <w:sz w:val="24"/>
          <w:u w:val="single"/>
        </w:rPr>
        <w:t xml:space="preserve">It will </w:t>
      </w:r>
      <w:r w:rsidRPr="00DB5AA6">
        <w:rPr>
          <w:rFonts w:ascii="Times New Roman" w:hAnsi="Times New Roman" w:cs="Times New Roman"/>
          <w:b/>
          <w:iCs/>
          <w:sz w:val="24"/>
          <w:highlight w:val="cyan"/>
          <w:u w:val="single"/>
        </w:rPr>
        <w:t xml:space="preserve">come from </w:t>
      </w:r>
      <w:r w:rsidRPr="00DB5AA6">
        <w:rPr>
          <w:rFonts w:ascii="Times New Roman" w:hAnsi="Times New Roman" w:cs="Times New Roman"/>
          <w:b/>
          <w:iCs/>
          <w:sz w:val="24"/>
          <w:u w:val="single"/>
        </w:rPr>
        <w:t xml:space="preserve">existing or planned </w:t>
      </w:r>
      <w:r w:rsidRPr="00DB5AA6">
        <w:rPr>
          <w:rFonts w:ascii="Times New Roman" w:hAnsi="Times New Roman" w:cs="Times New Roman"/>
          <w:b/>
          <w:iCs/>
          <w:sz w:val="24"/>
          <w:highlight w:val="cyan"/>
          <w:u w:val="single"/>
        </w:rPr>
        <w:t>military budgets</w:t>
      </w:r>
      <w:r w:rsidRPr="00DB5AA6">
        <w:rPr>
          <w:rFonts w:ascii="Times New Roman" w:hAnsi="Times New Roman" w:cs="Times New Roman"/>
        </w:rPr>
        <w:t xml:space="preserve">, </w:t>
      </w:r>
      <w:r w:rsidRPr="00DB5AA6">
        <w:rPr>
          <w:rFonts w:ascii="Times New Roman" w:hAnsi="Times New Roman" w:cs="Times New Roman"/>
          <w:u w:val="single"/>
        </w:rPr>
        <w:t xml:space="preserve">from the capacity of </w:t>
      </w:r>
      <w:r w:rsidRPr="00DB5AA6">
        <w:rPr>
          <w:rFonts w:ascii="Times New Roman" w:hAnsi="Times New Roman" w:cs="Times New Roman"/>
          <w:b/>
          <w:iCs/>
          <w:u w:val="single"/>
        </w:rPr>
        <w:t>conventional military capabilities</w:t>
      </w:r>
      <w:r w:rsidRPr="00DB5AA6">
        <w:rPr>
          <w:rFonts w:ascii="Times New Roman" w:hAnsi="Times New Roman" w:cs="Times New Roman"/>
          <w:u w:val="single"/>
        </w:rPr>
        <w:t xml:space="preserve"> on the land and sea and in the air</w:t>
      </w:r>
      <w:r w:rsidRPr="00DB5AA6">
        <w:rPr>
          <w:rFonts w:ascii="Times New Roman" w:hAnsi="Times New Roman" w:cs="Times New Roman"/>
        </w:rPr>
        <w:t xml:space="preserve">. </w:t>
      </w:r>
      <w:r w:rsidRPr="00DB5AA6">
        <w:rPr>
          <w:rFonts w:ascii="Times New Roman" w:hAnsi="Times New Roman" w:cs="Times New Roman"/>
          <w:u w:val="single"/>
        </w:rPr>
        <w:t>There will be fewer aircraft carriers and</w:t>
      </w:r>
      <w:r w:rsidRPr="00DB5AA6">
        <w:rPr>
          <w:rFonts w:ascii="Times New Roman" w:hAnsi="Times New Roman" w:cs="Times New Roman"/>
        </w:rPr>
        <w:t xml:space="preserve"> high dollar aircraft </w:t>
      </w:r>
      <w:r w:rsidRPr="00DB5AA6">
        <w:rPr>
          <w:rFonts w:ascii="Times New Roman" w:hAnsi="Times New Roman" w:cs="Times New Roman"/>
          <w:u w:val="single"/>
        </w:rPr>
        <w:t>fighters and bombers.</w:t>
      </w:r>
      <w:r w:rsidRPr="00DB5AA6">
        <w:rPr>
          <w:rFonts w:ascii="Times New Roman" w:hAnsi="Times New Roman" w:cs="Times New Roman"/>
        </w:rPr>
        <w:t xml:space="preserve"> </w:t>
      </w:r>
      <w:r w:rsidRPr="00DB5AA6">
        <w:rPr>
          <w:rFonts w:ascii="Times New Roman" w:hAnsi="Times New Roman" w:cs="Times New Roman"/>
          <w:u w:val="single"/>
        </w:rPr>
        <w:t>If space weapons capable of targeting the earth are deployed</w:t>
      </w:r>
      <w:r w:rsidRPr="00DB5AA6">
        <w:rPr>
          <w:rFonts w:ascii="Times New Roman" w:hAnsi="Times New Roman" w:cs="Times New Roman"/>
        </w:rPr>
        <w:t xml:space="preserve">, relatively slow moving </w:t>
      </w:r>
      <w:r w:rsidRPr="00DB5AA6">
        <w:rPr>
          <w:rFonts w:ascii="Times New Roman" w:hAnsi="Times New Roman" w:cs="Times New Roman"/>
          <w:u w:val="single"/>
        </w:rPr>
        <w:t>ships and aircraft will be</w:t>
      </w:r>
      <w:r w:rsidRPr="00DB5AA6">
        <w:rPr>
          <w:rFonts w:ascii="Times New Roman" w:hAnsi="Times New Roman" w:cs="Times New Roman"/>
        </w:rPr>
        <w:t xml:space="preserve"> conceptually </w:t>
      </w:r>
      <w:r w:rsidRPr="00DB5AA6">
        <w:rPr>
          <w:rFonts w:ascii="Times New Roman" w:hAnsi="Times New Roman" w:cs="Times New Roman"/>
          <w:b/>
          <w:iCs/>
          <w:u w:val="single"/>
        </w:rPr>
        <w:t>obsolete</w:t>
      </w:r>
      <w:r w:rsidRPr="00DB5AA6">
        <w:rPr>
          <w:rFonts w:ascii="Times New Roman" w:hAnsi="Times New Roman" w:cs="Times New Roman"/>
        </w:rPr>
        <w:t xml:space="preserve">, instantly vulnerable to them. As money is scrounged for space lasers and exotic kinetic kill satellites, </w:t>
      </w:r>
      <w:r w:rsidRPr="00DB5AA6">
        <w:rPr>
          <w:rFonts w:ascii="Times New Roman" w:hAnsi="Times New Roman" w:cs="Times New Roman"/>
          <w:u w:val="single"/>
        </w:rPr>
        <w:t>the systems these space weapons make defenseless will be scrapped</w:t>
      </w:r>
      <w:r w:rsidRPr="00DB5AA6">
        <w:rPr>
          <w:rFonts w:ascii="Times New Roman" w:hAnsi="Times New Roman" w:cs="Times New Roman"/>
        </w:rPr>
        <w:t xml:space="preserve">. More </w:t>
      </w:r>
      <w:r w:rsidRPr="00DB5AA6">
        <w:rPr>
          <w:rFonts w:ascii="Times New Roman" w:hAnsi="Times New Roman" w:cs="Times New Roman"/>
          <w:u w:val="single"/>
        </w:rPr>
        <w:t>funding will come from current ballistic and anti-ballistic missile development and deployment</w:t>
      </w:r>
      <w:r w:rsidRPr="00DB5AA6">
        <w:rPr>
          <w:rFonts w:ascii="Times New Roman" w:hAnsi="Times New Roman" w:cs="Times New Roman"/>
        </w:rPr>
        <w:t xml:space="preserve">, as global ballistic missile defense from space is more cost and practically effective than comprehensive ground or sea-based systems. And </w:t>
      </w:r>
      <w:r w:rsidRPr="00DB5AA6">
        <w:rPr>
          <w:rFonts w:ascii="Times New Roman" w:hAnsi="Times New Roman" w:cs="Times New Roman"/>
          <w:b/>
          <w:iCs/>
          <w:u w:val="single"/>
        </w:rPr>
        <w:t>most importantly, it will come from personnel reductions</w:t>
      </w:r>
      <w:r w:rsidRPr="00DB5AA6">
        <w:rPr>
          <w:rFonts w:ascii="Times New Roman" w:hAnsi="Times New Roman" w:cs="Times New Roman"/>
        </w:rPr>
        <w:t xml:space="preserve">, </w:t>
      </w:r>
      <w:r w:rsidRPr="00DB5AA6">
        <w:rPr>
          <w:rFonts w:ascii="Times New Roman" w:hAnsi="Times New Roman" w:cs="Times New Roman"/>
          <w:b/>
          <w:iCs/>
          <w:sz w:val="24"/>
          <w:highlight w:val="cyan"/>
          <w:u w:val="single"/>
        </w:rPr>
        <w:t>from ground troops currently occupying foreign territory</w:t>
      </w:r>
      <w:r w:rsidRPr="00DB5AA6">
        <w:rPr>
          <w:rFonts w:ascii="Times New Roman" w:hAnsi="Times New Roman" w:cs="Times New Roman"/>
        </w:rPr>
        <w:t xml:space="preserve">. In this way, </w:t>
      </w:r>
      <w:r w:rsidRPr="00DB5AA6">
        <w:rPr>
          <w:rFonts w:ascii="Times New Roman" w:hAnsi="Times New Roman" w:cs="Times New Roman"/>
          <w:u w:val="single"/>
        </w:rPr>
        <w:t xml:space="preserve">America will retain its ability to use force to influence states around the world, but it will </w:t>
      </w:r>
      <w:r w:rsidRPr="00DB5AA6">
        <w:rPr>
          <w:rFonts w:ascii="Times New Roman" w:hAnsi="Times New Roman" w:cs="Times New Roman"/>
          <w:b/>
          <w:iCs/>
          <w:u w:val="single"/>
        </w:rPr>
        <w:t>atrophy the capacity to occupy their territory</w:t>
      </w:r>
      <w:r w:rsidRPr="00DB5AA6">
        <w:rPr>
          <w:rFonts w:ascii="Times New Roman" w:hAnsi="Times New Roman" w:cs="Times New Roman"/>
          <w:u w:val="single"/>
        </w:rPr>
        <w:t xml:space="preserve"> and threaten their sovereignty directly</w:t>
      </w:r>
      <w:r w:rsidRPr="00DB5AA6">
        <w:rPr>
          <w:rFonts w:ascii="Times New Roman" w:hAnsi="Times New Roman" w:cs="Times New Roman"/>
        </w:rPr>
        <w:t xml:space="preserve">. </w:t>
      </w:r>
      <w:r w:rsidRPr="00DB5AA6">
        <w:rPr>
          <w:rFonts w:ascii="Times New Roman" w:hAnsi="Times New Roman" w:cs="Times New Roman"/>
          <w:b/>
          <w:iCs/>
          <w:sz w:val="24"/>
          <w:u w:val="single"/>
        </w:rPr>
        <w:t xml:space="preserve">The era of </w:t>
      </w:r>
      <w:r w:rsidRPr="00DB5AA6">
        <w:rPr>
          <w:rFonts w:ascii="Times New Roman" w:hAnsi="Times New Roman" w:cs="Times New Roman"/>
          <w:b/>
          <w:iCs/>
          <w:sz w:val="24"/>
          <w:highlight w:val="cyan"/>
          <w:u w:val="single"/>
        </w:rPr>
        <w:t xml:space="preserve">US hegemony will be extended, but </w:t>
      </w:r>
      <w:r w:rsidRPr="00DB5AA6">
        <w:rPr>
          <w:rFonts w:ascii="Times New Roman" w:hAnsi="Times New Roman" w:cs="Times New Roman"/>
          <w:b/>
          <w:iCs/>
          <w:sz w:val="24"/>
          <w:u w:val="single"/>
        </w:rPr>
        <w:t xml:space="preserve">the possibility of US </w:t>
      </w:r>
      <w:r w:rsidRPr="00DB5AA6">
        <w:rPr>
          <w:rFonts w:ascii="Times New Roman" w:hAnsi="Times New Roman" w:cs="Times New Roman"/>
          <w:b/>
          <w:iCs/>
          <w:sz w:val="24"/>
          <w:highlight w:val="cyan"/>
          <w:u w:val="single"/>
        </w:rPr>
        <w:t>global empire will be reduced.</w:t>
      </w:r>
    </w:p>
    <w:p w14:paraId="52C173B8" w14:textId="77777777" w:rsidR="00AE1453" w:rsidRPr="00DB5AA6" w:rsidRDefault="00AE1453" w:rsidP="00AE1453">
      <w:pPr>
        <w:keepNext/>
        <w:keepLines/>
        <w:spacing w:line="240" w:lineRule="auto"/>
        <w:outlineLvl w:val="3"/>
        <w:rPr>
          <w:rFonts w:ascii="Times New Roman" w:eastAsiaTheme="majorEastAsia" w:hAnsi="Times New Roman" w:cs="Times New Roman"/>
          <w:b/>
          <w:iCs/>
          <w:sz w:val="26"/>
          <w:u w:val="single"/>
        </w:rPr>
      </w:pPr>
      <w:r w:rsidRPr="00DB5AA6">
        <w:rPr>
          <w:rFonts w:ascii="Times New Roman" w:eastAsiaTheme="majorEastAsia" w:hAnsi="Times New Roman" w:cs="Times New Roman"/>
          <w:b/>
          <w:iCs/>
          <w:sz w:val="26"/>
        </w:rPr>
        <w:t xml:space="preserve">And, hegemony through space is </w:t>
      </w:r>
      <w:r w:rsidRPr="00DB5AA6">
        <w:rPr>
          <w:rFonts w:ascii="Times New Roman" w:eastAsiaTheme="majorEastAsia" w:hAnsi="Times New Roman" w:cs="Times New Roman"/>
          <w:b/>
          <w:iCs/>
          <w:sz w:val="26"/>
          <w:u w:val="single"/>
        </w:rPr>
        <w:t>stabilizing</w:t>
      </w:r>
      <w:r w:rsidRPr="00DB5AA6">
        <w:rPr>
          <w:rFonts w:ascii="Times New Roman" w:eastAsiaTheme="majorEastAsia" w:hAnsi="Times New Roman" w:cs="Times New Roman"/>
          <w:b/>
          <w:iCs/>
          <w:sz w:val="26"/>
        </w:rPr>
        <w:t xml:space="preserve">, solves </w:t>
      </w:r>
      <w:r w:rsidRPr="00DB5AA6">
        <w:rPr>
          <w:rFonts w:ascii="Times New Roman" w:eastAsiaTheme="majorEastAsia" w:hAnsi="Times New Roman" w:cs="Times New Roman"/>
          <w:b/>
          <w:iCs/>
          <w:sz w:val="26"/>
          <w:u w:val="single"/>
        </w:rPr>
        <w:t>transition wars</w:t>
      </w:r>
      <w:r w:rsidRPr="00DB5AA6">
        <w:rPr>
          <w:rFonts w:ascii="Times New Roman" w:eastAsiaTheme="majorEastAsia" w:hAnsi="Times New Roman" w:cs="Times New Roman"/>
          <w:b/>
          <w:iCs/>
          <w:sz w:val="26"/>
        </w:rPr>
        <w:t xml:space="preserve">, and makes </w:t>
      </w:r>
      <w:r w:rsidRPr="00DB5AA6">
        <w:rPr>
          <w:rFonts w:ascii="Times New Roman" w:eastAsiaTheme="majorEastAsia" w:hAnsi="Times New Roman" w:cs="Times New Roman"/>
          <w:b/>
          <w:iCs/>
          <w:sz w:val="26"/>
          <w:u w:val="single"/>
        </w:rPr>
        <w:t>liberal internationalism</w:t>
      </w:r>
      <w:r w:rsidRPr="00DB5AA6">
        <w:rPr>
          <w:rFonts w:ascii="Times New Roman" w:eastAsiaTheme="majorEastAsia" w:hAnsi="Times New Roman" w:cs="Times New Roman"/>
          <w:b/>
          <w:iCs/>
          <w:sz w:val="26"/>
        </w:rPr>
        <w:t xml:space="preserve"> effective avoiding multiple scenarios of </w:t>
      </w:r>
      <w:r w:rsidRPr="00DB5AA6">
        <w:rPr>
          <w:rFonts w:ascii="Times New Roman" w:eastAsiaTheme="majorEastAsia" w:hAnsi="Times New Roman" w:cs="Times New Roman"/>
          <w:b/>
          <w:iCs/>
          <w:sz w:val="26"/>
          <w:u w:val="single"/>
        </w:rPr>
        <w:t>extinction</w:t>
      </w:r>
    </w:p>
    <w:p w14:paraId="62814C1C"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b/>
          <w:bCs/>
          <w:sz w:val="26"/>
        </w:rPr>
        <w:t xml:space="preserve">Dolman, 10 - </w:t>
      </w:r>
      <w:r w:rsidRPr="00DB5AA6">
        <w:rPr>
          <w:rFonts w:ascii="Times New Roman" w:hAnsi="Times New Roman" w:cs="Times New Roman"/>
        </w:rPr>
        <w:t xml:space="preserve">Professor of Comparative Military Studies at the US Air Force’s Air Command and Staff College (ACSC), Air University’s first space theorist, served at the National Security Agency and the United States Space Command </w:t>
      </w:r>
    </w:p>
    <w:p w14:paraId="1551A817"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Dr. Everett Carl Dolman, </w:t>
      </w:r>
      <w:r w:rsidRPr="00DB5AA6">
        <w:rPr>
          <w:rFonts w:ascii="Times New Roman" w:hAnsi="Times New Roman" w:cs="Times New Roman"/>
          <w:shd w:val="clear" w:color="auto" w:fill="FFFFFF"/>
        </w:rPr>
        <w:t>“</w:t>
      </w:r>
      <w:r w:rsidRPr="00DB5AA6">
        <w:rPr>
          <w:rFonts w:ascii="Times New Roman" w:hAnsi="Times New Roman" w:cs="Times New Roman"/>
        </w:rPr>
        <w:t>The Case for Weapons in Space: A Geopolitical Assessment,” APSA Annual Meeting. September 2010</w:t>
      </w:r>
    </w:p>
    <w:p w14:paraId="78AA2CA1"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 xml:space="preserve">--War inevitable – rising powers like China try to reshape the global order, creating hegemonic wars </w:t>
      </w:r>
    </w:p>
    <w:p w14:paraId="337F181F"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--China rising by claiming control of space – space will determine who wins - only response is to make challenges unthinkable via deterrence/military primacy</w:t>
      </w:r>
    </w:p>
    <w:p w14:paraId="2DCD2C03"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--IL – crushes heg – military relies on space – we lose hard power, we lose space</w:t>
      </w:r>
    </w:p>
    <w:p w14:paraId="331E4542"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--Time is of the essence – China hasn’t seized it yet, but they might in future – we need to seize space now</w:t>
      </w:r>
    </w:p>
    <w:p w14:paraId="2B53CA79"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 xml:space="preserve">--AT: Arms Racing 1] We have lead – too expensive to spend hundreds of billions to try to catch us only to lose 2] Nobody will care – we’re hegemon in squo and people accept it – this is no different. People are more scared of China revisionism than continuation of US order 3] Our control would allow commerce/trade in space – it would be seen as stabilizing and a public good 4] It would take money away from military occupation which would assuage concerns about US threats to sovereignty </w:t>
      </w:r>
    </w:p>
    <w:p w14:paraId="488B4119"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 Heg stabilizing – no GPW since 1945 – nobody would dare challenge us if we can hold anything at risk – hegemony over seas by British prove that there won’t be challengers</w:t>
      </w:r>
    </w:p>
    <w:p w14:paraId="214D3E51" w14:textId="77777777" w:rsidR="00AE1453" w:rsidRPr="00DB5AA6" w:rsidRDefault="00AE1453" w:rsidP="00AE1453">
      <w:pPr>
        <w:spacing w:line="240" w:lineRule="auto"/>
        <w:rPr>
          <w:rFonts w:ascii="Times New Roman" w:hAnsi="Times New Roman" w:cs="Times New Roman"/>
          <w:szCs w:val="16"/>
        </w:rPr>
      </w:pPr>
      <w:r w:rsidRPr="00DB5AA6">
        <w:rPr>
          <w:rFonts w:ascii="Times New Roman" w:hAnsi="Times New Roman" w:cs="Times New Roman"/>
          <w:szCs w:val="16"/>
        </w:rPr>
        <w:t xml:space="preserve">--K2 commerce and trade – prevents disruptions – sea proves unilateral control is good </w:t>
      </w:r>
    </w:p>
    <w:p w14:paraId="2B5C61EC" w14:textId="77777777" w:rsidR="00AE1453" w:rsidRPr="00DB5AA6" w:rsidRDefault="00AE1453" w:rsidP="00AE1453">
      <w:pPr>
        <w:spacing w:line="240" w:lineRule="auto"/>
        <w:rPr>
          <w:rFonts w:ascii="Times New Roman" w:hAnsi="Times New Roman" w:cs="Times New Roman"/>
        </w:rPr>
      </w:pPr>
    </w:p>
    <w:p w14:paraId="122572EE"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Hegemony and Stability: </w:t>
      </w:r>
    </w:p>
    <w:p w14:paraId="41B6BFEB" w14:textId="77777777" w:rsidR="00AE1453" w:rsidRPr="00DB5AA6" w:rsidRDefault="00AE1453" w:rsidP="00AE1453">
      <w:pPr>
        <w:spacing w:line="240" w:lineRule="auto"/>
        <w:rPr>
          <w:rFonts w:ascii="Times New Roman" w:hAnsi="Times New Roman" w:cs="Times New Roman"/>
          <w:b/>
          <w:iCs/>
          <w:u w:val="single"/>
        </w:rPr>
      </w:pPr>
      <w:r w:rsidRPr="00DB5AA6">
        <w:rPr>
          <w:rFonts w:ascii="Times New Roman" w:hAnsi="Times New Roman" w:cs="Times New Roman"/>
        </w:rPr>
        <w:t xml:space="preserve">Almost </w:t>
      </w:r>
      <w:r w:rsidRPr="00DB5AA6">
        <w:rPr>
          <w:rFonts w:ascii="Times New Roman" w:hAnsi="Times New Roman" w:cs="Times New Roman"/>
          <w:u w:val="single"/>
        </w:rPr>
        <w:t>2,500 years ago, Thucydides foresaw the inevitability of a disastrous Peloponnesian war due to “the rising power of Athens and the fear it caused in Sparta</w:t>
      </w:r>
      <w:r w:rsidRPr="00DB5AA6">
        <w:rPr>
          <w:rFonts w:ascii="Times New Roman" w:hAnsi="Times New Roman" w:cs="Times New Roman"/>
        </w:rPr>
        <w:t xml:space="preserve">.” Indeed, </w:t>
      </w:r>
      <w:r w:rsidRPr="00DB5AA6">
        <w:rPr>
          <w:rFonts w:ascii="Times New Roman" w:hAnsi="Times New Roman" w:cs="Times New Roman"/>
          <w:u w:val="single"/>
        </w:rPr>
        <w:t xml:space="preserve">whenever an extant international order is </w:t>
      </w:r>
      <w:r w:rsidRPr="00DB5AA6">
        <w:rPr>
          <w:rFonts w:ascii="Times New Roman" w:hAnsi="Times New Roman" w:cs="Times New Roman"/>
          <w:b/>
          <w:iCs/>
          <w:u w:val="single"/>
        </w:rPr>
        <w:t>challenged by a rising power</w:t>
      </w:r>
      <w:r w:rsidRPr="00DB5AA6">
        <w:rPr>
          <w:rFonts w:ascii="Times New Roman" w:hAnsi="Times New Roman" w:cs="Times New Roman"/>
        </w:rPr>
        <w:t xml:space="preserve">, </w:t>
      </w:r>
      <w:r w:rsidRPr="00DB5AA6">
        <w:rPr>
          <w:rFonts w:ascii="Times New Roman" w:hAnsi="Times New Roman" w:cs="Times New Roman"/>
          <w:u w:val="single"/>
        </w:rPr>
        <w:t>the dominant power in the system is obligated to respond.</w:t>
      </w:r>
      <w:r w:rsidRPr="00DB5AA6">
        <w:rPr>
          <w:rFonts w:ascii="Times New Roman" w:hAnsi="Times New Roman" w:cs="Times New Roman"/>
        </w:rPr>
        <w:t xml:space="preserve"> Such conditions are relatively rare in history, but </w:t>
      </w:r>
      <w:r w:rsidRPr="00DB5AA6">
        <w:rPr>
          <w:rFonts w:ascii="Times New Roman" w:hAnsi="Times New Roman" w:cs="Times New Roman"/>
          <w:u w:val="single"/>
        </w:rPr>
        <w:t xml:space="preserve">when they occur, the resulting war is </w:t>
      </w:r>
      <w:r w:rsidRPr="00DB5AA6">
        <w:rPr>
          <w:rFonts w:ascii="Times New Roman" w:hAnsi="Times New Roman" w:cs="Times New Roman"/>
          <w:b/>
          <w:iCs/>
          <w:u w:val="single"/>
        </w:rPr>
        <w:t>not for minor spoils</w:t>
      </w:r>
      <w:r w:rsidRPr="00DB5AA6">
        <w:rPr>
          <w:rFonts w:ascii="Times New Roman" w:hAnsi="Times New Roman" w:cs="Times New Roman"/>
        </w:rPr>
        <w:t xml:space="preserve"> or border modifications, </w:t>
      </w:r>
      <w:r w:rsidRPr="00DB5AA6">
        <w:rPr>
          <w:rFonts w:ascii="Times New Roman" w:hAnsi="Times New Roman" w:cs="Times New Roman"/>
          <w:b/>
          <w:iCs/>
          <w:u w:val="single"/>
        </w:rPr>
        <w:t>but for leadership of a new world order</w:t>
      </w:r>
      <w:r w:rsidRPr="00DB5AA6">
        <w:rPr>
          <w:rFonts w:ascii="Times New Roman" w:hAnsi="Times New Roman" w:cs="Times New Roman"/>
        </w:rPr>
        <w:t xml:space="preserve">. It is a great war, </w:t>
      </w:r>
      <w:r w:rsidRPr="00DB5AA6">
        <w:rPr>
          <w:rFonts w:ascii="Times New Roman" w:hAnsi="Times New Roman" w:cs="Times New Roman"/>
          <w:b/>
          <w:iCs/>
          <w:u w:val="single"/>
        </w:rPr>
        <w:t>a hegemonic war.</w:t>
      </w:r>
    </w:p>
    <w:p w14:paraId="1AED81B3" w14:textId="77777777" w:rsidR="00AE1453" w:rsidRPr="00DB5AA6" w:rsidRDefault="00AE1453" w:rsidP="00AE1453">
      <w:pPr>
        <w:spacing w:line="240" w:lineRule="auto"/>
        <w:rPr>
          <w:rFonts w:ascii="Times New Roman" w:hAnsi="Times New Roman" w:cs="Times New Roman"/>
          <w:u w:val="single"/>
        </w:rPr>
      </w:pPr>
      <w:r w:rsidRPr="00DB5AA6">
        <w:rPr>
          <w:rFonts w:ascii="Times New Roman" w:hAnsi="Times New Roman" w:cs="Times New Roman"/>
          <w:u w:val="single"/>
        </w:rPr>
        <w:t>This is the context in which the world now exists</w:t>
      </w:r>
      <w:r w:rsidRPr="00DB5AA6">
        <w:rPr>
          <w:rFonts w:ascii="Times New Roman" w:hAnsi="Times New Roman" w:cs="Times New Roman"/>
        </w:rPr>
        <w:t xml:space="preserve">. </w:t>
      </w:r>
      <w:r w:rsidRPr="00DB5AA6">
        <w:rPr>
          <w:rFonts w:ascii="Times New Roman" w:hAnsi="Times New Roman" w:cs="Times New Roman"/>
          <w:u w:val="single"/>
        </w:rPr>
        <w:t>The</w:t>
      </w:r>
      <w:r w:rsidRPr="00DB5AA6">
        <w:rPr>
          <w:rFonts w:ascii="Times New Roman" w:hAnsi="Times New Roman" w:cs="Times New Roman"/>
        </w:rPr>
        <w:t xml:space="preserve"> relatively </w:t>
      </w:r>
      <w:r w:rsidRPr="00DB5AA6">
        <w:rPr>
          <w:rFonts w:ascii="Times New Roman" w:hAnsi="Times New Roman" w:cs="Times New Roman"/>
          <w:u w:val="single"/>
        </w:rPr>
        <w:t>stable glob</w:t>
      </w:r>
      <w:r w:rsidRPr="00DB5AA6">
        <w:rPr>
          <w:rFonts w:ascii="Times New Roman" w:hAnsi="Times New Roman" w:cs="Times New Roman"/>
        </w:rPr>
        <w:t xml:space="preserve">al hegemony of </w:t>
      </w:r>
      <w:r w:rsidRPr="00DB5AA6">
        <w:rPr>
          <w:rFonts w:ascii="Times New Roman" w:hAnsi="Times New Roman" w:cs="Times New Roman"/>
          <w:highlight w:val="cyan"/>
          <w:u w:val="single"/>
        </w:rPr>
        <w:t xml:space="preserve">US </w:t>
      </w:r>
      <w:r w:rsidRPr="00DB5AA6">
        <w:rPr>
          <w:rFonts w:ascii="Times New Roman" w:hAnsi="Times New Roman" w:cs="Times New Roman"/>
          <w:u w:val="single"/>
        </w:rPr>
        <w:t>dominance</w:t>
      </w:r>
      <w:r w:rsidRPr="00DB5AA6">
        <w:rPr>
          <w:rFonts w:ascii="Times New Roman" w:hAnsi="Times New Roman" w:cs="Times New Roman"/>
        </w:rPr>
        <w:t xml:space="preserve"> since 1945, punctuated by limited wars and shifting balances of opposition, has </w:t>
      </w:r>
      <w:r w:rsidRPr="00DB5AA6">
        <w:rPr>
          <w:rFonts w:ascii="Times New Roman" w:hAnsi="Times New Roman" w:cs="Times New Roman"/>
          <w:highlight w:val="cyan"/>
          <w:u w:val="single"/>
        </w:rPr>
        <w:t xml:space="preserve">relied on </w:t>
      </w:r>
      <w:r w:rsidRPr="00DB5AA6">
        <w:rPr>
          <w:rFonts w:ascii="Times New Roman" w:hAnsi="Times New Roman" w:cs="Times New Roman"/>
          <w:b/>
          <w:iCs/>
          <w:highlight w:val="cyan"/>
          <w:u w:val="single"/>
        </w:rPr>
        <w:t>tech</w:t>
      </w:r>
      <w:r w:rsidRPr="00DB5AA6">
        <w:rPr>
          <w:rFonts w:ascii="Times New Roman" w:hAnsi="Times New Roman" w:cs="Times New Roman"/>
          <w:b/>
          <w:iCs/>
          <w:u w:val="single"/>
        </w:rPr>
        <w:t xml:space="preserve">nology-dominant global </w:t>
      </w:r>
      <w:r w:rsidRPr="00DB5AA6">
        <w:rPr>
          <w:rFonts w:ascii="Times New Roman" w:hAnsi="Times New Roman" w:cs="Times New Roman"/>
          <w:b/>
          <w:iCs/>
          <w:highlight w:val="cyan"/>
          <w:u w:val="single"/>
        </w:rPr>
        <w:t>power projection</w:t>
      </w:r>
      <w:r w:rsidRPr="00DB5AA6">
        <w:rPr>
          <w:rFonts w:ascii="Times New Roman" w:hAnsi="Times New Roman" w:cs="Times New Roman"/>
        </w:rPr>
        <w:t xml:space="preserve">. Today, </w:t>
      </w:r>
      <w:r w:rsidRPr="00DB5AA6">
        <w:rPr>
          <w:rFonts w:ascii="Times New Roman" w:hAnsi="Times New Roman" w:cs="Times New Roman"/>
          <w:u w:val="single"/>
        </w:rPr>
        <w:t xml:space="preserve">that technology is wholly </w:t>
      </w:r>
      <w:r w:rsidRPr="00DB5AA6">
        <w:rPr>
          <w:rFonts w:ascii="Times New Roman" w:hAnsi="Times New Roman" w:cs="Times New Roman"/>
          <w:b/>
          <w:iCs/>
          <w:u w:val="single"/>
        </w:rPr>
        <w:t>integrated</w:t>
      </w:r>
      <w:r w:rsidRPr="00DB5AA6">
        <w:rPr>
          <w:rFonts w:ascii="Times New Roman" w:hAnsi="Times New Roman" w:cs="Times New Roman"/>
          <w:u w:val="single"/>
        </w:rPr>
        <w:t xml:space="preserve"> and </w:t>
      </w:r>
      <w:r w:rsidRPr="00DB5AA6">
        <w:rPr>
          <w:rFonts w:ascii="Times New Roman" w:hAnsi="Times New Roman" w:cs="Times New Roman"/>
          <w:b/>
          <w:iCs/>
          <w:u w:val="single"/>
        </w:rPr>
        <w:t>inextricable from space support</w:t>
      </w:r>
      <w:r w:rsidRPr="00DB5AA6">
        <w:rPr>
          <w:rFonts w:ascii="Times New Roman" w:hAnsi="Times New Roman" w:cs="Times New Roman"/>
          <w:u w:val="single"/>
        </w:rPr>
        <w:t>,</w:t>
      </w:r>
      <w:r w:rsidRPr="00DB5AA6">
        <w:rPr>
          <w:rFonts w:ascii="Times New Roman" w:hAnsi="Times New Roman" w:cs="Times New Roman"/>
        </w:rPr>
        <w:t xml:space="preserve"> </w:t>
      </w:r>
      <w:r w:rsidRPr="00DB5AA6">
        <w:rPr>
          <w:rFonts w:ascii="Times New Roman" w:hAnsi="Times New Roman" w:cs="Times New Roman"/>
          <w:u w:val="single"/>
        </w:rPr>
        <w:t>and no state relies more on space power for its economic and security well-being than the US</w:t>
      </w:r>
      <w:r w:rsidRPr="00DB5AA6">
        <w:rPr>
          <w:rFonts w:ascii="Times New Roman" w:hAnsi="Times New Roman" w:cs="Times New Roman"/>
        </w:rPr>
        <w:t xml:space="preserve">. </w:t>
      </w:r>
      <w:r w:rsidRPr="00DB5AA6">
        <w:rPr>
          <w:rFonts w:ascii="Times New Roman" w:hAnsi="Times New Roman" w:cs="Times New Roman"/>
          <w:b/>
          <w:iCs/>
          <w:u w:val="single"/>
        </w:rPr>
        <w:t>Any effort to deny space capabilities would be a direct challenge to its hegemonic power</w:t>
      </w:r>
      <w:r w:rsidRPr="00DB5AA6">
        <w:rPr>
          <w:rFonts w:ascii="Times New Roman" w:hAnsi="Times New Roman" w:cs="Times New Roman"/>
        </w:rPr>
        <w:t xml:space="preserve">, </w:t>
      </w:r>
      <w:r w:rsidRPr="00DB5AA6">
        <w:rPr>
          <w:rFonts w:ascii="Times New Roman" w:hAnsi="Times New Roman" w:cs="Times New Roman"/>
          <w:u w:val="single"/>
        </w:rPr>
        <w:t>and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 xml:space="preserve">must </w:t>
      </w:r>
      <w:r w:rsidRPr="00DB5AA6">
        <w:rPr>
          <w:rFonts w:ascii="Times New Roman" w:hAnsi="Times New Roman" w:cs="Times New Roman"/>
          <w:b/>
          <w:iCs/>
          <w:u w:val="single"/>
        </w:rPr>
        <w:t>confront the usurper</w:t>
      </w:r>
      <w:r w:rsidRPr="00DB5AA6">
        <w:rPr>
          <w:rFonts w:ascii="Times New Roman" w:hAnsi="Times New Roman" w:cs="Times New Roman"/>
          <w:u w:val="single"/>
        </w:rPr>
        <w:t xml:space="preserve"> or abdicate its leadership position.</w:t>
      </w:r>
    </w:p>
    <w:p w14:paraId="24957603"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To be sure, </w:t>
      </w:r>
      <w:r w:rsidRPr="00DB5AA6">
        <w:rPr>
          <w:rFonts w:ascii="Times New Roman" w:hAnsi="Times New Roman" w:cs="Times New Roman"/>
          <w:highlight w:val="cyan"/>
          <w:u w:val="single"/>
        </w:rPr>
        <w:t xml:space="preserve">China’s </w:t>
      </w:r>
      <w:r w:rsidRPr="00DB5AA6">
        <w:rPr>
          <w:rFonts w:ascii="Times New Roman" w:hAnsi="Times New Roman" w:cs="Times New Roman"/>
          <w:u w:val="single"/>
        </w:rPr>
        <w:t xml:space="preserve">increasing space emphasis and its cultural antipathy to military transparency suggests that </w:t>
      </w:r>
      <w:r w:rsidRPr="00DB5AA6">
        <w:rPr>
          <w:rFonts w:ascii="Times New Roman" w:hAnsi="Times New Roman" w:cs="Times New Roman"/>
          <w:b/>
          <w:iCs/>
          <w:u w:val="single"/>
        </w:rPr>
        <w:t xml:space="preserve">a </w:t>
      </w:r>
      <w:r w:rsidRPr="00DB5AA6">
        <w:rPr>
          <w:rFonts w:ascii="Times New Roman" w:hAnsi="Times New Roman" w:cs="Times New Roman"/>
          <w:b/>
          <w:iCs/>
          <w:highlight w:val="cyan"/>
          <w:u w:val="single"/>
        </w:rPr>
        <w:t>serious attempt at seizing</w:t>
      </w:r>
      <w:r w:rsidRPr="00DB5AA6">
        <w:rPr>
          <w:rFonts w:ascii="Times New Roman" w:hAnsi="Times New Roman" w:cs="Times New Roman"/>
          <w:b/>
          <w:iCs/>
          <w:u w:val="single"/>
        </w:rPr>
        <w:t xml:space="preserve"> control of </w:t>
      </w:r>
      <w:r w:rsidRPr="00DB5AA6">
        <w:rPr>
          <w:rFonts w:ascii="Times New Roman" w:hAnsi="Times New Roman" w:cs="Times New Roman"/>
          <w:b/>
          <w:iCs/>
          <w:highlight w:val="cyan"/>
          <w:u w:val="single"/>
        </w:rPr>
        <w:t xml:space="preserve">space is in </w:t>
      </w:r>
      <w:r w:rsidRPr="00DB5AA6">
        <w:rPr>
          <w:rFonts w:ascii="Times New Roman" w:hAnsi="Times New Roman" w:cs="Times New Roman"/>
          <w:b/>
          <w:iCs/>
          <w:u w:val="single"/>
        </w:rPr>
        <w:t xml:space="preserve">the </w:t>
      </w:r>
      <w:r w:rsidRPr="00DB5AA6">
        <w:rPr>
          <w:rFonts w:ascii="Times New Roman" w:hAnsi="Times New Roman" w:cs="Times New Roman"/>
          <w:b/>
          <w:iCs/>
          <w:highlight w:val="cyan"/>
          <w:u w:val="single"/>
        </w:rPr>
        <w:t>works</w:t>
      </w:r>
      <w:r w:rsidRPr="00DB5AA6">
        <w:rPr>
          <w:rFonts w:ascii="Times New Roman" w:hAnsi="Times New Roman" w:cs="Times New Roman"/>
        </w:rPr>
        <w:t xml:space="preserve">. </w:t>
      </w:r>
      <w:r w:rsidRPr="00DB5AA6">
        <w:rPr>
          <w:rFonts w:ascii="Times New Roman" w:hAnsi="Times New Roman" w:cs="Times New Roman"/>
          <w:u w:val="single"/>
        </w:rPr>
        <w:t>A lingering fear is the sudden introduction of an unknown capability</w:t>
      </w:r>
      <w:r w:rsidRPr="00DB5AA6">
        <w:rPr>
          <w:rFonts w:ascii="Times New Roman" w:hAnsi="Times New Roman" w:cs="Times New Roman"/>
        </w:rPr>
        <w:t xml:space="preserve"> (call it Technology X) </w:t>
      </w:r>
      <w:r w:rsidRPr="00DB5AA6">
        <w:rPr>
          <w:rFonts w:ascii="Times New Roman" w:hAnsi="Times New Roman" w:cs="Times New Roman"/>
          <w:u w:val="single"/>
        </w:rPr>
        <w:t>that would allow a hostile state to place multiple weapons into orbit quickly and cheaply</w:t>
      </w:r>
      <w:r w:rsidRPr="00DB5AA6">
        <w:rPr>
          <w:rFonts w:ascii="Times New Roman" w:hAnsi="Times New Roman" w:cs="Times New Roman"/>
        </w:rPr>
        <w:t xml:space="preserve">. </w:t>
      </w:r>
      <w:r w:rsidRPr="00DB5AA6">
        <w:rPr>
          <w:rFonts w:ascii="Times New Roman" w:hAnsi="Times New Roman" w:cs="Times New Roman"/>
          <w:u w:val="single"/>
        </w:rPr>
        <w:t>The advantages gained from controlling the high ground of space would accrue to it as surely as to any other state, and the</w:t>
      </w:r>
      <w:r w:rsidRPr="00DB5AA6">
        <w:rPr>
          <w:rFonts w:ascii="Times New Roman" w:hAnsi="Times New Roman" w:cs="Times New Roman"/>
        </w:rPr>
        <w:t xml:space="preserve"> concomitant </w:t>
      </w:r>
      <w:r w:rsidRPr="00DB5AA6">
        <w:rPr>
          <w:rFonts w:ascii="Times New Roman" w:hAnsi="Times New Roman" w:cs="Times New Roman"/>
          <w:b/>
          <w:iCs/>
          <w:highlight w:val="cyan"/>
          <w:u w:val="single"/>
        </w:rPr>
        <w:t>loss of military power</w:t>
      </w:r>
      <w:r w:rsidRPr="00DB5AA6">
        <w:rPr>
          <w:rFonts w:ascii="Times New Roman" w:hAnsi="Times New Roman" w:cs="Times New Roman"/>
          <w:highlight w:val="cyan"/>
        </w:rPr>
        <w:t xml:space="preserve"> </w:t>
      </w:r>
      <w:r w:rsidRPr="00DB5AA6">
        <w:rPr>
          <w:rFonts w:ascii="Times New Roman" w:hAnsi="Times New Roman" w:cs="Times New Roman"/>
          <w:u w:val="single"/>
        </w:rPr>
        <w:t xml:space="preserve">from the denial of space to America’s already-dependent military forces could cause the </w:t>
      </w:r>
      <w:r w:rsidRPr="00DB5AA6">
        <w:rPr>
          <w:rFonts w:ascii="Times New Roman" w:hAnsi="Times New Roman" w:cs="Times New Roman"/>
          <w:b/>
          <w:iCs/>
          <w:sz w:val="24"/>
          <w:highlight w:val="cyan"/>
          <w:u w:val="single"/>
        </w:rPr>
        <w:t>immediate demise</w:t>
      </w:r>
      <w:r w:rsidRPr="00DB5AA6">
        <w:rPr>
          <w:rFonts w:ascii="Times New Roman" w:hAnsi="Times New Roman" w:cs="Times New Roman"/>
          <w:b/>
          <w:iCs/>
          <w:sz w:val="24"/>
          <w:u w:val="single"/>
        </w:rPr>
        <w:t xml:space="preserve"> of the extant </w:t>
      </w:r>
      <w:r w:rsidRPr="00DB5AA6">
        <w:rPr>
          <w:rFonts w:ascii="Times New Roman" w:hAnsi="Times New Roman" w:cs="Times New Roman"/>
          <w:b/>
          <w:iCs/>
          <w:sz w:val="24"/>
          <w:highlight w:val="cyan"/>
          <w:u w:val="single"/>
        </w:rPr>
        <w:t>international system</w:t>
      </w:r>
      <w:r w:rsidRPr="00DB5AA6">
        <w:rPr>
          <w:rFonts w:ascii="Times New Roman" w:hAnsi="Times New Roman" w:cs="Times New Roman"/>
        </w:rPr>
        <w:t xml:space="preserve">. </w:t>
      </w:r>
      <w:r w:rsidRPr="00DB5AA6">
        <w:rPr>
          <w:rFonts w:ascii="Times New Roman" w:hAnsi="Times New Roman" w:cs="Times New Roman"/>
          <w:u w:val="single"/>
        </w:rPr>
        <w:t>The longer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dithers on its military responsibilities, the more likely a potential opponent could seize low-earth orbit before America is able to respond</w:t>
      </w:r>
      <w:r w:rsidRPr="00DB5AA6">
        <w:rPr>
          <w:rFonts w:ascii="Times New Roman" w:hAnsi="Times New Roman" w:cs="Times New Roman"/>
        </w:rPr>
        <w:t>.</w:t>
      </w:r>
    </w:p>
    <w:p w14:paraId="14DD1D98"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And in such circumstances, the US certainly would respond. Conversely, </w:t>
      </w:r>
      <w:r w:rsidRPr="00DB5AA6">
        <w:rPr>
          <w:rFonts w:ascii="Times New Roman" w:hAnsi="Times New Roman" w:cs="Times New Roman"/>
          <w:b/>
          <w:iCs/>
          <w:highlight w:val="cyan"/>
          <w:u w:val="single"/>
        </w:rPr>
        <w:t xml:space="preserve">if America </w:t>
      </w:r>
      <w:r w:rsidRPr="00DB5AA6">
        <w:rPr>
          <w:rFonts w:ascii="Times New Roman" w:hAnsi="Times New Roman" w:cs="Times New Roman"/>
          <w:b/>
          <w:iCs/>
          <w:u w:val="single"/>
        </w:rPr>
        <w:t xml:space="preserve">were to </w:t>
      </w:r>
      <w:r w:rsidRPr="00DB5AA6">
        <w:rPr>
          <w:rFonts w:ascii="Times New Roman" w:hAnsi="Times New Roman" w:cs="Times New Roman"/>
          <w:b/>
          <w:iCs/>
          <w:highlight w:val="cyan"/>
          <w:u w:val="single"/>
        </w:rPr>
        <w:t>weaponize space</w:t>
      </w:r>
      <w:r w:rsidRPr="00DB5AA6">
        <w:rPr>
          <w:rFonts w:ascii="Times New Roman" w:hAnsi="Times New Roman" w:cs="Times New Roman"/>
        </w:rPr>
        <w:t xml:space="preserve">, </w:t>
      </w:r>
      <w:r w:rsidRPr="00DB5AA6">
        <w:rPr>
          <w:rFonts w:ascii="Times New Roman" w:hAnsi="Times New Roman" w:cs="Times New Roman"/>
          <w:u w:val="single"/>
        </w:rPr>
        <w:t xml:space="preserve">it is </w:t>
      </w:r>
      <w:r w:rsidRPr="00DB5AA6">
        <w:rPr>
          <w:rFonts w:ascii="Times New Roman" w:hAnsi="Times New Roman" w:cs="Times New Roman"/>
          <w:highlight w:val="cyan"/>
          <w:u w:val="single"/>
        </w:rPr>
        <w:t>no</w:t>
      </w:r>
      <w:r w:rsidRPr="00DB5AA6">
        <w:rPr>
          <w:rFonts w:ascii="Times New Roman" w:hAnsi="Times New Roman" w:cs="Times New Roman"/>
          <w:u w:val="single"/>
        </w:rPr>
        <w:t xml:space="preserve">t at all sure that any </w:t>
      </w:r>
      <w:r w:rsidRPr="00DB5AA6">
        <w:rPr>
          <w:rFonts w:ascii="Times New Roman" w:hAnsi="Times New Roman" w:cs="Times New Roman"/>
          <w:highlight w:val="cyan"/>
          <w:u w:val="single"/>
        </w:rPr>
        <w:t>other state</w:t>
      </w:r>
      <w:r w:rsidRPr="00DB5AA6">
        <w:rPr>
          <w:rFonts w:ascii="Times New Roman" w:hAnsi="Times New Roman" w:cs="Times New Roman"/>
          <w:u w:val="single"/>
        </w:rPr>
        <w:t xml:space="preserve"> or group of states would </w:t>
      </w:r>
      <w:r w:rsidRPr="00DB5AA6">
        <w:rPr>
          <w:rFonts w:ascii="Times New Roman" w:hAnsi="Times New Roman" w:cs="Times New Roman"/>
          <w:b/>
          <w:iCs/>
          <w:highlight w:val="cyan"/>
          <w:u w:val="single"/>
        </w:rPr>
        <w:t>find it rational</w:t>
      </w:r>
      <w:r w:rsidRPr="00DB5AA6">
        <w:rPr>
          <w:rFonts w:ascii="Times New Roman" w:hAnsi="Times New Roman" w:cs="Times New Roman"/>
          <w:highlight w:val="cyan"/>
          <w:u w:val="single"/>
        </w:rPr>
        <w:t xml:space="preserve"> to counter</w:t>
      </w:r>
      <w:r w:rsidRPr="00DB5AA6">
        <w:rPr>
          <w:rFonts w:ascii="Times New Roman" w:hAnsi="Times New Roman" w:cs="Times New Roman"/>
          <w:u w:val="single"/>
        </w:rPr>
        <w:t xml:space="preserve"> in kind</w:t>
      </w:r>
      <w:r w:rsidRPr="00DB5AA6">
        <w:rPr>
          <w:rFonts w:ascii="Times New Roman" w:hAnsi="Times New Roman" w:cs="Times New Roman"/>
        </w:rPr>
        <w:t xml:space="preserve">. </w:t>
      </w:r>
      <w:r w:rsidRPr="00DB5AA6">
        <w:rPr>
          <w:rFonts w:ascii="Times New Roman" w:hAnsi="Times New Roman" w:cs="Times New Roman"/>
          <w:highlight w:val="cyan"/>
          <w:u w:val="single"/>
        </w:rPr>
        <w:t>The entry cost</w:t>
      </w:r>
      <w:r w:rsidRPr="00DB5AA6">
        <w:rPr>
          <w:rFonts w:ascii="Times New Roman" w:hAnsi="Times New Roman" w:cs="Times New Roman"/>
          <w:u w:val="single"/>
        </w:rPr>
        <w:t xml:space="preserve"> to provide the necessary infrastructure </w:t>
      </w:r>
      <w:r w:rsidRPr="00DB5AA6">
        <w:rPr>
          <w:rFonts w:ascii="Times New Roman" w:hAnsi="Times New Roman" w:cs="Times New Roman"/>
          <w:highlight w:val="cyan"/>
          <w:u w:val="single"/>
        </w:rPr>
        <w:t>is</w:t>
      </w:r>
      <w:r w:rsidRPr="00DB5AA6">
        <w:rPr>
          <w:rFonts w:ascii="Times New Roman" w:hAnsi="Times New Roman" w:cs="Times New Roman"/>
          <w:u w:val="single"/>
        </w:rPr>
        <w:t xml:space="preserve"> still too high</w:t>
      </w:r>
      <w:r w:rsidRPr="00DB5AA6">
        <w:rPr>
          <w:rFonts w:ascii="Times New Roman" w:hAnsi="Times New Roman" w:cs="Times New Roman"/>
        </w:rPr>
        <w:t>—</w:t>
      </w:r>
      <w:r w:rsidRPr="00DB5AA6">
        <w:rPr>
          <w:rFonts w:ascii="Times New Roman" w:hAnsi="Times New Roman" w:cs="Times New Roman"/>
          <w:b/>
          <w:iCs/>
          <w:highlight w:val="cyan"/>
          <w:u w:val="single"/>
        </w:rPr>
        <w:t>hundreds of billions</w:t>
      </w:r>
      <w:r w:rsidRPr="00DB5AA6">
        <w:rPr>
          <w:rFonts w:ascii="Times New Roman" w:hAnsi="Times New Roman" w:cs="Times New Roman"/>
        </w:rPr>
        <w:t xml:space="preserve"> of dollars, </w:t>
      </w:r>
      <w:r w:rsidRPr="00DB5AA6">
        <w:rPr>
          <w:rFonts w:ascii="Times New Roman" w:hAnsi="Times New Roman" w:cs="Times New Roman"/>
          <w:u w:val="single"/>
        </w:rPr>
        <w:t>at minimum</w:t>
      </w:r>
      <w:r w:rsidRPr="00DB5AA6">
        <w:rPr>
          <w:rFonts w:ascii="Times New Roman" w:hAnsi="Times New Roman" w:cs="Times New Roman"/>
        </w:rPr>
        <w:t xml:space="preserve">. The </w:t>
      </w:r>
      <w:r w:rsidRPr="00DB5AA6">
        <w:rPr>
          <w:rFonts w:ascii="Times New Roman" w:hAnsi="Times New Roman" w:cs="Times New Roman"/>
          <w:highlight w:val="cyan"/>
          <w:u w:val="single"/>
        </w:rPr>
        <w:t>years of investment</w:t>
      </w:r>
      <w:r w:rsidRPr="00DB5AA6">
        <w:rPr>
          <w:rFonts w:ascii="Times New Roman" w:hAnsi="Times New Roman" w:cs="Times New Roman"/>
          <w:u w:val="single"/>
        </w:rPr>
        <w:t xml:space="preserve"> needed to achieve a comparable counter-force capability</w:t>
      </w:r>
      <w:r w:rsidRPr="00DB5AA6">
        <w:rPr>
          <w:rFonts w:ascii="Times New Roman" w:hAnsi="Times New Roman" w:cs="Times New Roman"/>
        </w:rPr>
        <w:t>—essentially from scratch—</w:t>
      </w:r>
      <w:r w:rsidRPr="00DB5AA6">
        <w:rPr>
          <w:rFonts w:ascii="Times New Roman" w:hAnsi="Times New Roman" w:cs="Times New Roman"/>
          <w:u w:val="single"/>
        </w:rPr>
        <w:t xml:space="preserve">would provide </w:t>
      </w:r>
      <w:r w:rsidRPr="00DB5AA6">
        <w:rPr>
          <w:rFonts w:ascii="Times New Roman" w:hAnsi="Times New Roman" w:cs="Times New Roman"/>
          <w:b/>
          <w:iCs/>
          <w:u w:val="single"/>
        </w:rPr>
        <w:t xml:space="preserve">more than </w:t>
      </w:r>
      <w:r w:rsidRPr="00DB5AA6">
        <w:rPr>
          <w:rFonts w:ascii="Times New Roman" w:hAnsi="Times New Roman" w:cs="Times New Roman"/>
          <w:b/>
          <w:iCs/>
          <w:highlight w:val="cyan"/>
          <w:u w:val="single"/>
        </w:rPr>
        <w:t>ample time</w:t>
      </w:r>
      <w:r w:rsidRPr="00DB5AA6">
        <w:rPr>
          <w:rFonts w:ascii="Times New Roman" w:hAnsi="Times New Roman" w:cs="Times New Roman"/>
          <w:highlight w:val="cyan"/>
          <w:u w:val="single"/>
        </w:rPr>
        <w:t xml:space="preserve"> for the</w:t>
      </w:r>
      <w:r w:rsidRPr="00DB5AA6">
        <w:rPr>
          <w:rFonts w:ascii="Times New Roman" w:hAnsi="Times New Roman" w:cs="Times New Roman"/>
          <w:u w:val="single"/>
        </w:rPr>
        <w:t xml:space="preserve"> </w:t>
      </w:r>
      <w:r w:rsidRPr="00DB5AA6">
        <w:rPr>
          <w:rFonts w:ascii="Times New Roman" w:hAnsi="Times New Roman" w:cs="Times New Roman"/>
          <w:highlight w:val="cyan"/>
          <w:u w:val="single"/>
        </w:rPr>
        <w:t>U</w:t>
      </w:r>
      <w:r w:rsidRPr="00DB5AA6">
        <w:rPr>
          <w:rFonts w:ascii="Times New Roman" w:hAnsi="Times New Roman" w:cs="Times New Roman"/>
        </w:rPr>
        <w:t xml:space="preserve">nited </w:t>
      </w:r>
      <w:r w:rsidRPr="00DB5AA6">
        <w:rPr>
          <w:rFonts w:ascii="Times New Roman" w:hAnsi="Times New Roman" w:cs="Times New Roman"/>
          <w:highlight w:val="cyan"/>
          <w:u w:val="single"/>
        </w:rPr>
        <w:t>S</w:t>
      </w:r>
      <w:r w:rsidRPr="00DB5AA6">
        <w:rPr>
          <w:rFonts w:ascii="Times New Roman" w:hAnsi="Times New Roman" w:cs="Times New Roman"/>
        </w:rPr>
        <w:t xml:space="preserve">tates </w:t>
      </w:r>
      <w:r w:rsidRPr="00DB5AA6">
        <w:rPr>
          <w:rFonts w:ascii="Times New Roman" w:hAnsi="Times New Roman" w:cs="Times New Roman"/>
          <w:highlight w:val="cyan"/>
          <w:u w:val="single"/>
        </w:rPr>
        <w:t>to</w:t>
      </w:r>
      <w:r w:rsidRPr="00DB5AA6">
        <w:rPr>
          <w:rFonts w:ascii="Times New Roman" w:hAnsi="Times New Roman" w:cs="Times New Roman"/>
          <w:highlight w:val="cyan"/>
        </w:rPr>
        <w:t xml:space="preserve"> </w:t>
      </w:r>
      <w:r w:rsidRPr="00DB5AA6">
        <w:rPr>
          <w:rFonts w:ascii="Times New Roman" w:hAnsi="Times New Roman" w:cs="Times New Roman"/>
          <w:highlight w:val="cyan"/>
          <w:u w:val="single"/>
        </w:rPr>
        <w:t>entrench</w:t>
      </w:r>
      <w:r w:rsidRPr="00DB5AA6">
        <w:rPr>
          <w:rFonts w:ascii="Times New Roman" w:hAnsi="Times New Roman" w:cs="Times New Roman"/>
          <w:u w:val="single"/>
        </w:rPr>
        <w:t xml:space="preserve"> itself in space and readily counter preliminary efforts to displace it</w:t>
      </w:r>
      <w:r w:rsidRPr="00DB5AA6">
        <w:rPr>
          <w:rFonts w:ascii="Times New Roman" w:hAnsi="Times New Roman" w:cs="Times New Roman"/>
        </w:rPr>
        <w:t xml:space="preserve">. </w:t>
      </w:r>
      <w:r w:rsidRPr="00DB5AA6">
        <w:rPr>
          <w:rFonts w:ascii="Times New Roman" w:hAnsi="Times New Roman" w:cs="Times New Roman"/>
          <w:u w:val="single"/>
        </w:rPr>
        <w:t>The tremendous effort in time and resources would be worse than wasted</w:t>
      </w:r>
      <w:r w:rsidRPr="00DB5AA6">
        <w:rPr>
          <w:rFonts w:ascii="Times New Roman" w:hAnsi="Times New Roman" w:cs="Times New Roman"/>
        </w:rPr>
        <w:t xml:space="preserve">. </w:t>
      </w:r>
      <w:r w:rsidRPr="00DB5AA6">
        <w:rPr>
          <w:rFonts w:ascii="Times New Roman" w:hAnsi="Times New Roman" w:cs="Times New Roman"/>
          <w:u w:val="single"/>
        </w:rPr>
        <w:t>Most states</w:t>
      </w:r>
      <w:r w:rsidRPr="00DB5AA6">
        <w:rPr>
          <w:rFonts w:ascii="Times New Roman" w:hAnsi="Times New Roman" w:cs="Times New Roman"/>
        </w:rPr>
        <w:t xml:space="preserve">, </w:t>
      </w:r>
      <w:r w:rsidRPr="00DB5AA6">
        <w:rPr>
          <w:rFonts w:ascii="Times New Roman" w:hAnsi="Times New Roman" w:cs="Times New Roman"/>
          <w:b/>
          <w:iCs/>
          <w:u w:val="single"/>
        </w:rPr>
        <w:t>if not all</w:t>
      </w:r>
      <w:r w:rsidRPr="00DB5AA6">
        <w:rPr>
          <w:rFonts w:ascii="Times New Roman" w:hAnsi="Times New Roman" w:cs="Times New Roman"/>
        </w:rPr>
        <w:t xml:space="preserve">, </w:t>
      </w:r>
      <w:r w:rsidRPr="00DB5AA6">
        <w:rPr>
          <w:rFonts w:ascii="Times New Roman" w:hAnsi="Times New Roman" w:cs="Times New Roman"/>
          <w:b/>
          <w:iCs/>
          <w:u w:val="single"/>
        </w:rPr>
        <w:t>would</w:t>
      </w:r>
      <w:r w:rsidRPr="00DB5AA6">
        <w:rPr>
          <w:rFonts w:ascii="Times New Roman" w:hAnsi="Times New Roman" w:cs="Times New Roman"/>
        </w:rPr>
        <w:t xml:space="preserve"> opt </w:t>
      </w:r>
      <w:r w:rsidRPr="00DB5AA6">
        <w:rPr>
          <w:rFonts w:ascii="Times New Roman" w:hAnsi="Times New Roman" w:cs="Times New Roman"/>
          <w:b/>
          <w:iCs/>
          <w:u w:val="single"/>
        </w:rPr>
        <w:t>not</w:t>
      </w:r>
      <w:r w:rsidRPr="00DB5AA6">
        <w:rPr>
          <w:rFonts w:ascii="Times New Roman" w:hAnsi="Times New Roman" w:cs="Times New Roman"/>
        </w:rPr>
        <w:t xml:space="preserve"> to </w:t>
      </w:r>
      <w:r w:rsidRPr="00DB5AA6">
        <w:rPr>
          <w:rFonts w:ascii="Times New Roman" w:hAnsi="Times New Roman" w:cs="Times New Roman"/>
          <w:b/>
          <w:iCs/>
          <w:u w:val="single"/>
        </w:rPr>
        <w:t>counter US deployments directly</w:t>
      </w:r>
      <w:r w:rsidRPr="00DB5AA6">
        <w:rPr>
          <w:rFonts w:ascii="Times New Roman" w:hAnsi="Times New Roman" w:cs="Times New Roman"/>
        </w:rPr>
        <w:t xml:space="preserve">. They might oppose American interests with asymmetric balancing, depending on how aggressively it uses its new power, but </w:t>
      </w:r>
      <w:r w:rsidRPr="00DB5AA6">
        <w:rPr>
          <w:rFonts w:ascii="Times New Roman" w:hAnsi="Times New Roman" w:cs="Times New Roman"/>
          <w:u w:val="single"/>
        </w:rPr>
        <w:t xml:space="preserve">the likelihood of a </w:t>
      </w:r>
      <w:r w:rsidRPr="00DB5AA6">
        <w:rPr>
          <w:rFonts w:ascii="Times New Roman" w:hAnsi="Times New Roman" w:cs="Times New Roman"/>
          <w:b/>
          <w:iCs/>
          <w:u w:val="single"/>
        </w:rPr>
        <w:t>hemorrhaging arms race</w:t>
      </w:r>
      <w:r w:rsidRPr="00DB5AA6">
        <w:rPr>
          <w:rFonts w:ascii="Times New Roman" w:hAnsi="Times New Roman" w:cs="Times New Roman"/>
          <w:u w:val="single"/>
        </w:rPr>
        <w:t xml:space="preserve"> in space should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deploy weapons first</w:t>
      </w:r>
      <w:r w:rsidRPr="00DB5AA6">
        <w:rPr>
          <w:rFonts w:ascii="Times New Roman" w:hAnsi="Times New Roman" w:cs="Times New Roman"/>
        </w:rPr>
        <w:t>—at least for the next few years—</w:t>
      </w:r>
      <w:r w:rsidRPr="00DB5AA6">
        <w:rPr>
          <w:rFonts w:ascii="Times New Roman" w:hAnsi="Times New Roman" w:cs="Times New Roman"/>
          <w:u w:val="single"/>
        </w:rPr>
        <w:t xml:space="preserve">is </w:t>
      </w:r>
      <w:r w:rsidRPr="00DB5AA6">
        <w:rPr>
          <w:rFonts w:ascii="Times New Roman" w:hAnsi="Times New Roman" w:cs="Times New Roman"/>
          <w:b/>
          <w:iCs/>
          <w:u w:val="single"/>
        </w:rPr>
        <w:t>remote</w:t>
      </w:r>
      <w:r w:rsidRPr="00DB5AA6">
        <w:rPr>
          <w:rFonts w:ascii="Times New Roman" w:hAnsi="Times New Roman" w:cs="Times New Roman"/>
        </w:rPr>
        <w:t>.</w:t>
      </w:r>
    </w:p>
    <w:p w14:paraId="01C51528"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u w:val="single"/>
        </w:rPr>
        <w:t xml:space="preserve">This reasoning does not dispute the fact that US </w:t>
      </w:r>
      <w:r w:rsidRPr="00DB5AA6">
        <w:rPr>
          <w:rFonts w:ascii="Times New Roman" w:hAnsi="Times New Roman" w:cs="Times New Roman"/>
          <w:highlight w:val="cyan"/>
          <w:u w:val="single"/>
        </w:rPr>
        <w:t>deployment of weapons</w:t>
      </w:r>
      <w:r w:rsidRPr="00DB5AA6">
        <w:rPr>
          <w:rFonts w:ascii="Times New Roman" w:hAnsi="Times New Roman" w:cs="Times New Roman"/>
          <w:u w:val="single"/>
        </w:rPr>
        <w:t xml:space="preserve"> in outer space would represent the addition of a potent new military capacity</w:t>
      </w:r>
      <w:r w:rsidRPr="00DB5AA6">
        <w:rPr>
          <w:rFonts w:ascii="Times New Roman" w:hAnsi="Times New Roman" w:cs="Times New Roman"/>
        </w:rPr>
        <w:t xml:space="preserve">, one </w:t>
      </w:r>
      <w:r w:rsidRPr="00DB5AA6">
        <w:rPr>
          <w:rFonts w:ascii="Times New Roman" w:hAnsi="Times New Roman" w:cs="Times New Roman"/>
          <w:u w:val="single"/>
        </w:rPr>
        <w:t xml:space="preserve">that would </w:t>
      </w:r>
      <w:r w:rsidRPr="00DB5AA6">
        <w:rPr>
          <w:rFonts w:ascii="Times New Roman" w:hAnsi="Times New Roman" w:cs="Times New Roman"/>
          <w:b/>
          <w:iCs/>
          <w:sz w:val="24"/>
          <w:u w:val="single"/>
        </w:rPr>
        <w:t xml:space="preserve">assist in </w:t>
      </w:r>
      <w:r w:rsidRPr="00DB5AA6">
        <w:rPr>
          <w:rFonts w:ascii="Times New Roman" w:hAnsi="Times New Roman" w:cs="Times New Roman"/>
          <w:b/>
          <w:iCs/>
          <w:sz w:val="24"/>
          <w:highlight w:val="cyan"/>
          <w:u w:val="single"/>
        </w:rPr>
        <w:t>extend</w:t>
      </w:r>
      <w:r w:rsidRPr="00DB5AA6">
        <w:rPr>
          <w:rFonts w:ascii="Times New Roman" w:hAnsi="Times New Roman" w:cs="Times New Roman"/>
          <w:b/>
          <w:iCs/>
          <w:sz w:val="24"/>
          <w:u w:val="single"/>
        </w:rPr>
        <w:t xml:space="preserve">ing the current period of American </w:t>
      </w:r>
      <w:r w:rsidRPr="00DB5AA6">
        <w:rPr>
          <w:rFonts w:ascii="Times New Roman" w:hAnsi="Times New Roman" w:cs="Times New Roman"/>
          <w:b/>
          <w:iCs/>
          <w:sz w:val="24"/>
          <w:highlight w:val="cyan"/>
          <w:u w:val="single"/>
        </w:rPr>
        <w:t>heg</w:t>
      </w:r>
      <w:r w:rsidRPr="00DB5AA6">
        <w:rPr>
          <w:rFonts w:ascii="Times New Roman" w:hAnsi="Times New Roman" w:cs="Times New Roman"/>
          <w:b/>
          <w:iCs/>
          <w:sz w:val="24"/>
          <w:u w:val="single"/>
        </w:rPr>
        <w:t xml:space="preserve">emony well </w:t>
      </w:r>
      <w:r w:rsidRPr="00DB5AA6">
        <w:rPr>
          <w:rFonts w:ascii="Times New Roman" w:hAnsi="Times New Roman" w:cs="Times New Roman"/>
          <w:b/>
          <w:iCs/>
          <w:sz w:val="24"/>
          <w:highlight w:val="cyan"/>
          <w:u w:val="single"/>
        </w:rPr>
        <w:t>into the future</w:t>
      </w:r>
      <w:r w:rsidRPr="00DB5AA6">
        <w:rPr>
          <w:rFonts w:ascii="Times New Roman" w:hAnsi="Times New Roman" w:cs="Times New Roman"/>
        </w:rPr>
        <w:t xml:space="preserve">. Clearly this would be intimidating, and </w:t>
      </w:r>
      <w:r w:rsidRPr="00DB5AA6">
        <w:rPr>
          <w:rFonts w:ascii="Times New Roman" w:hAnsi="Times New Roman" w:cs="Times New Roman"/>
          <w:u w:val="single"/>
        </w:rPr>
        <w:t>America must expect severe condemnation</w:t>
      </w:r>
      <w:r w:rsidRPr="00DB5AA6">
        <w:rPr>
          <w:rFonts w:ascii="Times New Roman" w:hAnsi="Times New Roman" w:cs="Times New Roman"/>
        </w:rPr>
        <w:t xml:space="preserve"> and increased competition in peripheral areas. </w:t>
      </w:r>
      <w:r w:rsidRPr="00DB5AA6">
        <w:rPr>
          <w:rFonts w:ascii="Times New Roman" w:hAnsi="Times New Roman" w:cs="Times New Roman"/>
          <w:u w:val="single"/>
        </w:rPr>
        <w:t>But such</w:t>
      </w:r>
      <w:r w:rsidRPr="00DB5AA6">
        <w:rPr>
          <w:rFonts w:ascii="Times New Roman" w:hAnsi="Times New Roman" w:cs="Times New Roman"/>
        </w:rPr>
        <w:t xml:space="preserve"> an outcome </w:t>
      </w:r>
      <w:r w:rsidRPr="00DB5AA6">
        <w:rPr>
          <w:rFonts w:ascii="Times New Roman" w:hAnsi="Times New Roman" w:cs="Times New Roman"/>
          <w:u w:val="single"/>
        </w:rPr>
        <w:t>is less threatening than another</w:t>
      </w:r>
      <w:r w:rsidRPr="00DB5AA6">
        <w:rPr>
          <w:rFonts w:ascii="Times New Roman" w:hAnsi="Times New Roman" w:cs="Times New Roman"/>
        </w:rPr>
        <w:t xml:space="preserve">, particularly </w:t>
      </w:r>
      <w:r w:rsidRPr="00DB5AA6">
        <w:rPr>
          <w:rFonts w:ascii="Times New Roman" w:hAnsi="Times New Roman" w:cs="Times New Roman"/>
          <w:u w:val="single"/>
        </w:rPr>
        <w:t>non-liberal authoritarian state doing so,</w:t>
      </w:r>
      <w:r w:rsidRPr="00DB5AA6">
        <w:rPr>
          <w:rFonts w:ascii="Times New Roman" w:hAnsi="Times New Roman" w:cs="Times New Roman"/>
        </w:rPr>
        <w:t xml:space="preserve"> as the necessity of a response in kind is compelling.</w:t>
      </w:r>
    </w:p>
    <w:p w14:paraId="00C95735" w14:textId="77777777" w:rsidR="00AE1453" w:rsidRPr="00DB5AA6" w:rsidRDefault="00AE1453" w:rsidP="00AE1453">
      <w:pPr>
        <w:spacing w:line="240" w:lineRule="auto"/>
        <w:rPr>
          <w:rFonts w:ascii="Times New Roman" w:hAnsi="Times New Roman" w:cs="Times New Roman"/>
          <w:u w:val="single"/>
        </w:rPr>
      </w:pPr>
      <w:r w:rsidRPr="00DB5AA6">
        <w:rPr>
          <w:rFonts w:ascii="Times New Roman" w:hAnsi="Times New Roman" w:cs="Times New Roman"/>
          <w:u w:val="single"/>
        </w:rPr>
        <w:t>Placement of weapons in space</w:t>
      </w:r>
      <w:r w:rsidRPr="00DB5AA6">
        <w:rPr>
          <w:rFonts w:ascii="Times New Roman" w:hAnsi="Times New Roman" w:cs="Times New Roman"/>
        </w:rPr>
        <w:t xml:space="preserve"> by the United States </w:t>
      </w:r>
      <w:r w:rsidRPr="00DB5AA6">
        <w:rPr>
          <w:rFonts w:ascii="Times New Roman" w:hAnsi="Times New Roman" w:cs="Times New Roman"/>
          <w:u w:val="single"/>
        </w:rPr>
        <w:t>would be perceived correctly as an attempt at continuing American hegemony</w:t>
      </w:r>
      <w:r w:rsidRPr="00DB5AA6">
        <w:rPr>
          <w:rFonts w:ascii="Times New Roman" w:hAnsi="Times New Roman" w:cs="Times New Roman"/>
        </w:rPr>
        <w:t xml:space="preserve">. </w:t>
      </w:r>
      <w:r w:rsidRPr="00DB5AA6">
        <w:rPr>
          <w:rFonts w:ascii="Times New Roman" w:hAnsi="Times New Roman" w:cs="Times New Roman"/>
          <w:u w:val="single"/>
        </w:rPr>
        <w:t>Although there is obvious opposition to the current international balance of power,</w:t>
      </w:r>
      <w:r w:rsidRPr="00DB5AA6">
        <w:rPr>
          <w:rFonts w:ascii="Times New Roman" w:hAnsi="Times New Roman" w:cs="Times New Roman"/>
        </w:rPr>
        <w:t xml:space="preserve"> </w:t>
      </w:r>
      <w:r w:rsidRPr="00DB5AA6">
        <w:rPr>
          <w:rFonts w:ascii="Times New Roman" w:hAnsi="Times New Roman" w:cs="Times New Roman"/>
          <w:b/>
          <w:iCs/>
          <w:u w:val="single"/>
        </w:rPr>
        <w:t xml:space="preserve">the majority of </w:t>
      </w:r>
      <w:r w:rsidRPr="00DB5AA6">
        <w:rPr>
          <w:rFonts w:ascii="Times New Roman" w:hAnsi="Times New Roman" w:cs="Times New Roman"/>
          <w:b/>
          <w:iCs/>
          <w:highlight w:val="cyan"/>
          <w:u w:val="single"/>
        </w:rPr>
        <w:t>states</w:t>
      </w:r>
      <w:r w:rsidRPr="00DB5AA6">
        <w:rPr>
          <w:rFonts w:ascii="Times New Roman" w:hAnsi="Times New Roman" w:cs="Times New Roman"/>
          <w:b/>
          <w:iCs/>
          <w:u w:val="single"/>
        </w:rPr>
        <w:t xml:space="preserve"> seem to </w:t>
      </w:r>
      <w:r w:rsidRPr="00DB5AA6">
        <w:rPr>
          <w:rFonts w:ascii="Times New Roman" w:hAnsi="Times New Roman" w:cs="Times New Roman"/>
          <w:b/>
          <w:iCs/>
          <w:highlight w:val="cyan"/>
          <w:u w:val="single"/>
        </w:rPr>
        <w:t>regard it as</w:t>
      </w:r>
      <w:r w:rsidRPr="00DB5AA6">
        <w:rPr>
          <w:rFonts w:ascii="Times New Roman" w:hAnsi="Times New Roman" w:cs="Times New Roman"/>
          <w:b/>
          <w:iCs/>
          <w:u w:val="single"/>
        </w:rPr>
        <w:t xml:space="preserve"> at least </w:t>
      </w:r>
      <w:r w:rsidRPr="00DB5AA6">
        <w:rPr>
          <w:rFonts w:ascii="Times New Roman" w:hAnsi="Times New Roman" w:cs="Times New Roman"/>
          <w:b/>
          <w:iCs/>
          <w:highlight w:val="cyan"/>
          <w:u w:val="single"/>
        </w:rPr>
        <w:t>tolerable</w:t>
      </w:r>
      <w:r w:rsidRPr="00DB5AA6">
        <w:rPr>
          <w:rFonts w:ascii="Times New Roman" w:hAnsi="Times New Roman" w:cs="Times New Roman"/>
        </w:rPr>
        <w:t xml:space="preserve">. </w:t>
      </w:r>
      <w:r w:rsidRPr="00DB5AA6">
        <w:rPr>
          <w:rFonts w:ascii="Times New Roman" w:hAnsi="Times New Roman" w:cs="Times New Roman"/>
          <w:u w:val="single"/>
        </w:rPr>
        <w:t>A continuation of the status quo is</w:t>
      </w:r>
      <w:r w:rsidRPr="00DB5AA6">
        <w:rPr>
          <w:rFonts w:ascii="Times New Roman" w:hAnsi="Times New Roman" w:cs="Times New Roman"/>
        </w:rPr>
        <w:t xml:space="preserve"> thus </w:t>
      </w:r>
      <w:r w:rsidRPr="00DB5AA6">
        <w:rPr>
          <w:rFonts w:ascii="Times New Roman" w:hAnsi="Times New Roman" w:cs="Times New Roman"/>
          <w:u w:val="single"/>
        </w:rPr>
        <w:t>minimally acceptable</w:t>
      </w:r>
      <w:r w:rsidRPr="00DB5AA6">
        <w:rPr>
          <w:rFonts w:ascii="Times New Roman" w:hAnsi="Times New Roman" w:cs="Times New Roman"/>
        </w:rPr>
        <w:t xml:space="preserve">, even </w:t>
      </w:r>
      <w:r w:rsidRPr="00DB5AA6">
        <w:rPr>
          <w:rFonts w:ascii="Times New Roman" w:hAnsi="Times New Roman" w:cs="Times New Roman"/>
          <w:u w:val="single"/>
        </w:rPr>
        <w:t>to states working toward its demise</w:t>
      </w:r>
      <w:r w:rsidRPr="00DB5AA6">
        <w:rPr>
          <w:rFonts w:ascii="Times New Roman" w:hAnsi="Times New Roman" w:cs="Times New Roman"/>
        </w:rPr>
        <w:t xml:space="preserve">. As long as the United States does not employ its power arbitrarily, </w:t>
      </w:r>
      <w:r w:rsidRPr="00DB5AA6">
        <w:rPr>
          <w:rFonts w:ascii="Times New Roman" w:hAnsi="Times New Roman" w:cs="Times New Roman"/>
          <w:u w:val="single"/>
        </w:rPr>
        <w:t>the situation would be bearable initially and grudgingly accepted over time.</w:t>
      </w:r>
    </w:p>
    <w:p w14:paraId="47233E29"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b/>
          <w:iCs/>
          <w:highlight w:val="cyan"/>
          <w:u w:val="single"/>
        </w:rPr>
        <w:t>Mirror-imaging does not apply</w:t>
      </w:r>
      <w:r w:rsidRPr="00DB5AA6">
        <w:rPr>
          <w:rFonts w:ascii="Times New Roman" w:hAnsi="Times New Roman" w:cs="Times New Roman"/>
          <w:b/>
          <w:iCs/>
          <w:u w:val="single"/>
        </w:rPr>
        <w:t xml:space="preserve"> here</w:t>
      </w:r>
      <w:r w:rsidRPr="00DB5AA6">
        <w:rPr>
          <w:rFonts w:ascii="Times New Roman" w:hAnsi="Times New Roman" w:cs="Times New Roman"/>
        </w:rPr>
        <w:t xml:space="preserve">. </w:t>
      </w:r>
      <w:r w:rsidRPr="00DB5AA6">
        <w:rPr>
          <w:rFonts w:ascii="Times New Roman" w:hAnsi="Times New Roman" w:cs="Times New Roman"/>
          <w:u w:val="single"/>
        </w:rPr>
        <w:t xml:space="preserve">An </w:t>
      </w:r>
      <w:r w:rsidRPr="00DB5AA6">
        <w:rPr>
          <w:rFonts w:ascii="Times New Roman" w:hAnsi="Times New Roman" w:cs="Times New Roman"/>
          <w:highlight w:val="cyan"/>
          <w:u w:val="single"/>
        </w:rPr>
        <w:t xml:space="preserve">attempt by China to dominate space </w:t>
      </w:r>
      <w:r w:rsidRPr="00DB5AA6">
        <w:rPr>
          <w:rFonts w:ascii="Times New Roman" w:hAnsi="Times New Roman" w:cs="Times New Roman"/>
          <w:u w:val="single"/>
        </w:rPr>
        <w:t>would be</w:t>
      </w:r>
      <w:r w:rsidRPr="00DB5AA6">
        <w:rPr>
          <w:rFonts w:ascii="Times New Roman" w:hAnsi="Times New Roman" w:cs="Times New Roman"/>
        </w:rPr>
        <w:t xml:space="preserve"> part of </w:t>
      </w:r>
      <w:r w:rsidRPr="00DB5AA6">
        <w:rPr>
          <w:rFonts w:ascii="Times New Roman" w:hAnsi="Times New Roman" w:cs="Times New Roman"/>
          <w:u w:val="single"/>
        </w:rPr>
        <w:t>an effort to break the land-sea-air dominance of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in preparation for a new international order</w:t>
      </w:r>
      <w:r w:rsidRPr="00DB5AA6">
        <w:rPr>
          <w:rFonts w:ascii="Times New Roman" w:hAnsi="Times New Roman" w:cs="Times New Roman"/>
        </w:rPr>
        <w:t xml:space="preserve">. </w:t>
      </w:r>
      <w:r w:rsidRPr="00DB5AA6">
        <w:rPr>
          <w:rFonts w:ascii="Times New Roman" w:hAnsi="Times New Roman" w:cs="Times New Roman"/>
          <w:b/>
          <w:iCs/>
          <w:u w:val="single"/>
        </w:rPr>
        <w:t>Such</w:t>
      </w:r>
      <w:r w:rsidRPr="00DB5AA6">
        <w:rPr>
          <w:rFonts w:ascii="Times New Roman" w:hAnsi="Times New Roman" w:cs="Times New Roman"/>
        </w:rPr>
        <w:t xml:space="preserve"> an </w:t>
      </w:r>
      <w:r w:rsidRPr="00DB5AA6">
        <w:rPr>
          <w:rFonts w:ascii="Times New Roman" w:hAnsi="Times New Roman" w:cs="Times New Roman"/>
          <w:b/>
          <w:iCs/>
          <w:u w:val="single"/>
        </w:rPr>
        <w:t xml:space="preserve">action would </w:t>
      </w:r>
      <w:r w:rsidRPr="00DB5AA6">
        <w:rPr>
          <w:rFonts w:ascii="Times New Roman" w:hAnsi="Times New Roman" w:cs="Times New Roman"/>
          <w:b/>
          <w:iCs/>
          <w:highlight w:val="cyan"/>
          <w:u w:val="single"/>
        </w:rPr>
        <w:t>challenge the status quo</w:t>
      </w:r>
      <w:r w:rsidRPr="00DB5AA6">
        <w:rPr>
          <w:rFonts w:ascii="Times New Roman" w:hAnsi="Times New Roman" w:cs="Times New Roman"/>
          <w:b/>
          <w:iCs/>
          <w:u w:val="single"/>
        </w:rPr>
        <w:t>, rather than</w:t>
      </w:r>
      <w:r w:rsidRPr="00DB5AA6">
        <w:rPr>
          <w:rFonts w:ascii="Times New Roman" w:hAnsi="Times New Roman" w:cs="Times New Roman"/>
        </w:rPr>
        <w:t xml:space="preserve"> seek to </w:t>
      </w:r>
      <w:r w:rsidRPr="00DB5AA6">
        <w:rPr>
          <w:rFonts w:ascii="Times New Roman" w:hAnsi="Times New Roman" w:cs="Times New Roman"/>
          <w:b/>
          <w:iCs/>
          <w:u w:val="single"/>
        </w:rPr>
        <w:t>perpetuate it.</w:t>
      </w:r>
      <w:r w:rsidRPr="00DB5AA6">
        <w:rPr>
          <w:rFonts w:ascii="Times New Roman" w:hAnsi="Times New Roman" w:cs="Times New Roman"/>
        </w:rPr>
        <w:t xml:space="preserve"> This would be </w:t>
      </w:r>
      <w:r w:rsidRPr="00DB5AA6">
        <w:rPr>
          <w:rFonts w:ascii="Times New Roman" w:hAnsi="Times New Roman" w:cs="Times New Roman"/>
          <w:u w:val="single"/>
        </w:rPr>
        <w:t>disconcerting to nations that accept, no matter how grudgingly, the current international order</w:t>
      </w:r>
      <w:r w:rsidRPr="00DB5AA6">
        <w:rPr>
          <w:rFonts w:ascii="Times New Roman" w:hAnsi="Times New Roman" w:cs="Times New Roman"/>
        </w:rPr>
        <w:t>—</w:t>
      </w:r>
      <w:r w:rsidRPr="00DB5AA6">
        <w:rPr>
          <w:rFonts w:ascii="Times New Roman" w:hAnsi="Times New Roman" w:cs="Times New Roman"/>
          <w:u w:val="single"/>
        </w:rPr>
        <w:t>including the venerable institutions of trade, finance, and law</w:t>
      </w:r>
      <w:r w:rsidRPr="00DB5AA6">
        <w:rPr>
          <w:rFonts w:ascii="Times New Roman" w:hAnsi="Times New Roman" w:cs="Times New Roman"/>
        </w:rPr>
        <w:t xml:space="preserve"> that operate within it—and intolerable to the United States. </w:t>
      </w:r>
      <w:r w:rsidRPr="00DB5AA6">
        <w:rPr>
          <w:rFonts w:ascii="Times New Roman" w:hAnsi="Times New Roman" w:cs="Times New Roman"/>
          <w:u w:val="single"/>
        </w:rPr>
        <w:t>As leader of the current system,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could do no less</w:t>
      </w:r>
      <w:r w:rsidRPr="00DB5AA6">
        <w:rPr>
          <w:rFonts w:ascii="Times New Roman" w:hAnsi="Times New Roman" w:cs="Times New Roman"/>
        </w:rPr>
        <w:t xml:space="preserve"> than engage in a perhaps ruinous space arms race, </w:t>
      </w:r>
      <w:r w:rsidRPr="00DB5AA6">
        <w:rPr>
          <w:rFonts w:ascii="Times New Roman" w:hAnsi="Times New Roman" w:cs="Times New Roman"/>
          <w:u w:val="single"/>
        </w:rPr>
        <w:t xml:space="preserve">save graciously decide to </w:t>
      </w:r>
      <w:r w:rsidRPr="00DB5AA6">
        <w:rPr>
          <w:rFonts w:ascii="Times New Roman" w:hAnsi="Times New Roman" w:cs="Times New Roman"/>
          <w:b/>
          <w:iCs/>
          <w:u w:val="single"/>
        </w:rPr>
        <w:t>step aside and accept a diminished world status</w:t>
      </w:r>
      <w:r w:rsidRPr="00DB5AA6">
        <w:rPr>
          <w:rFonts w:ascii="Times New Roman" w:hAnsi="Times New Roman" w:cs="Times New Roman"/>
        </w:rPr>
        <w:t>.</w:t>
      </w:r>
    </w:p>
    <w:p w14:paraId="2E147452" w14:textId="77777777" w:rsidR="00AE1453" w:rsidRPr="00DB5AA6" w:rsidRDefault="00AE1453" w:rsidP="00AE1453">
      <w:pPr>
        <w:spacing w:line="240" w:lineRule="auto"/>
        <w:rPr>
          <w:rFonts w:ascii="Times New Roman" w:hAnsi="Times New Roman" w:cs="Times New Roman"/>
          <w:b/>
          <w:iCs/>
          <w:u w:val="single"/>
        </w:rPr>
      </w:pPr>
      <w:r w:rsidRPr="00DB5AA6">
        <w:rPr>
          <w:rFonts w:ascii="Times New Roman" w:hAnsi="Times New Roman" w:cs="Times New Roman"/>
          <w:u w:val="single"/>
        </w:rPr>
        <w:t xml:space="preserve">Seizing the initiative and </w:t>
      </w:r>
      <w:r w:rsidRPr="00DB5AA6">
        <w:rPr>
          <w:rFonts w:ascii="Times New Roman" w:hAnsi="Times New Roman" w:cs="Times New Roman"/>
          <w:highlight w:val="cyan"/>
          <w:u w:val="single"/>
        </w:rPr>
        <w:t>securing</w:t>
      </w:r>
      <w:r w:rsidRPr="00DB5AA6">
        <w:rPr>
          <w:rFonts w:ascii="Times New Roman" w:hAnsi="Times New Roman" w:cs="Times New Roman"/>
          <w:u w:val="single"/>
        </w:rPr>
        <w:t xml:space="preserve"> low-Earth </w:t>
      </w:r>
      <w:r w:rsidRPr="00DB5AA6">
        <w:rPr>
          <w:rFonts w:ascii="Times New Roman" w:hAnsi="Times New Roman" w:cs="Times New Roman"/>
          <w:highlight w:val="cyan"/>
          <w:u w:val="single"/>
        </w:rPr>
        <w:t xml:space="preserve">orbit </w:t>
      </w:r>
      <w:r w:rsidRPr="00DB5AA6">
        <w:rPr>
          <w:rFonts w:ascii="Times New Roman" w:hAnsi="Times New Roman" w:cs="Times New Roman"/>
          <w:b/>
          <w:iCs/>
          <w:highlight w:val="cyan"/>
          <w:u w:val="single"/>
        </w:rPr>
        <w:t>now</w:t>
      </w:r>
      <w:r w:rsidRPr="00DB5AA6">
        <w:rPr>
          <w:rFonts w:ascii="Times New Roman" w:hAnsi="Times New Roman" w:cs="Times New Roman"/>
        </w:rPr>
        <w:t xml:space="preserve">, </w:t>
      </w:r>
      <w:r w:rsidRPr="00DB5AA6">
        <w:rPr>
          <w:rFonts w:ascii="Times New Roman" w:hAnsi="Times New Roman" w:cs="Times New Roman"/>
          <w:u w:val="single"/>
        </w:rPr>
        <w:t>while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 xml:space="preserve">is </w:t>
      </w:r>
      <w:r w:rsidRPr="00DB5AA6">
        <w:rPr>
          <w:rFonts w:ascii="Times New Roman" w:hAnsi="Times New Roman" w:cs="Times New Roman"/>
          <w:b/>
          <w:iCs/>
          <w:u w:val="single"/>
        </w:rPr>
        <w:t>dominant</w:t>
      </w:r>
      <w:r w:rsidRPr="00DB5AA6">
        <w:rPr>
          <w:rFonts w:ascii="Times New Roman" w:hAnsi="Times New Roman" w:cs="Times New Roman"/>
          <w:u w:val="single"/>
        </w:rPr>
        <w:t xml:space="preserve"> in space infrastructure, would do much to </w:t>
      </w:r>
      <w:r w:rsidRPr="00DB5AA6">
        <w:rPr>
          <w:rFonts w:ascii="Times New Roman" w:hAnsi="Times New Roman" w:cs="Times New Roman"/>
          <w:b/>
          <w:iCs/>
          <w:u w:val="single"/>
        </w:rPr>
        <w:t>stabilize</w:t>
      </w:r>
      <w:r w:rsidRPr="00DB5AA6">
        <w:rPr>
          <w:rFonts w:ascii="Times New Roman" w:hAnsi="Times New Roman" w:cs="Times New Roman"/>
          <w:u w:val="single"/>
        </w:rPr>
        <w:t xml:space="preserve"> the international system and </w:t>
      </w:r>
      <w:r w:rsidRPr="00DB5AA6">
        <w:rPr>
          <w:rFonts w:ascii="Times New Roman" w:hAnsi="Times New Roman" w:cs="Times New Roman"/>
          <w:b/>
          <w:iCs/>
          <w:highlight w:val="cyan"/>
          <w:u w:val="single"/>
        </w:rPr>
        <w:t>prevent an arms race</w:t>
      </w:r>
      <w:r w:rsidRPr="00DB5AA6">
        <w:rPr>
          <w:rFonts w:ascii="Times New Roman" w:hAnsi="Times New Roman" w:cs="Times New Roman"/>
          <w:u w:val="single"/>
        </w:rPr>
        <w:t xml:space="preserve"> in space</w:t>
      </w:r>
      <w:r w:rsidRPr="00DB5AA6">
        <w:rPr>
          <w:rFonts w:ascii="Times New Roman" w:hAnsi="Times New Roman" w:cs="Times New Roman"/>
        </w:rPr>
        <w:t xml:space="preserve">. </w:t>
      </w:r>
      <w:r w:rsidRPr="00DB5AA6">
        <w:rPr>
          <w:rFonts w:ascii="Times New Roman" w:hAnsi="Times New Roman" w:cs="Times New Roman"/>
          <w:u w:val="single"/>
        </w:rPr>
        <w:t>The enhanced ability to deny any attempt by another nation to place military assets in space and to</w:t>
      </w:r>
      <w:r w:rsidRPr="00DB5AA6">
        <w:rPr>
          <w:rFonts w:ascii="Times New Roman" w:hAnsi="Times New Roman" w:cs="Times New Roman"/>
        </w:rPr>
        <w:t xml:space="preserve"> readily engage and </w:t>
      </w:r>
      <w:r w:rsidRPr="00DB5AA6">
        <w:rPr>
          <w:rFonts w:ascii="Times New Roman" w:hAnsi="Times New Roman" w:cs="Times New Roman"/>
          <w:u w:val="single"/>
        </w:rPr>
        <w:t xml:space="preserve">destroy terrestrial anti-satellite capacity would make the possibility of large-scale space war or military space races </w:t>
      </w:r>
      <w:r w:rsidRPr="00DB5AA6">
        <w:rPr>
          <w:rFonts w:ascii="Times New Roman" w:hAnsi="Times New Roman" w:cs="Times New Roman"/>
          <w:b/>
          <w:iCs/>
          <w:u w:val="single"/>
        </w:rPr>
        <w:t>less likely</w:t>
      </w:r>
      <w:r w:rsidRPr="00DB5AA6">
        <w:rPr>
          <w:rFonts w:ascii="Times New Roman" w:hAnsi="Times New Roman" w:cs="Times New Roman"/>
          <w:u w:val="single"/>
        </w:rPr>
        <w:t xml:space="preserve">, not </w:t>
      </w:r>
      <w:r w:rsidRPr="00DB5AA6">
        <w:rPr>
          <w:rFonts w:ascii="Times New Roman" w:hAnsi="Times New Roman" w:cs="Times New Roman"/>
          <w:b/>
          <w:iCs/>
          <w:u w:val="single"/>
        </w:rPr>
        <w:t>more</w:t>
      </w:r>
      <w:r w:rsidRPr="00DB5AA6">
        <w:rPr>
          <w:rFonts w:ascii="Times New Roman" w:hAnsi="Times New Roman" w:cs="Times New Roman"/>
        </w:rPr>
        <w:t xml:space="preserve">. </w:t>
      </w:r>
      <w:r w:rsidRPr="00DB5AA6">
        <w:rPr>
          <w:rFonts w:ascii="Times New Roman" w:hAnsi="Times New Roman" w:cs="Times New Roman"/>
          <w:u w:val="single"/>
        </w:rPr>
        <w:t xml:space="preserve">Why would a state </w:t>
      </w:r>
      <w:r w:rsidRPr="00DB5AA6">
        <w:rPr>
          <w:rFonts w:ascii="Times New Roman" w:hAnsi="Times New Roman" w:cs="Times New Roman"/>
          <w:b/>
          <w:iCs/>
          <w:u w:val="single"/>
        </w:rPr>
        <w:t>expend the effort</w:t>
      </w:r>
      <w:r w:rsidRPr="00DB5AA6">
        <w:rPr>
          <w:rFonts w:ascii="Times New Roman" w:hAnsi="Times New Roman" w:cs="Times New Roman"/>
          <w:u w:val="single"/>
        </w:rPr>
        <w:t xml:space="preserve"> to compete in space with a superpower that has the extraordinary advantage of holding securely the highest ground at the top of the gravity well?</w:t>
      </w:r>
      <w:r w:rsidRPr="00DB5AA6">
        <w:rPr>
          <w:rFonts w:ascii="Times New Roman" w:hAnsi="Times New Roman" w:cs="Times New Roman"/>
        </w:rPr>
        <w:t xml:space="preserve"> </w:t>
      </w:r>
      <w:r w:rsidRPr="00DB5AA6">
        <w:rPr>
          <w:rFonts w:ascii="Times New Roman" w:hAnsi="Times New Roman" w:cs="Times New Roman"/>
          <w:highlight w:val="cyan"/>
          <w:u w:val="single"/>
        </w:rPr>
        <w:t>So long as</w:t>
      </w:r>
      <w:r w:rsidRPr="00DB5AA6">
        <w:rPr>
          <w:rFonts w:ascii="Times New Roman" w:hAnsi="Times New Roman" w:cs="Times New Roman"/>
          <w:u w:val="single"/>
        </w:rPr>
        <w:t xml:space="preserve"> the </w:t>
      </w:r>
      <w:r w:rsidRPr="00DB5AA6">
        <w:rPr>
          <w:rFonts w:ascii="Times New Roman" w:hAnsi="Times New Roman" w:cs="Times New Roman"/>
          <w:highlight w:val="cyan"/>
          <w:u w:val="single"/>
        </w:rPr>
        <w:t xml:space="preserve">controlling state </w:t>
      </w:r>
      <w:r w:rsidRPr="00DB5AA6">
        <w:rPr>
          <w:rFonts w:ascii="Times New Roman" w:hAnsi="Times New Roman" w:cs="Times New Roman"/>
          <w:u w:val="single"/>
        </w:rPr>
        <w:t xml:space="preserve">demonstrates a </w:t>
      </w:r>
      <w:r w:rsidRPr="00DB5AA6">
        <w:rPr>
          <w:rFonts w:ascii="Times New Roman" w:hAnsi="Times New Roman" w:cs="Times New Roman"/>
          <w:b/>
          <w:iCs/>
          <w:highlight w:val="cyan"/>
          <w:u w:val="single"/>
        </w:rPr>
        <w:t>capacity</w:t>
      </w:r>
      <w:r w:rsidRPr="00DB5AA6">
        <w:rPr>
          <w:rFonts w:ascii="Times New Roman" w:hAnsi="Times New Roman" w:cs="Times New Roman"/>
          <w:highlight w:val="cyan"/>
          <w:u w:val="single"/>
        </w:rPr>
        <w:t xml:space="preserve"> and</w:t>
      </w:r>
      <w:r w:rsidRPr="00DB5AA6">
        <w:rPr>
          <w:rFonts w:ascii="Times New Roman" w:hAnsi="Times New Roman" w:cs="Times New Roman"/>
          <w:u w:val="single"/>
        </w:rPr>
        <w:t xml:space="preserve"> a </w:t>
      </w:r>
      <w:r w:rsidRPr="00DB5AA6">
        <w:rPr>
          <w:rFonts w:ascii="Times New Roman" w:hAnsi="Times New Roman" w:cs="Times New Roman"/>
          <w:b/>
          <w:iCs/>
          <w:highlight w:val="cyan"/>
          <w:u w:val="single"/>
        </w:rPr>
        <w:t>will</w:t>
      </w:r>
      <w:r w:rsidRPr="00DB5AA6">
        <w:rPr>
          <w:rFonts w:ascii="Times New Roman" w:hAnsi="Times New Roman" w:cs="Times New Roman"/>
          <w:highlight w:val="cyan"/>
          <w:u w:val="single"/>
        </w:rPr>
        <w:t xml:space="preserve"> to use force</w:t>
      </w:r>
      <w:r w:rsidRPr="00DB5AA6">
        <w:rPr>
          <w:rFonts w:ascii="Times New Roman" w:hAnsi="Times New Roman" w:cs="Times New Roman"/>
          <w:u w:val="single"/>
        </w:rPr>
        <w:t xml:space="preserve"> to defend its position,</w:t>
      </w:r>
      <w:r w:rsidRPr="00DB5AA6">
        <w:rPr>
          <w:rFonts w:ascii="Times New Roman" w:hAnsi="Times New Roman" w:cs="Times New Roman"/>
        </w:rPr>
        <w:t xml:space="preserve"> in effect expending a small amount of violence as needed to prevent a greater conflagration in the future, </w:t>
      </w:r>
      <w:r w:rsidRPr="00DB5AA6">
        <w:rPr>
          <w:rFonts w:ascii="Times New Roman" w:hAnsi="Times New Roman" w:cs="Times New Roman"/>
          <w:b/>
          <w:iCs/>
          <w:u w:val="single"/>
        </w:rPr>
        <w:t xml:space="preserve">the </w:t>
      </w:r>
      <w:r w:rsidRPr="00DB5AA6">
        <w:rPr>
          <w:rFonts w:ascii="Times New Roman" w:hAnsi="Times New Roman" w:cs="Times New Roman"/>
          <w:b/>
          <w:iCs/>
          <w:highlight w:val="cyan"/>
          <w:u w:val="single"/>
        </w:rPr>
        <w:t>likelihood of</w:t>
      </w:r>
      <w:r w:rsidRPr="00DB5AA6">
        <w:rPr>
          <w:rFonts w:ascii="Times New Roman" w:hAnsi="Times New Roman" w:cs="Times New Roman"/>
          <w:b/>
          <w:iCs/>
          <w:u w:val="single"/>
        </w:rPr>
        <w:t xml:space="preserve"> a future </w:t>
      </w:r>
      <w:r w:rsidRPr="00DB5AA6">
        <w:rPr>
          <w:rFonts w:ascii="Times New Roman" w:hAnsi="Times New Roman" w:cs="Times New Roman"/>
          <w:b/>
          <w:iCs/>
          <w:highlight w:val="cyan"/>
          <w:u w:val="single"/>
        </w:rPr>
        <w:t>war in space is remote</w:t>
      </w:r>
      <w:r w:rsidRPr="00DB5AA6">
        <w:rPr>
          <w:rFonts w:ascii="Times New Roman" w:hAnsi="Times New Roman" w:cs="Times New Roman"/>
          <w:b/>
          <w:iCs/>
          <w:u w:val="single"/>
        </w:rPr>
        <w:t>.</w:t>
      </w:r>
    </w:p>
    <w:p w14:paraId="61BF34D2"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Moreover, </w:t>
      </w:r>
      <w:r w:rsidRPr="00DB5AA6">
        <w:rPr>
          <w:rFonts w:ascii="Times New Roman" w:hAnsi="Times New Roman" w:cs="Times New Roman"/>
          <w:u w:val="single"/>
        </w:rPr>
        <w:t>if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were willing to deploy and use a military space force that maintained effective control of space</w:t>
      </w:r>
      <w:r w:rsidRPr="00DB5AA6">
        <w:rPr>
          <w:rFonts w:ascii="Times New Roman" w:hAnsi="Times New Roman" w:cs="Times New Roman"/>
        </w:rPr>
        <w:t xml:space="preserve">, and did so </w:t>
      </w:r>
      <w:r w:rsidRPr="00DB5AA6">
        <w:rPr>
          <w:rFonts w:ascii="Times New Roman" w:hAnsi="Times New Roman" w:cs="Times New Roman"/>
          <w:u w:val="single"/>
        </w:rPr>
        <w:t>in a way</w:t>
      </w:r>
      <w:r w:rsidRPr="00DB5AA6">
        <w:rPr>
          <w:rFonts w:ascii="Times New Roman" w:hAnsi="Times New Roman" w:cs="Times New Roman"/>
        </w:rPr>
        <w:t xml:space="preserve"> that was </w:t>
      </w:r>
      <w:r w:rsidRPr="00DB5AA6">
        <w:rPr>
          <w:rFonts w:ascii="Times New Roman" w:hAnsi="Times New Roman" w:cs="Times New Roman"/>
          <w:u w:val="single"/>
        </w:rPr>
        <w:t>perceived as tough, nonarbitrary, and efficient, such</w:t>
      </w:r>
      <w:r w:rsidRPr="00DB5AA6">
        <w:rPr>
          <w:rFonts w:ascii="Times New Roman" w:hAnsi="Times New Roman" w:cs="Times New Roman"/>
        </w:rPr>
        <w:t xml:space="preserve"> an action </w:t>
      </w:r>
      <w:r w:rsidRPr="00DB5AA6">
        <w:rPr>
          <w:rFonts w:ascii="Times New Roman" w:hAnsi="Times New Roman" w:cs="Times New Roman"/>
          <w:u w:val="single"/>
        </w:rPr>
        <w:t>would</w:t>
      </w:r>
      <w:r w:rsidRPr="00DB5AA6">
        <w:rPr>
          <w:rFonts w:ascii="Times New Roman" w:hAnsi="Times New Roman" w:cs="Times New Roman"/>
        </w:rPr>
        <w:t xml:space="preserve"> serve to </w:t>
      </w:r>
      <w:r w:rsidRPr="00DB5AA6">
        <w:rPr>
          <w:rFonts w:ascii="Times New Roman" w:hAnsi="Times New Roman" w:cs="Times New Roman"/>
          <w:b/>
          <w:iCs/>
          <w:highlight w:val="cyan"/>
          <w:u w:val="single"/>
        </w:rPr>
        <w:t>discourage competing states from fielding opposing systems</w:t>
      </w:r>
      <w:r w:rsidRPr="00DB5AA6">
        <w:rPr>
          <w:rFonts w:ascii="Times New Roman" w:hAnsi="Times New Roman" w:cs="Times New Roman"/>
          <w:highlight w:val="cyan"/>
        </w:rPr>
        <w:t>.</w:t>
      </w:r>
      <w:r w:rsidRPr="00DB5AA6">
        <w:rPr>
          <w:rFonts w:ascii="Times New Roman" w:hAnsi="Times New Roman" w:cs="Times New Roman"/>
        </w:rPr>
        <w:t xml:space="preserve"> </w:t>
      </w:r>
      <w:r w:rsidRPr="00DB5AA6">
        <w:rPr>
          <w:rFonts w:ascii="Times New Roman" w:hAnsi="Times New Roman" w:cs="Times New Roman"/>
          <w:u w:val="single"/>
        </w:rPr>
        <w:t>It could</w:t>
      </w:r>
      <w:r w:rsidRPr="00DB5AA6">
        <w:rPr>
          <w:rFonts w:ascii="Times New Roman" w:hAnsi="Times New Roman" w:cs="Times New Roman"/>
        </w:rPr>
        <w:t xml:space="preserve"> also </w:t>
      </w:r>
      <w:r w:rsidRPr="00DB5AA6">
        <w:rPr>
          <w:rFonts w:ascii="Times New Roman" w:hAnsi="Times New Roman" w:cs="Times New Roman"/>
          <w:u w:val="single"/>
        </w:rPr>
        <w:t>set the stage for a new space regime, one that encourages space commerce and development.</w:t>
      </w:r>
      <w:r w:rsidRPr="00DB5AA6">
        <w:rPr>
          <w:rFonts w:ascii="Times New Roman" w:hAnsi="Times New Roman" w:cs="Times New Roman"/>
        </w:rPr>
        <w:t xml:space="preserve"> </w:t>
      </w:r>
      <w:r w:rsidRPr="00DB5AA6">
        <w:rPr>
          <w:rFonts w:ascii="Times New Roman" w:hAnsi="Times New Roman" w:cs="Times New Roman"/>
          <w:u w:val="single"/>
        </w:rPr>
        <w:t>Should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use its advantage to police the heavens and allow unhindered peaceful use of space</w:t>
      </w:r>
      <w:r w:rsidRPr="00DB5AA6">
        <w:rPr>
          <w:rFonts w:ascii="Times New Roman" w:hAnsi="Times New Roman" w:cs="Times New Roman"/>
        </w:rPr>
        <w:t xml:space="preserve"> by any and all nations </w:t>
      </w:r>
      <w:r w:rsidRPr="00DB5AA6">
        <w:rPr>
          <w:rFonts w:ascii="Times New Roman" w:hAnsi="Times New Roman" w:cs="Times New Roman"/>
          <w:u w:val="single"/>
        </w:rPr>
        <w:t>for economic and scientific development</w:t>
      </w:r>
      <w:r w:rsidRPr="00DB5AA6">
        <w:rPr>
          <w:rFonts w:ascii="Times New Roman" w:hAnsi="Times New Roman" w:cs="Times New Roman"/>
        </w:rPr>
        <w:t xml:space="preserve">, over time </w:t>
      </w:r>
      <w:r w:rsidRPr="00DB5AA6">
        <w:rPr>
          <w:rFonts w:ascii="Times New Roman" w:hAnsi="Times New Roman" w:cs="Times New Roman"/>
          <w:b/>
          <w:iCs/>
          <w:u w:val="single"/>
        </w:rPr>
        <w:t xml:space="preserve">its </w:t>
      </w:r>
      <w:r w:rsidRPr="00DB5AA6">
        <w:rPr>
          <w:rFonts w:ascii="Times New Roman" w:hAnsi="Times New Roman" w:cs="Times New Roman"/>
          <w:b/>
          <w:iCs/>
          <w:highlight w:val="cyan"/>
          <w:u w:val="single"/>
        </w:rPr>
        <w:t>control</w:t>
      </w:r>
      <w:r w:rsidRPr="00DB5AA6">
        <w:rPr>
          <w:rFonts w:ascii="Times New Roman" w:hAnsi="Times New Roman" w:cs="Times New Roman"/>
          <w:b/>
          <w:iCs/>
          <w:u w:val="single"/>
        </w:rPr>
        <w:t xml:space="preserve"> of LEO could be </w:t>
      </w:r>
      <w:r w:rsidRPr="00DB5AA6">
        <w:rPr>
          <w:rFonts w:ascii="Times New Roman" w:hAnsi="Times New Roman" w:cs="Times New Roman"/>
          <w:b/>
          <w:iCs/>
          <w:highlight w:val="cyan"/>
          <w:u w:val="single"/>
        </w:rPr>
        <w:t>viewed as a global public good</w:t>
      </w:r>
      <w:r w:rsidRPr="00DB5AA6">
        <w:rPr>
          <w:rFonts w:ascii="Times New Roman" w:hAnsi="Times New Roman" w:cs="Times New Roman"/>
        </w:rPr>
        <w:t xml:space="preserve">. </w:t>
      </w:r>
      <w:r w:rsidRPr="00DB5AA6">
        <w:rPr>
          <w:rFonts w:ascii="Times New Roman" w:hAnsi="Times New Roman" w:cs="Times New Roman"/>
          <w:u w:val="single"/>
        </w:rPr>
        <w:t>In</w:t>
      </w:r>
      <w:r w:rsidRPr="00DB5AA6">
        <w:rPr>
          <w:rFonts w:ascii="Times New Roman" w:hAnsi="Times New Roman" w:cs="Times New Roman"/>
        </w:rPr>
        <w:t xml:space="preserve"> much </w:t>
      </w:r>
      <w:r w:rsidRPr="00DB5AA6">
        <w:rPr>
          <w:rFonts w:ascii="Times New Roman" w:hAnsi="Times New Roman" w:cs="Times New Roman"/>
          <w:u w:val="single"/>
        </w:rPr>
        <w:t>the same way the British maintained control of the high seas in the nineteenth century, enforcing international norms of innocent passage and property rights</w:t>
      </w:r>
      <w:r w:rsidRPr="00DB5AA6">
        <w:rPr>
          <w:rFonts w:ascii="Times New Roman" w:hAnsi="Times New Roman" w:cs="Times New Roman"/>
        </w:rPr>
        <w:t xml:space="preserve">, and </w:t>
      </w:r>
      <w:r w:rsidRPr="00DB5AA6">
        <w:rPr>
          <w:rFonts w:ascii="Times New Roman" w:hAnsi="Times New Roman" w:cs="Times New Roman"/>
          <w:u w:val="single"/>
        </w:rPr>
        <w:t>against slavery</w:t>
      </w:r>
      <w:r w:rsidRPr="00DB5AA6">
        <w:rPr>
          <w:rFonts w:ascii="Times New Roman" w:hAnsi="Times New Roman" w:cs="Times New Roman"/>
        </w:rPr>
        <w:t xml:space="preserve">, </w:t>
      </w:r>
      <w:r w:rsidRPr="00DB5AA6">
        <w:rPr>
          <w:rFonts w:ascii="Times New Roman" w:hAnsi="Times New Roman" w:cs="Times New Roman"/>
          <w:highlight w:val="cyan"/>
          <w:u w:val="single"/>
        </w:rPr>
        <w:t>the US could prepare</w:t>
      </w:r>
      <w:r w:rsidRPr="00DB5AA6">
        <w:rPr>
          <w:rFonts w:ascii="Times New Roman" w:hAnsi="Times New Roman" w:cs="Times New Roman"/>
          <w:u w:val="single"/>
        </w:rPr>
        <w:t xml:space="preserve"> outer </w:t>
      </w:r>
      <w:r w:rsidRPr="00DB5AA6">
        <w:rPr>
          <w:rFonts w:ascii="Times New Roman" w:hAnsi="Times New Roman" w:cs="Times New Roman"/>
          <w:highlight w:val="cyan"/>
          <w:u w:val="single"/>
        </w:rPr>
        <w:t>space for</w:t>
      </w:r>
      <w:r w:rsidRPr="00DB5AA6">
        <w:rPr>
          <w:rFonts w:ascii="Times New Roman" w:hAnsi="Times New Roman" w:cs="Times New Roman"/>
          <w:u w:val="single"/>
        </w:rPr>
        <w:t xml:space="preserve"> a </w:t>
      </w:r>
      <w:r w:rsidRPr="00DB5AA6">
        <w:rPr>
          <w:rFonts w:ascii="Times New Roman" w:hAnsi="Times New Roman" w:cs="Times New Roman"/>
          <w:b/>
          <w:iCs/>
          <w:u w:val="single"/>
        </w:rPr>
        <w:t xml:space="preserve">long-overdue burst of </w:t>
      </w:r>
      <w:r w:rsidRPr="00DB5AA6">
        <w:rPr>
          <w:rFonts w:ascii="Times New Roman" w:hAnsi="Times New Roman" w:cs="Times New Roman"/>
          <w:b/>
          <w:iCs/>
          <w:highlight w:val="cyan"/>
          <w:u w:val="single"/>
        </w:rPr>
        <w:t>economic expansion</w:t>
      </w:r>
      <w:r w:rsidRPr="00DB5AA6">
        <w:rPr>
          <w:rFonts w:ascii="Times New Roman" w:hAnsi="Times New Roman" w:cs="Times New Roman"/>
        </w:rPr>
        <w:t>.</w:t>
      </w:r>
    </w:p>
    <w:p w14:paraId="7F5A3D9E"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u w:val="single"/>
        </w:rPr>
        <w:t>There is</w:t>
      </w:r>
      <w:r w:rsidRPr="00DB5AA6">
        <w:rPr>
          <w:rFonts w:ascii="Times New Roman" w:hAnsi="Times New Roman" w:cs="Times New Roman"/>
        </w:rPr>
        <w:t xml:space="preserve"> reasonable </w:t>
      </w:r>
      <w:r w:rsidRPr="00DB5AA6">
        <w:rPr>
          <w:rFonts w:ascii="Times New Roman" w:hAnsi="Times New Roman" w:cs="Times New Roman"/>
          <w:b/>
          <w:iCs/>
          <w:u w:val="single"/>
        </w:rPr>
        <w:t>historic support</w:t>
      </w:r>
      <w:r w:rsidRPr="00DB5AA6">
        <w:rPr>
          <w:rFonts w:ascii="Times New Roman" w:hAnsi="Times New Roman" w:cs="Times New Roman"/>
        </w:rPr>
        <w:t xml:space="preserve"> </w:t>
      </w:r>
      <w:r w:rsidRPr="00DB5AA6">
        <w:rPr>
          <w:rFonts w:ascii="Times New Roman" w:hAnsi="Times New Roman" w:cs="Times New Roman"/>
          <w:u w:val="single"/>
        </w:rPr>
        <w:t xml:space="preserve">for the notion that </w:t>
      </w:r>
      <w:r w:rsidRPr="00DB5AA6">
        <w:rPr>
          <w:rFonts w:ascii="Times New Roman" w:hAnsi="Times New Roman" w:cs="Times New Roman"/>
          <w:highlight w:val="cyan"/>
          <w:u w:val="single"/>
        </w:rPr>
        <w:t>the most peaceful</w:t>
      </w:r>
      <w:r w:rsidRPr="00DB5AA6">
        <w:rPr>
          <w:rFonts w:ascii="Times New Roman" w:hAnsi="Times New Roman" w:cs="Times New Roman"/>
          <w:u w:val="single"/>
        </w:rPr>
        <w:t xml:space="preserve"> and prosperous </w:t>
      </w:r>
      <w:r w:rsidRPr="00DB5AA6">
        <w:rPr>
          <w:rFonts w:ascii="Times New Roman" w:hAnsi="Times New Roman" w:cs="Times New Roman"/>
          <w:highlight w:val="cyan"/>
          <w:u w:val="single"/>
        </w:rPr>
        <w:t>periods</w:t>
      </w:r>
      <w:r w:rsidRPr="00DB5AA6">
        <w:rPr>
          <w:rFonts w:ascii="Times New Roman" w:hAnsi="Times New Roman" w:cs="Times New Roman"/>
          <w:u w:val="single"/>
        </w:rPr>
        <w:t xml:space="preserve"> in modern history </w:t>
      </w:r>
      <w:r w:rsidRPr="00DB5AA6">
        <w:rPr>
          <w:rFonts w:ascii="Times New Roman" w:hAnsi="Times New Roman" w:cs="Times New Roman"/>
          <w:highlight w:val="cyan"/>
          <w:u w:val="single"/>
        </w:rPr>
        <w:t>coincide with</w:t>
      </w:r>
      <w:r w:rsidRPr="00DB5AA6">
        <w:rPr>
          <w:rFonts w:ascii="Times New Roman" w:hAnsi="Times New Roman" w:cs="Times New Roman"/>
          <w:u w:val="single"/>
        </w:rPr>
        <w:t xml:space="preserve"> the appearance of a </w:t>
      </w:r>
      <w:r w:rsidRPr="00DB5AA6">
        <w:rPr>
          <w:rFonts w:ascii="Times New Roman" w:hAnsi="Times New Roman" w:cs="Times New Roman"/>
          <w:b/>
          <w:iCs/>
          <w:highlight w:val="cyan"/>
          <w:u w:val="single"/>
        </w:rPr>
        <w:t>strong, liberal hegemony</w:t>
      </w:r>
      <w:r w:rsidRPr="00DB5AA6">
        <w:rPr>
          <w:rFonts w:ascii="Times New Roman" w:hAnsi="Times New Roman" w:cs="Times New Roman"/>
        </w:rPr>
        <w:t xml:space="preserve">. </w:t>
      </w:r>
      <w:r w:rsidRPr="00DB5AA6">
        <w:rPr>
          <w:rFonts w:ascii="Times New Roman" w:hAnsi="Times New Roman" w:cs="Times New Roman"/>
          <w:u w:val="single"/>
        </w:rPr>
        <w:t>America has been</w:t>
      </w:r>
      <w:r w:rsidRPr="00DB5AA6">
        <w:rPr>
          <w:rFonts w:ascii="Times New Roman" w:hAnsi="Times New Roman" w:cs="Times New Roman"/>
        </w:rPr>
        <w:t xml:space="preserve"> essentially </w:t>
      </w:r>
      <w:r w:rsidRPr="00DB5AA6">
        <w:rPr>
          <w:rFonts w:ascii="Times New Roman" w:hAnsi="Times New Roman" w:cs="Times New Roman"/>
          <w:b/>
          <w:iCs/>
          <w:u w:val="single"/>
        </w:rPr>
        <w:t>unchallenged</w:t>
      </w:r>
      <w:r w:rsidRPr="00DB5AA6">
        <w:rPr>
          <w:rFonts w:ascii="Times New Roman" w:hAnsi="Times New Roman" w:cs="Times New Roman"/>
          <w:u w:val="single"/>
        </w:rPr>
        <w:t xml:space="preserve"> in its naval dominance over the last 60 years and in global air supremacy for the last 15</w:t>
      </w:r>
      <w:r w:rsidRPr="00DB5AA6">
        <w:rPr>
          <w:rFonts w:ascii="Times New Roman" w:hAnsi="Times New Roman" w:cs="Times New Roman"/>
        </w:rPr>
        <w:t xml:space="preserve"> or more. Today, </w:t>
      </w:r>
      <w:r w:rsidRPr="00DB5AA6">
        <w:rPr>
          <w:rFonts w:ascii="Times New Roman" w:hAnsi="Times New Roman" w:cs="Times New Roman"/>
          <w:u w:val="single"/>
        </w:rPr>
        <w:t>there is more international commerce on the oceans and in the air than ever</w:t>
      </w:r>
      <w:r w:rsidRPr="00DB5AA6">
        <w:rPr>
          <w:rFonts w:ascii="Times New Roman" w:hAnsi="Times New Roman" w:cs="Times New Roman"/>
        </w:rPr>
        <w:t xml:space="preserve">. </w:t>
      </w:r>
      <w:r w:rsidRPr="00DB5AA6">
        <w:rPr>
          <w:rFonts w:ascii="Times New Roman" w:hAnsi="Times New Roman" w:cs="Times New Roman"/>
          <w:u w:val="single"/>
        </w:rPr>
        <w:t>Ships and aircraft of all nations worry more about running into bad weather than about being commandeered by a military vessel</w:t>
      </w:r>
      <w:r w:rsidRPr="00DB5AA6">
        <w:rPr>
          <w:rFonts w:ascii="Times New Roman" w:hAnsi="Times New Roman" w:cs="Times New Roman"/>
        </w:rPr>
        <w:t xml:space="preserve"> or set upon by pirates. </w:t>
      </w:r>
      <w:r w:rsidRPr="00DB5AA6">
        <w:rPr>
          <w:rFonts w:ascii="Times New Roman" w:hAnsi="Times New Roman" w:cs="Times New Roman"/>
          <w:u w:val="single"/>
        </w:rPr>
        <w:t>Search and rescue is a far more common task for the Navy than forced embargo</w:t>
      </w:r>
      <w:r w:rsidRPr="00DB5AA6">
        <w:rPr>
          <w:rFonts w:ascii="Times New Roman" w:hAnsi="Times New Roman" w:cs="Times New Roman"/>
        </w:rPr>
        <w:t xml:space="preserve">, and the transfer of humanitarian aid is a regular mission. </w:t>
      </w:r>
      <w:r w:rsidRPr="00DB5AA6">
        <w:rPr>
          <w:rFonts w:ascii="Times New Roman" w:hAnsi="Times New Roman" w:cs="Times New Roman"/>
          <w:b/>
          <w:iCs/>
          <w:u w:val="single"/>
        </w:rPr>
        <w:t>The legacy of American military domination of the sea and air has been positive</w:t>
      </w:r>
      <w:r w:rsidRPr="00DB5AA6">
        <w:rPr>
          <w:rFonts w:ascii="Times New Roman" w:hAnsi="Times New Roman" w:cs="Times New Roman"/>
        </w:rPr>
        <w:t xml:space="preserve">, </w:t>
      </w:r>
      <w:r w:rsidRPr="00DB5AA6">
        <w:rPr>
          <w:rFonts w:ascii="Times New Roman" w:hAnsi="Times New Roman" w:cs="Times New Roman"/>
          <w:u w:val="single"/>
        </w:rPr>
        <w:t xml:space="preserve">and the same should be expected for </w:t>
      </w:r>
      <w:r w:rsidRPr="00DB5AA6">
        <w:rPr>
          <w:rFonts w:ascii="Times New Roman" w:hAnsi="Times New Roman" w:cs="Times New Roman"/>
          <w:b/>
          <w:iCs/>
          <w:u w:val="single"/>
        </w:rPr>
        <w:t>space</w:t>
      </w:r>
      <w:r w:rsidRPr="00DB5AA6">
        <w:rPr>
          <w:rFonts w:ascii="Times New Roman" w:hAnsi="Times New Roman" w:cs="Times New Roman"/>
        </w:rPr>
        <w:t>.</w:t>
      </w:r>
    </w:p>
    <w:p w14:paraId="43FAD4BA"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Conclusions:</w:t>
      </w:r>
    </w:p>
    <w:p w14:paraId="08BFC701" w14:textId="77777777" w:rsidR="00AE1453" w:rsidRPr="00DB5AA6" w:rsidRDefault="00AE1453" w:rsidP="00AE1453">
      <w:pPr>
        <w:spacing w:line="240" w:lineRule="auto"/>
        <w:rPr>
          <w:rFonts w:ascii="Times New Roman" w:hAnsi="Times New Roman" w:cs="Times New Roman"/>
          <w:u w:val="single"/>
        </w:rPr>
      </w:pPr>
      <w:r w:rsidRPr="00DB5AA6">
        <w:rPr>
          <w:rFonts w:ascii="Times New Roman" w:hAnsi="Times New Roman" w:cs="Times New Roman"/>
        </w:rPr>
        <w:t xml:space="preserve">There is little reason to believe the United States will forego the capacity to influence decisions and events beyond its borders, with military force if necessary. Whether that capacity comes from space as well as the other military domains is undetermined. But, the </w:t>
      </w:r>
      <w:r w:rsidRPr="00DB5AA6">
        <w:rPr>
          <w:rFonts w:ascii="Times New Roman" w:hAnsi="Times New Roman" w:cs="Times New Roman"/>
          <w:u w:val="single"/>
        </w:rPr>
        <w:t>operational deployment of space weapons would increase</w:t>
      </w:r>
      <w:r w:rsidRPr="00DB5AA6">
        <w:rPr>
          <w:rFonts w:ascii="Times New Roman" w:hAnsi="Times New Roman" w:cs="Times New Roman"/>
        </w:rPr>
        <w:t xml:space="preserve"> that </w:t>
      </w:r>
      <w:r w:rsidRPr="00DB5AA6">
        <w:rPr>
          <w:rFonts w:ascii="Times New Roman" w:hAnsi="Times New Roman" w:cs="Times New Roman"/>
          <w:u w:val="single"/>
        </w:rPr>
        <w:t>capacity by providing</w:t>
      </w:r>
      <w:r w:rsidRPr="00DB5AA6">
        <w:rPr>
          <w:rFonts w:ascii="Times New Roman" w:hAnsi="Times New Roman" w:cs="Times New Roman"/>
        </w:rPr>
        <w:t xml:space="preserve"> for nearly </w:t>
      </w:r>
      <w:r w:rsidRPr="00DB5AA6">
        <w:rPr>
          <w:rFonts w:ascii="Times New Roman" w:hAnsi="Times New Roman" w:cs="Times New Roman"/>
          <w:b/>
          <w:iCs/>
          <w:u w:val="single"/>
        </w:rPr>
        <w:t>instantaneous force projection worldwide</w:t>
      </w:r>
      <w:r w:rsidRPr="00DB5AA6">
        <w:rPr>
          <w:rFonts w:ascii="Times New Roman" w:hAnsi="Times New Roman" w:cs="Times New Roman"/>
        </w:rPr>
        <w:t xml:space="preserve">. </w:t>
      </w:r>
      <w:r w:rsidRPr="00DB5AA6">
        <w:rPr>
          <w:rFonts w:ascii="Times New Roman" w:hAnsi="Times New Roman" w:cs="Times New Roman"/>
          <w:u w:val="single"/>
        </w:rPr>
        <w:t xml:space="preserve">This force would be </w:t>
      </w:r>
      <w:r w:rsidRPr="00DB5AA6">
        <w:rPr>
          <w:rFonts w:ascii="Times New Roman" w:hAnsi="Times New Roman" w:cs="Times New Roman"/>
          <w:b/>
          <w:iCs/>
          <w:u w:val="single"/>
        </w:rPr>
        <w:t>precise</w:t>
      </w:r>
      <w:r w:rsidRPr="00DB5AA6">
        <w:rPr>
          <w:rFonts w:ascii="Times New Roman" w:hAnsi="Times New Roman" w:cs="Times New Roman"/>
          <w:u w:val="single"/>
        </w:rPr>
        <w:t xml:space="preserve">, </w:t>
      </w:r>
      <w:r w:rsidRPr="00DB5AA6">
        <w:rPr>
          <w:rFonts w:ascii="Times New Roman" w:hAnsi="Times New Roman" w:cs="Times New Roman"/>
          <w:b/>
          <w:iCs/>
          <w:u w:val="single"/>
        </w:rPr>
        <w:t>unstoppable</w:t>
      </w:r>
      <w:r w:rsidRPr="00DB5AA6">
        <w:rPr>
          <w:rFonts w:ascii="Times New Roman" w:hAnsi="Times New Roman" w:cs="Times New Roman"/>
          <w:u w:val="single"/>
        </w:rPr>
        <w:t xml:space="preserve">, and </w:t>
      </w:r>
      <w:r w:rsidRPr="00DB5AA6">
        <w:rPr>
          <w:rFonts w:ascii="Times New Roman" w:hAnsi="Times New Roman" w:cs="Times New Roman"/>
          <w:b/>
          <w:iCs/>
          <w:u w:val="single"/>
        </w:rPr>
        <w:t>deadly</w:t>
      </w:r>
      <w:r w:rsidRPr="00DB5AA6">
        <w:rPr>
          <w:rFonts w:ascii="Times New Roman" w:hAnsi="Times New Roman" w:cs="Times New Roman"/>
          <w:u w:val="single"/>
        </w:rPr>
        <w:t>.</w:t>
      </w:r>
      <w:r w:rsidRPr="00DB5AA6">
        <w:rPr>
          <w:rFonts w:ascii="Times New Roman" w:hAnsi="Times New Roman" w:cs="Times New Roman"/>
        </w:rPr>
        <w:t xml:space="preserve"> At the same time, </w:t>
      </w:r>
      <w:r w:rsidRPr="00DB5AA6">
        <w:rPr>
          <w:rFonts w:ascii="Times New Roman" w:hAnsi="Times New Roman" w:cs="Times New Roman"/>
          <w:u w:val="single"/>
        </w:rPr>
        <w:t>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would forgo some of its ability to intervene directly in other states because the necessary budget tradeoffs would diminish its capacity to do so.</w:t>
      </w:r>
      <w:r w:rsidRPr="00DB5AA6">
        <w:rPr>
          <w:rFonts w:ascii="Times New Roman" w:hAnsi="Times New Roman" w:cs="Times New Roman"/>
        </w:rPr>
        <w:t xml:space="preserve"> A </w:t>
      </w:r>
      <w:r w:rsidRPr="00DB5AA6">
        <w:rPr>
          <w:rFonts w:ascii="Times New Roman" w:hAnsi="Times New Roman" w:cs="Times New Roman"/>
          <w:u w:val="single"/>
        </w:rPr>
        <w:t>space-heavy American military would structurally limit potential American imperial ambitions while</w:t>
      </w:r>
      <w:r w:rsidRPr="00DB5AA6">
        <w:rPr>
          <w:rFonts w:ascii="Times New Roman" w:hAnsi="Times New Roman" w:cs="Times New Roman"/>
        </w:rPr>
        <w:t xml:space="preserve"> simultaneously </w:t>
      </w:r>
      <w:r w:rsidRPr="00DB5AA6">
        <w:rPr>
          <w:rFonts w:ascii="Times New Roman" w:hAnsi="Times New Roman" w:cs="Times New Roman"/>
          <w:b/>
          <w:iCs/>
          <w:u w:val="single"/>
        </w:rPr>
        <w:t>extending its global leadership role</w:t>
      </w:r>
      <w:r w:rsidRPr="00DB5AA6">
        <w:rPr>
          <w:rFonts w:ascii="Times New Roman" w:hAnsi="Times New Roman" w:cs="Times New Roman"/>
        </w:rPr>
        <w:t xml:space="preserve">. </w:t>
      </w:r>
      <w:r w:rsidRPr="00DB5AA6">
        <w:rPr>
          <w:rFonts w:ascii="Times New Roman" w:hAnsi="Times New Roman" w:cs="Times New Roman"/>
          <w:u w:val="single"/>
        </w:rPr>
        <w:t>The need to limit collateral damage</w:t>
      </w:r>
      <w:r w:rsidRPr="00DB5AA6">
        <w:rPr>
          <w:rFonts w:ascii="Times New Roman" w:hAnsi="Times New Roman" w:cs="Times New Roman"/>
        </w:rPr>
        <w:t xml:space="preserve">, the </w:t>
      </w:r>
      <w:r w:rsidRPr="00DB5AA6">
        <w:rPr>
          <w:rFonts w:ascii="Times New Roman" w:hAnsi="Times New Roman" w:cs="Times New Roman"/>
          <w:u w:val="single"/>
        </w:rPr>
        <w:t>requirement</w:t>
      </w:r>
      <w:r w:rsidRPr="00DB5AA6">
        <w:rPr>
          <w:rFonts w:ascii="Times New Roman" w:hAnsi="Times New Roman" w:cs="Times New Roman"/>
        </w:rPr>
        <w:t xml:space="preserve"> </w:t>
      </w:r>
      <w:r w:rsidRPr="00DB5AA6">
        <w:rPr>
          <w:rFonts w:ascii="Times New Roman" w:hAnsi="Times New Roman" w:cs="Times New Roman"/>
          <w:u w:val="single"/>
        </w:rPr>
        <w:t>for precision</w:t>
      </w:r>
      <w:r w:rsidRPr="00DB5AA6">
        <w:rPr>
          <w:rFonts w:ascii="Times New Roman" w:hAnsi="Times New Roman" w:cs="Times New Roman"/>
        </w:rPr>
        <w:t xml:space="preserve"> to allay the low volume of fire, </w:t>
      </w:r>
      <w:r w:rsidRPr="00DB5AA6">
        <w:rPr>
          <w:rFonts w:ascii="Times New Roman" w:hAnsi="Times New Roman" w:cs="Times New Roman"/>
          <w:u w:val="single"/>
        </w:rPr>
        <w:t>and the tremendous cost of space weapons</w:t>
      </w:r>
      <w:r w:rsidRPr="00DB5AA6">
        <w:rPr>
          <w:rFonts w:ascii="Times New Roman" w:hAnsi="Times New Roman" w:cs="Times New Roman"/>
        </w:rPr>
        <w:t xml:space="preserve"> will </w:t>
      </w:r>
      <w:r w:rsidRPr="00DB5AA6">
        <w:rPr>
          <w:rFonts w:ascii="Times New Roman" w:hAnsi="Times New Roman" w:cs="Times New Roman"/>
          <w:u w:val="single"/>
        </w:rPr>
        <w:t>ensure they are used for high-value, time-sensitive targets.</w:t>
      </w:r>
      <w:r w:rsidRPr="00DB5AA6">
        <w:rPr>
          <w:rFonts w:ascii="Times New Roman" w:hAnsi="Times New Roman" w:cs="Times New Roman"/>
        </w:rPr>
        <w:t xml:space="preserve"> </w:t>
      </w:r>
      <w:r w:rsidRPr="00DB5AA6">
        <w:rPr>
          <w:rFonts w:ascii="Times New Roman" w:hAnsi="Times New Roman" w:cs="Times New Roman"/>
          <w:u w:val="single"/>
        </w:rPr>
        <w:t>An opposing state’s calculation of survival no longer would depend on interpreting whether</w:t>
      </w:r>
      <w:r w:rsidRPr="00DB5AA6">
        <w:rPr>
          <w:rFonts w:ascii="Times New Roman" w:hAnsi="Times New Roman" w:cs="Times New Roman"/>
        </w:rPr>
        <w:t xml:space="preserve"> or not </w:t>
      </w:r>
      <w:r w:rsidRPr="00DB5AA6">
        <w:rPr>
          <w:rFonts w:ascii="Times New Roman" w:hAnsi="Times New Roman" w:cs="Times New Roman"/>
          <w:u w:val="single"/>
        </w:rPr>
        <w:t>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desires to be a good neighbor; whether it </w:t>
      </w:r>
      <w:r w:rsidRPr="00DB5AA6">
        <w:rPr>
          <w:rFonts w:ascii="Times New Roman" w:hAnsi="Times New Roman" w:cs="Times New Roman"/>
          <w:b/>
          <w:iCs/>
          <w:u w:val="single"/>
        </w:rPr>
        <w:t>will invade and occupy its territory</w:t>
      </w:r>
      <w:r w:rsidRPr="00DB5AA6">
        <w:rPr>
          <w:rFonts w:ascii="Times New Roman" w:hAnsi="Times New Roman" w:cs="Times New Roman"/>
        </w:rPr>
        <w:t xml:space="preserve">. </w:t>
      </w:r>
      <w:r w:rsidRPr="00DB5AA6">
        <w:rPr>
          <w:rFonts w:ascii="Times New Roman" w:hAnsi="Times New Roman" w:cs="Times New Roman"/>
          <w:u w:val="single"/>
        </w:rPr>
        <w:t>Without sovereignty at risk, fear of a space-dominant American military will subside</w:t>
      </w:r>
      <w:r w:rsidRPr="00DB5AA6">
        <w:rPr>
          <w:rFonts w:ascii="Times New Roman" w:hAnsi="Times New Roman" w:cs="Times New Roman"/>
        </w:rPr>
        <w:t xml:space="preserve">. </w:t>
      </w:r>
      <w:r w:rsidRPr="00DB5AA6">
        <w:rPr>
          <w:rFonts w:ascii="Times New Roman" w:hAnsi="Times New Roman" w:cs="Times New Roman"/>
          <w:u w:val="single"/>
        </w:rPr>
        <w:t>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will maintain its position of hegemony as well as its security, and the world will not be threatened by</w:t>
      </w:r>
      <w:r w:rsidRPr="00DB5AA6">
        <w:rPr>
          <w:rFonts w:ascii="Times New Roman" w:hAnsi="Times New Roman" w:cs="Times New Roman"/>
        </w:rPr>
        <w:t xml:space="preserve"> the specter of a future </w:t>
      </w:r>
      <w:r w:rsidRPr="00DB5AA6">
        <w:rPr>
          <w:rFonts w:ascii="Times New Roman" w:hAnsi="Times New Roman" w:cs="Times New Roman"/>
          <w:u w:val="single"/>
        </w:rPr>
        <w:t>American empire.</w:t>
      </w:r>
    </w:p>
    <w:p w14:paraId="40422643" w14:textId="77777777" w:rsidR="00AE1453" w:rsidRPr="00DB5AA6" w:rsidRDefault="00AE1453" w:rsidP="00AE1453">
      <w:pPr>
        <w:spacing w:line="240" w:lineRule="auto"/>
        <w:rPr>
          <w:rFonts w:ascii="Times New Roman" w:hAnsi="Times New Roman" w:cs="Times New Roman"/>
        </w:rPr>
      </w:pPr>
      <w:r w:rsidRPr="00DB5AA6">
        <w:rPr>
          <w:rFonts w:ascii="Times New Roman" w:hAnsi="Times New Roman" w:cs="Times New Roman"/>
        </w:rPr>
        <w:t xml:space="preserve">Geopolitics is in ascendance because it provides practical guidance to those who perceive the world in realist terms. The primary tenet of geostrategy is simple. In order </w:t>
      </w:r>
      <w:r w:rsidRPr="00DB5AA6">
        <w:rPr>
          <w:rFonts w:ascii="Times New Roman" w:hAnsi="Times New Roman" w:cs="Times New Roman"/>
          <w:b/>
          <w:iCs/>
          <w:highlight w:val="cyan"/>
          <w:u w:val="single"/>
        </w:rPr>
        <w:t>to dominate the battlespace</w:t>
      </w:r>
      <w:r w:rsidRPr="00DB5AA6">
        <w:rPr>
          <w:rFonts w:ascii="Times New Roman" w:hAnsi="Times New Roman" w:cs="Times New Roman"/>
          <w:b/>
          <w:iCs/>
          <w:u w:val="single"/>
        </w:rPr>
        <w:t xml:space="preserve">, it is necessary </w:t>
      </w:r>
      <w:r w:rsidRPr="00DB5AA6">
        <w:rPr>
          <w:rFonts w:ascii="Times New Roman" w:hAnsi="Times New Roman" w:cs="Times New Roman"/>
          <w:b/>
          <w:iCs/>
          <w:highlight w:val="cyan"/>
          <w:u w:val="single"/>
        </w:rPr>
        <w:t>to control</w:t>
      </w:r>
      <w:r w:rsidRPr="00DB5AA6">
        <w:rPr>
          <w:rFonts w:ascii="Times New Roman" w:hAnsi="Times New Roman" w:cs="Times New Roman"/>
          <w:b/>
          <w:iCs/>
          <w:u w:val="single"/>
        </w:rPr>
        <w:t xml:space="preserve"> the most </w:t>
      </w:r>
      <w:r w:rsidRPr="00DB5AA6">
        <w:rPr>
          <w:rFonts w:ascii="Times New Roman" w:hAnsi="Times New Roman" w:cs="Times New Roman"/>
          <w:b/>
          <w:iCs/>
          <w:highlight w:val="cyan"/>
          <w:u w:val="single"/>
        </w:rPr>
        <w:t>vital positions</w:t>
      </w:r>
      <w:r w:rsidRPr="00DB5AA6">
        <w:rPr>
          <w:rFonts w:ascii="Times New Roman" w:hAnsi="Times New Roman" w:cs="Times New Roman"/>
        </w:rPr>
        <w:t xml:space="preserve">. If </w:t>
      </w:r>
      <w:r w:rsidRPr="00DB5AA6">
        <w:rPr>
          <w:rFonts w:ascii="Times New Roman" w:hAnsi="Times New Roman" w:cs="Times New Roman"/>
          <w:u w:val="single"/>
        </w:rPr>
        <w:t>the most vital positions</w:t>
      </w:r>
      <w:r w:rsidRPr="00DB5AA6">
        <w:rPr>
          <w:rFonts w:ascii="Times New Roman" w:hAnsi="Times New Roman" w:cs="Times New Roman"/>
        </w:rPr>
        <w:t xml:space="preserve"> cannot be controlled, then they </w:t>
      </w:r>
      <w:r w:rsidRPr="00DB5AA6">
        <w:rPr>
          <w:rFonts w:ascii="Times New Roman" w:hAnsi="Times New Roman" w:cs="Times New Roman"/>
          <w:u w:val="single"/>
        </w:rPr>
        <w:t>must be contested. The opponent cannot have uninhibited access to them.</w:t>
      </w:r>
      <w:r w:rsidRPr="00DB5AA6">
        <w:rPr>
          <w:rFonts w:ascii="Times New Roman" w:hAnsi="Times New Roman" w:cs="Times New Roman"/>
        </w:rPr>
        <w:t xml:space="preserve"> </w:t>
      </w:r>
      <w:r w:rsidRPr="00DB5AA6">
        <w:rPr>
          <w:rFonts w:ascii="Times New Roman" w:hAnsi="Times New Roman" w:cs="Times New Roman"/>
          <w:u w:val="single"/>
        </w:rPr>
        <w:t>This simple dictum, known by every strategist and tactician</w:t>
      </w:r>
      <w:r w:rsidRPr="00DB5AA6">
        <w:rPr>
          <w:rFonts w:ascii="Times New Roman" w:hAnsi="Times New Roman" w:cs="Times New Roman"/>
        </w:rPr>
        <w:t xml:space="preserve"> but articulated so clearly by Mackinder, </w:t>
      </w:r>
      <w:r w:rsidRPr="00DB5AA6">
        <w:rPr>
          <w:rFonts w:ascii="Times New Roman" w:hAnsi="Times New Roman" w:cs="Times New Roman"/>
          <w:u w:val="single"/>
        </w:rPr>
        <w:t>is the essence of the geostrategist’s logic</w:t>
      </w:r>
      <w:r w:rsidRPr="00DB5AA6">
        <w:rPr>
          <w:rFonts w:ascii="Times New Roman" w:hAnsi="Times New Roman" w:cs="Times New Roman"/>
        </w:rPr>
        <w:t xml:space="preserve">. </w:t>
      </w:r>
      <w:r w:rsidRPr="00DB5AA6">
        <w:rPr>
          <w:rFonts w:ascii="Times New Roman" w:hAnsi="Times New Roman" w:cs="Times New Roman"/>
          <w:b/>
          <w:iCs/>
          <w:u w:val="single"/>
        </w:rPr>
        <w:t>Control is desirable, contestation is imperative</w:t>
      </w:r>
      <w:r w:rsidRPr="00DB5AA6">
        <w:rPr>
          <w:rFonts w:ascii="Times New Roman" w:hAnsi="Times New Roman" w:cs="Times New Roman"/>
        </w:rPr>
        <w:t>. This dictum applies to every medium and theater of war.</w:t>
      </w:r>
    </w:p>
    <w:p w14:paraId="44C2BB52" w14:textId="77777777" w:rsidR="00AE1453" w:rsidRPr="00DB5AA6" w:rsidRDefault="00AE1453" w:rsidP="00AE1453">
      <w:pPr>
        <w:spacing w:line="240" w:lineRule="auto"/>
        <w:rPr>
          <w:rFonts w:ascii="Times New Roman" w:hAnsi="Times New Roman" w:cs="Times New Roman"/>
        </w:rPr>
      </w:pPr>
    </w:p>
    <w:p w14:paraId="122722F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BE7DB3"/>
    <w:multiLevelType w:val="hybridMultilevel"/>
    <w:tmpl w:val="C082CCB4"/>
    <w:lvl w:ilvl="0" w:tplc="35903B0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2D0C3B"/>
    <w:multiLevelType w:val="hybridMultilevel"/>
    <w:tmpl w:val="F75AD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E52D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3EAA"/>
    <w:rsid w:val="00537BD5"/>
    <w:rsid w:val="0057268A"/>
    <w:rsid w:val="005D2912"/>
    <w:rsid w:val="006065BD"/>
    <w:rsid w:val="00645FA9"/>
    <w:rsid w:val="00647866"/>
    <w:rsid w:val="00665003"/>
    <w:rsid w:val="006A2AD0"/>
    <w:rsid w:val="006C2375"/>
    <w:rsid w:val="006D4ECC"/>
    <w:rsid w:val="00722258"/>
    <w:rsid w:val="007243E5"/>
    <w:rsid w:val="00731F80"/>
    <w:rsid w:val="00766E6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1453"/>
    <w:rsid w:val="00AE52D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AE2D"/>
  <w15:chartTrackingRefBased/>
  <w15:docId w15:val="{0D9E9730-948D-4465-88BC-504EECE7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1453"/>
    <w:rPr>
      <w:rFonts w:ascii="Calibri" w:hAnsi="Calibri"/>
    </w:rPr>
  </w:style>
  <w:style w:type="paragraph" w:styleId="Heading1">
    <w:name w:val="heading 1"/>
    <w:aliases w:val="Pocket"/>
    <w:basedOn w:val="Normal"/>
    <w:next w:val="Normal"/>
    <w:link w:val="Heading1Char"/>
    <w:qFormat/>
    <w:rsid w:val="00AE52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52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AE52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E52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52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52DC"/>
  </w:style>
  <w:style w:type="character" w:customStyle="1" w:styleId="Heading1Char">
    <w:name w:val="Heading 1 Char"/>
    <w:aliases w:val="Pocket Char"/>
    <w:basedOn w:val="DefaultParagraphFont"/>
    <w:link w:val="Heading1"/>
    <w:rsid w:val="00AE52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52D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AE52D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E52D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E52D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52D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E52D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E52DC"/>
    <w:rPr>
      <w:color w:val="auto"/>
      <w:u w:val="none"/>
    </w:rPr>
  </w:style>
  <w:style w:type="character" w:styleId="FollowedHyperlink">
    <w:name w:val="FollowedHyperlink"/>
    <w:basedOn w:val="DefaultParagraphFont"/>
    <w:uiPriority w:val="99"/>
    <w:semiHidden/>
    <w:unhideWhenUsed/>
    <w:rsid w:val="00AE52DC"/>
    <w:rPr>
      <w:color w:val="auto"/>
      <w:u w:val="none"/>
    </w:rPr>
  </w:style>
  <w:style w:type="paragraph" w:customStyle="1" w:styleId="Emphasis1">
    <w:name w:val="Emphasis1"/>
    <w:basedOn w:val="Normal"/>
    <w:link w:val="Emphasis"/>
    <w:autoRedefine/>
    <w:uiPriority w:val="7"/>
    <w:qFormat/>
    <w:rsid w:val="00AE145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AE145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monopolies" TargetMode="External"/><Relationship Id="rId13" Type="http://schemas.openxmlformats.org/officeDocument/2006/relationships/hyperlink" Target="https://www.sciencedirect.com/science/article/pii/S026596462100051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cedirect.com/topics/social-sciences/astronomical-systems" TargetMode="External"/><Relationship Id="rId12" Type="http://schemas.openxmlformats.org/officeDocument/2006/relationships/hyperlink" Target="https://www.sciencedirect.com/topics/social-sciences/space-sciences" TargetMode="External"/><Relationship Id="rId17" Type="http://schemas.openxmlformats.org/officeDocument/2006/relationships/hyperlink" Target="https://spacenews.com/op-ed-smallsat-alliance-is-on-a-path-toward-a-new-space-horizon/" TargetMode="External"/><Relationship Id="rId2" Type="http://schemas.openxmlformats.org/officeDocument/2006/relationships/numbering" Target="numbering.xml"/><Relationship Id="rId16" Type="http://schemas.openxmlformats.org/officeDocument/2006/relationships/hyperlink" Target="https://www.sciencedirect.com/science/article/pii/S0265964621000515" TargetMode="External"/><Relationship Id="rId1" Type="http://schemas.openxmlformats.org/officeDocument/2006/relationships/customXml" Target="../customXml/item1.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www.sciencedirect.com/science/article/pii/S0265964621000515" TargetMode="External"/><Relationship Id="rId5" Type="http://schemas.openxmlformats.org/officeDocument/2006/relationships/webSettings" Target="webSettings.xml"/><Relationship Id="rId15" Type="http://schemas.openxmlformats.org/officeDocument/2006/relationships/hyperlink" Target="https://www.sciencedirect.com/science/article/pii/S0265964621000515" TargetMode="External"/><Relationship Id="rId10" Type="http://schemas.openxmlformats.org/officeDocument/2006/relationships/hyperlink" Target="https://www.sciencedirect.com/science/article/pii/S026596462100051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ciencedirect.com/topics/social-sciences/economies-of-scale" TargetMode="External"/><Relationship Id="rId14" Type="http://schemas.openxmlformats.org/officeDocument/2006/relationships/hyperlink" Target="https://www.sciencedirect.com/science/article/pii/S02659646210005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12</Pages>
  <Words>8243</Words>
  <Characters>46986</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7</cp:revision>
  <dcterms:created xsi:type="dcterms:W3CDTF">2022-01-29T14:55:00Z</dcterms:created>
  <dcterms:modified xsi:type="dcterms:W3CDTF">2022-01-29T14:56:00Z</dcterms:modified>
</cp:coreProperties>
</file>