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9E7A2" w14:textId="77777777" w:rsidR="00972F80" w:rsidRPr="00DB5AA6" w:rsidRDefault="00972F80" w:rsidP="00972F80">
      <w:pPr>
        <w:pStyle w:val="Heading3"/>
        <w:spacing w:before="0" w:line="240" w:lineRule="auto"/>
        <w:rPr>
          <w:rFonts w:ascii="Times New Roman" w:hAnsi="Times New Roman" w:cs="Times New Roman"/>
        </w:rPr>
      </w:pPr>
      <w:r w:rsidRPr="00DB5AA6">
        <w:rPr>
          <w:rFonts w:ascii="Times New Roman" w:hAnsi="Times New Roman" w:cs="Times New Roman"/>
        </w:rPr>
        <w:t xml:space="preserve">DA </w:t>
      </w:r>
    </w:p>
    <w:p w14:paraId="7E87F1E9" w14:textId="77777777" w:rsidR="00972F80" w:rsidRPr="00DB5AA6" w:rsidRDefault="00972F80" w:rsidP="00972F80">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Link Story</w:t>
      </w:r>
    </w:p>
    <w:p w14:paraId="40588376" w14:textId="77777777" w:rsidR="00972F80" w:rsidRPr="00DB5AA6" w:rsidRDefault="00972F80" w:rsidP="00972F80">
      <w:pPr>
        <w:pStyle w:val="Heading4"/>
        <w:spacing w:before="0" w:line="240" w:lineRule="auto"/>
        <w:rPr>
          <w:rFonts w:ascii="Times New Roman" w:hAnsi="Times New Roman" w:cs="Times New Roman"/>
        </w:rPr>
      </w:pPr>
      <w:r w:rsidRPr="00DB5AA6">
        <w:rPr>
          <w:rFonts w:ascii="Times New Roman" w:hAnsi="Times New Roman" w:cs="Times New Roman"/>
        </w:rPr>
        <w:t>Ownership of Asteroids is necessary to create the incentive for private entities to mine them.</w:t>
      </w:r>
    </w:p>
    <w:p w14:paraId="1EB81D9C" w14:textId="77777777" w:rsidR="00972F80" w:rsidRPr="00DB5AA6" w:rsidRDefault="00972F80" w:rsidP="00972F80">
      <w:pPr>
        <w:spacing w:line="240" w:lineRule="auto"/>
        <w:rPr>
          <w:rStyle w:val="Style13ptBold"/>
          <w:rFonts w:ascii="Times New Roman" w:hAnsi="Times New Roman" w:cs="Times New Roman"/>
          <w:b w:val="0"/>
          <w:sz w:val="12"/>
          <w:szCs w:val="12"/>
        </w:rPr>
      </w:pPr>
      <w:r w:rsidRPr="00DB5AA6">
        <w:rPr>
          <w:rFonts w:ascii="Times New Roman" w:hAnsi="Times New Roman" w:cs="Times New Roman"/>
          <w:sz w:val="16"/>
          <w:szCs w:val="16"/>
        </w:rPr>
        <w:t xml:space="preserve">Ross </w:t>
      </w:r>
      <w:r w:rsidRPr="00DB5AA6">
        <w:rPr>
          <w:rStyle w:val="Style13ptBold"/>
          <w:rFonts w:ascii="Times New Roman" w:hAnsi="Times New Roman" w:cs="Times New Roman"/>
        </w:rPr>
        <w:t>Myers</w:t>
      </w:r>
      <w:r w:rsidRPr="00DB5AA6">
        <w:rPr>
          <w:rFonts w:ascii="Times New Roman" w:hAnsi="Times New Roman" w:cs="Times New Roman"/>
          <w:sz w:val="16"/>
          <w:szCs w:val="16"/>
        </w:rPr>
        <w:t xml:space="preserve">, The Doctrine of Appropriation and Asteroid Mining: Incentivizing the Private Exploration and Development of Outer Space, </w:t>
      </w:r>
      <w:r w:rsidRPr="00DB5AA6">
        <w:rPr>
          <w:rStyle w:val="Style13ptBold"/>
          <w:rFonts w:ascii="Times New Roman" w:hAnsi="Times New Roman" w:cs="Times New Roman"/>
        </w:rPr>
        <w:t>2016</w:t>
      </w:r>
      <w:r w:rsidRPr="00DB5AA6">
        <w:rPr>
          <w:rFonts w:ascii="Times New Roman" w:hAnsi="Times New Roman" w:cs="Times New Roman"/>
          <w:sz w:val="16"/>
          <w:szCs w:val="16"/>
        </w:rPr>
        <w:t xml:space="preserve">, Oregon Review of International Law, </w:t>
      </w:r>
      <w:r w:rsidRPr="00DB5AA6">
        <w:rPr>
          <w:rFonts w:ascii="Times New Roman" w:hAnsi="Times New Roman" w:cs="Times New Roman"/>
          <w:sz w:val="12"/>
          <w:szCs w:val="12"/>
        </w:rPr>
        <w:t xml:space="preserve">https://scholarsbank.uoregon.edu/xmlui/bitstream/handle/1794/19850/Meyers.pdf?sequence=1 </w:t>
      </w:r>
    </w:p>
    <w:p w14:paraId="1854B80D" w14:textId="77777777" w:rsidR="00972F80" w:rsidRPr="00DB5AA6" w:rsidRDefault="00972F80" w:rsidP="00972F80">
      <w:pPr>
        <w:spacing w:line="240" w:lineRule="auto"/>
        <w:rPr>
          <w:rFonts w:ascii="Times New Roman" w:hAnsi="Times New Roman" w:cs="Times New Roman"/>
          <w:sz w:val="12"/>
        </w:rPr>
      </w:pPr>
      <w:r w:rsidRPr="00DB5AA6">
        <w:rPr>
          <w:rFonts w:ascii="Times New Roman" w:hAnsi="Times New Roman" w:cs="Times New Roman"/>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w:t>
      </w:r>
      <w:r w:rsidRPr="00DB5AA6">
        <w:rPr>
          <w:rStyle w:val="Emphasis"/>
          <w:rFonts w:ascii="Times New Roman" w:hAnsi="Times New Roman" w:cs="Times New Roman"/>
        </w:rPr>
        <w:t xml:space="preserve">corporate space programs now include space tourism, supply missions, and in one case a one-way colonization mission to Mars.53 </w:t>
      </w:r>
      <w:r w:rsidRPr="00DB5AA6">
        <w:rPr>
          <w:rStyle w:val="Emphasis"/>
          <w:rFonts w:ascii="Times New Roman" w:hAnsi="Times New Roman" w:cs="Times New Roman"/>
          <w:highlight w:val="cyan"/>
        </w:rPr>
        <w:t>Corporate interest in space</w:t>
      </w:r>
      <w:r w:rsidRPr="00DB5AA6">
        <w:rPr>
          <w:rStyle w:val="Emphasis"/>
          <w:rFonts w:ascii="Times New Roman" w:hAnsi="Times New Roman" w:cs="Times New Roman"/>
        </w:rPr>
        <w:t xml:space="preserve"> tourism and development</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demonstrates a strong private commercial interest in space as an industry,</w:t>
      </w:r>
      <w:r w:rsidRPr="00DB5AA6">
        <w:rPr>
          <w:rFonts w:ascii="Times New Roman" w:hAnsi="Times New Roman" w:cs="Times New Roman"/>
          <w:sz w:val="12"/>
        </w:rPr>
        <w:t xml:space="preserve"> which could serve to finance the exploration of space in a period</w:t>
      </w:r>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where national governments do not have an active financial interest</w:t>
      </w:r>
      <w:r w:rsidRPr="00DB5AA6">
        <w:rPr>
          <w:rStyle w:val="StyleUnderline"/>
          <w:rFonts w:ascii="Times New Roman" w:hAnsi="Times New Roman" w:cs="Times New Roman"/>
        </w:rPr>
        <w:t xml:space="preserve"> in space.</w:t>
      </w:r>
      <w:r w:rsidRPr="00DB5AA6">
        <w:rPr>
          <w:rFonts w:ascii="Times New Roman" w:hAnsi="Times New Roman" w:cs="Times New Roman"/>
          <w:sz w:val="12"/>
        </w:rPr>
        <w:t xml:space="preserve"> </w:t>
      </w:r>
      <w:r w:rsidRPr="00DB5AA6">
        <w:rPr>
          <w:rStyle w:val="StyleUnderline"/>
          <w:rFonts w:ascii="Times New Roman" w:hAnsi="Times New Roman" w:cs="Times New Roman"/>
        </w:rPr>
        <w:t xml:space="preserve">However, </w:t>
      </w:r>
      <w:r w:rsidRPr="00DB5AA6">
        <w:rPr>
          <w:rStyle w:val="Emphasis"/>
          <w:rFonts w:ascii="Times New Roman" w:hAnsi="Times New Roman" w:cs="Times New Roman"/>
          <w:highlight w:val="cyan"/>
        </w:rPr>
        <w:t>under current international treaties, the ownership of asteroids is prohibited, preventing corporations willing to invest in asteroid mining from having a secure claim</w:t>
      </w:r>
      <w:r w:rsidRPr="00DB5AA6">
        <w:rPr>
          <w:rFonts w:ascii="Times New Roman" w:hAnsi="Times New Roman" w:cs="Times New Roman"/>
          <w:sz w:val="12"/>
        </w:rPr>
        <w:t>.</w:t>
      </w:r>
    </w:p>
    <w:p w14:paraId="05257E0D" w14:textId="77777777" w:rsidR="00972F80" w:rsidRPr="00DB5AA6" w:rsidRDefault="00972F80" w:rsidP="00972F80">
      <w:pPr>
        <w:spacing w:line="240" w:lineRule="auto"/>
        <w:rPr>
          <w:rFonts w:ascii="Times New Roman" w:hAnsi="Times New Roman" w:cs="Times New Roman"/>
        </w:rPr>
      </w:pPr>
    </w:p>
    <w:p w14:paraId="0A617C76" w14:textId="77777777" w:rsidR="00972F80" w:rsidRPr="00DB5AA6" w:rsidRDefault="00972F80" w:rsidP="00972F80">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 xml:space="preserve">Impact Story </w:t>
      </w:r>
    </w:p>
    <w:p w14:paraId="58F07622" w14:textId="77777777" w:rsidR="00972F80" w:rsidRPr="00DB5AA6" w:rsidRDefault="00972F80" w:rsidP="00972F80">
      <w:pPr>
        <w:pStyle w:val="Heading4"/>
        <w:spacing w:before="0" w:line="240" w:lineRule="auto"/>
        <w:rPr>
          <w:rFonts w:ascii="Times New Roman" w:hAnsi="Times New Roman" w:cs="Times New Roman"/>
        </w:rPr>
      </w:pPr>
      <w:r w:rsidRPr="00DB5AA6">
        <w:rPr>
          <w:rFonts w:ascii="Times New Roman" w:hAnsi="Times New Roman" w:cs="Times New Roman"/>
        </w:rPr>
        <w:t>Asteroid mining solves climate change, resource shortages, and environmental degradation – independently its key to space colonization that solves every existential crisis</w:t>
      </w:r>
    </w:p>
    <w:p w14:paraId="1BF0EA31" w14:textId="77777777" w:rsidR="00972F80" w:rsidRPr="00DB5AA6" w:rsidRDefault="00972F80" w:rsidP="00972F80">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Tina </w:t>
      </w:r>
      <w:r w:rsidRPr="00DB5AA6">
        <w:rPr>
          <w:rStyle w:val="Style13ptBold"/>
          <w:rFonts w:ascii="Times New Roman" w:hAnsi="Times New Roman" w:cs="Times New Roman"/>
        </w:rPr>
        <w:t>Hlimi</w:t>
      </w:r>
      <w:r w:rsidRPr="00DB5AA6">
        <w:rPr>
          <w:rFonts w:ascii="Times New Roman" w:hAnsi="Times New Roman" w:cs="Times New Roman"/>
          <w:sz w:val="16"/>
          <w:szCs w:val="16"/>
        </w:rPr>
        <w:t xml:space="preserve">, Canadian lawyer with a Bachelors and Masters Degrees in Environmental Sciences from McGill University, </w:t>
      </w:r>
      <w:r w:rsidRPr="00DB5AA6">
        <w:rPr>
          <w:rStyle w:val="Style13ptBold"/>
          <w:rFonts w:ascii="Times New Roman" w:hAnsi="Times New Roman" w:cs="Times New Roman"/>
        </w:rPr>
        <w:t>2014</w:t>
      </w:r>
      <w:r w:rsidRPr="00DB5AA6">
        <w:rPr>
          <w:rFonts w:ascii="Times New Roman" w:hAnsi="Times New Roman" w:cs="Times New Roman"/>
          <w:sz w:val="16"/>
          <w:szCs w:val="16"/>
        </w:rPr>
        <w:t>, “THE NEXT FRONTIER: AN OVERVIEW OF THE LEGAL AND ENVIRONMENTAL IMPLICATIONS OF NEAR-EARTH ASTEROID MINING,” ANNALS OF AIR AND SPACE LAW, https://papers.ssrn.com/sol3/papers.cfm?abstract_id=2546924]/¶</w:t>
      </w:r>
    </w:p>
    <w:p w14:paraId="04552C9A" w14:textId="77777777" w:rsidR="00972F80" w:rsidRPr="00DB5AA6" w:rsidRDefault="00972F80" w:rsidP="00972F80">
      <w:pPr>
        <w:spacing w:line="240" w:lineRule="auto"/>
        <w:rPr>
          <w:rFonts w:ascii="Times New Roman" w:hAnsi="Times New Roman" w:cs="Times New Roman"/>
          <w:sz w:val="16"/>
        </w:rPr>
      </w:pPr>
      <w:r w:rsidRPr="00DB5AA6">
        <w:rPr>
          <w:rFonts w:ascii="Times New Roman" w:hAnsi="Times New Roman" w:cs="Times New Roman"/>
          <w:sz w:val="16"/>
        </w:rPr>
        <w:t xml:space="preserve">THE ENVIRONMENTAL BENEFITS OF NEAR EARTH ASTEROID HARVESTING Let us recapitulate what we have already found. </w:t>
      </w:r>
      <w:r w:rsidRPr="00DB5AA6">
        <w:rPr>
          <w:rStyle w:val="StyleUnderline"/>
          <w:rFonts w:ascii="Times New Roman" w:hAnsi="Times New Roman" w:cs="Times New Roman"/>
        </w:rPr>
        <w:t>Shortage of resources is not a fact</w:t>
      </w:r>
      <w:r w:rsidRPr="00DB5AA6">
        <w:rPr>
          <w:rFonts w:ascii="Times New Roman" w:hAnsi="Times New Roman" w:cs="Times New Roman"/>
          <w:sz w:val="16"/>
        </w:rPr>
        <w:t xml:space="preserve">; </w:t>
      </w:r>
      <w:r w:rsidRPr="00DB5AA6">
        <w:rPr>
          <w:rStyle w:val="StyleUnderline"/>
          <w:rFonts w:ascii="Times New Roman" w:hAnsi="Times New Roman" w:cs="Times New Roman"/>
        </w:rPr>
        <w:t>it is an illusion born of ignorance.</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Scientifically and </w:t>
      </w:r>
      <w:r w:rsidRPr="00DB5AA6">
        <w:rPr>
          <w:rStyle w:val="StyleUnderline"/>
          <w:rFonts w:ascii="Times New Roman" w:hAnsi="Times New Roman" w:cs="Times New Roman"/>
          <w:highlight w:val="cyan"/>
        </w:rPr>
        <w:t>tech</w:t>
      </w:r>
      <w:r w:rsidRPr="00DB5AA6">
        <w:rPr>
          <w:rStyle w:val="StyleUnderline"/>
          <w:rFonts w:ascii="Times New Roman" w:hAnsi="Times New Roman" w:cs="Times New Roman"/>
        </w:rPr>
        <w:t xml:space="preserve">nically feasible </w:t>
      </w:r>
      <w:r w:rsidRPr="00DB5AA6">
        <w:rPr>
          <w:rStyle w:val="StyleUnderline"/>
          <w:rFonts w:ascii="Times New Roman" w:hAnsi="Times New Roman" w:cs="Times New Roman"/>
          <w:highlight w:val="cyan"/>
        </w:rPr>
        <w:t>improvements</w:t>
      </w:r>
      <w:r w:rsidRPr="00DB5AA6">
        <w:rPr>
          <w:rStyle w:val="StyleUnderline"/>
          <w:rFonts w:ascii="Times New Roman" w:hAnsi="Times New Roman" w:cs="Times New Roman"/>
        </w:rPr>
        <w:t xml:space="preserve"> in launch vehicles </w:t>
      </w:r>
      <w:r w:rsidRPr="00DB5AA6">
        <w:rPr>
          <w:rStyle w:val="StyleUnderline"/>
          <w:rFonts w:ascii="Times New Roman" w:hAnsi="Times New Roman" w:cs="Times New Roman"/>
          <w:highlight w:val="cyan"/>
        </w:rPr>
        <w:t>will make departure</w:t>
      </w:r>
      <w:r w:rsidRPr="00DB5AA6">
        <w:rPr>
          <w:rFonts w:ascii="Times New Roman" w:hAnsi="Times New Roman" w:cs="Times New Roman"/>
          <w:sz w:val="16"/>
        </w:rPr>
        <w:t xml:space="preserve"> from Earth </w:t>
      </w:r>
      <w:r w:rsidRPr="00DB5AA6">
        <w:rPr>
          <w:rStyle w:val="Emphasis"/>
          <w:rFonts w:ascii="Times New Roman" w:hAnsi="Times New Roman" w:cs="Times New Roman"/>
          <w:highlight w:val="cyan"/>
        </w:rPr>
        <w:t>easy</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and</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inexpensive</w:t>
      </w:r>
      <w:r w:rsidRPr="00DB5AA6">
        <w:rPr>
          <w:rFonts w:ascii="Times New Roman" w:hAnsi="Times New Roman" w:cs="Times New Roman"/>
          <w:sz w:val="16"/>
        </w:rPr>
        <w:t xml:space="preserve">. </w:t>
      </w:r>
      <w:r w:rsidRPr="00DB5AA6">
        <w:rPr>
          <w:rStyle w:val="StyleUnderline"/>
          <w:rFonts w:ascii="Times New Roman" w:hAnsi="Times New Roman" w:cs="Times New Roman"/>
        </w:rPr>
        <w:t>Once we have a foothold in space</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the</w:t>
      </w:r>
      <w:r w:rsidRPr="00DB5AA6">
        <w:rPr>
          <w:rFonts w:ascii="Times New Roman" w:hAnsi="Times New Roman" w:cs="Times New Roman"/>
          <w:sz w:val="16"/>
        </w:rPr>
        <w:t xml:space="preserve"> mass of the </w:t>
      </w:r>
      <w:r w:rsidRPr="00DB5AA6">
        <w:rPr>
          <w:rStyle w:val="Emphasis"/>
          <w:rFonts w:ascii="Times New Roman" w:hAnsi="Times New Roman" w:cs="Times New Roman"/>
          <w:highlight w:val="cyan"/>
        </w:rPr>
        <w:t>asteroid belt</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will </w:t>
      </w:r>
      <w:r w:rsidRPr="00DB5AA6">
        <w:rPr>
          <w:rStyle w:val="StyleUnderline"/>
          <w:rFonts w:ascii="Times New Roman" w:hAnsi="Times New Roman" w:cs="Times New Roman"/>
        </w:rPr>
        <w:t xml:space="preserve">be at our </w:t>
      </w:r>
      <w:r w:rsidRPr="00DB5AA6">
        <w:rPr>
          <w:rStyle w:val="Emphasis"/>
          <w:rFonts w:ascii="Times New Roman" w:hAnsi="Times New Roman" w:cs="Times New Roman"/>
        </w:rPr>
        <w:t>disposal</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permitting us to </w:t>
      </w:r>
      <w:r w:rsidRPr="00DB5AA6">
        <w:rPr>
          <w:rStyle w:val="StyleUnderline"/>
          <w:rFonts w:ascii="Times New Roman" w:hAnsi="Times New Roman" w:cs="Times New Roman"/>
          <w:highlight w:val="cyan"/>
        </w:rPr>
        <w:t>provide for the</w:t>
      </w:r>
      <w:r w:rsidRPr="00DB5AA6">
        <w:rPr>
          <w:rStyle w:val="StyleUnderline"/>
          <w:rFonts w:ascii="Times New Roman" w:hAnsi="Times New Roman" w:cs="Times New Roman"/>
        </w:rPr>
        <w:t xml:space="preserve"> material </w:t>
      </w:r>
      <w:r w:rsidRPr="00DB5AA6">
        <w:rPr>
          <w:rStyle w:val="StyleUnderline"/>
          <w:rFonts w:ascii="Times New Roman" w:hAnsi="Times New Roman" w:cs="Times New Roman"/>
          <w:highlight w:val="cyan"/>
        </w:rPr>
        <w:t xml:space="preserve">needs of a </w:t>
      </w:r>
      <w:r w:rsidRPr="00DB5AA6">
        <w:rPr>
          <w:rStyle w:val="Emphasis"/>
          <w:rFonts w:ascii="Times New Roman" w:hAnsi="Times New Roman" w:cs="Times New Roman"/>
          <w:highlight w:val="cyan"/>
        </w:rPr>
        <w:t>million times</w:t>
      </w:r>
      <w:r w:rsidRPr="00DB5AA6">
        <w:rPr>
          <w:rStyle w:val="StyleUnderline"/>
          <w:rFonts w:ascii="Times New Roman" w:hAnsi="Times New Roman" w:cs="Times New Roman"/>
          <w:highlight w:val="cyan"/>
        </w:rPr>
        <w:t xml:space="preserve"> as many people as Earth</w:t>
      </w:r>
      <w:r w:rsidRPr="00DB5AA6">
        <w:rPr>
          <w:rFonts w:ascii="Times New Roman" w:hAnsi="Times New Roman" w:cs="Times New Roman"/>
          <w:sz w:val="16"/>
          <w:highlight w:val="cyan"/>
        </w:rPr>
        <w:t xml:space="preserve"> </w:t>
      </w:r>
      <w:r w:rsidRPr="00DB5AA6">
        <w:rPr>
          <w:rStyle w:val="StyleUnderline"/>
          <w:rFonts w:ascii="Times New Roman" w:hAnsi="Times New Roman" w:cs="Times New Roman"/>
          <w:highlight w:val="cyan"/>
        </w:rPr>
        <w:t>can hold</w:t>
      </w:r>
      <w:r w:rsidRPr="00DB5AA6">
        <w:rPr>
          <w:rFonts w:ascii="Times New Roman" w:hAnsi="Times New Roman" w:cs="Times New Roman"/>
          <w:sz w:val="16"/>
        </w:rPr>
        <w:t xml:space="preserve">. </w:t>
      </w:r>
      <w:r w:rsidRPr="00DB5AA6">
        <w:rPr>
          <w:rStyle w:val="Emphasis"/>
          <w:rFonts w:ascii="Times New Roman" w:hAnsi="Times New Roman" w:cs="Times New Roman"/>
          <w:highlight w:val="cyan"/>
        </w:rPr>
        <w:t>Solar power</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can</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provide </w:t>
      </w:r>
      <w:r w:rsidRPr="00DB5AA6">
        <w:rPr>
          <w:rStyle w:val="StyleUnderline"/>
          <w:rFonts w:ascii="Times New Roman" w:hAnsi="Times New Roman" w:cs="Times New Roman"/>
        </w:rPr>
        <w:t xml:space="preserve">all the </w:t>
      </w:r>
      <w:r w:rsidRPr="00DB5AA6">
        <w:rPr>
          <w:rStyle w:val="StyleUnderline"/>
          <w:rFonts w:ascii="Times New Roman" w:hAnsi="Times New Roman" w:cs="Times New Roman"/>
          <w:highlight w:val="cyan"/>
        </w:rPr>
        <w:t xml:space="preserve">energy needs </w:t>
      </w:r>
      <w:r w:rsidRPr="00DB5AA6">
        <w:rPr>
          <w:rStyle w:val="StyleUnderline"/>
          <w:rFonts w:ascii="Times New Roman" w:hAnsi="Times New Roman" w:cs="Times New Roman"/>
        </w:rPr>
        <w:t xml:space="preserve">of </w:t>
      </w:r>
      <w:r w:rsidRPr="00DB5AA6">
        <w:rPr>
          <w:rFonts w:ascii="Times New Roman" w:hAnsi="Times New Roman" w:cs="Times New Roman"/>
          <w:sz w:val="16"/>
        </w:rPr>
        <w:t xml:space="preserve">this vast </w:t>
      </w:r>
      <w:r w:rsidRPr="00DB5AA6">
        <w:rPr>
          <w:rStyle w:val="StyleUnderline"/>
          <w:rFonts w:ascii="Times New Roman" w:hAnsi="Times New Roman" w:cs="Times New Roman"/>
        </w:rPr>
        <w:t>civilisation</w:t>
      </w:r>
      <w:r w:rsidRPr="00DB5AA6">
        <w:rPr>
          <w:rFonts w:ascii="Times New Roman" w:hAnsi="Times New Roman" w:cs="Times New Roman"/>
          <w:sz w:val="16"/>
        </w:rPr>
        <w:t xml:space="preserve"> (10,000,000 billion people) from now </w:t>
      </w:r>
      <w:r w:rsidRPr="00DB5AA6">
        <w:rPr>
          <w:rStyle w:val="Emphasis"/>
          <w:rFonts w:ascii="Times New Roman" w:hAnsi="Times New Roman" w:cs="Times New Roman"/>
          <w:highlight w:val="cyan"/>
        </w:rPr>
        <w:t>until the Sun expires</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Using less than one percent of the helium-3 energy resources of Uranus and Neptune for fusion propulsion, </w:t>
      </w:r>
      <w:r w:rsidRPr="00DB5AA6">
        <w:rPr>
          <w:rStyle w:val="StyleUnderline"/>
          <w:rFonts w:ascii="Times New Roman" w:hAnsi="Times New Roman" w:cs="Times New Roman"/>
          <w:highlight w:val="cyan"/>
        </w:rPr>
        <w:t>we could send</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billion interstellar arks</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each containing </w:t>
      </w:r>
      <w:r w:rsidRPr="00DB5AA6">
        <w:rPr>
          <w:rStyle w:val="Emphasis"/>
          <w:rFonts w:ascii="Times New Roman" w:hAnsi="Times New Roman" w:cs="Times New Roman"/>
          <w:highlight w:val="cyan"/>
        </w:rPr>
        <w:t>a billion people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to the stars</w:t>
      </w:r>
      <w:r w:rsidRPr="00DB5AA6">
        <w:rPr>
          <w:rFonts w:ascii="Times New Roman" w:hAnsi="Times New Roman" w:cs="Times New Roman"/>
          <w:sz w:val="16"/>
        </w:rPr>
        <w:t xml:space="preserve">. </w:t>
      </w:r>
      <w:r w:rsidRPr="00DB5AA6">
        <w:rPr>
          <w:rStyle w:val="StyleUnderline"/>
          <w:rFonts w:ascii="Times New Roman" w:hAnsi="Times New Roman" w:cs="Times New Roman"/>
        </w:rPr>
        <w:t>There are about a billion Sun-like stars in our galaxy</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 xml:space="preserve">We have the resources to </w:t>
      </w:r>
      <w:r w:rsidRPr="00DB5AA6">
        <w:rPr>
          <w:rStyle w:val="Emphasis"/>
          <w:rFonts w:ascii="Times New Roman" w:hAnsi="Times New Roman" w:cs="Times New Roman"/>
          <w:highlight w:val="cyan"/>
        </w:rPr>
        <w:t>colonise</w:t>
      </w:r>
      <w:r w:rsidRPr="00DB5AA6">
        <w:rPr>
          <w:rStyle w:val="StyleUnderline"/>
          <w:rFonts w:ascii="Times New Roman" w:hAnsi="Times New Roman" w:cs="Times New Roman"/>
          <w:highlight w:val="cyan"/>
        </w:rPr>
        <w:t xml:space="preserve"> the </w:t>
      </w:r>
      <w:r w:rsidRPr="00DB5AA6">
        <w:rPr>
          <w:rStyle w:val="Emphasis"/>
          <w:rFonts w:ascii="Times New Roman" w:hAnsi="Times New Roman" w:cs="Times New Roman"/>
          <w:highlight w:val="cyan"/>
        </w:rPr>
        <w:t>entire Milky Way</w:t>
      </w:r>
      <w:r w:rsidRPr="00DB5AA6">
        <w:rPr>
          <w:rFonts w:ascii="Times New Roman" w:hAnsi="Times New Roman" w:cs="Times New Roman"/>
          <w:sz w:val="16"/>
        </w:rPr>
        <w:t xml:space="preserve">. 122 In addition to demystifying the legal doctrine governing outer space natural resource appropriation it is also necessary to weigh the benefits and detriments of space-faring activities. Foremost, </w:t>
      </w:r>
      <w:r w:rsidRPr="00DB5AA6">
        <w:rPr>
          <w:rStyle w:val="StyleUnderline"/>
          <w:rFonts w:ascii="Times New Roman" w:hAnsi="Times New Roman" w:cs="Times New Roman"/>
          <w:highlight w:val="cyan"/>
        </w:rPr>
        <w:t>States</w:t>
      </w:r>
      <w:r w:rsidRPr="00DB5AA6">
        <w:rPr>
          <w:rFonts w:ascii="Times New Roman" w:hAnsi="Times New Roman" w:cs="Times New Roman"/>
          <w:sz w:val="16"/>
        </w:rPr>
        <w:t xml:space="preserve"> around the world </w:t>
      </w:r>
      <w:r w:rsidRPr="00DB5AA6">
        <w:rPr>
          <w:rStyle w:val="StyleUnderline"/>
          <w:rFonts w:ascii="Times New Roman" w:hAnsi="Times New Roman" w:cs="Times New Roman"/>
          <w:highlight w:val="cyan"/>
        </w:rPr>
        <w:t xml:space="preserve">are developing at </w:t>
      </w:r>
      <w:r w:rsidRPr="00DB5AA6">
        <w:rPr>
          <w:rStyle w:val="Emphasis"/>
          <w:rFonts w:ascii="Times New Roman" w:hAnsi="Times New Roman" w:cs="Times New Roman"/>
          <w:highlight w:val="cyan"/>
        </w:rPr>
        <w:t>unprecedented rates</w:t>
      </w:r>
      <w:r w:rsidRPr="00DB5AA6">
        <w:rPr>
          <w:rStyle w:val="StyleUnderline"/>
          <w:rFonts w:ascii="Times New Roman" w:hAnsi="Times New Roman" w:cs="Times New Roman"/>
        </w:rPr>
        <w:t xml:space="preserve"> and the human population is mounting in conjunction with demand for natural resources to sustain</w:t>
      </w:r>
      <w:r w:rsidRPr="00DB5AA6">
        <w:rPr>
          <w:rFonts w:ascii="Times New Roman" w:hAnsi="Times New Roman" w:cs="Times New Roman"/>
          <w:sz w:val="16"/>
        </w:rPr>
        <w:t xml:space="preserve"> </w:t>
      </w:r>
      <w:r w:rsidRPr="00DB5AA6">
        <w:rPr>
          <w:rStyle w:val="StyleUnderline"/>
          <w:rFonts w:ascii="Times New Roman" w:hAnsi="Times New Roman" w:cs="Times New Roman"/>
        </w:rPr>
        <w:t>the</w:t>
      </w:r>
      <w:r w:rsidRPr="00DB5AA6">
        <w:rPr>
          <w:rFonts w:ascii="Times New Roman" w:hAnsi="Times New Roman" w:cs="Times New Roman"/>
          <w:sz w:val="16"/>
        </w:rPr>
        <w:t xml:space="preserve"> current and </w:t>
      </w:r>
      <w:r w:rsidRPr="00DB5AA6">
        <w:rPr>
          <w:rStyle w:val="StyleUnderline"/>
          <w:rFonts w:ascii="Times New Roman" w:hAnsi="Times New Roman" w:cs="Times New Roman"/>
        </w:rPr>
        <w:t>new</w:t>
      </w:r>
      <w:r w:rsidRPr="00DB5AA6">
        <w:rPr>
          <w:rFonts w:ascii="Times New Roman" w:hAnsi="Times New Roman" w:cs="Times New Roman"/>
          <w:sz w:val="16"/>
        </w:rPr>
        <w:t xml:space="preserve">ly established western </w:t>
      </w:r>
      <w:r w:rsidRPr="00DB5AA6">
        <w:rPr>
          <w:rStyle w:val="StyleUnderline"/>
          <w:rFonts w:ascii="Times New Roman" w:hAnsi="Times New Roman" w:cs="Times New Roman"/>
        </w:rPr>
        <w:t>standard of living</w:t>
      </w:r>
      <w:r w:rsidRPr="00DB5AA6">
        <w:rPr>
          <w:rFonts w:ascii="Times New Roman" w:hAnsi="Times New Roman" w:cs="Times New Roman"/>
          <w:sz w:val="16"/>
        </w:rPr>
        <w:t xml:space="preserve">. One of the fastest growing nations, </w:t>
      </w:r>
      <w:r w:rsidRPr="00DB5AA6">
        <w:rPr>
          <w:rStyle w:val="StyleUnderline"/>
          <w:rFonts w:ascii="Times New Roman" w:hAnsi="Times New Roman" w:cs="Times New Roman"/>
        </w:rPr>
        <w:t xml:space="preserve">China, is experiencing unhindered growth </w:t>
      </w:r>
      <w:r w:rsidRPr="00DB5AA6">
        <w:rPr>
          <w:rStyle w:val="StyleUnderline"/>
          <w:rFonts w:ascii="Times New Roman" w:hAnsi="Times New Roman" w:cs="Times New Roman"/>
          <w:highlight w:val="cyan"/>
        </w:rPr>
        <w:t xml:space="preserve">facilitated by </w:t>
      </w:r>
      <w:r w:rsidRPr="00DB5AA6">
        <w:rPr>
          <w:rStyle w:val="Emphasis"/>
          <w:rFonts w:ascii="Times New Roman" w:hAnsi="Times New Roman" w:cs="Times New Roman"/>
          <w:highlight w:val="cyan"/>
        </w:rPr>
        <w:t>fossil fuel</w:t>
      </w:r>
      <w:r w:rsidRPr="00DB5AA6">
        <w:rPr>
          <w:rStyle w:val="StyleUnderline"/>
          <w:rFonts w:ascii="Times New Roman" w:hAnsi="Times New Roman" w:cs="Times New Roman"/>
          <w:highlight w:val="cyan"/>
        </w:rPr>
        <w:t xml:space="preserve"> use</w:t>
      </w:r>
      <w:r w:rsidRPr="00DB5AA6">
        <w:rPr>
          <w:rStyle w:val="StyleUnderline"/>
          <w:rFonts w:ascii="Times New Roman" w:hAnsi="Times New Roman" w:cs="Times New Roman"/>
        </w:rPr>
        <w:t xml:space="preserve"> from coal and extensive mining</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This</w:t>
      </w:r>
      <w:r w:rsidRPr="00DB5AA6">
        <w:rPr>
          <w:rStyle w:val="StyleUnderline"/>
          <w:rFonts w:ascii="Times New Roman" w:hAnsi="Times New Roman" w:cs="Times New Roman"/>
        </w:rPr>
        <w:t xml:space="preserve"> has </w:t>
      </w:r>
      <w:r w:rsidRPr="00DB5AA6">
        <w:rPr>
          <w:rStyle w:val="StyleUnderline"/>
          <w:rFonts w:ascii="Times New Roman" w:hAnsi="Times New Roman" w:cs="Times New Roman"/>
          <w:highlight w:val="cyan"/>
        </w:rPr>
        <w:t xml:space="preserve">caused </w:t>
      </w:r>
      <w:r w:rsidRPr="00DB5AA6">
        <w:rPr>
          <w:rStyle w:val="Emphasis"/>
          <w:rFonts w:ascii="Times New Roman" w:hAnsi="Times New Roman" w:cs="Times New Roman"/>
          <w:highlight w:val="cyan"/>
        </w:rPr>
        <w:t>substantial</w:t>
      </w:r>
      <w:r w:rsidRPr="00DB5AA6">
        <w:rPr>
          <w:rStyle w:val="StyleUnderline"/>
          <w:rFonts w:ascii="Times New Roman" w:hAnsi="Times New Roman" w:cs="Times New Roman"/>
          <w:highlight w:val="cyan"/>
        </w:rPr>
        <w:t xml:space="preserve"> water</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soil and</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air degradation</w:t>
      </w:r>
      <w:r w:rsidRPr="00DB5AA6">
        <w:rPr>
          <w:rFonts w:ascii="Times New Roman" w:hAnsi="Times New Roman" w:cs="Times New Roman"/>
          <w:sz w:val="16"/>
        </w:rPr>
        <w:t xml:space="preserve">. In the face of these troubles, </w:t>
      </w:r>
      <w:r w:rsidRPr="00DB5AA6">
        <w:rPr>
          <w:rStyle w:val="StyleUnderline"/>
          <w:rFonts w:ascii="Times New Roman" w:hAnsi="Times New Roman" w:cs="Times New Roman"/>
        </w:rPr>
        <w:t xml:space="preserve">NEA </w:t>
      </w:r>
      <w:r w:rsidRPr="00DB5AA6">
        <w:rPr>
          <w:rStyle w:val="StyleUnderline"/>
          <w:rFonts w:ascii="Times New Roman" w:hAnsi="Times New Roman" w:cs="Times New Roman"/>
          <w:highlight w:val="cyan"/>
        </w:rPr>
        <w:t>mining could be</w:t>
      </w:r>
      <w:r w:rsidRPr="00DB5AA6">
        <w:rPr>
          <w:rStyle w:val="StyleUnderline"/>
          <w:rFonts w:ascii="Times New Roman" w:hAnsi="Times New Roman" w:cs="Times New Roman"/>
        </w:rPr>
        <w:t xml:space="preserve"> the </w:t>
      </w:r>
      <w:r w:rsidRPr="00DB5AA6">
        <w:rPr>
          <w:rStyle w:val="Emphasis"/>
          <w:rFonts w:ascii="Times New Roman" w:hAnsi="Times New Roman" w:cs="Times New Roman"/>
          <w:highlight w:val="cyan"/>
        </w:rPr>
        <w:t>key</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to preserving</w:t>
      </w:r>
      <w:r w:rsidRPr="00DB5AA6">
        <w:rPr>
          <w:rStyle w:val="StyleUnderline"/>
          <w:rFonts w:ascii="Times New Roman" w:hAnsi="Times New Roman" w:cs="Times New Roman"/>
        </w:rPr>
        <w:t xml:space="preserve"> the </w:t>
      </w:r>
      <w:r w:rsidRPr="00DB5AA6">
        <w:rPr>
          <w:rStyle w:val="StyleUnderline"/>
          <w:rFonts w:ascii="Times New Roman" w:hAnsi="Times New Roman" w:cs="Times New Roman"/>
          <w:highlight w:val="cyan"/>
        </w:rPr>
        <w:t>Earth's</w:t>
      </w:r>
      <w:r w:rsidRPr="00DB5AA6">
        <w:rPr>
          <w:rStyle w:val="StyleUnderline"/>
          <w:rFonts w:ascii="Times New Roman" w:hAnsi="Times New Roman" w:cs="Times New Roman"/>
        </w:rPr>
        <w:t xml:space="preserve"> bounty and replenishing contaminated water </w:t>
      </w:r>
      <w:r w:rsidRPr="00DB5AA6">
        <w:rPr>
          <w:rStyle w:val="StyleUnderline"/>
          <w:rFonts w:ascii="Times New Roman" w:hAnsi="Times New Roman" w:cs="Times New Roman"/>
          <w:highlight w:val="cyan"/>
        </w:rPr>
        <w:t>supplies</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 xml:space="preserve">The influx of </w:t>
      </w:r>
      <w:r w:rsidRPr="00DB5AA6">
        <w:rPr>
          <w:rStyle w:val="StyleUnderline"/>
          <w:rFonts w:ascii="Times New Roman" w:hAnsi="Times New Roman" w:cs="Times New Roman"/>
        </w:rPr>
        <w:t xml:space="preserve">natural </w:t>
      </w:r>
      <w:r w:rsidRPr="00DB5AA6">
        <w:rPr>
          <w:rStyle w:val="StyleUnderline"/>
          <w:rFonts w:ascii="Times New Roman" w:hAnsi="Times New Roman" w:cs="Times New Roman"/>
          <w:highlight w:val="cyan"/>
        </w:rPr>
        <w:t xml:space="preserve">resources could </w:t>
      </w:r>
      <w:r w:rsidRPr="00DB5AA6">
        <w:rPr>
          <w:rStyle w:val="Emphasis"/>
          <w:rFonts w:ascii="Times New Roman" w:hAnsi="Times New Roman" w:cs="Times New Roman"/>
          <w:highlight w:val="cyan"/>
        </w:rPr>
        <w:t>thwart</w:t>
      </w:r>
      <w:r w:rsidRPr="00DB5AA6">
        <w:rPr>
          <w:rStyle w:val="StyleUnderline"/>
          <w:rFonts w:ascii="Times New Roman" w:hAnsi="Times New Roman" w:cs="Times New Roman"/>
          <w:highlight w:val="cyan"/>
        </w:rPr>
        <w:t xml:space="preserve"> the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burning of</w:t>
      </w:r>
      <w:r w:rsidRPr="00DB5AA6">
        <w:rPr>
          <w:rStyle w:val="StyleUnderline"/>
          <w:rFonts w:ascii="Times New Roman" w:hAnsi="Times New Roman" w:cs="Times New Roman"/>
        </w:rPr>
        <w:t xml:space="preserve"> dirty coal and </w:t>
      </w:r>
      <w:r w:rsidRPr="00DB5AA6">
        <w:rPr>
          <w:rStyle w:val="StyleUnderline"/>
          <w:rFonts w:ascii="Times New Roman" w:hAnsi="Times New Roman" w:cs="Times New Roman"/>
          <w:highlight w:val="cyan"/>
        </w:rPr>
        <w:t>fossil fuels</w:t>
      </w:r>
      <w:r w:rsidRPr="00DB5AA6">
        <w:rPr>
          <w:rFonts w:ascii="Times New Roman" w:hAnsi="Times New Roman" w:cs="Times New Roman"/>
          <w:sz w:val="16"/>
        </w:rPr>
        <w:t xml:space="preserve">, thereby </w:t>
      </w:r>
      <w:r w:rsidRPr="00DB5AA6">
        <w:rPr>
          <w:rStyle w:val="Emphasis"/>
          <w:rFonts w:ascii="Times New Roman" w:hAnsi="Times New Roman" w:cs="Times New Roman"/>
          <w:highlight w:val="cyan"/>
        </w:rPr>
        <w:t>mitigating</w:t>
      </w:r>
      <w:r w:rsidRPr="00DB5AA6">
        <w:rPr>
          <w:rStyle w:val="StyleUnderline"/>
          <w:rFonts w:ascii="Times New Roman" w:hAnsi="Times New Roman" w:cs="Times New Roman"/>
        </w:rPr>
        <w:t xml:space="preserve"> the effects of </w:t>
      </w:r>
      <w:r w:rsidRPr="00DB5AA6">
        <w:rPr>
          <w:rStyle w:val="Emphasis"/>
          <w:rFonts w:ascii="Times New Roman" w:hAnsi="Times New Roman" w:cs="Times New Roman"/>
          <w:highlight w:val="cyan"/>
        </w:rPr>
        <w:t>climate change</w:t>
      </w:r>
      <w:r w:rsidRPr="00DB5AA6">
        <w:rPr>
          <w:rStyle w:val="StyleUnderline"/>
          <w:rFonts w:ascii="Times New Roman" w:hAnsi="Times New Roman" w:cs="Times New Roman"/>
        </w:rPr>
        <w:t>, such as, rising sea level, atmospheric pollution, melting of sea ice and rising temperatures</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NEA </w:t>
      </w:r>
      <w:r w:rsidRPr="00DB5AA6">
        <w:rPr>
          <w:rStyle w:val="StyleUnderline"/>
          <w:rFonts w:ascii="Times New Roman" w:hAnsi="Times New Roman" w:cs="Times New Roman"/>
          <w:highlight w:val="cyan"/>
        </w:rPr>
        <w:t>harvesting</w:t>
      </w:r>
      <w:r w:rsidRPr="00DB5AA6">
        <w:rPr>
          <w:rFonts w:ascii="Times New Roman" w:hAnsi="Times New Roman" w:cs="Times New Roman"/>
          <w:sz w:val="16"/>
          <w:highlight w:val="cyan"/>
        </w:rPr>
        <w:t xml:space="preserve"> </w:t>
      </w:r>
      <w:r w:rsidRPr="00DB5AA6">
        <w:rPr>
          <w:rStyle w:val="StyleUnderline"/>
          <w:rFonts w:ascii="Times New Roman" w:hAnsi="Times New Roman" w:cs="Times New Roman"/>
          <w:highlight w:val="cyan"/>
        </w:rPr>
        <w:t>could</w:t>
      </w:r>
      <w:r w:rsidRPr="00DB5AA6">
        <w:rPr>
          <w:rFonts w:ascii="Times New Roman" w:hAnsi="Times New Roman" w:cs="Times New Roman"/>
          <w:sz w:val="16"/>
        </w:rPr>
        <w:t xml:space="preserve"> also </w:t>
      </w:r>
      <w:r w:rsidRPr="00DB5AA6">
        <w:rPr>
          <w:rStyle w:val="StyleUnderline"/>
          <w:rFonts w:ascii="Times New Roman" w:hAnsi="Times New Roman" w:cs="Times New Roman"/>
          <w:highlight w:val="cyan"/>
        </w:rPr>
        <w:t>protect the ocean</w:t>
      </w:r>
      <w:r w:rsidRPr="00DB5AA6">
        <w:rPr>
          <w:rStyle w:val="StyleUnderline"/>
          <w:rFonts w:ascii="Times New Roman" w:hAnsi="Times New Roman" w:cs="Times New Roman"/>
        </w:rPr>
        <w:t xml:space="preserve"> and the fragile and largely unexplored deep seabeds</w:t>
      </w:r>
      <w:r w:rsidRPr="00DB5AA6">
        <w:rPr>
          <w:rFonts w:ascii="Times New Roman" w:hAnsi="Times New Roman" w:cs="Times New Roman"/>
          <w:sz w:val="16"/>
        </w:rPr>
        <w:t xml:space="preserve"> 123 </w:t>
      </w:r>
      <w:r w:rsidRPr="00DB5AA6">
        <w:rPr>
          <w:rStyle w:val="StyleUnderline"/>
          <w:rFonts w:ascii="Times New Roman" w:hAnsi="Times New Roman" w:cs="Times New Roman"/>
        </w:rPr>
        <w:t>from oil and gas drilling</w:t>
      </w:r>
      <w:r w:rsidRPr="00DB5AA6">
        <w:rPr>
          <w:rFonts w:ascii="Times New Roman" w:hAnsi="Times New Roman" w:cs="Times New Roman"/>
          <w:sz w:val="16"/>
        </w:rPr>
        <w:t xml:space="preserve">. </w:t>
      </w:r>
      <w:r w:rsidRPr="00DB5AA6">
        <w:rPr>
          <w:rStyle w:val="StyleUnderline"/>
          <w:rFonts w:ascii="Times New Roman" w:hAnsi="Times New Roman" w:cs="Times New Roman"/>
        </w:rPr>
        <w:t>It could</w:t>
      </w:r>
      <w:r w:rsidRPr="00DB5AA6">
        <w:rPr>
          <w:rFonts w:ascii="Times New Roman" w:hAnsi="Times New Roman" w:cs="Times New Roman"/>
          <w:sz w:val="16"/>
        </w:rPr>
        <w:t xml:space="preserve"> furthermore </w:t>
      </w:r>
      <w:r w:rsidRPr="00DB5AA6">
        <w:rPr>
          <w:rStyle w:val="StyleUnderline"/>
          <w:rFonts w:ascii="Times New Roman" w:hAnsi="Times New Roman" w:cs="Times New Roman"/>
        </w:rPr>
        <w:t>protect</w:t>
      </w:r>
      <w:r w:rsidRPr="00DB5AA6">
        <w:rPr>
          <w:rFonts w:ascii="Times New Roman" w:hAnsi="Times New Roman" w:cs="Times New Roman"/>
          <w:sz w:val="16"/>
        </w:rPr>
        <w:t xml:space="preserve"> </w:t>
      </w:r>
      <w:r w:rsidRPr="00DB5AA6">
        <w:rPr>
          <w:rStyle w:val="StyleUnderline"/>
          <w:rFonts w:ascii="Times New Roman" w:hAnsi="Times New Roman" w:cs="Times New Roman"/>
        </w:rPr>
        <w:t>ecosystems from rare-earth mineral mining</w:t>
      </w:r>
      <w:r w:rsidRPr="00DB5AA6">
        <w:rPr>
          <w:rFonts w:ascii="Times New Roman" w:hAnsi="Times New Roman" w:cs="Times New Roman"/>
          <w:sz w:val="16"/>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RPr="00DB5AA6">
        <w:rPr>
          <w:rStyle w:val="StyleUnderline"/>
          <w:rFonts w:ascii="Times New Roman" w:hAnsi="Times New Roman" w:cs="Times New Roman"/>
        </w:rPr>
        <w:t>States</w:t>
      </w:r>
      <w:r w:rsidRPr="00DB5AA6">
        <w:rPr>
          <w:rFonts w:ascii="Times New Roman" w:hAnsi="Times New Roman" w:cs="Times New Roman"/>
          <w:sz w:val="16"/>
        </w:rPr>
        <w:t xml:space="preserve">, which have </w:t>
      </w:r>
      <w:r w:rsidRPr="00DB5AA6">
        <w:rPr>
          <w:rStyle w:val="StyleUnderline"/>
          <w:rFonts w:ascii="Times New Roman" w:hAnsi="Times New Roman" w:cs="Times New Roman"/>
        </w:rPr>
        <w:t xml:space="preserve">joined the </w:t>
      </w:r>
      <w:r w:rsidRPr="00DB5AA6">
        <w:rPr>
          <w:rStyle w:val="Emphasis"/>
          <w:rFonts w:ascii="Times New Roman" w:hAnsi="Times New Roman" w:cs="Times New Roman"/>
        </w:rPr>
        <w:t>environmentally destructive</w:t>
      </w:r>
      <w:r w:rsidRPr="00DB5AA6">
        <w:rPr>
          <w:rStyle w:val="StyleUnderline"/>
          <w:rFonts w:ascii="Times New Roman" w:hAnsi="Times New Roman" w:cs="Times New Roman"/>
        </w:rPr>
        <w:t xml:space="preserve"> rare-earth mineral exploration movement</w:t>
      </w:r>
      <w:r w:rsidRPr="00DB5AA6">
        <w:rPr>
          <w:rFonts w:ascii="Times New Roman" w:hAnsi="Times New Roman" w:cs="Times New Roman"/>
          <w:sz w:val="16"/>
        </w:rPr>
        <w:t xml:space="preserve"> include India, Canada, Tanzania, Australia, Brazil and Vietnam., </w:t>
      </w:r>
      <w:r w:rsidRPr="00DB5AA6">
        <w:rPr>
          <w:rStyle w:val="StyleUnderline"/>
          <w:rFonts w:ascii="Times New Roman" w:hAnsi="Times New Roman" w:cs="Times New Roman"/>
        </w:rPr>
        <w:t>There is accordingly much competition</w:t>
      </w:r>
      <w:r w:rsidRPr="00DB5AA6">
        <w:rPr>
          <w:rFonts w:ascii="Times New Roman" w:hAnsi="Times New Roman" w:cs="Times New Roman"/>
          <w:sz w:val="16"/>
        </w:rPr>
        <w:t xml:space="preserve"> and exploration </w:t>
      </w:r>
      <w:r w:rsidRPr="00DB5AA6">
        <w:rPr>
          <w:rStyle w:val="StyleUnderline"/>
          <w:rFonts w:ascii="Times New Roman" w:hAnsi="Times New Roman" w:cs="Times New Roman"/>
        </w:rPr>
        <w:t xml:space="preserve">for rare-earth minerals which could result in </w:t>
      </w:r>
      <w:r w:rsidRPr="00DB5AA6">
        <w:rPr>
          <w:rStyle w:val="Emphasis"/>
          <w:rFonts w:ascii="Times New Roman" w:hAnsi="Times New Roman" w:cs="Times New Roman"/>
        </w:rPr>
        <w:t>significant exploitation</w:t>
      </w:r>
      <w:r w:rsidRPr="00DB5AA6">
        <w:rPr>
          <w:rStyle w:val="StyleUnderline"/>
          <w:rFonts w:ascii="Times New Roman" w:hAnsi="Times New Roman" w:cs="Times New Roman"/>
        </w:rPr>
        <w:t xml:space="preserve"> of untouched</w:t>
      </w:r>
      <w:r w:rsidRPr="00DB5AA6">
        <w:rPr>
          <w:rFonts w:ascii="Times New Roman" w:hAnsi="Times New Roman" w:cs="Times New Roman"/>
          <w:sz w:val="16"/>
        </w:rPr>
        <w:t xml:space="preserve"> </w:t>
      </w:r>
      <w:r w:rsidRPr="00DB5AA6">
        <w:rPr>
          <w:rStyle w:val="StyleUnderline"/>
          <w:rFonts w:ascii="Times New Roman" w:hAnsi="Times New Roman" w:cs="Times New Roman"/>
        </w:rPr>
        <w:t>areas like the PEEZ seabed and Mongolia</w:t>
      </w:r>
      <w:r w:rsidRPr="00DB5AA6">
        <w:rPr>
          <w:rFonts w:ascii="Times New Roman" w:hAnsi="Times New Roman" w:cs="Times New Roman"/>
          <w:sz w:val="16"/>
        </w:rPr>
        <w:t xml:space="preserve">.125 Other </w:t>
      </w:r>
      <w:r w:rsidRPr="00DB5AA6">
        <w:rPr>
          <w:rStyle w:val="StyleUnderline"/>
          <w:rFonts w:ascii="Times New Roman" w:hAnsi="Times New Roman" w:cs="Times New Roman"/>
        </w:rPr>
        <w:t>regions which may soon be targeted for mineral and hydrological resources include Antarctica and the Arctic</w:t>
      </w:r>
      <w:r w:rsidRPr="00DB5AA6">
        <w:rPr>
          <w:rFonts w:ascii="Times New Roman" w:hAnsi="Times New Roman" w:cs="Times New Roman"/>
          <w:sz w:val="16"/>
        </w:rPr>
        <w:t xml:space="preserve">. With the advent of technological advances, </w:t>
      </w:r>
      <w:r w:rsidRPr="00DB5AA6">
        <w:rPr>
          <w:rStyle w:val="StyleUnderline"/>
          <w:rFonts w:ascii="Times New Roman" w:hAnsi="Times New Roman" w:cs="Times New Roman"/>
          <w:highlight w:val="cyan"/>
        </w:rPr>
        <w:t>environmentally destructive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practices</w:t>
      </w:r>
      <w:r w:rsidRPr="00DB5AA6">
        <w:rPr>
          <w:rStyle w:val="StyleUnderline"/>
          <w:rFonts w:ascii="Times New Roman" w:hAnsi="Times New Roman" w:cs="Times New Roman"/>
        </w:rPr>
        <w:t xml:space="preserve"> such as refining </w:t>
      </w:r>
      <w:r w:rsidRPr="00DB5AA6">
        <w:rPr>
          <w:rStyle w:val="StyleUnderline"/>
          <w:rFonts w:ascii="Times New Roman" w:hAnsi="Times New Roman" w:cs="Times New Roman"/>
          <w:highlight w:val="cyan"/>
        </w:rPr>
        <w:t>may</w:t>
      </w:r>
      <w:r w:rsidRPr="00DB5AA6">
        <w:rPr>
          <w:rStyle w:val="StyleUnderline"/>
          <w:rFonts w:ascii="Times New Roman" w:hAnsi="Times New Roman" w:cs="Times New Roman"/>
        </w:rPr>
        <w:t xml:space="preserve"> soon </w:t>
      </w:r>
      <w:r w:rsidRPr="00DB5AA6">
        <w:rPr>
          <w:rStyle w:val="StyleUnderline"/>
          <w:rFonts w:ascii="Times New Roman" w:hAnsi="Times New Roman" w:cs="Times New Roman"/>
          <w:highlight w:val="cyan"/>
        </w:rPr>
        <w:t>occur in</w:t>
      </w:r>
      <w:r w:rsidRPr="00DB5AA6">
        <w:rPr>
          <w:rStyle w:val="StyleUnderline"/>
          <w:rFonts w:ascii="Times New Roman" w:hAnsi="Times New Roman" w:cs="Times New Roman"/>
        </w:rPr>
        <w:t xml:space="preserve"> outer </w:t>
      </w:r>
      <w:r w:rsidRPr="00DB5AA6">
        <w:rPr>
          <w:rStyle w:val="StyleUnderline"/>
          <w:rFonts w:ascii="Times New Roman" w:hAnsi="Times New Roman" w:cs="Times New Roman"/>
          <w:highlight w:val="cyan"/>
        </w:rPr>
        <w:t>space</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sparing the</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Earth</w:t>
      </w:r>
      <w:r w:rsidRPr="00DB5AA6">
        <w:rPr>
          <w:rStyle w:val="StyleUnderline"/>
          <w:rFonts w:ascii="Times New Roman" w:hAnsi="Times New Roman" w:cs="Times New Roman"/>
        </w:rPr>
        <w:t xml:space="preserve"> of pollution</w:t>
      </w:r>
      <w:r w:rsidRPr="00DB5AA6">
        <w:rPr>
          <w:rFonts w:ascii="Times New Roman" w:hAnsi="Times New Roman" w:cs="Times New Roman"/>
          <w:sz w:val="16"/>
        </w:rPr>
        <w:t xml:space="preserve">. 126 Accordingly, </w:t>
      </w:r>
      <w:r w:rsidRPr="00DB5AA6">
        <w:rPr>
          <w:rStyle w:val="StyleUnderline"/>
          <w:rFonts w:ascii="Times New Roman" w:hAnsi="Times New Roman" w:cs="Times New Roman"/>
        </w:rPr>
        <w:t>NEA mining is a viable technology for preserving the Earth's environment by curbing atmospheric and marine pollution, enhancing water supply and quality</w:t>
      </w:r>
      <w:r w:rsidRPr="00DB5AA6">
        <w:rPr>
          <w:rFonts w:ascii="Times New Roman" w:hAnsi="Times New Roman" w:cs="Times New Roman"/>
          <w:sz w:val="16"/>
        </w:rPr>
        <w:t xml:space="preserve"> </w:t>
      </w:r>
      <w:r w:rsidRPr="00DB5AA6">
        <w:rPr>
          <w:rStyle w:val="StyleUnderline"/>
          <w:rFonts w:ascii="Times New Roman" w:hAnsi="Times New Roman" w:cs="Times New Roman"/>
        </w:rPr>
        <w:t>and</w:t>
      </w:r>
      <w:r w:rsidRPr="00DB5AA6">
        <w:rPr>
          <w:rFonts w:ascii="Times New Roman" w:hAnsi="Times New Roman" w:cs="Times New Roman"/>
          <w:sz w:val="16"/>
        </w:rPr>
        <w:t xml:space="preserve"> </w:t>
      </w:r>
      <w:r w:rsidRPr="00DB5AA6">
        <w:rPr>
          <w:rStyle w:val="StyleUnderline"/>
          <w:rFonts w:ascii="Times New Roman" w:hAnsi="Times New Roman" w:cs="Times New Roman"/>
        </w:rPr>
        <w:t>mitigating</w:t>
      </w:r>
      <w:r w:rsidRPr="00DB5AA6">
        <w:rPr>
          <w:rFonts w:ascii="Times New Roman" w:hAnsi="Times New Roman" w:cs="Times New Roman"/>
          <w:sz w:val="16"/>
        </w:rPr>
        <w:t xml:space="preserve"> the effects of </w:t>
      </w:r>
      <w:r w:rsidRPr="00DB5AA6">
        <w:rPr>
          <w:rStyle w:val="StyleUnderline"/>
          <w:rFonts w:ascii="Times New Roman" w:hAnsi="Times New Roman" w:cs="Times New Roman"/>
        </w:rPr>
        <w:t>climate change</w:t>
      </w:r>
      <w:r w:rsidRPr="00DB5AA6">
        <w:rPr>
          <w:rFonts w:ascii="Times New Roman" w:hAnsi="Times New Roman" w:cs="Times New Roman"/>
          <w:sz w:val="16"/>
        </w:rPr>
        <w:t>; all while allowing humankind to maintain and even improve their standard of living through increased technologies, consumption and population growth. B. THE ENVIRONMENTAL CONSEQUENCES OF NEAR EARTH ASTEROID MINING</w:t>
      </w:r>
    </w:p>
    <w:p w14:paraId="529CB868" w14:textId="77777777" w:rsidR="00972F80" w:rsidRDefault="00972F80" w:rsidP="00972F80"/>
    <w:p w14:paraId="615B4AEA" w14:textId="77777777" w:rsidR="00972F80" w:rsidRPr="00310E69" w:rsidRDefault="00972F80" w:rsidP="00972F80">
      <w:pPr>
        <w:pStyle w:val="Heading4"/>
        <w:rPr>
          <w:rStyle w:val="Style13ptBold"/>
          <w:rFonts w:asciiTheme="minorHAnsi" w:hAnsiTheme="minorHAnsi"/>
          <w:b/>
        </w:rPr>
      </w:pPr>
      <w:r w:rsidRPr="00310E69">
        <w:rPr>
          <w:rStyle w:val="Style13ptBold"/>
          <w:rFonts w:asciiTheme="minorHAnsi" w:hAnsiTheme="minorHAnsi"/>
          <w:b/>
        </w:rPr>
        <w:t xml:space="preserve">Expert consensus that warming is </w:t>
      </w:r>
      <w:r w:rsidRPr="002F17D3">
        <w:rPr>
          <w:rStyle w:val="Style13ptBold"/>
          <w:rFonts w:asciiTheme="minorHAnsi" w:hAnsiTheme="minorHAnsi"/>
          <w:b/>
          <w:i/>
          <w:u w:val="single"/>
        </w:rPr>
        <w:t>real</w:t>
      </w:r>
      <w:r w:rsidRPr="00310E69">
        <w:rPr>
          <w:rStyle w:val="Style13ptBold"/>
          <w:rFonts w:asciiTheme="minorHAnsi" w:hAnsiTheme="minorHAnsi"/>
          <w:b/>
        </w:rPr>
        <w:t xml:space="preserve"> and </w:t>
      </w:r>
      <w:r w:rsidRPr="002F17D3">
        <w:rPr>
          <w:rStyle w:val="Style13ptBold"/>
          <w:rFonts w:asciiTheme="minorHAnsi" w:hAnsiTheme="minorHAnsi"/>
          <w:b/>
          <w:i/>
          <w:u w:val="single"/>
        </w:rPr>
        <w:t>existential</w:t>
      </w:r>
      <w:r w:rsidRPr="00310E69">
        <w:rPr>
          <w:rStyle w:val="Style13ptBold"/>
          <w:rFonts w:asciiTheme="minorHAnsi" w:hAnsiTheme="minorHAnsi"/>
          <w:b/>
        </w:rPr>
        <w:t xml:space="preserve"> – it shatters the scales of cost-benefit analysis </w:t>
      </w:r>
    </w:p>
    <w:p w14:paraId="0655EABF" w14:textId="77777777" w:rsidR="00972F80" w:rsidRPr="00310E69" w:rsidRDefault="00972F80" w:rsidP="00972F80">
      <w:pPr>
        <w:rPr>
          <w:rFonts w:asciiTheme="minorHAnsi" w:hAnsiTheme="minorHAnsi"/>
        </w:rPr>
      </w:pPr>
      <w:r w:rsidRPr="00310E69">
        <w:rPr>
          <w:rStyle w:val="Style13ptBold"/>
          <w:rFonts w:asciiTheme="minorHAnsi" w:hAnsiTheme="minorHAnsi"/>
        </w:rPr>
        <w:t>Treich, 15</w:t>
      </w:r>
      <w:r w:rsidRPr="00310E69">
        <w:rPr>
          <w:rFonts w:asciiTheme="minorHAnsi" w:hAnsiTheme="minorHAnsi"/>
        </w:rPr>
        <w:t xml:space="preserve">—Christoph Rheinberger (Professor of Health Policy and Management @ Harvard) and Nicolas Treich (Professor at the Toulouse School of Economics). Citing Weitzman (economist @ Harvard) and Bostrom (prof @ Oxford).  “On the economics of the end of the world as we know it,” The Economist, http://www.economist.com/blogs/freeexchange/2015/07/climate-change </w:t>
      </w:r>
    </w:p>
    <w:p w14:paraId="291B5EE8" w14:textId="77777777" w:rsidR="00972F80" w:rsidRPr="00310E69" w:rsidRDefault="00972F80" w:rsidP="00972F80">
      <w:pPr>
        <w:rPr>
          <w:rFonts w:asciiTheme="minorHAnsi" w:hAnsiTheme="minorHAnsi"/>
          <w:sz w:val="16"/>
        </w:rPr>
      </w:pPr>
      <w:r w:rsidRPr="0067029A">
        <w:rPr>
          <w:rStyle w:val="StyleUnderline"/>
          <w:rFonts w:asciiTheme="minorHAnsi" w:hAnsiTheme="minorHAnsi"/>
          <w:highlight w:val="green"/>
        </w:rPr>
        <w:t xml:space="preserve">CLIMATE change </w:t>
      </w:r>
      <w:r w:rsidRPr="0067029A">
        <w:rPr>
          <w:rStyle w:val="Emphasis"/>
          <w:rFonts w:asciiTheme="minorHAnsi" w:hAnsiTheme="minorHAnsi"/>
          <w:highlight w:val="green"/>
        </w:rPr>
        <w:t>puts humanity at risk</w:t>
      </w:r>
      <w:r w:rsidRPr="00310E69">
        <w:rPr>
          <w:rFonts w:asciiTheme="minorHAnsi" w:hAnsiTheme="minorHAnsi"/>
          <w:sz w:val="16"/>
        </w:rPr>
        <w:t xml:space="preserve">. The Pope’s celebrated encyclical letter on the subject released last month emphasised this risk “for our common home”, arguing that “doomsday predictions can no longer be met with irony or disdain”. But apocalyptic predictions are often made by religious groups. So, how serious is this claim? </w:t>
      </w:r>
      <w:r w:rsidRPr="00310E69">
        <w:rPr>
          <w:rStyle w:val="StyleUnderline"/>
          <w:rFonts w:asciiTheme="minorHAnsi" w:hAnsiTheme="minorHAnsi"/>
        </w:rPr>
        <w:t xml:space="preserve">Perhaps for the first time in history, there seems to be a </w:t>
      </w:r>
      <w:r w:rsidRPr="0067029A">
        <w:rPr>
          <w:rStyle w:val="Emphasis"/>
          <w:rFonts w:asciiTheme="minorHAnsi" w:hAnsiTheme="minorHAnsi"/>
          <w:highlight w:val="green"/>
        </w:rPr>
        <w:t>broad consensus</w:t>
      </w:r>
      <w:r w:rsidRPr="00310E69">
        <w:rPr>
          <w:rStyle w:val="StyleUnderline"/>
          <w:rFonts w:asciiTheme="minorHAnsi" w:hAnsiTheme="minorHAnsi"/>
        </w:rPr>
        <w:t xml:space="preserve"> among scientists. They </w:t>
      </w:r>
      <w:r w:rsidRPr="0067029A">
        <w:rPr>
          <w:rStyle w:val="StyleUnderline"/>
          <w:rFonts w:asciiTheme="minorHAnsi" w:hAnsiTheme="minorHAnsi"/>
          <w:highlight w:val="green"/>
        </w:rPr>
        <w:t>claim</w:t>
      </w:r>
      <w:r w:rsidRPr="00310E69">
        <w:rPr>
          <w:rStyle w:val="StyleUnderline"/>
          <w:rFonts w:asciiTheme="minorHAnsi" w:hAnsiTheme="minorHAnsi"/>
        </w:rPr>
        <w:t xml:space="preserve"> that our planet might face </w:t>
      </w:r>
      <w:r w:rsidRPr="0067029A">
        <w:rPr>
          <w:rStyle w:val="StyleUnderline"/>
          <w:rFonts w:asciiTheme="minorHAnsi" w:hAnsiTheme="minorHAnsi"/>
          <w:highlight w:val="green"/>
        </w:rPr>
        <w:t>a frightening future if we cannot</w:t>
      </w:r>
      <w:r w:rsidRPr="00310E69">
        <w:rPr>
          <w:rStyle w:val="StyleUnderline"/>
          <w:rFonts w:asciiTheme="minorHAnsi" w:hAnsiTheme="minorHAnsi"/>
        </w:rPr>
        <w:t xml:space="preserve"> agree to </w:t>
      </w:r>
      <w:r w:rsidRPr="0067029A">
        <w:rPr>
          <w:rStyle w:val="StyleUnderline"/>
          <w:rFonts w:asciiTheme="minorHAnsi" w:hAnsiTheme="minorHAnsi"/>
          <w:highlight w:val="green"/>
        </w:rPr>
        <w:t xml:space="preserve">take </w:t>
      </w:r>
      <w:r w:rsidRPr="0067029A">
        <w:rPr>
          <w:rStyle w:val="Emphasis"/>
          <w:rFonts w:asciiTheme="minorHAnsi" w:hAnsiTheme="minorHAnsi"/>
          <w:highlight w:val="green"/>
        </w:rPr>
        <w:t>decisive actions</w:t>
      </w:r>
      <w:r w:rsidRPr="00310E69">
        <w:rPr>
          <w:rStyle w:val="Emphasis"/>
          <w:rFonts w:asciiTheme="minorHAnsi" w:hAnsiTheme="minorHAnsi"/>
        </w:rPr>
        <w:t xml:space="preserve"> here and </w:t>
      </w:r>
      <w:r w:rsidRPr="0067029A">
        <w:rPr>
          <w:rStyle w:val="Emphasis"/>
          <w:rFonts w:asciiTheme="minorHAnsi" w:hAnsiTheme="minorHAnsi"/>
          <w:highlight w:val="green"/>
        </w:rPr>
        <w:t>now</w:t>
      </w:r>
      <w:r w:rsidRPr="00310E69">
        <w:rPr>
          <w:rStyle w:val="StyleUnderline"/>
          <w:rFonts w:asciiTheme="minorHAnsi" w:hAnsiTheme="minorHAnsi"/>
        </w:rPr>
        <w:t xml:space="preserve">. Changes to how seawater circulates in the Atlantic, the </w:t>
      </w:r>
      <w:r w:rsidRPr="0067029A">
        <w:rPr>
          <w:rStyle w:val="StyleUnderline"/>
          <w:rFonts w:asciiTheme="minorHAnsi" w:hAnsiTheme="minorHAnsi"/>
          <w:highlight w:val="green"/>
        </w:rPr>
        <w:t>melting</w:t>
      </w:r>
      <w:r w:rsidRPr="00310E69">
        <w:rPr>
          <w:rStyle w:val="StyleUnderline"/>
          <w:rFonts w:asciiTheme="minorHAnsi" w:hAnsiTheme="minorHAnsi"/>
        </w:rPr>
        <w:t xml:space="preserve"> of </w:t>
      </w:r>
      <w:r w:rsidRPr="0067029A">
        <w:rPr>
          <w:rStyle w:val="StyleUnderline"/>
          <w:rFonts w:asciiTheme="minorHAnsi" w:hAnsiTheme="minorHAnsi"/>
          <w:highlight w:val="green"/>
        </w:rPr>
        <w:t>glaciers</w:t>
      </w:r>
      <w:r w:rsidRPr="00310E69">
        <w:rPr>
          <w:rStyle w:val="StyleUnderline"/>
          <w:rFonts w:asciiTheme="minorHAnsi" w:hAnsiTheme="minorHAnsi"/>
        </w:rPr>
        <w:t xml:space="preserve"> on Greenland and in the Antarctic, and </w:t>
      </w:r>
      <w:r w:rsidRPr="0067029A">
        <w:rPr>
          <w:rStyle w:val="StyleUnderline"/>
          <w:rFonts w:asciiTheme="minorHAnsi" w:hAnsiTheme="minorHAnsi"/>
          <w:highlight w:val="green"/>
        </w:rPr>
        <w:t xml:space="preserve">rising sea levels </w:t>
      </w:r>
      <w:r w:rsidRPr="00310E69">
        <w:rPr>
          <w:rStyle w:val="StyleUnderline"/>
          <w:rFonts w:asciiTheme="minorHAnsi" w:hAnsiTheme="minorHAnsi"/>
        </w:rPr>
        <w:t>might all result from inaction. Accounting for these catastrophic scenarios is a huge challenge for scientists and economists alike</w:t>
      </w:r>
      <w:r w:rsidRPr="00310E69">
        <w:rPr>
          <w:rFonts w:asciiTheme="minorHAnsi" w:hAnsiTheme="minorHAnsi"/>
          <w:sz w:val="16"/>
        </w:rPr>
        <w:t xml:space="preserve">. So, </w:t>
      </w:r>
      <w:r w:rsidRPr="00310E69">
        <w:rPr>
          <w:rStyle w:val="StyleUnderline"/>
          <w:rFonts w:asciiTheme="minorHAnsi" w:hAnsiTheme="minorHAnsi"/>
        </w:rPr>
        <w:t>what should we do in the face of existential risks?</w:t>
      </w:r>
      <w:r w:rsidRPr="00310E69">
        <w:rPr>
          <w:rFonts w:asciiTheme="minorHAnsi" w:hAnsiTheme="minorHAnsi"/>
          <w:sz w:val="16"/>
        </w:rPr>
        <w:t xml:space="preserve"> One, perhaps extreme, view is that </w:t>
      </w:r>
      <w:r w:rsidRPr="00310E69">
        <w:rPr>
          <w:rStyle w:val="StyleUnderline"/>
          <w:rFonts w:asciiTheme="minorHAnsi" w:hAnsiTheme="minorHAnsi"/>
        </w:rPr>
        <w:t>the mere possibility of massive human extinction should inspire us to do everything we can to avoid it</w:t>
      </w:r>
      <w:r w:rsidRPr="00310E69">
        <w:rPr>
          <w:rFonts w:asciiTheme="minorHAnsi" w:hAnsiTheme="minorHAnsi"/>
          <w:sz w:val="16"/>
        </w:rPr>
        <w:t xml:space="preserve">. The counterargument goes that we face several other existential risks and focusing on one may be shortsighted. In his fascinating book “Catastrophe: Risk and Response”, published in 2004, Richard </w:t>
      </w:r>
      <w:r w:rsidRPr="00310E69">
        <w:rPr>
          <w:rStyle w:val="StyleUnderline"/>
          <w:rFonts w:asciiTheme="minorHAnsi" w:hAnsiTheme="minorHAnsi"/>
        </w:rPr>
        <w:t>Posner argues that we do not do enough to hedge against catastrophic risks such as climate change</w:t>
      </w:r>
      <w:r w:rsidRPr="00310E69">
        <w:rPr>
          <w:rFonts w:asciiTheme="minorHAnsi" w:hAnsiTheme="minorHAnsi"/>
          <w:sz w:val="16"/>
        </w:rPr>
        <w:t xml:space="preserve">, asteroid impacts or bioterrorism. In light of the “competition” of existential risks, </w:t>
      </w:r>
      <w:r w:rsidRPr="00310E69">
        <w:rPr>
          <w:rStyle w:val="StyleUnderline"/>
          <w:rFonts w:asciiTheme="minorHAnsi" w:hAnsiTheme="minorHAnsi"/>
        </w:rPr>
        <w:t xml:space="preserve">how much should humanity invest in the mitigation of climate change? Conventional wisdom holds that </w:t>
      </w:r>
      <w:r w:rsidRPr="0067029A">
        <w:rPr>
          <w:rStyle w:val="StyleUnderline"/>
          <w:rFonts w:asciiTheme="minorHAnsi" w:hAnsiTheme="minorHAnsi"/>
          <w:highlight w:val="green"/>
        </w:rPr>
        <w:t>we should limit</w:t>
      </w:r>
      <w:r w:rsidRPr="00310E69">
        <w:rPr>
          <w:rStyle w:val="StyleUnderline"/>
          <w:rFonts w:asciiTheme="minorHAnsi" w:hAnsiTheme="minorHAnsi"/>
        </w:rPr>
        <w:t xml:space="preserve"> global </w:t>
      </w:r>
      <w:r w:rsidRPr="0067029A">
        <w:rPr>
          <w:rStyle w:val="StyleUnderline"/>
          <w:rFonts w:asciiTheme="minorHAnsi" w:hAnsiTheme="minorHAnsi"/>
          <w:highlight w:val="green"/>
        </w:rPr>
        <w:t>warming to 2°C</w:t>
      </w:r>
      <w:r w:rsidRPr="00310E69">
        <w:rPr>
          <w:rStyle w:val="StyleUnderline"/>
          <w:rFonts w:asciiTheme="minorHAnsi" w:hAnsiTheme="minorHAnsi"/>
        </w:rPr>
        <w:t>. To justify this target, economists seek to compare the cost of reducing current emissions with its benefits. Indeed, there is a trade-off: investing more resources today in climate-change prevention leaves less to combat other immediate risks.</w:t>
      </w:r>
      <w:r w:rsidRPr="00310E69">
        <w:rPr>
          <w:rFonts w:asciiTheme="minorHAnsi" w:hAnsiTheme="minorHAnsi"/>
          <w:sz w:val="16"/>
        </w:rPr>
        <w:t xml:space="preserve"> Interestingly, the Pope’s letter recognises that “decisions must be made based on a comparison of the risks and benefits foreseen for the various possible alternatives”. </w:t>
      </w:r>
      <w:r w:rsidRPr="00310E69">
        <w:rPr>
          <w:rStyle w:val="StyleUnderline"/>
          <w:rFonts w:asciiTheme="minorHAnsi" w:hAnsiTheme="minorHAnsi"/>
        </w:rPr>
        <w:t>However, estimating these benefits means that we need to determine the value of a reduction in preventing a possible future catastrophic risk. This is a thorny task</w:t>
      </w:r>
      <w:r w:rsidRPr="00310E69">
        <w:rPr>
          <w:rFonts w:asciiTheme="minorHAnsi" w:hAnsiTheme="minorHAnsi"/>
          <w:sz w:val="16"/>
        </w:rPr>
        <w:t xml:space="preserve">. Martin </w:t>
      </w:r>
      <w:r w:rsidRPr="00310E69">
        <w:rPr>
          <w:rStyle w:val="StyleUnderline"/>
          <w:rFonts w:asciiTheme="minorHAnsi" w:hAnsiTheme="minorHAnsi"/>
        </w:rPr>
        <w:t>Weitzman, an economist at Harvard</w:t>
      </w:r>
      <w:r w:rsidRPr="00310E69">
        <w:rPr>
          <w:rFonts w:asciiTheme="minorHAnsi" w:hAnsiTheme="minorHAnsi"/>
          <w:sz w:val="16"/>
        </w:rPr>
        <w:t xml:space="preserve"> University, </w:t>
      </w:r>
      <w:r w:rsidRPr="00310E69">
        <w:rPr>
          <w:rStyle w:val="StyleUnderline"/>
          <w:rFonts w:asciiTheme="minorHAnsi" w:hAnsiTheme="minorHAnsi"/>
        </w:rPr>
        <w:t xml:space="preserve">argues that </w:t>
      </w:r>
      <w:r w:rsidRPr="0067029A">
        <w:rPr>
          <w:rStyle w:val="StyleUnderline"/>
          <w:rFonts w:asciiTheme="minorHAnsi" w:hAnsiTheme="minorHAnsi"/>
          <w:highlight w:val="green"/>
        </w:rPr>
        <w:t>the</w:t>
      </w:r>
      <w:r w:rsidRPr="00310E69">
        <w:rPr>
          <w:rStyle w:val="StyleUnderline"/>
          <w:rFonts w:asciiTheme="minorHAnsi" w:hAnsiTheme="minorHAnsi"/>
        </w:rPr>
        <w:t xml:space="preserve"> expected </w:t>
      </w:r>
      <w:r w:rsidRPr="0067029A">
        <w:rPr>
          <w:rStyle w:val="StyleUnderline"/>
          <w:rFonts w:asciiTheme="minorHAnsi" w:hAnsiTheme="minorHAnsi"/>
          <w:highlight w:val="green"/>
        </w:rPr>
        <w:t>loss</w:t>
      </w:r>
      <w:r w:rsidRPr="00310E69">
        <w:rPr>
          <w:rStyle w:val="StyleUnderline"/>
          <w:rFonts w:asciiTheme="minorHAnsi" w:hAnsiTheme="minorHAnsi"/>
        </w:rPr>
        <w:t xml:space="preserve"> to society </w:t>
      </w:r>
      <w:r w:rsidRPr="0067029A">
        <w:rPr>
          <w:rStyle w:val="StyleUnderline"/>
          <w:rFonts w:asciiTheme="minorHAnsi" w:hAnsiTheme="minorHAnsi"/>
          <w:highlight w:val="green"/>
        </w:rPr>
        <w:t>because of</w:t>
      </w:r>
      <w:r w:rsidRPr="00310E69">
        <w:rPr>
          <w:rStyle w:val="StyleUnderline"/>
          <w:rFonts w:asciiTheme="minorHAnsi" w:hAnsiTheme="minorHAnsi"/>
        </w:rPr>
        <w:t xml:space="preserve"> catastrophic </w:t>
      </w:r>
      <w:r w:rsidRPr="0067029A">
        <w:rPr>
          <w:rStyle w:val="StyleUnderline"/>
          <w:rFonts w:asciiTheme="minorHAnsi" w:hAnsiTheme="minorHAnsi"/>
          <w:highlight w:val="green"/>
        </w:rPr>
        <w:t xml:space="preserve">climate change is </w:t>
      </w:r>
      <w:r w:rsidRPr="0067029A">
        <w:rPr>
          <w:rStyle w:val="Emphasis"/>
          <w:rFonts w:asciiTheme="minorHAnsi" w:hAnsiTheme="minorHAnsi"/>
          <w:highlight w:val="green"/>
        </w:rPr>
        <w:t>so large</w:t>
      </w:r>
      <w:r w:rsidRPr="00310E69">
        <w:rPr>
          <w:rStyle w:val="Emphasis"/>
          <w:rFonts w:asciiTheme="minorHAnsi" w:hAnsiTheme="minorHAnsi"/>
        </w:rPr>
        <w:t xml:space="preserve"> </w:t>
      </w:r>
      <w:r w:rsidRPr="0067029A">
        <w:rPr>
          <w:rStyle w:val="Emphasis"/>
          <w:rFonts w:asciiTheme="minorHAnsi" w:hAnsiTheme="minorHAnsi"/>
          <w:highlight w:val="green"/>
        </w:rPr>
        <w:t>that it cannot be reliably estimated</w:t>
      </w:r>
      <w:r w:rsidRPr="00310E69">
        <w:rPr>
          <w:rStyle w:val="StyleUnderline"/>
          <w:rFonts w:asciiTheme="minorHAnsi" w:hAnsiTheme="minorHAnsi"/>
        </w:rPr>
        <w:t>. A cost-benefit analysis—economists’ standard tool for assessing policies—cannot be applied here as reducing an infinite loss is infinitely profitable</w:t>
      </w:r>
      <w:r w:rsidRPr="00310E69">
        <w:rPr>
          <w:rFonts w:asciiTheme="minorHAnsi" w:hAnsiTheme="minorHAnsi"/>
          <w:sz w:val="16"/>
        </w:rPr>
        <w:t xml:space="preserve">. Other economists, including Kenneth Arrow of Stanford University and William Nordhaus of Yale University, have examined the technical limits of Mr Weitzman’s argument. As the interpretation of infinity in economic climate models is essentially a debate about how to deal with the threat of extinction, Mr Weitzman’s argument depends heavily on a judgement about the value of life. Economists estimate this value based on people’s personal choices: we purchase bicycle helmets, pay more for a safer car, and receive compensation for risky occupations. The observed trade-offs between safety and money tell us about society’s willingness to pay for a reduction in mortality risk. Hundreds of studies indicate that people in developed countries are collectively willing to pay a few million dollars to avoid an additional statistical death. For example, America’s Environmental Protection Agency recommends using a value of around $8m per fatality avoided. Similar values are used to evaluate vaccination programmes and prevention of traffic accidents or airborne diseases. Mr Posner multiplies the value of life by an estimate of Earth’s future population and obtains an illustrative figure of $336m billion as the cost of human extinction. Nick </w:t>
      </w:r>
      <w:r w:rsidRPr="00310E69">
        <w:rPr>
          <w:rStyle w:val="StyleUnderline"/>
          <w:rFonts w:asciiTheme="minorHAnsi" w:hAnsiTheme="minorHAnsi"/>
        </w:rPr>
        <w:t>Bostrom, a philosopher at Oxford</w:t>
      </w:r>
      <w:r w:rsidRPr="00310E69">
        <w:rPr>
          <w:rFonts w:asciiTheme="minorHAnsi" w:hAnsiTheme="minorHAnsi"/>
          <w:sz w:val="16"/>
        </w:rPr>
        <w:t xml:space="preserve"> University, </w:t>
      </w:r>
      <w:r w:rsidRPr="00310E69">
        <w:rPr>
          <w:rStyle w:val="StyleUnderline"/>
          <w:rFonts w:asciiTheme="minorHAnsi" w:hAnsiTheme="minorHAnsi"/>
        </w:rPr>
        <w:t>argues that</w:t>
      </w:r>
      <w:r w:rsidRPr="00310E69">
        <w:rPr>
          <w:rFonts w:asciiTheme="minorHAnsi" w:hAnsiTheme="minorHAnsi"/>
          <w:sz w:val="16"/>
        </w:rPr>
        <w:t xml:space="preserve"> this approach ignores </w:t>
      </w:r>
      <w:r w:rsidRPr="0067029A">
        <w:rPr>
          <w:rStyle w:val="StyleUnderline"/>
          <w:rFonts w:asciiTheme="minorHAnsi" w:hAnsiTheme="minorHAnsi"/>
          <w:highlight w:val="green"/>
        </w:rPr>
        <w:t>the value of life of unborn generations</w:t>
      </w:r>
      <w:r w:rsidRPr="00310E69">
        <w:rPr>
          <w:rFonts w:asciiTheme="minorHAnsi" w:hAnsiTheme="minorHAnsi"/>
          <w:sz w:val="16"/>
        </w:rPr>
        <w:t xml:space="preserve"> and that the tentative figure </w:t>
      </w:r>
      <w:r w:rsidRPr="0067029A">
        <w:rPr>
          <w:rStyle w:val="StyleUnderline"/>
          <w:rFonts w:asciiTheme="minorHAnsi" w:hAnsiTheme="minorHAnsi"/>
          <w:highlight w:val="green"/>
        </w:rPr>
        <w:t>should be</w:t>
      </w:r>
      <w:r w:rsidRPr="00310E69">
        <w:rPr>
          <w:rStyle w:val="StyleUnderline"/>
          <w:rFonts w:asciiTheme="minorHAnsi" w:hAnsiTheme="minorHAnsi"/>
        </w:rPr>
        <w:t xml:space="preserve"> much </w:t>
      </w:r>
      <w:r w:rsidRPr="0067029A">
        <w:rPr>
          <w:rStyle w:val="StyleUnderline"/>
          <w:rFonts w:asciiTheme="minorHAnsi" w:hAnsiTheme="minorHAnsi"/>
          <w:highlight w:val="green"/>
        </w:rPr>
        <w:t>larger</w:t>
      </w:r>
      <w:r w:rsidRPr="00310E69">
        <w:rPr>
          <w:rStyle w:val="StyleUnderline"/>
          <w:rFonts w:asciiTheme="minorHAnsi" w:hAnsiTheme="minorHAnsi"/>
        </w:rPr>
        <w:t>—</w:t>
      </w:r>
      <w:r w:rsidRPr="00310E69">
        <w:rPr>
          <w:rStyle w:val="Emphasis"/>
          <w:rFonts w:asciiTheme="minorHAnsi" w:hAnsiTheme="minorHAnsi"/>
        </w:rPr>
        <w:t xml:space="preserve">perhaps </w:t>
      </w:r>
      <w:r w:rsidRPr="0067029A">
        <w:rPr>
          <w:rStyle w:val="Emphasis"/>
          <w:rFonts w:asciiTheme="minorHAnsi" w:hAnsiTheme="minorHAnsi"/>
          <w:highlight w:val="green"/>
        </w:rPr>
        <w:t>infinitely</w:t>
      </w:r>
      <w:r w:rsidRPr="00310E69">
        <w:rPr>
          <w:rStyle w:val="Emphasis"/>
          <w:rFonts w:asciiTheme="minorHAnsi" w:hAnsiTheme="minorHAnsi"/>
        </w:rPr>
        <w:t xml:space="preserve"> so</w:t>
      </w:r>
      <w:r w:rsidRPr="00310E69">
        <w:rPr>
          <w:rStyle w:val="StyleUnderline"/>
          <w:rFonts w:asciiTheme="minorHAnsi" w:hAnsiTheme="minorHAnsi"/>
        </w:rPr>
        <w:t>. T</w:t>
      </w:r>
      <w:r w:rsidRPr="00310E69">
        <w:rPr>
          <w:rFonts w:asciiTheme="minorHAnsi" w:hAnsiTheme="minorHAnsi"/>
          <w:sz w:val="16"/>
        </w:rPr>
        <w:t xml:space="preserve">he value of life as a concept is a natural candidate for a tentative estimation of the benefit of reducing extinction risk. Yet the approach seems somewhat awkward in this context. The extinction risk here is completely different from the individual risk we face in our everyday lives. </w:t>
      </w:r>
      <w:r w:rsidRPr="00310E69">
        <w:rPr>
          <w:rStyle w:val="StyleUnderline"/>
          <w:rFonts w:asciiTheme="minorHAnsi" w:hAnsiTheme="minorHAnsi"/>
        </w:rPr>
        <w:t xml:space="preserve">Human </w:t>
      </w:r>
      <w:r w:rsidRPr="0067029A">
        <w:rPr>
          <w:rStyle w:val="StyleUnderline"/>
          <w:rFonts w:asciiTheme="minorHAnsi" w:hAnsiTheme="minorHAnsi"/>
          <w:highlight w:val="green"/>
        </w:rPr>
        <w:t>extinction</w:t>
      </w:r>
      <w:r w:rsidRPr="00310E69">
        <w:rPr>
          <w:rStyle w:val="StyleUnderline"/>
          <w:rFonts w:asciiTheme="minorHAnsi" w:hAnsiTheme="minorHAnsi"/>
        </w:rPr>
        <w:t xml:space="preserve"> is a risk we all share—and it </w:t>
      </w:r>
      <w:r w:rsidRPr="0067029A">
        <w:rPr>
          <w:rStyle w:val="StyleUnderline"/>
          <w:rFonts w:asciiTheme="minorHAnsi" w:hAnsiTheme="minorHAnsi"/>
          <w:highlight w:val="green"/>
        </w:rPr>
        <w:t xml:space="preserve">would be an </w:t>
      </w:r>
      <w:r w:rsidRPr="0067029A">
        <w:rPr>
          <w:rStyle w:val="Emphasis"/>
          <w:rFonts w:asciiTheme="minorHAnsi" w:hAnsiTheme="minorHAnsi"/>
          <w:highlight w:val="green"/>
        </w:rPr>
        <w:t>unprecedented event that can happen only once</w:t>
      </w:r>
      <w:r w:rsidRPr="00310E69">
        <w:rPr>
          <w:rFonts w:asciiTheme="minorHAnsi" w:hAnsiTheme="minorHAnsi"/>
          <w:sz w:val="16"/>
        </w:rPr>
        <w:t xml:space="preserve">. A lack of reliable data exacerbates the profound methodological and philosophical difficulties faced by climate change economists. </w:t>
      </w:r>
      <w:r w:rsidRPr="00310E69">
        <w:rPr>
          <w:rStyle w:val="StyleUnderline"/>
          <w:rFonts w:asciiTheme="minorHAnsi" w:hAnsiTheme="minorHAnsi"/>
        </w:rPr>
        <w:t xml:space="preserve">Extinction is a threat to future generations, while evaluating and designing prevention policies is an urgent challenge today. </w:t>
      </w:r>
      <w:r w:rsidRPr="00310E69">
        <w:rPr>
          <w:rFonts w:asciiTheme="minorHAnsi" w:hAnsiTheme="minorHAnsi"/>
          <w:sz w:val="16"/>
        </w:rPr>
        <w:t xml:space="preserve">The United Nations conference in Paris this December offers a chance to take appropriate steps to protect future generations from this risk. Many economists do not believe in the current pledge-and-review mechanism, and favour the implementation of a generalised carbon-trading system instead. While the Pope dismisses that solution out of hand, his attacks on technological innovation and capitalism, however, may not be very effective in overcoming the current inertia that climate negotiations suffer from. </w:t>
      </w:r>
    </w:p>
    <w:p w14:paraId="1A14A2A1" w14:textId="77777777" w:rsidR="00972F80" w:rsidRDefault="00972F80" w:rsidP="00972F80"/>
    <w:p w14:paraId="24AFC4BF" w14:textId="77777777" w:rsidR="00972F80" w:rsidRPr="00DB5AA6" w:rsidRDefault="00972F80" w:rsidP="00972F80">
      <w:pPr>
        <w:pStyle w:val="Heading3"/>
        <w:spacing w:before="0" w:line="240" w:lineRule="auto"/>
        <w:rPr>
          <w:rFonts w:ascii="Times New Roman" w:hAnsi="Times New Roman" w:cs="Times New Roman"/>
          <w:bCs/>
        </w:rPr>
      </w:pPr>
      <w:r w:rsidRPr="00DB5AA6">
        <w:rPr>
          <w:rFonts w:ascii="Times New Roman" w:hAnsi="Times New Roman" w:cs="Times New Roman"/>
          <w:bCs/>
        </w:rPr>
        <w:t>DA</w:t>
      </w:r>
    </w:p>
    <w:p w14:paraId="061B8717" w14:textId="77777777" w:rsidR="00972F80" w:rsidRPr="00DB5AA6" w:rsidRDefault="00972F80" w:rsidP="00972F80">
      <w:pPr>
        <w:pStyle w:val="Heading4"/>
        <w:numPr>
          <w:ilvl w:val="0"/>
          <w:numId w:val="12"/>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Uniqueness</w:t>
      </w:r>
    </w:p>
    <w:p w14:paraId="691A3D91" w14:textId="77777777" w:rsidR="00972F80" w:rsidRPr="00DB5AA6" w:rsidRDefault="00972F80" w:rsidP="00972F80">
      <w:pPr>
        <w:pStyle w:val="Heading4"/>
        <w:spacing w:before="0" w:line="240" w:lineRule="auto"/>
        <w:rPr>
          <w:rFonts w:ascii="Times New Roman" w:hAnsi="Times New Roman" w:cs="Times New Roman"/>
        </w:rPr>
      </w:pPr>
      <w:r w:rsidRPr="00DB5AA6">
        <w:rPr>
          <w:rFonts w:ascii="Times New Roman" w:hAnsi="Times New Roman" w:cs="Times New Roman"/>
        </w:rPr>
        <w:t>Xi’s regime is stable, but that is reliant upon private sector economic growth</w:t>
      </w:r>
    </w:p>
    <w:p w14:paraId="2EB8D711" w14:textId="77777777" w:rsidR="00972F80" w:rsidRPr="00DB5AA6" w:rsidRDefault="00972F80" w:rsidP="00972F80">
      <w:pPr>
        <w:spacing w:line="240" w:lineRule="auto"/>
        <w:rPr>
          <w:rFonts w:ascii="Times New Roman" w:hAnsi="Times New Roman" w:cs="Times New Roman"/>
        </w:rPr>
      </w:pPr>
      <w:r w:rsidRPr="00DB5AA6">
        <w:rPr>
          <w:rFonts w:ascii="Times New Roman" w:eastAsiaTheme="majorEastAsia" w:hAnsi="Times New Roman" w:cs="Times New Roman"/>
          <w:b/>
          <w:iCs/>
          <w:sz w:val="26"/>
        </w:rPr>
        <w:t>Mitter and Johnson 21</w:t>
      </w:r>
      <w:r w:rsidRPr="00DB5AA6">
        <w:rPr>
          <w:rFonts w:ascii="Times New Roman" w:hAnsi="Times New Roman" w:cs="Times New Roman"/>
        </w:rPr>
        <w:t xml:space="preserve"> [Rana Mitter and Elsbeth Johnson, </w:t>
      </w:r>
      <w:hyperlink r:id="rId6" w:history="1">
        <w:r w:rsidRPr="00DB5AA6">
          <w:rPr>
            <w:rStyle w:val="Hyperlink"/>
            <w:rFonts w:ascii="Times New Roman" w:hAnsi="Times New Roman" w:cs="Times New Roman"/>
            <w:color w:val="000000"/>
          </w:rPr>
          <w:t>Rana Mitter</w:t>
        </w:r>
      </w:hyperlink>
      <w:r w:rsidRPr="00DB5AA6">
        <w:rPr>
          <w:rFonts w:ascii="Times New Roman" w:hAnsi="Times New Roman" w:cs="Times New Roman"/>
        </w:rPr>
        <w:t xml:space="preserve"> is a professor of the history and politics of modern China at Oxford. </w:t>
      </w:r>
      <w:hyperlink r:id="rId7" w:history="1">
        <w:r w:rsidRPr="00DB5AA6">
          <w:rPr>
            <w:rStyle w:val="Hyperlink"/>
            <w:rFonts w:ascii="Times New Roman" w:hAnsi="Times New Roman" w:cs="Times New Roman"/>
            <w:color w:val="000000"/>
          </w:rPr>
          <w:t>Elsbeth Johnson</w:t>
        </w:r>
      </w:hyperlink>
      <w:r w:rsidRPr="00DB5AA6">
        <w:rPr>
          <w:rFonts w:ascii="Times New Roman" w:hAnsi="Times New Roman" w:cs="Times New Roman"/>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8" w:history="1">
        <w:r w:rsidRPr="00DB5AA6">
          <w:rPr>
            <w:rStyle w:val="Hyperlink"/>
            <w:rFonts w:ascii="Times New Roman" w:hAnsi="Times New Roman" w:cs="Times New Roman"/>
            <w:color w:val="000000"/>
          </w:rPr>
          <w:t>https://hbr.org/2021/05/what-the-west-gets-wrong-about-china</w:t>
        </w:r>
      </w:hyperlink>
      <w:r w:rsidRPr="00DB5AA6">
        <w:rPr>
          <w:rFonts w:ascii="Times New Roman" w:hAnsi="Times New Roman" w:cs="Times New Roman"/>
        </w:rPr>
        <w:t>]</w:t>
      </w:r>
    </w:p>
    <w:p w14:paraId="041F7687" w14:textId="77777777" w:rsidR="00972F80" w:rsidRPr="00DB5AA6" w:rsidRDefault="00972F80" w:rsidP="00972F80">
      <w:pPr>
        <w:pStyle w:val="NormalWeb"/>
        <w:shd w:val="clear" w:color="auto" w:fill="FFFFFF"/>
        <w:spacing w:line="240" w:lineRule="auto"/>
        <w:rPr>
          <w:color w:val="282828"/>
          <w:sz w:val="22"/>
        </w:rPr>
      </w:pPr>
      <w:r w:rsidRPr="00DB5AA6">
        <w:rPr>
          <w:rStyle w:val="Emphasis"/>
          <w:rFonts w:ascii="Times New Roman" w:hAnsi="Times New Roman"/>
        </w:rPr>
        <w:t xml:space="preserve">In </w:t>
      </w:r>
      <w:r w:rsidRPr="00DB5AA6">
        <w:rPr>
          <w:rStyle w:val="Emphasis"/>
          <w:rFonts w:ascii="Times New Roman" w:hAnsi="Times New Roman"/>
          <w:highlight w:val="cyan"/>
        </w:rPr>
        <w:t>China</w:t>
      </w:r>
      <w:r w:rsidRPr="00DB5AA6">
        <w:rPr>
          <w:rStyle w:val="Emphasis"/>
          <w:rFonts w:ascii="Times New Roman" w:hAnsi="Times New Roman"/>
        </w:rPr>
        <w:t xml:space="preserve">, however, </w:t>
      </w:r>
      <w:r w:rsidRPr="00DB5AA6">
        <w:rPr>
          <w:rStyle w:val="Emphasis"/>
          <w:rFonts w:ascii="Times New Roman" w:hAnsi="Times New Roman"/>
          <w:highlight w:val="cyan"/>
        </w:rPr>
        <w:t>growth</w:t>
      </w:r>
      <w:r w:rsidRPr="00DB5AA6">
        <w:rPr>
          <w:rStyle w:val="Emphasis"/>
          <w:rFonts w:ascii="Times New Roman" w:hAnsi="Times New Roman"/>
        </w:rPr>
        <w:t xml:space="preserve"> has come in the </w:t>
      </w:r>
      <w:r w:rsidRPr="00DB5AA6">
        <w:rPr>
          <w:rStyle w:val="Emphasis"/>
          <w:rFonts w:ascii="Times New Roman" w:hAnsi="Times New Roman"/>
          <w:highlight w:val="cyan"/>
        </w:rPr>
        <w:t>context of</w:t>
      </w:r>
      <w:r w:rsidRPr="00DB5AA6">
        <w:rPr>
          <w:rStyle w:val="Emphasis"/>
          <w:rFonts w:ascii="Times New Roman" w:hAnsi="Times New Roman"/>
        </w:rPr>
        <w:t xml:space="preserve"> stable </w:t>
      </w:r>
      <w:r w:rsidRPr="00DB5AA6">
        <w:rPr>
          <w:rStyle w:val="Emphasis"/>
          <w:rFonts w:ascii="Times New Roman" w:hAnsi="Times New Roman"/>
          <w:highlight w:val="cyan"/>
        </w:rPr>
        <w:t>communist rule</w:t>
      </w:r>
      <w:r w:rsidRPr="00DB5AA6">
        <w:rPr>
          <w:rStyle w:val="Emphasis"/>
          <w:rFonts w:ascii="Times New Roman" w:hAnsi="Times New Roman"/>
        </w:rPr>
        <w:t>,</w:t>
      </w:r>
      <w:r w:rsidRPr="00DB5AA6">
        <w:rPr>
          <w:color w:val="282828"/>
          <w:sz w:val="22"/>
        </w:rPr>
        <w:t xml:space="preserve"> suggesting that democracy and growth are not inevitably mutually dependent. In fact, many Chinese believe that the </w:t>
      </w:r>
      <w:r w:rsidRPr="00DB5AA6">
        <w:rPr>
          <w:rStyle w:val="Emphasis"/>
          <w:rFonts w:ascii="Times New Roman" w:hAnsi="Times New Roman"/>
        </w:rPr>
        <w:t xml:space="preserve">country’s recent economic achievements—large-scale poverty reduction, huge </w:t>
      </w:r>
      <w:r w:rsidRPr="00DB5AA6">
        <w:rPr>
          <w:rStyle w:val="Emphasis"/>
          <w:rFonts w:ascii="Times New Roman" w:hAnsi="Times New Roman"/>
          <w:highlight w:val="cyan"/>
        </w:rPr>
        <w:t>infrastructure</w:t>
      </w:r>
      <w:r w:rsidRPr="00DB5AA6">
        <w:rPr>
          <w:rStyle w:val="Emphasis"/>
          <w:rFonts w:ascii="Times New Roman" w:hAnsi="Times New Roman"/>
        </w:rPr>
        <w:t xml:space="preserve"> investment, and development as a </w:t>
      </w:r>
      <w:r w:rsidRPr="00DB5AA6">
        <w:rPr>
          <w:rStyle w:val="Emphasis"/>
          <w:rFonts w:ascii="Times New Roman" w:hAnsi="Times New Roman"/>
          <w:highlight w:val="cyan"/>
        </w:rPr>
        <w:t>world-class tech innovator</w:t>
      </w:r>
      <w:r w:rsidRPr="00DB5AA6">
        <w:rPr>
          <w:color w:val="282828"/>
          <w:sz w:val="22"/>
        </w:rPr>
        <w:t>—have come about because of, not despite, China’s authoritarian form of government. Its aggressive handling of Covid-19—in sharp contrast to that of many Western countries with higher death rates and later, less-stringent lockdowns—has, if anything, reinforced that view.</w:t>
      </w:r>
    </w:p>
    <w:p w14:paraId="4612DA3B" w14:textId="77777777" w:rsidR="00972F80" w:rsidRPr="00DB5AA6" w:rsidRDefault="00972F80" w:rsidP="00972F80">
      <w:pPr>
        <w:pStyle w:val="NormalWeb"/>
        <w:shd w:val="clear" w:color="auto" w:fill="FFFFFF"/>
        <w:spacing w:line="240" w:lineRule="auto"/>
        <w:rPr>
          <w:sz w:val="22"/>
        </w:rPr>
      </w:pPr>
      <w:r w:rsidRPr="00DB5AA6">
        <w:rPr>
          <w:color w:val="282828"/>
          <w:sz w:val="22"/>
        </w:rPr>
        <w:t>China has also defied predictions that its authoritarianism would inhibit its capacity to </w:t>
      </w:r>
      <w:hyperlink r:id="rId9" w:history="1">
        <w:r w:rsidRPr="00DB5AA6">
          <w:rPr>
            <w:rStyle w:val="Hyperlink"/>
            <w:rFonts w:eastAsiaTheme="majorEastAsia"/>
            <w:color w:val="282828"/>
          </w:rPr>
          <w:t>innovate</w:t>
        </w:r>
      </w:hyperlink>
      <w:r w:rsidRPr="00DB5AA6">
        <w:rPr>
          <w:color w:val="282828"/>
          <w:sz w:val="22"/>
        </w:rPr>
        <w:t xml:space="preserve">. </w:t>
      </w:r>
      <w:r w:rsidRPr="00DB5AA6">
        <w:rPr>
          <w:rStyle w:val="Emphasis"/>
          <w:rFonts w:ascii="Times New Roman" w:hAnsi="Times New Roman"/>
        </w:rPr>
        <w:t xml:space="preserve">It is a </w:t>
      </w:r>
      <w:r w:rsidRPr="00DB5AA6">
        <w:rPr>
          <w:rStyle w:val="Emphasis"/>
          <w:rFonts w:ascii="Times New Roman" w:hAnsi="Times New Roman"/>
          <w:highlight w:val="cyan"/>
        </w:rPr>
        <w:t>global leader in</w:t>
      </w:r>
      <w:r w:rsidRPr="00DB5AA6">
        <w:rPr>
          <w:rStyle w:val="Emphasis"/>
          <w:rFonts w:ascii="Times New Roman" w:hAnsi="Times New Roman"/>
        </w:rPr>
        <w:t xml:space="preserve"> AI, biotech, and </w:t>
      </w:r>
      <w:r w:rsidRPr="00DB5AA6">
        <w:rPr>
          <w:rStyle w:val="Emphasis"/>
          <w:rFonts w:ascii="Times New Roman" w:hAnsi="Times New Roman"/>
          <w:highlight w:val="cyan"/>
        </w:rPr>
        <w:t>space exploration</w:t>
      </w:r>
      <w:r w:rsidRPr="00DB5AA6">
        <w:rPr>
          <w:rStyle w:val="Emphasis"/>
          <w:rFonts w:ascii="Times New Roman" w:hAnsi="Times New Roman"/>
        </w:rPr>
        <w:t>.</w:t>
      </w:r>
      <w:r w:rsidRPr="00DB5AA6">
        <w:rPr>
          <w:color w:val="282828"/>
          <w:sz w:val="22"/>
        </w:rPr>
        <w:t xml:space="preserve"> Some of its technological successes have been </w:t>
      </w:r>
      <w:r w:rsidRPr="00DB5AA6">
        <w:rPr>
          <w:rStyle w:val="Emphasis"/>
          <w:rFonts w:ascii="Times New Roman" w:hAnsi="Times New Roman"/>
          <w:highlight w:val="cyan"/>
        </w:rPr>
        <w:t>driven by market forces</w:t>
      </w:r>
      <w:r w:rsidRPr="00DB5AA6">
        <w:rPr>
          <w:rStyle w:val="Emphasis"/>
          <w:rFonts w:ascii="Times New Roman" w:hAnsi="Times New Roman"/>
        </w:rPr>
        <w:t>:</w:t>
      </w:r>
      <w:r w:rsidRPr="00DB5AA6">
        <w:rPr>
          <w:color w:val="282828"/>
          <w:sz w:val="22"/>
        </w:rPr>
        <w:t xml:space="preserve"> People wanted to buy goods or communicate more easily, and the likes of Alibaba and Tencent have helped them do just that. </w:t>
      </w:r>
      <w:r w:rsidRPr="00DB5AA6">
        <w:rPr>
          <w:rStyle w:val="Emphasis"/>
          <w:rFonts w:ascii="Times New Roman" w:hAnsi="Times New Roman"/>
        </w:rPr>
        <w:t>But much of the technological progress has come from a highly innovative and well-funded military that has invested heavily in China’s burgeoning new industries.</w:t>
      </w:r>
      <w:r w:rsidRPr="00DB5AA6">
        <w:rPr>
          <w:color w:val="282828"/>
          <w:sz w:val="22"/>
        </w:rPr>
        <w:t xml:space="preserve"> This, of course, mirrors the role of U.S. defense and intelligence spending in the development of Silicon Valley. </w:t>
      </w:r>
      <w:r w:rsidRPr="00DB5AA6">
        <w:rPr>
          <w:rStyle w:val="Emphasis"/>
          <w:rFonts w:ascii="Times New Roman" w:hAnsi="Times New Roman"/>
        </w:rPr>
        <w:t xml:space="preserve">But in China the </w:t>
      </w:r>
      <w:r w:rsidRPr="00DB5AA6">
        <w:rPr>
          <w:rStyle w:val="Emphasis"/>
          <w:rFonts w:ascii="Times New Roman" w:hAnsi="Times New Roman"/>
          <w:highlight w:val="cyan"/>
        </w:rPr>
        <w:t>consumer applications have come faster</w:t>
      </w:r>
      <w:r w:rsidRPr="00DB5AA6">
        <w:rPr>
          <w:rStyle w:val="Emphasis"/>
          <w:rFonts w:ascii="Times New Roman" w:hAnsi="Times New Roman"/>
        </w:rPr>
        <w:t xml:space="preserve">, making more obvious the </w:t>
      </w:r>
      <w:r w:rsidRPr="00DB5AA6">
        <w:rPr>
          <w:rStyle w:val="Emphasis"/>
          <w:rFonts w:ascii="Times New Roman" w:hAnsi="Times New Roman"/>
          <w:highlight w:val="cyan"/>
        </w:rPr>
        <w:t>link between government investment and products</w:t>
      </w:r>
      <w:r w:rsidRPr="00DB5AA6">
        <w:rPr>
          <w:rStyle w:val="Emphasis"/>
          <w:rFonts w:ascii="Times New Roman" w:hAnsi="Times New Roman"/>
        </w:rPr>
        <w:t xml:space="preserve"> and services that benefit individuals. That’s why </w:t>
      </w:r>
      <w:r w:rsidRPr="00DB5AA6">
        <w:rPr>
          <w:rStyle w:val="Emphasis"/>
          <w:rFonts w:ascii="Times New Roman" w:hAnsi="Times New Roman"/>
          <w:highlight w:val="cyan"/>
        </w:rPr>
        <w:t>ordinary Chinese people see</w:t>
      </w:r>
      <w:r w:rsidRPr="00DB5AA6">
        <w:rPr>
          <w:rStyle w:val="Emphasis"/>
          <w:rFonts w:ascii="Times New Roman" w:hAnsi="Times New Roman"/>
        </w:rPr>
        <w:t xml:space="preserve"> Chinese </w:t>
      </w:r>
      <w:r w:rsidRPr="00DB5AA6">
        <w:rPr>
          <w:rStyle w:val="Emphasis"/>
          <w:rFonts w:ascii="Times New Roman" w:hAnsi="Times New Roman"/>
          <w:highlight w:val="cyan"/>
        </w:rPr>
        <w:t>companies</w:t>
      </w:r>
      <w:r w:rsidRPr="00DB5AA6">
        <w:rPr>
          <w:rStyle w:val="Emphasis"/>
          <w:rFonts w:ascii="Times New Roman" w:hAnsi="Times New Roman"/>
        </w:rPr>
        <w:t xml:space="preserve"> such as Alibaba, Huawei, and TikTok as </w:t>
      </w:r>
      <w:r w:rsidRPr="00DB5AA6">
        <w:rPr>
          <w:rStyle w:val="Emphasis"/>
          <w:rFonts w:ascii="Times New Roman" w:hAnsi="Times New Roman"/>
          <w:highlight w:val="cyan"/>
        </w:rPr>
        <w:t>sources of national pride</w:t>
      </w:r>
      <w:r w:rsidRPr="00DB5AA6">
        <w:rPr>
          <w:sz w:val="22"/>
        </w:rPr>
        <w:t>—international vanguards of Chinese success—rather than simply sources of jobs or GDP, as they might be viewed in the West.</w:t>
      </w:r>
    </w:p>
    <w:p w14:paraId="5C4AE452" w14:textId="77777777" w:rsidR="00972F80" w:rsidRPr="00DB5AA6" w:rsidRDefault="00972F80" w:rsidP="00972F80">
      <w:pPr>
        <w:pStyle w:val="NormalWeb"/>
        <w:shd w:val="clear" w:color="auto" w:fill="FFFFFF"/>
        <w:spacing w:line="240" w:lineRule="auto"/>
        <w:rPr>
          <w:color w:val="282828"/>
          <w:sz w:val="22"/>
        </w:rPr>
      </w:pPr>
      <w:r w:rsidRPr="00DB5AA6">
        <w:rPr>
          <w:rStyle w:val="Emphasis"/>
          <w:rFonts w:ascii="Times New Roman" w:hAnsi="Times New Roman"/>
        </w:rPr>
        <w:t xml:space="preserve">Thus July 2020 polling data from the Ash Center at Harvard’s Kennedy School of Government revealed </w:t>
      </w:r>
      <w:r w:rsidRPr="00DB5AA6">
        <w:rPr>
          <w:rStyle w:val="Emphasis"/>
          <w:rFonts w:ascii="Times New Roman" w:hAnsi="Times New Roman"/>
          <w:highlight w:val="cyan"/>
        </w:rPr>
        <w:t>95% satisfaction with</w:t>
      </w:r>
      <w:r w:rsidRPr="00DB5AA6">
        <w:rPr>
          <w:rStyle w:val="Emphasis"/>
          <w:rFonts w:ascii="Times New Roman" w:hAnsi="Times New Roman"/>
        </w:rPr>
        <w:t xml:space="preserve"> the Beijing </w:t>
      </w:r>
      <w:r w:rsidRPr="00DB5AA6">
        <w:rPr>
          <w:rStyle w:val="Emphasis"/>
          <w:rFonts w:ascii="Times New Roman" w:hAnsi="Times New Roman"/>
          <w:highlight w:val="cyan"/>
        </w:rPr>
        <w:t>government among Chinese citizens</w:t>
      </w:r>
      <w:r w:rsidRPr="00DB5AA6">
        <w:rPr>
          <w:rStyle w:val="Emphasis"/>
          <w:rFonts w:ascii="Times New Roman" w:hAnsi="Times New Roman"/>
        </w:rPr>
        <w:t>.</w:t>
      </w:r>
      <w:r w:rsidRPr="00DB5AA6">
        <w:rPr>
          <w:color w:val="282828"/>
          <w:sz w:val="22"/>
        </w:rPr>
        <w:t xml:space="preserve"> Our own experiences on the ground in China confirm this. Most ordinary people we meet don’t feel that the authoritarian state is solely oppressive, 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026044B" w14:textId="77777777" w:rsidR="00972F80" w:rsidRPr="00DB5AA6" w:rsidRDefault="00972F80" w:rsidP="00972F80">
      <w:pPr>
        <w:pStyle w:val="Heading4"/>
        <w:numPr>
          <w:ilvl w:val="0"/>
          <w:numId w:val="12"/>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Link story</w:t>
      </w:r>
    </w:p>
    <w:p w14:paraId="0D7F774F" w14:textId="77777777" w:rsidR="00972F80" w:rsidRPr="00DB5AA6" w:rsidRDefault="00972F80" w:rsidP="00972F80">
      <w:pPr>
        <w:pStyle w:val="Heading4"/>
        <w:spacing w:before="0" w:line="240" w:lineRule="auto"/>
        <w:rPr>
          <w:rFonts w:ascii="Times New Roman" w:hAnsi="Times New Roman" w:cs="Times New Roman"/>
        </w:rPr>
      </w:pPr>
      <w:r w:rsidRPr="00DB5AA6">
        <w:rPr>
          <w:rFonts w:ascii="Times New Roman" w:hAnsi="Times New Roman" w:cs="Times New Roman"/>
        </w:rPr>
        <w:t>Xi knows the strategic importance of space exploration and knows private sector is key. The plan is a 180</w:t>
      </w:r>
    </w:p>
    <w:p w14:paraId="6E10BECE" w14:textId="77777777" w:rsidR="00972F80" w:rsidRPr="00DB5AA6" w:rsidRDefault="00972F80" w:rsidP="00972F80">
      <w:pPr>
        <w:spacing w:line="240" w:lineRule="auto"/>
        <w:rPr>
          <w:rFonts w:ascii="Times New Roman" w:hAnsi="Times New Roman" w:cs="Times New Roman"/>
        </w:rPr>
      </w:pPr>
      <w:r w:rsidRPr="00DB5AA6">
        <w:rPr>
          <w:rFonts w:ascii="Times New Roman" w:eastAsiaTheme="majorEastAsia" w:hAnsi="Times New Roman" w:cs="Times New Roman"/>
          <w:b/>
          <w:iCs/>
          <w:sz w:val="26"/>
        </w:rPr>
        <w:t>Patel 21</w:t>
      </w:r>
      <w:r w:rsidRPr="00DB5AA6">
        <w:rPr>
          <w:rFonts w:ascii="Times New Roman" w:hAnsi="Times New Roman" w:cs="Times New Roman"/>
        </w:rPr>
        <w:t xml:space="preserve"> [Neel V. Patel, Neel is a space reporter for MIT Technology Review. 1-21-2021, "China’s surging private space industry is out to challenge the US," MIT Technology Review, </w:t>
      </w:r>
      <w:hyperlink r:id="rId10" w:history="1">
        <w:r w:rsidRPr="00DB5AA6">
          <w:rPr>
            <w:rStyle w:val="Hyperlink"/>
            <w:rFonts w:ascii="Times New Roman" w:hAnsi="Times New Roman" w:cs="Times New Roman"/>
            <w:color w:val="000000"/>
          </w:rPr>
          <w:t>https://www.technologyreview.com/2021/01/21/1016513/china-private-commercial-space-industry-dominance/</w:t>
        </w:r>
      </w:hyperlink>
      <w:r w:rsidRPr="00DB5AA6">
        <w:rPr>
          <w:rFonts w:ascii="Times New Roman" w:hAnsi="Times New Roman" w:cs="Times New Roman"/>
        </w:rPr>
        <w:t>]</w:t>
      </w:r>
    </w:p>
    <w:p w14:paraId="1374CC04" w14:textId="77777777" w:rsidR="00972F80" w:rsidRPr="00DB5AA6" w:rsidRDefault="00972F80" w:rsidP="00972F80">
      <w:pPr>
        <w:spacing w:line="240" w:lineRule="auto"/>
        <w:rPr>
          <w:rFonts w:ascii="Times New Roman" w:hAnsi="Times New Roman" w:cs="Times New Roman"/>
        </w:rPr>
      </w:pPr>
      <w:r w:rsidRPr="00DB5AA6">
        <w:rPr>
          <w:rFonts w:ascii="Times New Roman" w:hAnsi="Times New Roman" w:cs="Times New Roman"/>
        </w:rPr>
        <w:t>Until recently, China’s space activity has been overwhelmingly dominated by two state-owned enterprises: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2C36D94" w14:textId="77777777" w:rsidR="00972F80" w:rsidRPr="00DB5AA6" w:rsidRDefault="00972F80" w:rsidP="00972F80">
      <w:pPr>
        <w:spacing w:line="240" w:lineRule="auto"/>
        <w:rPr>
          <w:rStyle w:val="Emphasis"/>
          <w:rFonts w:ascii="Times New Roman" w:hAnsi="Times New Roman" w:cs="Times New Roman"/>
        </w:rPr>
      </w:pPr>
      <w:r w:rsidRPr="00DB5AA6">
        <w:rPr>
          <w:rFonts w:ascii="Times New Roman" w:hAnsi="Times New Roman" w:cs="Times New Roman"/>
        </w:rPr>
        <w:t>That all changed this past decade as the costs of making satellites and launching rockets plunged</w:t>
      </w:r>
      <w:r w:rsidRPr="00DB5AA6">
        <w:rPr>
          <w:rStyle w:val="Emphasis"/>
          <w:rFonts w:ascii="Times New Roman" w:hAnsi="Times New Roman" w:cs="Times New Roman"/>
        </w:rPr>
        <w:t xml:space="preserve">. In </w:t>
      </w:r>
      <w:r w:rsidRPr="00DB5AA6">
        <w:rPr>
          <w:rStyle w:val="Emphasis"/>
          <w:rFonts w:ascii="Times New Roman" w:hAnsi="Times New Roman" w:cs="Times New Roman"/>
          <w:highlight w:val="cyan"/>
        </w:rPr>
        <w:t>2014</w:t>
      </w:r>
      <w:r w:rsidRPr="00DB5AA6">
        <w:rPr>
          <w:rStyle w:val="Emphasis"/>
          <w:rFonts w:ascii="Times New Roman" w:hAnsi="Times New Roman" w:cs="Times New Roman"/>
        </w:rPr>
        <w:t xml:space="preserve">, a year after Xi Jinping took over as the new leader of China, the </w:t>
      </w:r>
      <w:r w:rsidRPr="00DB5AA6">
        <w:rPr>
          <w:rStyle w:val="Emphasis"/>
          <w:rFonts w:ascii="Times New Roman" w:hAnsi="Times New Roman" w:cs="Times New Roman"/>
          <w:highlight w:val="cyan"/>
        </w:rPr>
        <w:t>Chinese government</w:t>
      </w:r>
      <w:r w:rsidRPr="00DB5AA6">
        <w:rPr>
          <w:rStyle w:val="Emphasis"/>
          <w:rFonts w:ascii="Times New Roman" w:hAnsi="Times New Roman" w:cs="Times New Roman"/>
        </w:rPr>
        <w:t xml:space="preserve"> decided to </w:t>
      </w:r>
      <w:r w:rsidRPr="00DB5AA6">
        <w:rPr>
          <w:rStyle w:val="Emphasis"/>
          <w:rFonts w:ascii="Times New Roman" w:hAnsi="Times New Roman" w:cs="Times New Roman"/>
          <w:highlight w:val="cyan"/>
        </w:rPr>
        <w:t>treat</w:t>
      </w:r>
      <w:r w:rsidRPr="00DB5AA6">
        <w:rPr>
          <w:rStyle w:val="Emphasis"/>
          <w:rFonts w:ascii="Times New Roman" w:hAnsi="Times New Roman" w:cs="Times New Roman"/>
        </w:rPr>
        <w:t xml:space="preserve"> civil </w:t>
      </w:r>
      <w:r w:rsidRPr="00DB5AA6">
        <w:rPr>
          <w:rStyle w:val="Emphasis"/>
          <w:rFonts w:ascii="Times New Roman" w:hAnsi="Times New Roman" w:cs="Times New Roman"/>
          <w:highlight w:val="cyan"/>
        </w:rPr>
        <w:t>space development</w:t>
      </w:r>
      <w:r w:rsidRPr="00DB5AA6">
        <w:rPr>
          <w:rStyle w:val="Emphasis"/>
          <w:rFonts w:ascii="Times New Roman" w:hAnsi="Times New Roman" w:cs="Times New Roman"/>
        </w:rPr>
        <w:t xml:space="preserve"> as a </w:t>
      </w:r>
      <w:r w:rsidRPr="00DB5AA6">
        <w:rPr>
          <w:rStyle w:val="Emphasis"/>
          <w:rFonts w:ascii="Times New Roman" w:hAnsi="Times New Roman" w:cs="Times New Roman"/>
          <w:highlight w:val="cyan"/>
        </w:rPr>
        <w:t>key area of innovation</w:t>
      </w:r>
      <w:r w:rsidRPr="00DB5AA6">
        <w:rPr>
          <w:rStyle w:val="Emphasis"/>
          <w:rFonts w:ascii="Times New Roman" w:hAnsi="Times New Roman" w:cs="Times New Roman"/>
        </w:rPr>
        <w:t>, as it had already begun doing with AI and solar power</w:t>
      </w:r>
      <w:r w:rsidRPr="00DB5AA6">
        <w:rPr>
          <w:rFonts w:ascii="Times New Roman" w:hAnsi="Times New Roman" w:cs="Times New Roman"/>
        </w:rPr>
        <w:t>. It issued a policy directive called </w:t>
      </w:r>
      <w:hyperlink r:id="rId11" w:tgtFrame="_blank" w:history="1">
        <w:r w:rsidRPr="00DB5AA6">
          <w:rPr>
            <w:rStyle w:val="Hyperlink"/>
            <w:rFonts w:ascii="Times New Roman" w:hAnsi="Times New Roman" w:cs="Times New Roman"/>
          </w:rPr>
          <w:t>Document 60</w:t>
        </w:r>
      </w:hyperlink>
      <w:r w:rsidRPr="00DB5AA6">
        <w:rPr>
          <w:rFonts w:ascii="Times New Roman" w:hAnsi="Times New Roman" w:cs="Times New Roman"/>
        </w:rPr>
        <w:t> that year to enable large private investment in companies interested in participating in the space industry.</w:t>
      </w:r>
      <w:r w:rsidRPr="00DB5AA6">
        <w:rPr>
          <w:rStyle w:val="Emphasis"/>
          <w:rFonts w:ascii="Times New Roman" w:hAnsi="Times New Roman" w:cs="Times New Roman"/>
        </w:rPr>
        <w:t> </w:t>
      </w:r>
    </w:p>
    <w:p w14:paraId="1E4F7C1E" w14:textId="77777777" w:rsidR="00972F80" w:rsidRPr="00DB5AA6" w:rsidRDefault="00972F80" w:rsidP="00972F80">
      <w:pPr>
        <w:spacing w:line="240" w:lineRule="auto"/>
        <w:rPr>
          <w:rStyle w:val="Emphasis"/>
          <w:rFonts w:ascii="Times New Roman" w:hAnsi="Times New Roman" w:cs="Times New Roman"/>
        </w:rPr>
      </w:pPr>
      <w:r w:rsidRPr="00DB5AA6">
        <w:rPr>
          <w:rStyle w:val="Emphasis"/>
          <w:rFonts w:ascii="Times New Roman" w:hAnsi="Times New Roman" w:cs="Times New Roman"/>
        </w:rPr>
        <w:t>“</w:t>
      </w:r>
      <w:r w:rsidRPr="00DB5AA6">
        <w:rPr>
          <w:rStyle w:val="Emphasis"/>
          <w:rFonts w:ascii="Times New Roman" w:hAnsi="Times New Roman" w:cs="Times New Roman"/>
          <w:highlight w:val="cyan"/>
        </w:rPr>
        <w:t>Xi’s goal</w:t>
      </w:r>
      <w:r w:rsidRPr="00DB5AA6">
        <w:rPr>
          <w:rStyle w:val="Emphasis"/>
          <w:rFonts w:ascii="Times New Roman" w:hAnsi="Times New Roman" w:cs="Times New Roman"/>
        </w:rPr>
        <w:t xml:space="preserve"> was that </w:t>
      </w:r>
      <w:r w:rsidRPr="00DB5AA6">
        <w:rPr>
          <w:rStyle w:val="Emphasis"/>
          <w:rFonts w:ascii="Times New Roman" w:hAnsi="Times New Roman" w:cs="Times New Roman"/>
          <w:highlight w:val="cyan"/>
        </w:rPr>
        <w:t>if China has to become a critical player</w:t>
      </w:r>
      <w:r w:rsidRPr="00DB5AA6">
        <w:rPr>
          <w:rStyle w:val="Emphasis"/>
          <w:rFonts w:ascii="Times New Roman" w:hAnsi="Times New Roman" w:cs="Times New Roman"/>
        </w:rPr>
        <w:t xml:space="preserve"> in technology, including in civil space and aerospace, it was critical to </w:t>
      </w:r>
      <w:r w:rsidRPr="00DB5AA6">
        <w:rPr>
          <w:rStyle w:val="Emphasis"/>
          <w:rFonts w:ascii="Times New Roman" w:hAnsi="Times New Roman" w:cs="Times New Roman"/>
          <w:highlight w:val="cyan"/>
        </w:rPr>
        <w:t xml:space="preserve">develop </w:t>
      </w:r>
      <w:r w:rsidRPr="00DB5AA6">
        <w:rPr>
          <w:rStyle w:val="Emphasis"/>
          <w:rFonts w:ascii="Times New Roman" w:hAnsi="Times New Roman" w:cs="Times New Roman"/>
        </w:rPr>
        <w:t xml:space="preserve">a space </w:t>
      </w:r>
      <w:r w:rsidRPr="00DB5AA6">
        <w:rPr>
          <w:rStyle w:val="Emphasis"/>
          <w:rFonts w:ascii="Times New Roman" w:hAnsi="Times New Roman" w:cs="Times New Roman"/>
          <w:highlight w:val="cyan"/>
        </w:rPr>
        <w:t xml:space="preserve">ecosystem </w:t>
      </w:r>
      <w:r w:rsidRPr="00DB5AA6">
        <w:rPr>
          <w:rStyle w:val="Emphasis"/>
          <w:rFonts w:ascii="Times New Roman" w:hAnsi="Times New Roman" w:cs="Times New Roman"/>
        </w:rPr>
        <w:t xml:space="preserve">that </w:t>
      </w:r>
      <w:r w:rsidRPr="00DB5AA6">
        <w:rPr>
          <w:rStyle w:val="Emphasis"/>
          <w:rFonts w:ascii="Times New Roman" w:hAnsi="Times New Roman" w:cs="Times New Roman"/>
          <w:highlight w:val="cyan"/>
        </w:rPr>
        <w:t>includes the private sector</w:t>
      </w:r>
      <w:r w:rsidRPr="00DB5AA6">
        <w:rPr>
          <w:rStyle w:val="Emphasis"/>
          <w:rFonts w:ascii="Times New Roman" w:hAnsi="Times New Roman" w:cs="Times New Roman"/>
        </w:rPr>
        <w:t>,” says Namrata Goswami, a geopolitics expert based in Montgomery, Alabama, who’s been studying China’s space program for many years. “He was taking a cue from the American private sector to encourage innovation from a talent pool that extended beyond state-funded organizations.”</w:t>
      </w:r>
    </w:p>
    <w:p w14:paraId="6A594AF6" w14:textId="77777777" w:rsidR="00972F80" w:rsidRPr="00DB5AA6" w:rsidRDefault="00972F80" w:rsidP="00972F80">
      <w:pPr>
        <w:spacing w:line="240" w:lineRule="auto"/>
        <w:rPr>
          <w:rStyle w:val="Emphasis"/>
          <w:rFonts w:ascii="Times New Roman" w:hAnsi="Times New Roman" w:cs="Times New Roman"/>
        </w:rPr>
      </w:pPr>
      <w:r w:rsidRPr="00DB5AA6">
        <w:rPr>
          <w:rStyle w:val="Emphasis"/>
          <w:rFonts w:ascii="Times New Roman" w:hAnsi="Times New Roman" w:cs="Times New Roman"/>
        </w:rPr>
        <w:t xml:space="preserve">As a result, there are now </w:t>
      </w:r>
      <w:r w:rsidRPr="00DB5AA6">
        <w:rPr>
          <w:rStyle w:val="Emphasis"/>
          <w:rFonts w:ascii="Times New Roman" w:hAnsi="Times New Roman" w:cs="Times New Roman"/>
          <w:highlight w:val="cyan"/>
        </w:rPr>
        <w:t>78 commercial space companies</w:t>
      </w:r>
      <w:r w:rsidRPr="00DB5AA6">
        <w:rPr>
          <w:rStyle w:val="Emphasis"/>
          <w:rFonts w:ascii="Times New Roman" w:hAnsi="Times New Roman" w:cs="Times New Roman"/>
        </w:rPr>
        <w:t xml:space="preserve"> operating in China, according to a</w:t>
      </w:r>
      <w:hyperlink r:id="rId12" w:tgtFrame="_blank" w:history="1">
        <w:r w:rsidRPr="00DB5AA6">
          <w:rPr>
            <w:rStyle w:val="Emphasis"/>
            <w:rFonts w:ascii="Times New Roman" w:hAnsi="Times New Roman" w:cs="Times New Roman"/>
          </w:rPr>
          <w:t> 2019 report by the Institute for Defense Analyses</w:t>
        </w:r>
      </w:hyperlink>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More than half</w:t>
      </w:r>
      <w:r w:rsidRPr="00DB5AA6">
        <w:rPr>
          <w:rStyle w:val="Emphasis"/>
          <w:rFonts w:ascii="Times New Roman" w:hAnsi="Times New Roman" w:cs="Times New Roman"/>
        </w:rPr>
        <w:t xml:space="preserve"> have been </w:t>
      </w:r>
      <w:r w:rsidRPr="00DB5AA6">
        <w:rPr>
          <w:rStyle w:val="Emphasis"/>
          <w:rFonts w:ascii="Times New Roman" w:hAnsi="Times New Roman" w:cs="Times New Roman"/>
          <w:highlight w:val="cyan"/>
        </w:rPr>
        <w:t>founded since 2014</w:t>
      </w:r>
      <w:r w:rsidRPr="00DB5AA6">
        <w:rPr>
          <w:rStyle w:val="Emphasis"/>
          <w:rFonts w:ascii="Times New Roman" w:hAnsi="Times New Roman" w:cs="Times New Roman"/>
        </w:rPr>
        <w:t>, and the vast majority focus on satellite manufacturing and launch services.</w:t>
      </w:r>
    </w:p>
    <w:p w14:paraId="7E9DBBD2" w14:textId="77777777" w:rsidR="00972F80" w:rsidRPr="00DB5AA6" w:rsidRDefault="00972F80" w:rsidP="00972F80">
      <w:pPr>
        <w:spacing w:line="240" w:lineRule="auto"/>
        <w:rPr>
          <w:rStyle w:val="Emphasis"/>
          <w:rFonts w:ascii="Times New Roman" w:hAnsi="Times New Roman" w:cs="Times New Roman"/>
        </w:rPr>
      </w:pPr>
      <w:r w:rsidRPr="00DB5AA6">
        <w:rPr>
          <w:rStyle w:val="Emphasis"/>
          <w:rFonts w:ascii="Times New Roman" w:hAnsi="Times New Roman" w:cs="Times New Roman"/>
        </w:rPr>
        <w:t xml:space="preserve">For example, </w:t>
      </w:r>
      <w:r w:rsidRPr="00DB5AA6">
        <w:rPr>
          <w:rStyle w:val="Emphasis"/>
          <w:rFonts w:ascii="Times New Roman" w:hAnsi="Times New Roman" w:cs="Times New Roman"/>
          <w:highlight w:val="cyan"/>
        </w:rPr>
        <w:t>Galactic Energy</w:t>
      </w:r>
      <w:r w:rsidRPr="00DB5AA6">
        <w:rPr>
          <w:rStyle w:val="Emphasis"/>
          <w:rFonts w:ascii="Times New Roman" w:hAnsi="Times New Roman" w:cs="Times New Roman"/>
        </w:rPr>
        <w:t xml:space="preserve">, founded in February 2018, is building its Ceres rocket to </w:t>
      </w:r>
      <w:r w:rsidRPr="00DB5AA6">
        <w:rPr>
          <w:rStyle w:val="Emphasis"/>
          <w:rFonts w:ascii="Times New Roman" w:hAnsi="Times New Roman" w:cs="Times New Roman"/>
          <w:highlight w:val="cyan"/>
        </w:rPr>
        <w:t>offer rapid launch service</w:t>
      </w:r>
      <w:r w:rsidRPr="00DB5AA6">
        <w:rPr>
          <w:rStyle w:val="Emphasis"/>
          <w:rFonts w:ascii="Times New Roman" w:hAnsi="Times New Roman" w:cs="Times New Roman"/>
        </w:rPr>
        <w:t xml:space="preserve"> for single payloads, while its Pallas rocket is being built to </w:t>
      </w:r>
      <w:r w:rsidRPr="00DB5AA6">
        <w:rPr>
          <w:rStyle w:val="Emphasis"/>
          <w:rFonts w:ascii="Times New Roman" w:hAnsi="Times New Roman" w:cs="Times New Roman"/>
          <w:highlight w:val="cyan"/>
        </w:rPr>
        <w:t>deploy</w:t>
      </w:r>
      <w:r w:rsidRPr="00DB5AA6">
        <w:rPr>
          <w:rStyle w:val="Emphasis"/>
          <w:rFonts w:ascii="Times New Roman" w:hAnsi="Times New Roman" w:cs="Times New Roman"/>
        </w:rPr>
        <w:t xml:space="preserve"> entire </w:t>
      </w:r>
      <w:r w:rsidRPr="00DB5AA6">
        <w:rPr>
          <w:rStyle w:val="Emphasis"/>
          <w:rFonts w:ascii="Times New Roman" w:hAnsi="Times New Roman" w:cs="Times New Roman"/>
          <w:highlight w:val="cyan"/>
        </w:rPr>
        <w:t>constellations</w:t>
      </w:r>
      <w:r w:rsidRPr="00DB5AA6">
        <w:rPr>
          <w:rStyle w:val="Emphasis"/>
          <w:rFonts w:ascii="Times New Roman" w:hAnsi="Times New Roman" w:cs="Times New Roman"/>
        </w:rPr>
        <w:t xml:space="preserve">. Rival company </w:t>
      </w:r>
      <w:r w:rsidRPr="00DB5AA6">
        <w:rPr>
          <w:rStyle w:val="Emphasis"/>
          <w:rFonts w:ascii="Times New Roman" w:hAnsi="Times New Roman" w:cs="Times New Roman"/>
          <w:highlight w:val="cyan"/>
        </w:rPr>
        <w:t>i-Space</w:t>
      </w:r>
      <w:r w:rsidRPr="00DB5AA6">
        <w:rPr>
          <w:rStyle w:val="Emphasis"/>
          <w:rFonts w:ascii="Times New Roman" w:hAnsi="Times New Roman" w:cs="Times New Roman"/>
        </w:rPr>
        <w:t xml:space="preserve">, formed in 2016, became the first commercial Chinese company to make it to space with its Hyperbola-1 in July 2019. It wants to </w:t>
      </w:r>
      <w:r w:rsidRPr="00DB5AA6">
        <w:rPr>
          <w:rStyle w:val="Emphasis"/>
          <w:rFonts w:ascii="Times New Roman" w:hAnsi="Times New Roman" w:cs="Times New Roman"/>
          <w:highlight w:val="cyan"/>
        </w:rPr>
        <w:t>pursue reusable first-stage boosters</w:t>
      </w:r>
      <w:r w:rsidRPr="00DB5AA6">
        <w:rPr>
          <w:rStyle w:val="Emphasis"/>
          <w:rFonts w:ascii="Times New Roman" w:hAnsi="Times New Roman" w:cs="Times New Roman"/>
        </w:rPr>
        <w:t xml:space="preserve"> that can land vertically, like those from SpaceX. So does LinkSpace (founded in 2014), although it also hopes to use rockets to deliver packages from one terrestrial location to another.</w:t>
      </w:r>
    </w:p>
    <w:p w14:paraId="043B5C2E" w14:textId="77777777" w:rsidR="00972F80" w:rsidRPr="00DB5AA6" w:rsidRDefault="00972F80" w:rsidP="00972F80">
      <w:pPr>
        <w:spacing w:line="240" w:lineRule="auto"/>
        <w:rPr>
          <w:rFonts w:ascii="Times New Roman" w:hAnsi="Times New Roman" w:cs="Times New Roman"/>
        </w:rPr>
      </w:pPr>
      <w:r w:rsidRPr="00DB5AA6">
        <w:rPr>
          <w:rFonts w:ascii="Times New Roman" w:hAnsi="Times New Roman" w:cs="Times New Roman"/>
        </w:rPr>
        <w:t>Spacety,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DB5AA6">
          <w:rPr>
            <w:rStyle w:val="Hyperlink"/>
            <w:rFonts w:ascii="Times New Roman" w:hAnsi="Times New Roman" w:cs="Times New Roman"/>
          </w:rPr>
          <w:t>released the first images taken by the satellite</w:t>
        </w:r>
      </w:hyperlink>
      <w:r w:rsidRPr="00DB5AA6">
        <w:rPr>
          <w:rFonts w:ascii="Times New Roman" w:hAnsi="Times New Roman" w:cs="Times New Roman"/>
        </w:rPr>
        <w:t>, Hisea-1, featuring three-meter resolution. Spacety wants to launch a constellation of these satellites to offer high-quality imaging at low cost. </w:t>
      </w:r>
    </w:p>
    <w:p w14:paraId="744C11F8" w14:textId="77777777" w:rsidR="00972F80" w:rsidRPr="00DB5AA6" w:rsidRDefault="00972F80" w:rsidP="00972F80">
      <w:pPr>
        <w:spacing w:line="240" w:lineRule="auto"/>
        <w:rPr>
          <w:rFonts w:ascii="Times New Roman" w:hAnsi="Times New Roman" w:cs="Times New Roman"/>
        </w:rPr>
      </w:pPr>
      <w:r w:rsidRPr="00DB5AA6">
        <w:rPr>
          <w:rStyle w:val="Emphasis"/>
          <w:rFonts w:ascii="Times New Roman" w:hAnsi="Times New Roman" w:cs="Times New Roman"/>
        </w:rPr>
        <w:t xml:space="preserve">To a large extent, China is following the same blueprint drawn up by the US: using </w:t>
      </w:r>
      <w:r w:rsidRPr="00DB5AA6">
        <w:rPr>
          <w:rStyle w:val="Emphasis"/>
          <w:rFonts w:ascii="Times New Roman" w:hAnsi="Times New Roman" w:cs="Times New Roman"/>
          <w:highlight w:val="cyan"/>
        </w:rPr>
        <w:t>government contracts and subsidies to give</w:t>
      </w:r>
      <w:r w:rsidRPr="00DB5AA6">
        <w:rPr>
          <w:rStyle w:val="Emphasis"/>
          <w:rFonts w:ascii="Times New Roman" w:hAnsi="Times New Roman" w:cs="Times New Roman"/>
        </w:rPr>
        <w:t xml:space="preserve"> these </w:t>
      </w:r>
      <w:r w:rsidRPr="00DB5AA6">
        <w:rPr>
          <w:rStyle w:val="Emphasis"/>
          <w:rFonts w:ascii="Times New Roman" w:hAnsi="Times New Roman" w:cs="Times New Roman"/>
          <w:highlight w:val="cyan"/>
        </w:rPr>
        <w:t>companies a foot up</w:t>
      </w:r>
      <w:r w:rsidRPr="00DB5AA6">
        <w:rPr>
          <w:rStyle w:val="Emphasis"/>
          <w:rFonts w:ascii="Times New Roman" w:hAnsi="Times New Roman" w:cs="Times New Roman"/>
        </w:rPr>
        <w:t>.</w:t>
      </w:r>
      <w:r w:rsidRPr="00DB5AA6">
        <w:rPr>
          <w:rFonts w:ascii="Times New Roman" w:hAnsi="Times New Roman" w:cs="Times New Roman"/>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55A5F51" w14:textId="77777777" w:rsidR="00972F80" w:rsidRPr="00DB5AA6" w:rsidRDefault="00972F80" w:rsidP="00972F80">
      <w:pPr>
        <w:spacing w:line="240" w:lineRule="auto"/>
        <w:rPr>
          <w:rFonts w:ascii="Times New Roman" w:hAnsi="Times New Roman" w:cs="Times New Roman"/>
        </w:rPr>
      </w:pPr>
      <w:r w:rsidRPr="00DB5AA6">
        <w:rPr>
          <w:rStyle w:val="Emphasis"/>
          <w:rFonts w:ascii="Times New Roman" w:hAnsi="Times New Roman" w:cs="Times New Roman"/>
        </w:rPr>
        <w:t xml:space="preserve">Venture capital is another tried-and-true route. The IDA report estimates that </w:t>
      </w:r>
      <w:r w:rsidRPr="00DB5AA6">
        <w:rPr>
          <w:rStyle w:val="Emphasis"/>
          <w:rFonts w:ascii="Times New Roman" w:hAnsi="Times New Roman" w:cs="Times New Roman"/>
          <w:highlight w:val="cyan"/>
        </w:rPr>
        <w:t>VC</w:t>
      </w:r>
      <w:r w:rsidRPr="00DB5AA6">
        <w:rPr>
          <w:rStyle w:val="Emphasis"/>
          <w:rFonts w:ascii="Times New Roman" w:hAnsi="Times New Roman" w:cs="Times New Roman"/>
        </w:rPr>
        <w:t xml:space="preserve"> funding for Chinese space companies was </w:t>
      </w:r>
      <w:r w:rsidRPr="00DB5AA6">
        <w:rPr>
          <w:rStyle w:val="Emphasis"/>
          <w:rFonts w:ascii="Times New Roman" w:hAnsi="Times New Roman" w:cs="Times New Roman"/>
          <w:highlight w:val="cyan"/>
        </w:rPr>
        <w:t>up to $516 million</w:t>
      </w:r>
      <w:r w:rsidRPr="00DB5AA6">
        <w:rPr>
          <w:rStyle w:val="Emphasis"/>
          <w:rFonts w:ascii="Times New Roman" w:hAnsi="Times New Roman" w:cs="Times New Roman"/>
        </w:rPr>
        <w:t xml:space="preserve"> in 2018</w:t>
      </w:r>
      <w:r w:rsidRPr="00DB5AA6">
        <w:rPr>
          <w:rFonts w:ascii="Times New Roman" w:hAnsi="Times New Roman" w:cs="Times New Roman"/>
        </w:rPr>
        <w:t>—far shy of the $2.2 billion American companies raised, but nothing to scoff at for an industry that really only began seven years ago. At least 42 companies had no known government funding. </w:t>
      </w:r>
    </w:p>
    <w:p w14:paraId="17076299" w14:textId="77777777" w:rsidR="00972F80" w:rsidRPr="00DB5AA6" w:rsidRDefault="00972F80" w:rsidP="00972F80">
      <w:pPr>
        <w:spacing w:line="240" w:lineRule="auto"/>
        <w:rPr>
          <w:rFonts w:ascii="Times New Roman" w:hAnsi="Times New Roman" w:cs="Times New Roman"/>
        </w:rPr>
      </w:pPr>
      <w:r w:rsidRPr="00DB5AA6">
        <w:rPr>
          <w:rFonts w:ascii="Times New Roman" w:hAnsi="Times New Roman" w:cs="Times New Roman"/>
        </w:rPr>
        <w:t>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115E3597" w14:textId="77777777" w:rsidR="00972F80" w:rsidRPr="00DB5AA6" w:rsidRDefault="00972F80" w:rsidP="00972F80">
      <w:pPr>
        <w:spacing w:line="240" w:lineRule="auto"/>
        <w:rPr>
          <w:rFonts w:ascii="Times New Roman" w:hAnsi="Times New Roman" w:cs="Times New Roman"/>
        </w:rPr>
      </w:pPr>
      <w:r w:rsidRPr="00DB5AA6">
        <w:rPr>
          <w:rFonts w:ascii="Times New Roman" w:hAnsi="Times New Roman" w:cs="Times New Roman"/>
        </w:rPr>
        <w:t>There’s also one advantage specific to China: manufacturing. “What is the best country to trust for manufacturing needs?” asks James Zheng, the CEO of Spacety’s Luxembourg headquarters. “It’s China. It’s the manufacturing center of the world.” Zheng believes the country is in a better position than any other to take advantage of the space industry’s new need for mass production of satellites and rockets alike. </w:t>
      </w:r>
    </w:p>
    <w:p w14:paraId="663AA98F" w14:textId="77777777" w:rsidR="00972F80" w:rsidRPr="00DB5AA6" w:rsidRDefault="00972F80" w:rsidP="00972F80">
      <w:pPr>
        <w:spacing w:line="240" w:lineRule="auto"/>
        <w:rPr>
          <w:rFonts w:ascii="Times New Roman" w:hAnsi="Times New Roman" w:cs="Times New Roman"/>
        </w:rPr>
      </w:pPr>
      <w:r w:rsidRPr="00DB5AA6">
        <w:rPr>
          <w:rFonts w:ascii="Times New Roman" w:hAnsi="Times New Roman" w:cs="Times New Roman"/>
        </w:rPr>
        <w:t>Making friends</w:t>
      </w:r>
    </w:p>
    <w:p w14:paraId="7387CCA1" w14:textId="77777777" w:rsidR="00972F80" w:rsidRPr="00DB5AA6" w:rsidRDefault="00972F80" w:rsidP="00972F80">
      <w:pPr>
        <w:spacing w:line="240" w:lineRule="auto"/>
        <w:rPr>
          <w:rStyle w:val="Emphasis"/>
          <w:rFonts w:ascii="Times New Roman" w:hAnsi="Times New Roman" w:cs="Times New Roman"/>
        </w:rPr>
      </w:pPr>
      <w:r w:rsidRPr="00DB5AA6">
        <w:rPr>
          <w:rStyle w:val="Emphasis"/>
          <w:rFonts w:ascii="Times New Roman" w:hAnsi="Times New Roman" w:cs="Times New Roman"/>
        </w:rPr>
        <w:t xml:space="preserve">The </w:t>
      </w:r>
      <w:r w:rsidRPr="00DB5AA6">
        <w:rPr>
          <w:rStyle w:val="Emphasis"/>
          <w:rFonts w:ascii="Times New Roman" w:hAnsi="Times New Roman" w:cs="Times New Roman"/>
          <w:highlight w:val="cyan"/>
        </w:rPr>
        <w:t>most critical strategic reason</w:t>
      </w:r>
      <w:r w:rsidRPr="00DB5AA6">
        <w:rPr>
          <w:rStyle w:val="Emphasis"/>
          <w:rFonts w:ascii="Times New Roman" w:hAnsi="Times New Roman" w:cs="Times New Roman"/>
        </w:rPr>
        <w:t xml:space="preserve"> to encourage a </w:t>
      </w:r>
      <w:r w:rsidRPr="00DB5AA6">
        <w:rPr>
          <w:rStyle w:val="Emphasis"/>
          <w:rFonts w:ascii="Times New Roman" w:hAnsi="Times New Roman" w:cs="Times New Roman"/>
          <w:highlight w:val="cyan"/>
        </w:rPr>
        <w:t>private space sector</w:t>
      </w:r>
      <w:r w:rsidRPr="00DB5AA6">
        <w:rPr>
          <w:rStyle w:val="Emphasis"/>
          <w:rFonts w:ascii="Times New Roman" w:hAnsi="Times New Roman" w:cs="Times New Roman"/>
        </w:rPr>
        <w:t xml:space="preserve"> is to create opportunities for </w:t>
      </w:r>
      <w:r w:rsidRPr="00DB5AA6">
        <w:rPr>
          <w:rStyle w:val="Emphasis"/>
          <w:rFonts w:ascii="Times New Roman" w:hAnsi="Times New Roman" w:cs="Times New Roman"/>
          <w:highlight w:val="cyan"/>
        </w:rPr>
        <w:t>international collaboration</w:t>
      </w:r>
      <w:r w:rsidRPr="00DB5AA6">
        <w:rPr>
          <w:rStyle w:val="Emphasis"/>
          <w:rFonts w:ascii="Times New Roman" w:hAnsi="Times New Roman" w:cs="Times New Roman"/>
        </w:rPr>
        <w:t xml:space="preserve">—particularly to </w:t>
      </w:r>
      <w:r w:rsidRPr="00DB5AA6">
        <w:rPr>
          <w:rStyle w:val="Emphasis"/>
          <w:rFonts w:ascii="Times New Roman" w:hAnsi="Times New Roman" w:cs="Times New Roman"/>
          <w:highlight w:val="cyan"/>
        </w:rPr>
        <w:t>attract customers wary of</w:t>
      </w:r>
      <w:r w:rsidRPr="00DB5AA6">
        <w:rPr>
          <w:rStyle w:val="Emphasis"/>
          <w:rFonts w:ascii="Times New Roman" w:hAnsi="Times New Roman" w:cs="Times New Roman"/>
        </w:rPr>
        <w:t xml:space="preserve"> being seen to mix with the Chinese </w:t>
      </w:r>
      <w:r w:rsidRPr="00DB5AA6">
        <w:rPr>
          <w:rStyle w:val="Emphasis"/>
          <w:rFonts w:ascii="Times New Roman" w:hAnsi="Times New Roman" w:cs="Times New Roman"/>
          <w:highlight w:val="cyan"/>
        </w:rPr>
        <w:t>government</w:t>
      </w:r>
      <w:r w:rsidRPr="00DB5AA6">
        <w:rPr>
          <w:rStyle w:val="Emphasis"/>
          <w:rFonts w:ascii="Times New Roman" w:hAnsi="Times New Roman" w:cs="Times New Roman"/>
        </w:rPr>
        <w:t>.</w:t>
      </w:r>
      <w:r w:rsidRPr="00DB5AA6">
        <w:rPr>
          <w:rFonts w:ascii="Times New Roman" w:hAnsi="Times New Roman" w:cs="Times New Roman"/>
        </w:rPr>
        <w:t xml:space="preserve"> (US agencies and government contractors, for example, are barred from working with any groups the regime funds.) </w:t>
      </w:r>
      <w:r w:rsidRPr="00DB5AA6">
        <w:rPr>
          <w:rStyle w:val="Emphasis"/>
          <w:rFonts w:ascii="Times New Roman" w:hAnsi="Times New Roman" w:cs="Times New Roman"/>
        </w:rPr>
        <w:t xml:space="preserve">Document 60 and others issued by China’s National Development and Reform Commission were aimed not just at </w:t>
      </w:r>
      <w:r w:rsidRPr="00DB5AA6">
        <w:rPr>
          <w:rStyle w:val="Emphasis"/>
          <w:rFonts w:ascii="Times New Roman" w:hAnsi="Times New Roman" w:cs="Times New Roman"/>
          <w:highlight w:val="cyan"/>
        </w:rPr>
        <w:t xml:space="preserve">promoting </w:t>
      </w:r>
      <w:r w:rsidRPr="00DB5AA6">
        <w:rPr>
          <w:rStyle w:val="Emphasis"/>
          <w:rFonts w:ascii="Times New Roman" w:hAnsi="Times New Roman" w:cs="Times New Roman"/>
        </w:rPr>
        <w:t xml:space="preserve">technological </w:t>
      </w:r>
      <w:r w:rsidRPr="00DB5AA6">
        <w:rPr>
          <w:rStyle w:val="Emphasis"/>
          <w:rFonts w:ascii="Times New Roman" w:hAnsi="Times New Roman" w:cs="Times New Roman"/>
          <w:highlight w:val="cyan"/>
        </w:rPr>
        <w:t>innovation</w:t>
      </w:r>
      <w:r w:rsidRPr="00DB5AA6">
        <w:rPr>
          <w:rStyle w:val="Emphasis"/>
          <w:rFonts w:ascii="Times New Roman" w:hAnsi="Times New Roman" w:cs="Times New Roman"/>
        </w:rPr>
        <w:t xml:space="preserve">, but also at drawing in </w:t>
      </w:r>
      <w:r w:rsidRPr="00DB5AA6">
        <w:rPr>
          <w:rStyle w:val="Emphasis"/>
          <w:rFonts w:ascii="Times New Roman" w:hAnsi="Times New Roman" w:cs="Times New Roman"/>
          <w:highlight w:val="cyan"/>
        </w:rPr>
        <w:t>foreign investment</w:t>
      </w:r>
      <w:r w:rsidRPr="00DB5AA6">
        <w:rPr>
          <w:rStyle w:val="Emphasis"/>
          <w:rFonts w:ascii="Times New Roman" w:hAnsi="Times New Roman" w:cs="Times New Roman"/>
        </w:rPr>
        <w:t xml:space="preserve"> and maximizing a customer base beyond Chinese borders.</w:t>
      </w:r>
    </w:p>
    <w:p w14:paraId="3BC23C17" w14:textId="77777777" w:rsidR="00972F80" w:rsidRPr="00DB5AA6" w:rsidRDefault="00972F80" w:rsidP="00972F80">
      <w:pPr>
        <w:spacing w:line="240" w:lineRule="auto"/>
        <w:rPr>
          <w:rStyle w:val="Emphasis"/>
          <w:rFonts w:ascii="Times New Roman" w:hAnsi="Times New Roman" w:cs="Times New Roman"/>
        </w:rPr>
      </w:pPr>
      <w:r w:rsidRPr="00DB5AA6">
        <w:rPr>
          <w:rStyle w:val="Emphasis"/>
          <w:rFonts w:ascii="Times New Roman" w:hAnsi="Times New Roman" w:cs="Times New Roman"/>
        </w:rPr>
        <w:t>“China realizes there are certain things they cannot get on their own,”</w:t>
      </w:r>
      <w:r w:rsidRPr="00DB5AA6">
        <w:rPr>
          <w:rFonts w:ascii="Times New Roman" w:hAnsi="Times New Roman" w:cs="Times New Roman"/>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w:t>
      </w:r>
      <w:r w:rsidRPr="00DB5AA6">
        <w:rPr>
          <w:rStyle w:val="Emphasis"/>
          <w:rFonts w:ascii="Times New Roman" w:hAnsi="Times New Roman" w:cs="Times New Roman"/>
        </w:rPr>
        <w:t xml:space="preserve">Foreign investment also makes it </w:t>
      </w:r>
      <w:r w:rsidRPr="00DB5AA6">
        <w:rPr>
          <w:rStyle w:val="Emphasis"/>
          <w:rFonts w:ascii="Times New Roman" w:hAnsi="Times New Roman" w:cs="Times New Roman"/>
          <w:highlight w:val="cyan"/>
        </w:rPr>
        <w:t>easier to compete</w:t>
      </w:r>
      <w:r w:rsidRPr="00DB5AA6">
        <w:rPr>
          <w:rStyle w:val="Emphasis"/>
          <w:rFonts w:ascii="Times New Roman" w:hAnsi="Times New Roman" w:cs="Times New Roman"/>
        </w:rPr>
        <w:t xml:space="preserve"> on a </w:t>
      </w:r>
      <w:r w:rsidRPr="00DB5AA6">
        <w:rPr>
          <w:rStyle w:val="Emphasis"/>
          <w:rFonts w:ascii="Times New Roman" w:hAnsi="Times New Roman" w:cs="Times New Roman"/>
          <w:highlight w:val="cyan"/>
        </w:rPr>
        <w:t>global scale</w:t>
      </w:r>
      <w:r w:rsidRPr="00DB5AA6">
        <w:rPr>
          <w:rStyle w:val="Emphasis"/>
          <w:rFonts w:ascii="Times New Roman" w:hAnsi="Times New Roman" w:cs="Times New Roman"/>
        </w:rPr>
        <w:t>: you’re taking on clients around the world, launching from other countries, and bringing talent from outside China. </w:t>
      </w:r>
    </w:p>
    <w:p w14:paraId="25882516" w14:textId="77777777" w:rsidR="00972F80" w:rsidRPr="00DB5AA6" w:rsidRDefault="00972F80" w:rsidP="00972F80">
      <w:pPr>
        <w:spacing w:line="240" w:lineRule="auto"/>
        <w:rPr>
          <w:rFonts w:ascii="Times New Roman" w:hAnsi="Times New Roman" w:cs="Times New Roman"/>
        </w:rPr>
      </w:pPr>
      <w:r w:rsidRPr="00DB5AA6">
        <w:rPr>
          <w:rStyle w:val="Emphasis"/>
          <w:rFonts w:ascii="Times New Roman" w:hAnsi="Times New Roman" w:cs="Times New Roman"/>
        </w:rPr>
        <w:t xml:space="preserve">Although China is taking inspiration from the US in building out its private industry, the nature of the Chinese state also means these new companies face obstacles that their rivals in the West don’t have to worry about. While </w:t>
      </w:r>
      <w:r w:rsidRPr="00DB5AA6">
        <w:rPr>
          <w:rStyle w:val="Emphasis"/>
          <w:rFonts w:ascii="Times New Roman" w:hAnsi="Times New Roman" w:cs="Times New Roman"/>
          <w:highlight w:val="cyan"/>
        </w:rPr>
        <w:t>Chinese companies</w:t>
      </w:r>
      <w:r w:rsidRPr="00DB5AA6">
        <w:rPr>
          <w:rStyle w:val="Emphasis"/>
          <w:rFonts w:ascii="Times New Roman" w:hAnsi="Times New Roman" w:cs="Times New Roman"/>
        </w:rPr>
        <w:t xml:space="preserve"> may look private on paper, they must </w:t>
      </w:r>
      <w:r w:rsidRPr="00DB5AA6">
        <w:rPr>
          <w:rStyle w:val="Emphasis"/>
          <w:rFonts w:ascii="Times New Roman" w:hAnsi="Times New Roman" w:cs="Times New Roman"/>
          <w:highlight w:val="cyan"/>
        </w:rPr>
        <w:t>still submit to government</w:t>
      </w:r>
      <w:r w:rsidRPr="00DB5AA6">
        <w:rPr>
          <w:rStyle w:val="Emphasis"/>
          <w:rFonts w:ascii="Times New Roman" w:hAnsi="Times New Roman" w:cs="Times New Roman"/>
        </w:rPr>
        <w:t xml:space="preserve"> guidance and </w:t>
      </w:r>
      <w:r w:rsidRPr="00DB5AA6">
        <w:rPr>
          <w:rStyle w:val="Emphasis"/>
          <w:rFonts w:ascii="Times New Roman" w:hAnsi="Times New Roman" w:cs="Times New Roman"/>
          <w:highlight w:val="cyan"/>
        </w:rPr>
        <w:t>control</w:t>
      </w:r>
      <w:r w:rsidRPr="00DB5AA6">
        <w:rPr>
          <w:rStyle w:val="Emphasis"/>
          <w:rFonts w:ascii="Times New Roman" w:hAnsi="Times New Roman" w:cs="Times New Roman"/>
        </w:rPr>
        <w:t>, and accept some level of interference.</w:t>
      </w:r>
      <w:r w:rsidRPr="00DB5AA6">
        <w:rPr>
          <w:rFonts w:ascii="Times New Roman" w:hAnsi="Times New Roman" w:cs="Times New Roman"/>
        </w:rPr>
        <w:t xml:space="preserve"> It may be difficult for them to make a case to potential overseas customers that they are independent. The distinction between companies that are truly private and those that are more or less state actors is still quite fuzzy, especially if the government is a frequent customer. “That could still lead to a lack of trust from other partners,” says Goswami. It doesn’t help that the government itself is often </w:t>
      </w:r>
      <w:hyperlink r:id="rId14" w:tgtFrame="_blank" w:history="1">
        <w:r w:rsidRPr="00DB5AA6">
          <w:rPr>
            <w:rStyle w:val="Hyperlink"/>
            <w:rFonts w:ascii="Times New Roman" w:hAnsi="Times New Roman" w:cs="Times New Roman"/>
          </w:rPr>
          <w:t>very cagey about what its national program is even up to</w:t>
        </w:r>
      </w:hyperlink>
      <w:r w:rsidRPr="00DB5AA6">
        <w:rPr>
          <w:rFonts w:ascii="Times New Roman" w:hAnsi="Times New Roman" w:cs="Times New Roman"/>
        </w:rPr>
        <w:t>.</w:t>
      </w:r>
    </w:p>
    <w:p w14:paraId="73037197" w14:textId="77777777" w:rsidR="00972F80" w:rsidRPr="00DB5AA6" w:rsidRDefault="00972F80" w:rsidP="00972F80">
      <w:pPr>
        <w:spacing w:line="240" w:lineRule="auto"/>
        <w:rPr>
          <w:rFonts w:ascii="Times New Roman" w:hAnsi="Times New Roman" w:cs="Times New Roman"/>
        </w:rPr>
      </w:pPr>
      <w:r w:rsidRPr="00DB5AA6">
        <w:rPr>
          <w:rStyle w:val="Emphasis"/>
          <w:rFonts w:ascii="Times New Roman" w:hAnsi="Times New Roman" w:cs="Times New Roman"/>
        </w:rPr>
        <w:t>And Hines adds that it’s not always clear exactly how separate these companies are from, say, the People’s Liberation Army</w:t>
      </w:r>
      <w:r w:rsidRPr="00DB5AA6">
        <w:rPr>
          <w:rFonts w:ascii="Times New Roman" w:hAnsi="Times New Roman" w:cs="Times New Roman"/>
        </w:rPr>
        <w:t>, given the historical ties between the space and defense sectors. “Some of these things will pose significant hurdles for the commercial space sector as it tries to expand,” he says.</w:t>
      </w:r>
    </w:p>
    <w:p w14:paraId="66299B53" w14:textId="77777777" w:rsidR="00972F80" w:rsidRPr="00DB5AA6" w:rsidRDefault="00972F80" w:rsidP="00972F80">
      <w:pPr>
        <w:pStyle w:val="Heading4"/>
        <w:spacing w:before="0" w:line="240" w:lineRule="auto"/>
        <w:rPr>
          <w:rFonts w:ascii="Times New Roman" w:hAnsi="Times New Roman" w:cs="Times New Roman"/>
        </w:rPr>
      </w:pPr>
      <w:r w:rsidRPr="00DB5AA6">
        <w:rPr>
          <w:rFonts w:ascii="Times New Roman" w:hAnsi="Times New Roman" w:cs="Times New Roman"/>
        </w:rPr>
        <w:t>Shifts in regime perception threatens CCP’s from nationalist hardliners</w:t>
      </w:r>
    </w:p>
    <w:p w14:paraId="6538A787" w14:textId="77777777" w:rsidR="00972F80" w:rsidRPr="00DB5AA6" w:rsidRDefault="00972F80" w:rsidP="00972F80">
      <w:pPr>
        <w:spacing w:line="240" w:lineRule="auto"/>
        <w:rPr>
          <w:rFonts w:ascii="Times New Roman" w:hAnsi="Times New Roman" w:cs="Times New Roman"/>
        </w:rPr>
      </w:pPr>
      <w:r w:rsidRPr="00DB5AA6">
        <w:rPr>
          <w:rStyle w:val="Style13ptBold"/>
          <w:rFonts w:ascii="Times New Roman" w:hAnsi="Times New Roman" w:cs="Times New Roman"/>
        </w:rPr>
        <w:t>Weiss 19</w:t>
      </w:r>
      <w:r w:rsidRPr="00DB5AA6">
        <w:rPr>
          <w:rFonts w:ascii="Times New Roman" w:hAnsi="Times New Roman" w:cs="Times New Roman"/>
        </w:rPr>
        <w:t xml:space="preserve"> Jessica Weiss 1-29-2019 “Authoritarian Audiences, Rhetoric, and Propaganda in International Crises: Evidence from China” </w:t>
      </w:r>
      <w:hyperlink r:id="rId15" w:history="1">
        <w:r w:rsidRPr="00DB5AA6">
          <w:rPr>
            <w:rStyle w:val="Hyperlink"/>
            <w:rFonts w:ascii="Times New Roman" w:hAnsi="Times New Roman" w:cs="Times New Roman"/>
          </w:rPr>
          <w:t>http://www.jessicachenweiss.com/uploads/3/0/6/3/30636001/19-01-24-elite-statements-isq-ca.pdf</w:t>
        </w:r>
      </w:hyperlink>
      <w:r w:rsidRPr="00DB5AA6">
        <w:rPr>
          <w:rStyle w:val="Hyperlink"/>
          <w:rFonts w:ascii="Times New Roman" w:hAnsi="Times New Roman" w:cs="Times New Roman"/>
        </w:rPr>
        <w:t xml:space="preserve"> (</w:t>
      </w:r>
      <w:r w:rsidRPr="00DB5AA6">
        <w:rPr>
          <w:rFonts w:ascii="Times New Roman" w:hAnsi="Times New Roman" w:cs="Times New Roman"/>
        </w:rPr>
        <w:t>Associate Professor of Government at Cornell University)//Elmer</w:t>
      </w:r>
    </w:p>
    <w:p w14:paraId="497FC0DB" w14:textId="77777777" w:rsidR="00972F80" w:rsidRPr="00DB5AA6" w:rsidRDefault="00972F80" w:rsidP="00972F80">
      <w:pPr>
        <w:spacing w:line="240" w:lineRule="auto"/>
        <w:rPr>
          <w:rFonts w:ascii="Times New Roman" w:hAnsi="Times New Roman" w:cs="Times New Roman"/>
          <w:u w:val="single"/>
        </w:rPr>
      </w:pPr>
      <w:r w:rsidRPr="00DB5AA6">
        <w:rPr>
          <w:rStyle w:val="StyleUnderline"/>
          <w:rFonts w:ascii="Times New Roman" w:hAnsi="Times New Roman" w:cs="Times New Roman"/>
          <w:sz w:val="24"/>
        </w:rPr>
        <w:t>Public support</w:t>
      </w:r>
      <w:r w:rsidRPr="00DB5AA6">
        <w:rPr>
          <w:rFonts w:ascii="Times New Roman" w:hAnsi="Times New Roman" w:cs="Times New Roman"/>
          <w:sz w:val="16"/>
        </w:rPr>
        <w:t>—or the appearance of it—</w:t>
      </w:r>
      <w:r w:rsidRPr="00DB5AA6">
        <w:rPr>
          <w:rStyle w:val="StyleUnderline"/>
          <w:rFonts w:ascii="Times New Roman" w:hAnsi="Times New Roman" w:cs="Times New Roman"/>
          <w:sz w:val="24"/>
        </w:rPr>
        <w:t>matters to many autocracies.</w:t>
      </w:r>
      <w:r w:rsidRPr="00DB5AA6">
        <w:rPr>
          <w:rFonts w:ascii="Times New Roman" w:hAnsi="Times New Roman" w:cs="Times New Roman"/>
          <w:sz w:val="16"/>
        </w:rPr>
        <w:t xml:space="preserve"> As Ithiel de Sola Pool writes, </w:t>
      </w:r>
      <w:r w:rsidRPr="00DB5AA6">
        <w:rPr>
          <w:rStyle w:val="StyleUnderline"/>
          <w:rFonts w:ascii="Times New Roman" w:hAnsi="Times New Roman" w:cs="Times New Roman"/>
          <w:sz w:val="24"/>
        </w:rPr>
        <w:t>modern dictatorships are “</w:t>
      </w:r>
      <w:r w:rsidRPr="00DB5AA6">
        <w:rPr>
          <w:rStyle w:val="Emphasis"/>
          <w:rFonts w:ascii="Times New Roman" w:hAnsi="Times New Roman" w:cs="Times New Roman"/>
          <w:sz w:val="24"/>
        </w:rPr>
        <w:t>highly conscious of public opinion</w:t>
      </w:r>
      <w:r w:rsidRPr="00DB5AA6">
        <w:rPr>
          <w:rStyle w:val="StyleUnderline"/>
          <w:rFonts w:ascii="Times New Roman" w:hAnsi="Times New Roman" w:cs="Times New Roman"/>
          <w:sz w:val="24"/>
        </w:rPr>
        <w:t xml:space="preserve"> and </w:t>
      </w:r>
      <w:r w:rsidRPr="00DB5AA6">
        <w:rPr>
          <w:rStyle w:val="Emphasis"/>
          <w:rFonts w:ascii="Times New Roman" w:hAnsi="Times New Roman" w:cs="Times New Roman"/>
          <w:sz w:val="24"/>
        </w:rPr>
        <w:t>make major efforts to affect it</w:t>
      </w:r>
      <w:r w:rsidRPr="00DB5AA6">
        <w:rPr>
          <w:rStyle w:val="StyleUnderline"/>
          <w:rFonts w:ascii="Times New Roman" w:hAnsi="Times New Roman" w:cs="Times New Roman"/>
          <w:sz w:val="24"/>
        </w:rPr>
        <w:t>.”</w:t>
      </w:r>
      <w:r w:rsidRPr="00DB5AA6">
        <w:rPr>
          <w:rFonts w:ascii="Times New Roman" w:hAnsi="Times New Roman" w:cs="Times New Roman"/>
          <w:u w:val="single"/>
        </w:rPr>
        <w:t xml:space="preserve">6 </w:t>
      </w:r>
      <w:r w:rsidRPr="00DB5AA6">
        <w:rPr>
          <w:rStyle w:val="StyleUnderline"/>
          <w:rFonts w:ascii="Times New Roman" w:hAnsi="Times New Roman" w:cs="Times New Roman"/>
          <w:sz w:val="24"/>
        </w:rPr>
        <w:t>Mao</w:t>
      </w:r>
      <w:r w:rsidRPr="00DB5AA6">
        <w:rPr>
          <w:rFonts w:ascii="Times New Roman" w:hAnsi="Times New Roman" w:cs="Times New Roman"/>
          <w:u w:val="single"/>
        </w:rPr>
        <w:t xml:space="preserve"> Zedong </w:t>
      </w:r>
      <w:r w:rsidRPr="00DB5AA6">
        <w:rPr>
          <w:rStyle w:val="StyleUnderline"/>
          <w:rFonts w:ascii="Times New Roman" w:hAnsi="Times New Roman" w:cs="Times New Roman"/>
          <w:sz w:val="24"/>
        </w:rPr>
        <w:t>told</w:t>
      </w:r>
      <w:r w:rsidRPr="00DB5AA6">
        <w:rPr>
          <w:rFonts w:ascii="Times New Roman" w:hAnsi="Times New Roman" w:cs="Times New Roman"/>
          <w:u w:val="single"/>
        </w:rPr>
        <w:t xml:space="preserve"> his </w:t>
      </w:r>
      <w:r w:rsidRPr="00DB5AA6">
        <w:rPr>
          <w:rStyle w:val="StyleUnderline"/>
          <w:rFonts w:ascii="Times New Roman" w:hAnsi="Times New Roman" w:cs="Times New Roman"/>
          <w:sz w:val="24"/>
        </w:rPr>
        <w:t>comrades: “When you make revolution, you must first manage public opinion.”</w:t>
      </w:r>
      <w:r w:rsidRPr="00DB5AA6">
        <w:rPr>
          <w:rFonts w:ascii="Times New Roman" w:hAnsi="Times New Roman" w:cs="Times New Roman"/>
          <w:u w:val="single"/>
        </w:rPr>
        <w:t xml:space="preserve">7 Because </w:t>
      </w:r>
      <w:r w:rsidRPr="00DB5AA6">
        <w:rPr>
          <w:rFonts w:ascii="Times New Roman" w:hAnsi="Times New Roman" w:cs="Times New Roman"/>
          <w:highlight w:val="cyan"/>
          <w:u w:val="single"/>
        </w:rPr>
        <w:t>autocracies</w:t>
      </w:r>
      <w:r w:rsidRPr="00DB5AA6">
        <w:rPr>
          <w:rFonts w:ascii="Times New Roman" w:hAnsi="Times New Roman" w:cs="Times New Roman"/>
          <w:u w:val="single"/>
        </w:rPr>
        <w:t xml:space="preserve"> often </w:t>
      </w:r>
      <w:r w:rsidRPr="00DB5AA6">
        <w:rPr>
          <w:rFonts w:ascii="Times New Roman" w:hAnsi="Times New Roman" w:cs="Times New Roman"/>
          <w:highlight w:val="cyan"/>
          <w:u w:val="single"/>
        </w:rPr>
        <w:t xml:space="preserve">rely on </w:t>
      </w:r>
      <w:r w:rsidRPr="00DB5AA6">
        <w:rPr>
          <w:rFonts w:ascii="Times New Roman" w:hAnsi="Times New Roman" w:cs="Times New Roman"/>
          <w:b/>
          <w:bCs/>
          <w:highlight w:val="cyan"/>
          <w:u w:val="single"/>
        </w:rPr>
        <w:t>nationalist mythmaking</w:t>
      </w:r>
      <w:r w:rsidRPr="00DB5AA6">
        <w:rPr>
          <w:rFonts w:ascii="Times New Roman" w:hAnsi="Times New Roman" w:cs="Times New Roman"/>
          <w:u w:val="single"/>
        </w:rPr>
        <w:t xml:space="preserve">,8 </w:t>
      </w:r>
      <w:r w:rsidRPr="00DB5AA6">
        <w:rPr>
          <w:rFonts w:ascii="Times New Roman" w:hAnsi="Times New Roman" w:cs="Times New Roman"/>
          <w:highlight w:val="cyan"/>
          <w:u w:val="single"/>
        </w:rPr>
        <w:t>success or failure in defending</w:t>
      </w:r>
      <w:r w:rsidRPr="00DB5AA6">
        <w:rPr>
          <w:rFonts w:ascii="Times New Roman" w:hAnsi="Times New Roman" w:cs="Times New Roman"/>
          <w:u w:val="single"/>
        </w:rPr>
        <w:t xml:space="preserve"> the </w:t>
      </w:r>
      <w:r w:rsidRPr="00DB5AA6">
        <w:rPr>
          <w:rFonts w:ascii="Times New Roman" w:hAnsi="Times New Roman" w:cs="Times New Roman"/>
          <w:highlight w:val="cyan"/>
          <w:u w:val="single"/>
        </w:rPr>
        <w:t xml:space="preserve">national honor in international crises </w:t>
      </w:r>
      <w:r w:rsidRPr="00DB5AA6">
        <w:rPr>
          <w:rFonts w:ascii="Times New Roman" w:hAnsi="Times New Roman" w:cs="Times New Roman"/>
          <w:u w:val="single"/>
        </w:rPr>
        <w:t xml:space="preserve">could burnish the leadership’s patriotic credentials </w:t>
      </w:r>
      <w:r w:rsidRPr="00DB5AA6">
        <w:rPr>
          <w:rFonts w:ascii="Times New Roman" w:hAnsi="Times New Roman" w:cs="Times New Roman"/>
          <w:highlight w:val="cyan"/>
          <w:u w:val="single"/>
        </w:rPr>
        <w:t xml:space="preserve">or spark opposition. </w:t>
      </w:r>
      <w:r w:rsidRPr="00DB5AA6">
        <w:rPr>
          <w:rFonts w:ascii="Times New Roman" w:hAnsi="Times New Roman" w:cs="Times New Roman"/>
          <w:b/>
          <w:bCs/>
          <w:u w:val="single"/>
        </w:rPr>
        <w:t xml:space="preserve">Shared outrage at the regime’s </w:t>
      </w:r>
      <w:r w:rsidRPr="00DB5AA6">
        <w:rPr>
          <w:rFonts w:ascii="Times New Roman" w:hAnsi="Times New Roman" w:cs="Times New Roman"/>
          <w:b/>
          <w:bCs/>
          <w:highlight w:val="cyan"/>
          <w:u w:val="single"/>
        </w:rPr>
        <w:t xml:space="preserve">foreign policy failures </w:t>
      </w:r>
      <w:r w:rsidRPr="00DB5AA6">
        <w:rPr>
          <w:rFonts w:ascii="Times New Roman" w:hAnsi="Times New Roman" w:cs="Times New Roman"/>
          <w:b/>
          <w:bCs/>
          <w:u w:val="single"/>
        </w:rPr>
        <w:t xml:space="preserve">could galvanize street </w:t>
      </w:r>
      <w:r w:rsidRPr="00DB5AA6">
        <w:rPr>
          <w:rFonts w:ascii="Times New Roman" w:hAnsi="Times New Roman" w:cs="Times New Roman"/>
          <w:b/>
          <w:bCs/>
          <w:highlight w:val="cyan"/>
          <w:u w:val="single"/>
        </w:rPr>
        <w:t xml:space="preserve">protests or elite fissures, </w:t>
      </w:r>
      <w:r w:rsidRPr="00DB5AA6">
        <w:rPr>
          <w:rFonts w:ascii="Times New Roman" w:hAnsi="Times New Roman" w:cs="Times New Roman"/>
          <w:b/>
          <w:bCs/>
          <w:u w:val="single"/>
        </w:rPr>
        <w:t xml:space="preserve">creating </w:t>
      </w:r>
      <w:r w:rsidRPr="00DB5AA6">
        <w:rPr>
          <w:rFonts w:ascii="Times New Roman" w:hAnsi="Times New Roman" w:cs="Times New Roman"/>
          <w:b/>
          <w:bCs/>
          <w:highlight w:val="cyan"/>
          <w:u w:val="single"/>
        </w:rPr>
        <w:t>intraparty upheaval</w:t>
      </w:r>
      <w:r w:rsidRPr="00DB5AA6">
        <w:rPr>
          <w:rFonts w:ascii="Times New Roman" w:hAnsi="Times New Roman" w:cs="Times New Roman"/>
          <w:highlight w:val="cyan"/>
          <w:u w:val="single"/>
        </w:rPr>
        <w:t xml:space="preserve"> </w:t>
      </w:r>
      <w:r w:rsidRPr="00DB5AA6">
        <w:rPr>
          <w:rFonts w:ascii="Times New Roman" w:hAnsi="Times New Roman" w:cs="Times New Roman"/>
          <w:u w:val="single"/>
        </w:rPr>
        <w:t xml:space="preserve">or inviting military officers to step in to restore order. Fearing a domestic backlash, authoritarian </w:t>
      </w:r>
      <w:r w:rsidRPr="00DB5AA6">
        <w:rPr>
          <w:rFonts w:ascii="Times New Roman" w:hAnsi="Times New Roman" w:cs="Times New Roman"/>
          <w:highlight w:val="cyan"/>
          <w:u w:val="single"/>
        </w:rPr>
        <w:t xml:space="preserve">leaders </w:t>
      </w:r>
      <w:r w:rsidRPr="00DB5AA6">
        <w:rPr>
          <w:rFonts w:ascii="Times New Roman" w:hAnsi="Times New Roman" w:cs="Times New Roman"/>
          <w:u w:val="single"/>
        </w:rPr>
        <w:t xml:space="preserve">may feel </w:t>
      </w:r>
      <w:r w:rsidRPr="00DB5AA6">
        <w:rPr>
          <w:rFonts w:ascii="Times New Roman" w:hAnsi="Times New Roman" w:cs="Times New Roman"/>
          <w:highlight w:val="cyan"/>
          <w:u w:val="single"/>
        </w:rPr>
        <w:t>compelled to take a tough international stance.</w:t>
      </w:r>
      <w:r w:rsidRPr="00DB5AA6">
        <w:rPr>
          <w:rFonts w:ascii="Times New Roman" w:hAnsi="Times New Roman" w:cs="Times New Roman"/>
          <w:sz w:val="16"/>
        </w:rPr>
        <w:t xml:space="preserve"> Although authoritarian leaders are rarely held accountable to public opinion through free and fair elections, fears of popular unrest and irregular</w:t>
      </w:r>
      <w:r w:rsidRPr="00DB5AA6">
        <w:rPr>
          <w:rStyle w:val="StyleUnderline"/>
          <w:rFonts w:ascii="Times New Roman" w:hAnsi="Times New Roman" w:cs="Times New Roman"/>
          <w:sz w:val="24"/>
        </w:rPr>
        <w:t xml:space="preserve"> ouster often weigh heavily on autocrats seeking to maximize their tenure in office.</w:t>
      </w:r>
      <w:r w:rsidRPr="00DB5AA6">
        <w:rPr>
          <w:rFonts w:ascii="Times New Roman" w:hAnsi="Times New Roman" w:cs="Times New Roman"/>
          <w:sz w:val="16"/>
        </w:rPr>
        <w:t xml:space="preserve"> Considering the harsh consequences that authoritarian elites face if pushed out of office, </w:t>
      </w:r>
      <w:r w:rsidRPr="00DB5AA6">
        <w:rPr>
          <w:rStyle w:val="Emphasis"/>
          <w:rFonts w:ascii="Times New Roman" w:hAnsi="Times New Roman" w:cs="Times New Roman"/>
          <w:sz w:val="24"/>
          <w:highlight w:val="cyan"/>
        </w:rPr>
        <w:t>even a small increase</w:t>
      </w:r>
      <w:r w:rsidRPr="00DB5AA6">
        <w:rPr>
          <w:rStyle w:val="StyleUnderline"/>
          <w:rFonts w:ascii="Times New Roman" w:hAnsi="Times New Roman" w:cs="Times New Roman"/>
          <w:sz w:val="24"/>
          <w:highlight w:val="cyan"/>
        </w:rPr>
        <w:t xml:space="preserve"> in</w:t>
      </w:r>
      <w:r w:rsidRPr="00DB5AA6">
        <w:rPr>
          <w:rStyle w:val="StyleUnderline"/>
          <w:rFonts w:ascii="Times New Roman" w:hAnsi="Times New Roman" w:cs="Times New Roman"/>
          <w:sz w:val="24"/>
        </w:rPr>
        <w:t xml:space="preserve"> the </w:t>
      </w:r>
      <w:r w:rsidRPr="00DB5AA6">
        <w:rPr>
          <w:rStyle w:val="StyleUnderline"/>
          <w:rFonts w:ascii="Times New Roman" w:hAnsi="Times New Roman" w:cs="Times New Roman"/>
          <w:sz w:val="24"/>
          <w:highlight w:val="cyan"/>
        </w:rPr>
        <w:t>probability of ouster could alter</w:t>
      </w:r>
      <w:r w:rsidRPr="00DB5AA6">
        <w:rPr>
          <w:rStyle w:val="StyleUnderline"/>
          <w:rFonts w:ascii="Times New Roman" w:hAnsi="Times New Roman" w:cs="Times New Roman"/>
          <w:sz w:val="24"/>
        </w:rPr>
        <w:t xml:space="preserve"> authoritarian </w:t>
      </w:r>
      <w:r w:rsidRPr="00DB5AA6">
        <w:rPr>
          <w:rStyle w:val="StyleUnderline"/>
          <w:rFonts w:ascii="Times New Roman" w:hAnsi="Times New Roman" w:cs="Times New Roman"/>
          <w:sz w:val="24"/>
          <w:highlight w:val="cyan"/>
        </w:rPr>
        <w:t>incentives in international crises.</w:t>
      </w:r>
      <w:r w:rsidRPr="00DB5AA6">
        <w:rPr>
          <w:rFonts w:ascii="Times New Roman" w:hAnsi="Times New Roman" w:cs="Times New Roman"/>
          <w:sz w:val="16"/>
        </w:rPr>
        <w:t xml:space="preserve">9 </w:t>
      </w:r>
      <w:r w:rsidRPr="00DB5AA6">
        <w:rPr>
          <w:rFonts w:ascii="Times New Roman" w:hAnsi="Times New Roman" w:cs="Times New Roman"/>
          <w:sz w:val="16"/>
          <w:highlight w:val="cyan"/>
        </w:rPr>
        <w:t xml:space="preserve">A </w:t>
      </w:r>
      <w:r w:rsidRPr="00DB5AA6">
        <w:rPr>
          <w:rStyle w:val="Emphasis"/>
          <w:rFonts w:ascii="Times New Roman" w:hAnsi="Times New Roman" w:cs="Times New Roman"/>
          <w:sz w:val="24"/>
          <w:highlight w:val="cyan"/>
        </w:rPr>
        <w:t>history of nationalist uprisings</w:t>
      </w:r>
      <w:r w:rsidRPr="00DB5AA6">
        <w:rPr>
          <w:rStyle w:val="StyleUnderline"/>
          <w:rFonts w:ascii="Times New Roman" w:hAnsi="Times New Roman" w:cs="Times New Roman"/>
          <w:sz w:val="24"/>
          <w:highlight w:val="cyan"/>
        </w:rPr>
        <w:t xml:space="preserve"> make Chinese</w:t>
      </w:r>
      <w:r w:rsidRPr="00DB5AA6">
        <w:rPr>
          <w:rStyle w:val="StyleUnderline"/>
          <w:rFonts w:ascii="Times New Roman" w:hAnsi="Times New Roman" w:cs="Times New Roman"/>
          <w:sz w:val="24"/>
        </w:rPr>
        <w:t xml:space="preserve"> citizens and leaders especially </w:t>
      </w:r>
      <w:r w:rsidRPr="00DB5AA6">
        <w:rPr>
          <w:rStyle w:val="StyleUnderline"/>
          <w:rFonts w:ascii="Times New Roman" w:hAnsi="Times New Roman" w:cs="Times New Roman"/>
          <w:sz w:val="24"/>
          <w:highlight w:val="cyan"/>
        </w:rPr>
        <w:t>aware of</w:t>
      </w:r>
      <w:r w:rsidRPr="00DB5AA6">
        <w:rPr>
          <w:rStyle w:val="StyleUnderline"/>
          <w:rFonts w:ascii="Times New Roman" w:hAnsi="Times New Roman" w:cs="Times New Roman"/>
          <w:sz w:val="24"/>
        </w:rPr>
        <w:t xml:space="preserve"> the </w:t>
      </w:r>
      <w:r w:rsidRPr="00DB5AA6">
        <w:rPr>
          <w:rStyle w:val="StyleUnderline"/>
          <w:rFonts w:ascii="Times New Roman" w:hAnsi="Times New Roman" w:cs="Times New Roman"/>
          <w:sz w:val="24"/>
          <w:highlight w:val="cyan"/>
        </w:rPr>
        <w:t xml:space="preserve">linkage </w:t>
      </w:r>
      <w:r w:rsidRPr="00DB5AA6">
        <w:rPr>
          <w:rStyle w:val="StyleUnderline"/>
          <w:rFonts w:ascii="Times New Roman" w:hAnsi="Times New Roman" w:cs="Times New Roman"/>
          <w:sz w:val="24"/>
        </w:rPr>
        <w:t xml:space="preserve">between </w:t>
      </w:r>
      <w:r w:rsidRPr="00DB5AA6">
        <w:rPr>
          <w:rStyle w:val="Emphasis"/>
          <w:rFonts w:ascii="Times New Roman" w:hAnsi="Times New Roman" w:cs="Times New Roman"/>
          <w:sz w:val="24"/>
          <w:highlight w:val="cyan"/>
        </w:rPr>
        <w:t>international disputes</w:t>
      </w:r>
      <w:r w:rsidRPr="00DB5AA6">
        <w:rPr>
          <w:rStyle w:val="StyleUnderline"/>
          <w:rFonts w:ascii="Times New Roman" w:hAnsi="Times New Roman" w:cs="Times New Roman"/>
          <w:sz w:val="24"/>
          <w:highlight w:val="cyan"/>
        </w:rPr>
        <w:t xml:space="preserve"> and </w:t>
      </w:r>
      <w:r w:rsidRPr="00DB5AA6">
        <w:rPr>
          <w:rStyle w:val="Emphasis"/>
          <w:rFonts w:ascii="Times New Roman" w:hAnsi="Times New Roman" w:cs="Times New Roman"/>
          <w:sz w:val="24"/>
          <w:highlight w:val="cyan"/>
        </w:rPr>
        <w:t>domestic unrest</w:t>
      </w:r>
      <w:r w:rsidRPr="00DB5AA6">
        <w:rPr>
          <w:rStyle w:val="StyleUnderline"/>
          <w:rFonts w:ascii="Times New Roman" w:hAnsi="Times New Roman" w:cs="Times New Roman"/>
          <w:sz w:val="24"/>
          <w:highlight w:val="cyan"/>
        </w:rPr>
        <w:t>.</w:t>
      </w:r>
      <w:r w:rsidRPr="00DB5AA6">
        <w:rPr>
          <w:rFonts w:ascii="Times New Roman" w:hAnsi="Times New Roman" w:cs="Times New Roman"/>
          <w:sz w:val="16"/>
        </w:rPr>
        <w:t xml:space="preserve"> The </w:t>
      </w:r>
      <w:r w:rsidRPr="00DB5AA6">
        <w:rPr>
          <w:rStyle w:val="StyleUnderline"/>
          <w:rFonts w:ascii="Times New Roman" w:hAnsi="Times New Roman" w:cs="Times New Roman"/>
          <w:sz w:val="24"/>
        </w:rPr>
        <w:t xml:space="preserve">weakness of the PRC’s predecessor in defending Chinese sovereignty </w:t>
      </w:r>
      <w:r w:rsidRPr="00DB5AA6">
        <w:rPr>
          <w:rFonts w:ascii="Times New Roman" w:hAnsi="Times New Roman" w:cs="Times New Roman"/>
          <w:sz w:val="16"/>
        </w:rPr>
        <w:t xml:space="preserve">at the Paris Peace Conference in 1919 </w:t>
      </w:r>
      <w:r w:rsidRPr="00DB5AA6">
        <w:rPr>
          <w:rStyle w:val="StyleUnderline"/>
          <w:rFonts w:ascii="Times New Roman" w:hAnsi="Times New Roman" w:cs="Times New Roman"/>
          <w:sz w:val="24"/>
        </w:rPr>
        <w:t>galvanized protests and a general strike, forcing the government to sack three officials</w:t>
      </w:r>
      <w:r w:rsidRPr="00DB5AA6">
        <w:rPr>
          <w:rFonts w:ascii="Times New Roman" w:hAnsi="Times New Roman" w:cs="Times New Roman"/>
          <w:sz w:val="16"/>
        </w:rPr>
        <w:t xml:space="preserve"> and reject the Treaty of Versailles, which awarded territories in China to Japan. </w:t>
      </w:r>
      <w:r w:rsidRPr="00DB5AA6">
        <w:rPr>
          <w:rFonts w:ascii="Times New Roman" w:hAnsi="Times New Roman" w:cs="Times New Roman"/>
          <w:u w:val="single"/>
        </w:rPr>
        <w:t xml:space="preserve">These </w:t>
      </w:r>
      <w:r w:rsidRPr="00DB5AA6">
        <w:rPr>
          <w:rStyle w:val="Emphasis"/>
          <w:rFonts w:ascii="Times New Roman" w:hAnsi="Times New Roman" w:cs="Times New Roman"/>
          <w:sz w:val="24"/>
        </w:rPr>
        <w:t>precedents</w:t>
      </w:r>
      <w:r w:rsidRPr="00DB5AA6">
        <w:rPr>
          <w:rFonts w:ascii="Times New Roman" w:hAnsi="Times New Roman" w:cs="Times New Roman"/>
          <w:u w:val="single"/>
        </w:rPr>
        <w:t xml:space="preserve"> have </w:t>
      </w:r>
      <w:r w:rsidRPr="00DB5AA6">
        <w:rPr>
          <w:rStyle w:val="StyleUnderline"/>
          <w:rFonts w:ascii="Times New Roman" w:hAnsi="Times New Roman" w:cs="Times New Roman"/>
          <w:sz w:val="24"/>
        </w:rPr>
        <w:t>made Chinese officials particularly sensitive to the appearance of hewing to public opinion.</w:t>
      </w:r>
      <w:r w:rsidRPr="00DB5AA6">
        <w:rPr>
          <w:rFonts w:ascii="Times New Roman" w:hAnsi="Times New Roman" w:cs="Times New Roman"/>
          <w:u w:val="single"/>
        </w:rPr>
        <w:t xml:space="preserve"> As the People’s Daily chief editor wrote: “History and reality have shown us that </w:t>
      </w:r>
      <w:r w:rsidRPr="00DB5AA6">
        <w:rPr>
          <w:rStyle w:val="Emphasis"/>
          <w:rFonts w:ascii="Times New Roman" w:hAnsi="Times New Roman" w:cs="Times New Roman"/>
          <w:sz w:val="24"/>
        </w:rPr>
        <w:t>public opinion and regime safety are inseparable</w:t>
      </w:r>
      <w:r w:rsidRPr="00DB5AA6">
        <w:rPr>
          <w:rFonts w:ascii="Times New Roman" w:hAnsi="Times New Roman" w:cs="Times New Roman"/>
          <w:u w:val="single"/>
        </w:rPr>
        <w:t>.”10 One Chinese scholar even claimed: “the Chinese government probably knows the public’s opinion better and reacts to it more directly than even the U.S. government.”11</w:t>
      </w:r>
    </w:p>
    <w:p w14:paraId="45167118" w14:textId="77777777" w:rsidR="00972F80" w:rsidRPr="00DB5AA6" w:rsidRDefault="00972F80" w:rsidP="00972F80">
      <w:pPr>
        <w:spacing w:line="240" w:lineRule="auto"/>
        <w:rPr>
          <w:rFonts w:ascii="Times New Roman" w:hAnsi="Times New Roman" w:cs="Times New Roman"/>
          <w:sz w:val="16"/>
        </w:rPr>
      </w:pPr>
    </w:p>
    <w:p w14:paraId="08FD6FE7" w14:textId="77777777" w:rsidR="00972F80" w:rsidRPr="00DB5AA6" w:rsidRDefault="00972F80" w:rsidP="00972F80">
      <w:pPr>
        <w:pStyle w:val="Heading4"/>
        <w:numPr>
          <w:ilvl w:val="0"/>
          <w:numId w:val="12"/>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Impact story</w:t>
      </w:r>
    </w:p>
    <w:p w14:paraId="7DBA9DA6" w14:textId="77777777" w:rsidR="00972F80" w:rsidRPr="00DB5AA6" w:rsidRDefault="00972F80" w:rsidP="00972F80">
      <w:pPr>
        <w:pStyle w:val="Heading4"/>
        <w:spacing w:before="0" w:line="240" w:lineRule="auto"/>
        <w:rPr>
          <w:rFonts w:ascii="Times New Roman" w:hAnsi="Times New Roman" w:cs="Times New Roman"/>
        </w:rPr>
      </w:pPr>
      <w:r w:rsidRPr="00DB5AA6">
        <w:rPr>
          <w:rFonts w:ascii="Times New Roman" w:hAnsi="Times New Roman" w:cs="Times New Roman"/>
        </w:rPr>
        <w:t xml:space="preserve">Xi will launch diversionary war to domestic backlash – escalates in </w:t>
      </w:r>
      <w:r w:rsidRPr="00DB5AA6">
        <w:rPr>
          <w:rFonts w:ascii="Times New Roman" w:hAnsi="Times New Roman" w:cs="Times New Roman"/>
          <w:u w:val="single"/>
        </w:rPr>
        <w:t>multiple hotspots</w:t>
      </w:r>
      <w:r w:rsidRPr="00DB5AA6">
        <w:rPr>
          <w:rFonts w:ascii="Times New Roman" w:hAnsi="Times New Roman" w:cs="Times New Roman"/>
        </w:rPr>
        <w:t xml:space="preserve"> </w:t>
      </w:r>
    </w:p>
    <w:p w14:paraId="7B3ED400" w14:textId="77777777" w:rsidR="00972F80" w:rsidRPr="00DB5AA6" w:rsidRDefault="00972F80" w:rsidP="00972F80">
      <w:pPr>
        <w:spacing w:line="240" w:lineRule="auto"/>
        <w:rPr>
          <w:rFonts w:ascii="Times New Roman" w:hAnsi="Times New Roman" w:cs="Times New Roman"/>
        </w:rPr>
      </w:pPr>
      <w:r w:rsidRPr="00DB5AA6">
        <w:rPr>
          <w:rStyle w:val="Style13ptBold"/>
          <w:rFonts w:ascii="Times New Roman" w:hAnsi="Times New Roman" w:cs="Times New Roman"/>
        </w:rPr>
        <w:t>Norris 17</w:t>
      </w:r>
      <w:r w:rsidRPr="00DB5AA6">
        <w:rPr>
          <w:rFonts w:ascii="Times New Roman" w:hAnsi="Times New Roman" w:cs="Times New Roman"/>
        </w:rPr>
        <w:t>, William J. Geostrategic Implications of China’s Twin Economic Challenges. CFR Discussion Paper, 2017. (Associate professor of Chinese foreign and security policy at Texas A&amp;M University’s Bush School of Government and Public Service)//Elmer</w:t>
      </w:r>
    </w:p>
    <w:p w14:paraId="3457F704" w14:textId="77777777" w:rsidR="00972F80" w:rsidRPr="00DB5AA6" w:rsidRDefault="00972F80" w:rsidP="00972F80">
      <w:pPr>
        <w:spacing w:line="240" w:lineRule="auto"/>
        <w:rPr>
          <w:rFonts w:ascii="Times New Roman" w:hAnsi="Times New Roman" w:cs="Times New Roman"/>
          <w:sz w:val="14"/>
        </w:rPr>
      </w:pPr>
      <w:r w:rsidRPr="00DB5AA6">
        <w:rPr>
          <w:rFonts w:ascii="Times New Roman" w:hAnsi="Times New Roman" w:cs="Times New Roman"/>
          <w:u w:val="single"/>
        </w:rPr>
        <w:t xml:space="preserve">Populist pressures might tempt the </w:t>
      </w:r>
      <w:r w:rsidRPr="00DB5AA6">
        <w:rPr>
          <w:rFonts w:ascii="Times New Roman" w:hAnsi="Times New Roman" w:cs="Times New Roman"/>
          <w:b/>
          <w:iCs/>
          <w:u w:val="single"/>
        </w:rPr>
        <w:t>party leadership</w:t>
      </w:r>
      <w:r w:rsidRPr="00DB5AA6">
        <w:rPr>
          <w:rFonts w:ascii="Times New Roman" w:hAnsi="Times New Roman" w:cs="Times New Roman"/>
          <w:u w:val="single"/>
        </w:rPr>
        <w:t xml:space="preserve"> to encourage </w:t>
      </w:r>
      <w:r w:rsidRPr="00DB5AA6">
        <w:rPr>
          <w:rFonts w:ascii="Times New Roman" w:hAnsi="Times New Roman" w:cs="Times New Roman"/>
          <w:b/>
          <w:iCs/>
          <w:u w:val="single"/>
        </w:rPr>
        <w:t>diversionary nationalism</w:t>
      </w:r>
      <w:r w:rsidRPr="00DB5AA6">
        <w:rPr>
          <w:rFonts w:ascii="Times New Roman" w:hAnsi="Times New Roman" w:cs="Times New Roman"/>
          <w:u w:val="single"/>
        </w:rPr>
        <w:t>.</w:t>
      </w:r>
      <w:r w:rsidRPr="00DB5AA6">
        <w:rPr>
          <w:rFonts w:ascii="Times New Roman" w:hAnsi="Times New Roman" w:cs="Times New Roman"/>
          <w:sz w:val="14"/>
        </w:rPr>
        <w:t xml:space="preserve"> The logic of this concern is straightforward: the </w:t>
      </w:r>
      <w:r w:rsidRPr="00DB5AA6">
        <w:rPr>
          <w:rFonts w:ascii="Times New Roman" w:hAnsi="Times New Roman" w:cs="Times New Roman"/>
          <w:u w:val="single"/>
        </w:rPr>
        <w:t xml:space="preserve">Communist Party might seek to </w:t>
      </w:r>
      <w:r w:rsidRPr="00DB5AA6">
        <w:rPr>
          <w:rFonts w:ascii="Times New Roman" w:hAnsi="Times New Roman" w:cs="Times New Roman"/>
          <w:b/>
          <w:iCs/>
          <w:u w:val="single"/>
        </w:rPr>
        <w:t>distract a restless domestic population</w:t>
      </w:r>
      <w:r w:rsidRPr="00DB5AA6">
        <w:rPr>
          <w:rFonts w:ascii="Times New Roman" w:hAnsi="Times New Roman" w:cs="Times New Roman"/>
          <w:u w:val="single"/>
        </w:rPr>
        <w:t xml:space="preserve"> with </w:t>
      </w:r>
      <w:r w:rsidRPr="00DB5AA6">
        <w:rPr>
          <w:rFonts w:ascii="Times New Roman" w:hAnsi="Times New Roman" w:cs="Times New Roman"/>
          <w:b/>
          <w:iCs/>
          <w:u w:val="single"/>
        </w:rPr>
        <w:t>adventurism abroad</w:t>
      </w:r>
      <w:r w:rsidRPr="00DB5AA6">
        <w:rPr>
          <w:rFonts w:ascii="Times New Roman" w:hAnsi="Times New Roman" w:cs="Times New Roman"/>
          <w:u w:val="single"/>
        </w:rPr>
        <w:t>.</w:t>
      </w:r>
      <w:r w:rsidRPr="00DB5AA6">
        <w:rPr>
          <w:rFonts w:ascii="Times New Roman" w:hAnsi="Times New Roman" w:cs="Times New Roman"/>
          <w:sz w:val="14"/>
        </w:rPr>
        <w:t xml:space="preserve">19 The </w:t>
      </w:r>
      <w:r w:rsidRPr="00DB5AA6">
        <w:rPr>
          <w:rFonts w:ascii="Times New Roman" w:hAnsi="Times New Roman" w:cs="Times New Roman"/>
          <w:b/>
          <w:iCs/>
          <w:highlight w:val="cyan"/>
          <w:u w:val="single"/>
        </w:rPr>
        <w:t>Xi</w:t>
      </w:r>
      <w:r w:rsidRPr="00DB5AA6">
        <w:rPr>
          <w:rFonts w:ascii="Times New Roman" w:hAnsi="Times New Roman" w:cs="Times New Roman"/>
          <w:sz w:val="14"/>
        </w:rPr>
        <w:t xml:space="preserve"> administration </w:t>
      </w:r>
      <w:r w:rsidRPr="00DB5AA6">
        <w:rPr>
          <w:rFonts w:ascii="Times New Roman" w:hAnsi="Times New Roman" w:cs="Times New Roman"/>
          <w:highlight w:val="cyan"/>
          <w:u w:val="single"/>
        </w:rPr>
        <w:t xml:space="preserve">wants to </w:t>
      </w:r>
      <w:r w:rsidRPr="00DB5AA6">
        <w:rPr>
          <w:rFonts w:ascii="Times New Roman" w:hAnsi="Times New Roman" w:cs="Times New Roman"/>
          <w:b/>
          <w:iCs/>
          <w:highlight w:val="cyan"/>
          <w:u w:val="single"/>
        </w:rPr>
        <w:t>appear tough</w:t>
      </w:r>
      <w:r w:rsidRPr="00DB5AA6">
        <w:rPr>
          <w:rFonts w:ascii="Times New Roman" w:hAnsi="Times New Roman" w:cs="Times New Roman"/>
          <w:highlight w:val="cyan"/>
          <w:u w:val="single"/>
        </w:rPr>
        <w:t xml:space="preserve"> in</w:t>
      </w:r>
      <w:r w:rsidRPr="00DB5AA6">
        <w:rPr>
          <w:rFonts w:ascii="Times New Roman" w:hAnsi="Times New Roman" w:cs="Times New Roman"/>
          <w:u w:val="single"/>
        </w:rPr>
        <w:t xml:space="preserve"> its </w:t>
      </w:r>
      <w:r w:rsidRPr="00DB5AA6">
        <w:rPr>
          <w:rFonts w:ascii="Times New Roman" w:hAnsi="Times New Roman" w:cs="Times New Roman"/>
          <w:b/>
          <w:iCs/>
          <w:highlight w:val="cyan"/>
          <w:u w:val="single"/>
        </w:rPr>
        <w:t>defense of foreign encroachments</w:t>
      </w:r>
      <w:r w:rsidRPr="00DB5AA6">
        <w:rPr>
          <w:rFonts w:ascii="Times New Roman" w:hAnsi="Times New Roman" w:cs="Times New Roman"/>
          <w:u w:val="single"/>
        </w:rPr>
        <w:t xml:space="preserve"> against China’s interests.</w:t>
      </w:r>
      <w:r w:rsidRPr="00DB5AA6">
        <w:rPr>
          <w:rFonts w:ascii="Times New Roman" w:hAnsi="Times New Roman" w:cs="Times New Roman"/>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DB5AA6">
        <w:rPr>
          <w:rFonts w:ascii="Times New Roman" w:hAnsi="Times New Roman" w:cs="Times New Roman"/>
          <w:u w:val="single"/>
        </w:rPr>
        <w:t xml:space="preserve">The </w:t>
      </w:r>
      <w:r w:rsidRPr="00DB5AA6">
        <w:rPr>
          <w:rFonts w:ascii="Times New Roman" w:hAnsi="Times New Roman" w:cs="Times New Roman"/>
          <w:highlight w:val="cyan"/>
          <w:u w:val="single"/>
        </w:rPr>
        <w:t xml:space="preserve">party is </w:t>
      </w:r>
      <w:r w:rsidRPr="00DB5AA6">
        <w:rPr>
          <w:rFonts w:ascii="Times New Roman" w:hAnsi="Times New Roman" w:cs="Times New Roman"/>
          <w:b/>
          <w:iCs/>
          <w:u w:val="single"/>
        </w:rPr>
        <w:t xml:space="preserve">particularly </w:t>
      </w:r>
      <w:r w:rsidRPr="00DB5AA6">
        <w:rPr>
          <w:rFonts w:ascii="Times New Roman" w:hAnsi="Times New Roman" w:cs="Times New Roman"/>
          <w:b/>
          <w:iCs/>
          <w:highlight w:val="cyan"/>
          <w:u w:val="single"/>
        </w:rPr>
        <w:t>sensitive</w:t>
      </w:r>
      <w:r w:rsidRPr="00DB5AA6">
        <w:rPr>
          <w:rFonts w:ascii="Times New Roman" w:hAnsi="Times New Roman" w:cs="Times New Roman"/>
          <w:highlight w:val="cyan"/>
          <w:u w:val="single"/>
        </w:rPr>
        <w:t xml:space="preserve"> to </w:t>
      </w:r>
      <w:r w:rsidRPr="00DB5AA6">
        <w:rPr>
          <w:rFonts w:ascii="Times New Roman" w:hAnsi="Times New Roman" w:cs="Times New Roman"/>
          <w:b/>
          <w:iCs/>
          <w:highlight w:val="cyan"/>
          <w:u w:val="single"/>
        </w:rPr>
        <w:t>perceptions of weakness</w:t>
      </w:r>
      <w:r w:rsidRPr="00DB5AA6">
        <w:rPr>
          <w:rFonts w:ascii="Times New Roman" w:hAnsi="Times New Roman" w:cs="Times New Roman"/>
          <w:highlight w:val="cyan"/>
          <w:u w:val="single"/>
        </w:rPr>
        <w:t xml:space="preserve"> because</w:t>
      </w:r>
      <w:r w:rsidRPr="00DB5AA6">
        <w:rPr>
          <w:rFonts w:ascii="Times New Roman" w:hAnsi="Times New Roman" w:cs="Times New Roman"/>
          <w:u w:val="single"/>
        </w:rPr>
        <w:t xml:space="preserve"> much of its </w:t>
      </w:r>
      <w:r w:rsidRPr="00DB5AA6">
        <w:rPr>
          <w:rFonts w:ascii="Times New Roman" w:hAnsi="Times New Roman" w:cs="Times New Roman"/>
          <w:b/>
          <w:iCs/>
          <w:highlight w:val="cyan"/>
          <w:u w:val="single"/>
        </w:rPr>
        <w:t>claim to legitimacy</w:t>
      </w:r>
      <w:r w:rsidRPr="00DB5AA6">
        <w:rPr>
          <w:rFonts w:ascii="Times New Roman" w:hAnsi="Times New Roman" w:cs="Times New Roman"/>
          <w:u w:val="single"/>
        </w:rPr>
        <w:t xml:space="preserve">—manifested in </w:t>
      </w:r>
      <w:r w:rsidRPr="00DB5AA6">
        <w:rPr>
          <w:rFonts w:ascii="Times New Roman" w:hAnsi="Times New Roman" w:cs="Times New Roman"/>
          <w:b/>
          <w:iCs/>
          <w:u w:val="single"/>
        </w:rPr>
        <w:t>Xi’s Chinese Dream</w:t>
      </w:r>
      <w:r w:rsidRPr="00DB5AA6">
        <w:rPr>
          <w:rFonts w:ascii="Times New Roman" w:hAnsi="Times New Roman" w:cs="Times New Roman"/>
          <w:u w:val="single"/>
        </w:rPr>
        <w:t xml:space="preserve"> campaign today—</w:t>
      </w:r>
      <w:r w:rsidRPr="00DB5AA6">
        <w:rPr>
          <w:rFonts w:ascii="Times New Roman" w:hAnsi="Times New Roman" w:cs="Times New Roman"/>
          <w:highlight w:val="cyan"/>
          <w:u w:val="single"/>
        </w:rPr>
        <w:t>stems from</w:t>
      </w:r>
      <w:r w:rsidRPr="00DB5AA6">
        <w:rPr>
          <w:rFonts w:ascii="Times New Roman" w:hAnsi="Times New Roman" w:cs="Times New Roman"/>
          <w:u w:val="single"/>
        </w:rPr>
        <w:t xml:space="preserve"> the party’s claims of leading the </w:t>
      </w:r>
      <w:r w:rsidRPr="00DB5AA6">
        <w:rPr>
          <w:rFonts w:ascii="Times New Roman" w:hAnsi="Times New Roman" w:cs="Times New Roman"/>
          <w:b/>
          <w:iCs/>
          <w:highlight w:val="cyan"/>
          <w:u w:val="single"/>
          <w:bdr w:val="single" w:sz="4" w:space="0" w:color="auto"/>
        </w:rPr>
        <w:t>restoration of Chinese greatness</w:t>
      </w:r>
      <w:r w:rsidRPr="00DB5AA6">
        <w:rPr>
          <w:rFonts w:ascii="Times New Roman" w:hAnsi="Times New Roman" w:cs="Times New Roman"/>
          <w:highlight w:val="cyan"/>
          <w:u w:val="single"/>
        </w:rPr>
        <w:t>.</w:t>
      </w:r>
      <w:r w:rsidRPr="00DB5AA6">
        <w:rPr>
          <w:rFonts w:ascii="Times New Roman" w:hAnsi="Times New Roman" w:cs="Times New Roman"/>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DB5AA6">
        <w:rPr>
          <w:rFonts w:ascii="Times New Roman" w:hAnsi="Times New Roman" w:cs="Times New Roman"/>
          <w:b/>
          <w:iCs/>
          <w:u w:val="single"/>
        </w:rPr>
        <w:t>Diversionary nationalist frictions</w:t>
      </w:r>
      <w:r w:rsidRPr="00DB5AA6">
        <w:rPr>
          <w:rFonts w:ascii="Times New Roman" w:hAnsi="Times New Roman" w:cs="Times New Roman"/>
          <w:u w:val="single"/>
        </w:rPr>
        <w:t xml:space="preserve"> would likely occur if the Chinese leadership portrayed a foreign adversary as having made the first move</w:t>
      </w:r>
      <w:r w:rsidRPr="00DB5AA6">
        <w:rPr>
          <w:rFonts w:ascii="Times New Roman" w:hAnsi="Times New Roman" w:cs="Times New Roman"/>
          <w:sz w:val="14"/>
        </w:rPr>
        <w:t xml:space="preserve">, thus </w:t>
      </w:r>
      <w:r w:rsidRPr="00DB5AA6">
        <w:rPr>
          <w:rFonts w:ascii="Times New Roman" w:hAnsi="Times New Roman" w:cs="Times New Roman"/>
          <w:u w:val="single"/>
        </w:rPr>
        <w:t>forcing Xi to stand up for China’s interests.</w:t>
      </w:r>
      <w:r w:rsidRPr="00DB5AA6">
        <w:rPr>
          <w:rFonts w:ascii="Times New Roman" w:hAnsi="Times New Roman" w:cs="Times New Roman"/>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DB5AA6">
        <w:rPr>
          <w:rFonts w:ascii="Times New Roman" w:hAnsi="Times New Roman" w:cs="Times New Roman"/>
          <w:u w:val="single"/>
        </w:rPr>
        <w:t xml:space="preserve">possible </w:t>
      </w:r>
      <w:r w:rsidRPr="00DB5AA6">
        <w:rPr>
          <w:rFonts w:ascii="Times New Roman" w:hAnsi="Times New Roman" w:cs="Times New Roman"/>
          <w:highlight w:val="cyan"/>
          <w:u w:val="single"/>
        </w:rPr>
        <w:t xml:space="preserve">areas of conflict </w:t>
      </w:r>
      <w:r w:rsidRPr="00DB5AA6">
        <w:rPr>
          <w:rFonts w:ascii="Times New Roman" w:hAnsi="Times New Roman" w:cs="Times New Roman"/>
          <w:u w:val="single"/>
        </w:rPr>
        <w:t>include</w:t>
      </w:r>
      <w:r w:rsidRPr="00DB5AA6">
        <w:rPr>
          <w:rFonts w:ascii="Times New Roman" w:hAnsi="Times New Roman" w:cs="Times New Roman"/>
          <w:sz w:val="14"/>
        </w:rPr>
        <w:t xml:space="preserve">, but are not necessarily limited to, </w:t>
      </w:r>
      <w:r w:rsidRPr="00DB5AA6">
        <w:rPr>
          <w:rFonts w:ascii="Times New Roman" w:hAnsi="Times New Roman" w:cs="Times New Roman"/>
          <w:b/>
          <w:iCs/>
          <w:highlight w:val="cyan"/>
          <w:u w:val="single"/>
        </w:rPr>
        <w:t>Taiwan</w:t>
      </w:r>
      <w:r w:rsidRPr="00DB5AA6">
        <w:rPr>
          <w:rFonts w:ascii="Times New Roman" w:hAnsi="Times New Roman" w:cs="Times New Roman"/>
          <w:u w:val="single"/>
        </w:rPr>
        <w:t xml:space="preserve">, </w:t>
      </w:r>
      <w:r w:rsidRPr="00DB5AA6">
        <w:rPr>
          <w:rFonts w:ascii="Times New Roman" w:hAnsi="Times New Roman" w:cs="Times New Roman"/>
          <w:b/>
          <w:iCs/>
          <w:u w:val="single"/>
        </w:rPr>
        <w:t>India</w:t>
      </w:r>
      <w:r w:rsidRPr="00DB5AA6">
        <w:rPr>
          <w:rFonts w:ascii="Times New Roman" w:hAnsi="Times New Roman" w:cs="Times New Roman"/>
          <w:u w:val="single"/>
        </w:rPr>
        <w:t xml:space="preserve">, and the </w:t>
      </w:r>
      <w:r w:rsidRPr="00DB5AA6">
        <w:rPr>
          <w:rFonts w:ascii="Times New Roman" w:hAnsi="Times New Roman" w:cs="Times New Roman"/>
          <w:b/>
          <w:iCs/>
          <w:u w:val="single"/>
        </w:rPr>
        <w:t>South China Sea</w:t>
      </w:r>
      <w:r w:rsidRPr="00DB5AA6">
        <w:rPr>
          <w:rFonts w:ascii="Times New Roman" w:hAnsi="Times New Roman" w:cs="Times New Roman"/>
          <w:u w:val="single"/>
        </w:rPr>
        <w:t xml:space="preserve"> (especially with the </w:t>
      </w:r>
      <w:r w:rsidRPr="00DB5AA6">
        <w:rPr>
          <w:rFonts w:ascii="Times New Roman" w:hAnsi="Times New Roman" w:cs="Times New Roman"/>
          <w:b/>
          <w:iCs/>
          <w:u w:val="single"/>
        </w:rPr>
        <w:t>Philippines</w:t>
      </w:r>
      <w:r w:rsidRPr="00DB5AA6">
        <w:rPr>
          <w:rFonts w:ascii="Times New Roman" w:hAnsi="Times New Roman" w:cs="Times New Roman"/>
          <w:u w:val="single"/>
        </w:rPr>
        <w:t xml:space="preserve"> and </w:t>
      </w:r>
      <w:r w:rsidRPr="00DB5AA6">
        <w:rPr>
          <w:rFonts w:ascii="Times New Roman" w:hAnsi="Times New Roman" w:cs="Times New Roman"/>
          <w:b/>
          <w:iCs/>
          <w:u w:val="single"/>
        </w:rPr>
        <w:t>Vietnam</w:t>
      </w:r>
      <w:r w:rsidRPr="00DB5AA6">
        <w:rPr>
          <w:rFonts w:ascii="Times New Roman" w:hAnsi="Times New Roman" w:cs="Times New Roman"/>
          <w:u w:val="single"/>
        </w:rPr>
        <w:t>).</w:t>
      </w:r>
      <w:r w:rsidRPr="00DB5AA6">
        <w:rPr>
          <w:rFonts w:ascii="Times New Roman" w:hAnsi="Times New Roman" w:cs="Times New Roman"/>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DB5AA6">
        <w:rPr>
          <w:rFonts w:ascii="Times New Roman" w:hAnsi="Times New Roman" w:cs="Times New Roman"/>
          <w:u w:val="single"/>
        </w:rPr>
        <w:t xml:space="preserve">Even if the top leadership did not wish to provoke conflict, a smaller budgetary allotment for security could cause </w:t>
      </w:r>
      <w:r w:rsidRPr="00DB5AA6">
        <w:rPr>
          <w:rFonts w:ascii="Times New Roman" w:hAnsi="Times New Roman" w:cs="Times New Roman"/>
          <w:b/>
          <w:iCs/>
          <w:highlight w:val="cyan"/>
          <w:u w:val="single"/>
        </w:rPr>
        <w:t>military interests</w:t>
      </w:r>
      <w:r w:rsidRPr="00DB5AA6">
        <w:rPr>
          <w:rFonts w:ascii="Times New Roman" w:hAnsi="Times New Roman" w:cs="Times New Roman"/>
          <w:u w:val="single"/>
        </w:rPr>
        <w:t xml:space="preserve"> in China to </w:t>
      </w:r>
      <w:r w:rsidRPr="00DB5AA6">
        <w:rPr>
          <w:rFonts w:ascii="Times New Roman" w:hAnsi="Times New Roman" w:cs="Times New Roman"/>
          <w:b/>
          <w:iCs/>
          <w:u w:val="single"/>
        </w:rPr>
        <w:t xml:space="preserve">deliberately </w:t>
      </w:r>
      <w:r w:rsidRPr="00DB5AA6">
        <w:rPr>
          <w:rFonts w:ascii="Times New Roman" w:hAnsi="Times New Roman" w:cs="Times New Roman"/>
          <w:b/>
          <w:iCs/>
          <w:highlight w:val="cyan"/>
          <w:u w:val="single"/>
        </w:rPr>
        <w:t>instigate trouble</w:t>
      </w:r>
      <w:r w:rsidRPr="00DB5AA6">
        <w:rPr>
          <w:rFonts w:ascii="Times New Roman" w:hAnsi="Times New Roman" w:cs="Times New Roman"/>
          <w:highlight w:val="cyan"/>
          <w:u w:val="single"/>
        </w:rPr>
        <w:t xml:space="preserve"> to </w:t>
      </w:r>
      <w:r w:rsidRPr="00DB5AA6">
        <w:rPr>
          <w:rFonts w:ascii="Times New Roman" w:hAnsi="Times New Roman" w:cs="Times New Roman"/>
          <w:b/>
          <w:iCs/>
          <w:highlight w:val="cyan"/>
          <w:u w:val="single"/>
        </w:rPr>
        <w:t>justify</w:t>
      </w:r>
      <w:r w:rsidRPr="00DB5AA6">
        <w:rPr>
          <w:rFonts w:ascii="Times New Roman" w:hAnsi="Times New Roman" w:cs="Times New Roman"/>
          <w:u w:val="single"/>
        </w:rPr>
        <w:t xml:space="preserve"> their </w:t>
      </w:r>
      <w:r w:rsidRPr="00DB5AA6">
        <w:rPr>
          <w:rFonts w:ascii="Times New Roman" w:hAnsi="Times New Roman" w:cs="Times New Roman"/>
          <w:b/>
          <w:iCs/>
          <w:highlight w:val="cyan"/>
          <w:u w:val="single"/>
        </w:rPr>
        <w:t>claims over</w:t>
      </w:r>
      <w:r w:rsidRPr="00DB5AA6">
        <w:rPr>
          <w:rFonts w:ascii="Times New Roman" w:hAnsi="Times New Roman" w:cs="Times New Roman"/>
          <w:b/>
          <w:iCs/>
          <w:u w:val="single"/>
        </w:rPr>
        <w:t xml:space="preserve"> increasingly scarce </w:t>
      </w:r>
      <w:r w:rsidRPr="00DB5AA6">
        <w:rPr>
          <w:rFonts w:ascii="Times New Roman" w:hAnsi="Times New Roman" w:cs="Times New Roman"/>
          <w:b/>
          <w:iCs/>
          <w:highlight w:val="cyan"/>
          <w:u w:val="single"/>
        </w:rPr>
        <w:t>resources</w:t>
      </w:r>
      <w:r w:rsidRPr="00DB5AA6">
        <w:rPr>
          <w:rFonts w:ascii="Times New Roman" w:hAnsi="Times New Roman" w:cs="Times New Roman"/>
          <w:highlight w:val="cyan"/>
          <w:u w:val="single"/>
        </w:rPr>
        <w:t>.</w:t>
      </w:r>
      <w:r w:rsidRPr="00DB5AA6">
        <w:rPr>
          <w:rFonts w:ascii="Times New Roman" w:hAnsi="Times New Roman" w:cs="Times New Roman"/>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DB5AA6">
        <w:rPr>
          <w:rFonts w:ascii="Times New Roman" w:hAnsi="Times New Roman" w:cs="Times New Roman"/>
          <w:u w:val="single"/>
        </w:rPr>
        <w:t xml:space="preserve">an </w:t>
      </w:r>
      <w:r w:rsidRPr="00DB5AA6">
        <w:rPr>
          <w:rFonts w:ascii="Times New Roman" w:hAnsi="Times New Roman" w:cs="Times New Roman"/>
          <w:b/>
          <w:iCs/>
          <w:u w:val="single"/>
        </w:rPr>
        <w:t>economic collapse</w:t>
      </w:r>
      <w:r w:rsidRPr="00DB5AA6">
        <w:rPr>
          <w:rFonts w:ascii="Times New Roman" w:hAnsi="Times New Roman" w:cs="Times New Roman"/>
          <w:u w:val="single"/>
        </w:rPr>
        <w:t xml:space="preserve"> could give rise to a Vladimir </w:t>
      </w:r>
      <w:r w:rsidRPr="00DB5AA6">
        <w:rPr>
          <w:rFonts w:ascii="Times New Roman" w:hAnsi="Times New Roman" w:cs="Times New Roman"/>
          <w:b/>
          <w:iCs/>
          <w:u w:val="single"/>
        </w:rPr>
        <w:t>Putin–like redemption figure</w:t>
      </w:r>
      <w:r w:rsidRPr="00DB5AA6">
        <w:rPr>
          <w:rFonts w:ascii="Times New Roman" w:hAnsi="Times New Roman" w:cs="Times New Roman"/>
          <w:u w:val="single"/>
        </w:rPr>
        <w:t xml:space="preserve"> in China. </w:t>
      </w:r>
      <w:r w:rsidRPr="00DB5AA6">
        <w:rPr>
          <w:rFonts w:ascii="Times New Roman" w:hAnsi="Times New Roman" w:cs="Times New Roman"/>
          <w:highlight w:val="cyan"/>
          <w:u w:val="single"/>
        </w:rPr>
        <w:t>Xi’s</w:t>
      </w:r>
      <w:r w:rsidRPr="00DB5AA6">
        <w:rPr>
          <w:rFonts w:ascii="Times New Roman" w:hAnsi="Times New Roman" w:cs="Times New Roman"/>
          <w:u w:val="single"/>
        </w:rPr>
        <w:t xml:space="preserve"> approach of </w:t>
      </w:r>
      <w:r w:rsidRPr="00DB5AA6">
        <w:rPr>
          <w:rFonts w:ascii="Times New Roman" w:hAnsi="Times New Roman" w:cs="Times New Roman"/>
          <w:highlight w:val="cyan"/>
          <w:u w:val="single"/>
        </w:rPr>
        <w:t>centralizing authority</w:t>
      </w:r>
      <w:r w:rsidRPr="00DB5AA6">
        <w:rPr>
          <w:rFonts w:ascii="Times New Roman" w:hAnsi="Times New Roman" w:cs="Times New Roman"/>
          <w:u w:val="single"/>
        </w:rPr>
        <w:t xml:space="preserve"> over</w:t>
      </w:r>
      <w:r w:rsidRPr="00DB5AA6">
        <w:rPr>
          <w:rFonts w:ascii="Times New Roman" w:hAnsi="Times New Roman" w:cs="Times New Roman"/>
          <w:sz w:val="14"/>
        </w:rPr>
        <w:t xml:space="preserve"> a diverse, complex, and massive social, political, and </w:t>
      </w:r>
      <w:r w:rsidRPr="00DB5AA6">
        <w:rPr>
          <w:rFonts w:ascii="Times New Roman" w:hAnsi="Times New Roman" w:cs="Times New Roman"/>
          <w:u w:val="single"/>
        </w:rPr>
        <w:t xml:space="preserve">economic system is a </w:t>
      </w:r>
      <w:r w:rsidRPr="00DB5AA6">
        <w:rPr>
          <w:rFonts w:ascii="Times New Roman" w:hAnsi="Times New Roman" w:cs="Times New Roman"/>
          <w:b/>
          <w:iCs/>
          <w:highlight w:val="cyan"/>
          <w:u w:val="single"/>
        </w:rPr>
        <w:t>recipe for brittleness</w:t>
      </w:r>
      <w:r w:rsidRPr="00DB5AA6">
        <w:rPr>
          <w:rFonts w:ascii="Times New Roman" w:hAnsi="Times New Roman" w:cs="Times New Roman"/>
          <w:highlight w:val="cyan"/>
          <w:u w:val="single"/>
        </w:rPr>
        <w:t>.</w:t>
      </w:r>
      <w:r w:rsidRPr="00DB5AA6">
        <w:rPr>
          <w:rFonts w:ascii="Times New Roman" w:hAnsi="Times New Roman" w:cs="Times New Roman"/>
          <w:sz w:val="14"/>
        </w:rPr>
        <w:t xml:space="preserve"> Rather than designing a resilient, decentralized governance structure that can gracefully cope with localized failures at particular nodes in a network, </w:t>
      </w:r>
      <w:r w:rsidRPr="00DB5AA6">
        <w:rPr>
          <w:rFonts w:ascii="Times New Roman" w:hAnsi="Times New Roman" w:cs="Times New Roman"/>
          <w:u w:val="single"/>
        </w:rPr>
        <w:t xml:space="preserve">a highly centralized architecture </w:t>
      </w:r>
      <w:r w:rsidRPr="00DB5AA6">
        <w:rPr>
          <w:rFonts w:ascii="Times New Roman" w:hAnsi="Times New Roman" w:cs="Times New Roman"/>
          <w:b/>
          <w:iCs/>
          <w:u w:val="single"/>
        </w:rPr>
        <w:t>risks catastrophic</w:t>
      </w:r>
      <w:r w:rsidRPr="00DB5AA6">
        <w:rPr>
          <w:rFonts w:ascii="Times New Roman" w:hAnsi="Times New Roman" w:cs="Times New Roman"/>
          <w:u w:val="single"/>
        </w:rPr>
        <w:t xml:space="preserve">, </w:t>
      </w:r>
      <w:r w:rsidRPr="00DB5AA6">
        <w:rPr>
          <w:rFonts w:ascii="Times New Roman" w:hAnsi="Times New Roman" w:cs="Times New Roman"/>
          <w:b/>
          <w:iCs/>
          <w:u w:val="single"/>
        </w:rPr>
        <w:t>system-level failure</w:t>
      </w:r>
      <w:r w:rsidRPr="00DB5AA6">
        <w:rPr>
          <w:rFonts w:ascii="Times New Roman" w:hAnsi="Times New Roman" w:cs="Times New Roman"/>
          <w:u w:val="single"/>
        </w:rPr>
        <w:t>.</w:t>
      </w:r>
      <w:r w:rsidRPr="00DB5AA6">
        <w:rPr>
          <w:rFonts w:ascii="Times New Roman" w:hAnsi="Times New Roman" w:cs="Times New Roman"/>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DB5AA6">
        <w:rPr>
          <w:rFonts w:ascii="Times New Roman" w:hAnsi="Times New Roman" w:cs="Times New Roman"/>
          <w:u w:val="single"/>
        </w:rPr>
        <w:t>international significance of China’s domestic politics is a new paradigm for the Chinese leadership</w:t>
      </w:r>
      <w:r w:rsidRPr="00DB5AA6">
        <w:rPr>
          <w:rFonts w:ascii="Times New Roman" w:hAnsi="Times New Roman" w:cs="Times New Roman"/>
          <w:sz w:val="14"/>
        </w:rPr>
        <w:t xml:space="preserve">, and one can expect an adjustment period during which the outcome of what had previously been relatively insulated </w:t>
      </w:r>
      <w:r w:rsidRPr="00DB5AA6">
        <w:rPr>
          <w:rFonts w:ascii="Times New Roman" w:hAnsi="Times New Roman" w:cs="Times New Roman"/>
          <w:highlight w:val="cyan"/>
          <w:u w:val="single"/>
        </w:rPr>
        <w:t>domestic</w:t>
      </w:r>
      <w:r w:rsidRPr="00DB5AA6">
        <w:rPr>
          <w:rFonts w:ascii="Times New Roman" w:hAnsi="Times New Roman" w:cs="Times New Roman"/>
          <w:u w:val="single"/>
        </w:rPr>
        <w:t xml:space="preserve"> political </w:t>
      </w:r>
      <w:r w:rsidRPr="00DB5AA6">
        <w:rPr>
          <w:rFonts w:ascii="Times New Roman" w:hAnsi="Times New Roman" w:cs="Times New Roman"/>
          <w:highlight w:val="cyan"/>
          <w:u w:val="single"/>
        </w:rPr>
        <w:t xml:space="preserve">frictions </w:t>
      </w:r>
      <w:r w:rsidRPr="00DB5AA6">
        <w:rPr>
          <w:rFonts w:ascii="Times New Roman" w:hAnsi="Times New Roman" w:cs="Times New Roman"/>
          <w:u w:val="single"/>
        </w:rPr>
        <w:t xml:space="preserve">will likely </w:t>
      </w:r>
      <w:r w:rsidRPr="00DB5AA6">
        <w:rPr>
          <w:rFonts w:ascii="Times New Roman" w:hAnsi="Times New Roman" w:cs="Times New Roman"/>
          <w:highlight w:val="cyan"/>
          <w:u w:val="single"/>
        </w:rPr>
        <w:t xml:space="preserve">generate </w:t>
      </w:r>
      <w:r w:rsidRPr="00DB5AA6">
        <w:rPr>
          <w:rFonts w:ascii="Times New Roman" w:hAnsi="Times New Roman" w:cs="Times New Roman"/>
          <w:b/>
          <w:iCs/>
          <w:highlight w:val="cyan"/>
          <w:u w:val="single"/>
        </w:rPr>
        <w:t>unintended international repercussions</w:t>
      </w:r>
      <w:r w:rsidRPr="00DB5AA6">
        <w:rPr>
          <w:rFonts w:ascii="Times New Roman" w:hAnsi="Times New Roman" w:cs="Times New Roman"/>
          <w:highlight w:val="cyan"/>
          <w:u w:val="single"/>
        </w:rPr>
        <w:t>.</w:t>
      </w:r>
      <w:r w:rsidRPr="00DB5AA6">
        <w:rPr>
          <w:rFonts w:ascii="Times New Roman" w:hAnsi="Times New Roman" w:cs="Times New Roman"/>
          <w:sz w:val="14"/>
        </w:rPr>
        <w:t xml:space="preserve"> Such dynamics will influence Chinese foreign policy and security behavior. </w:t>
      </w:r>
      <w:r w:rsidRPr="00DB5AA6">
        <w:rPr>
          <w:rFonts w:ascii="Times New Roman" w:hAnsi="Times New Roman" w:cs="Times New Roman"/>
          <w:u w:val="single"/>
        </w:rPr>
        <w:t xml:space="preserve">Domestic arguments over ideology, bureaucratic power struggles, and strategic direction could all have </w:t>
      </w:r>
      <w:r w:rsidRPr="00DB5AA6">
        <w:rPr>
          <w:rFonts w:ascii="Times New Roman" w:hAnsi="Times New Roman" w:cs="Times New Roman"/>
          <w:b/>
          <w:iCs/>
          <w:u w:val="single"/>
        </w:rPr>
        <w:t>ripple effects abroad</w:t>
      </w:r>
      <w:r w:rsidRPr="00DB5AA6">
        <w:rPr>
          <w:rFonts w:ascii="Times New Roman" w:hAnsi="Times New Roman" w:cs="Times New Roman"/>
          <w:u w:val="single"/>
        </w:rPr>
        <w:t>.</w:t>
      </w:r>
      <w:r w:rsidRPr="00DB5AA6">
        <w:rPr>
          <w:rFonts w:ascii="Times New Roman" w:hAnsi="Times New Roman" w:cs="Times New Roman"/>
          <w:sz w:val="14"/>
        </w:rPr>
        <w:t xml:space="preserve"> Many of China’s party heavyweights still employ a narrow and exclusively domestic political calculus. </w:t>
      </w:r>
      <w:r w:rsidRPr="00DB5AA6">
        <w:rPr>
          <w:rFonts w:ascii="Times New Roman" w:hAnsi="Times New Roman" w:cs="Times New Roman"/>
          <w:u w:val="single"/>
        </w:rPr>
        <w:t xml:space="preserve">Such behavior </w:t>
      </w:r>
      <w:r w:rsidRPr="00DB5AA6">
        <w:rPr>
          <w:rFonts w:ascii="Times New Roman" w:hAnsi="Times New Roman" w:cs="Times New Roman"/>
          <w:highlight w:val="cyan"/>
          <w:u w:val="single"/>
        </w:rPr>
        <w:t>increases</w:t>
      </w:r>
      <w:r w:rsidRPr="00DB5AA6">
        <w:rPr>
          <w:rFonts w:ascii="Times New Roman" w:hAnsi="Times New Roman" w:cs="Times New Roman"/>
          <w:u w:val="single"/>
        </w:rPr>
        <w:t xml:space="preserve"> the possibility of international implications that are not fully anticipated, </w:t>
      </w:r>
      <w:r w:rsidRPr="00DB5AA6">
        <w:rPr>
          <w:rFonts w:ascii="Times New Roman" w:hAnsi="Times New Roman" w:cs="Times New Roman"/>
          <w:b/>
          <w:iCs/>
          <w:u w:val="single"/>
        </w:rPr>
        <w:t>raising the risks</w:t>
      </w:r>
      <w:r w:rsidRPr="00DB5AA6">
        <w:rPr>
          <w:rFonts w:ascii="Times New Roman" w:hAnsi="Times New Roman" w:cs="Times New Roman"/>
          <w:u w:val="single"/>
        </w:rPr>
        <w:t xml:space="preserve"> of </w:t>
      </w:r>
      <w:r w:rsidRPr="00DB5AA6">
        <w:rPr>
          <w:rFonts w:ascii="Times New Roman" w:hAnsi="Times New Roman" w:cs="Times New Roman"/>
          <w:b/>
          <w:iCs/>
          <w:u w:val="single"/>
        </w:rPr>
        <w:t xml:space="preserve">strategic </w:t>
      </w:r>
      <w:r w:rsidRPr="00DB5AA6">
        <w:rPr>
          <w:rFonts w:ascii="Times New Roman" w:hAnsi="Times New Roman" w:cs="Times New Roman"/>
          <w:b/>
          <w:iCs/>
          <w:highlight w:val="cyan"/>
          <w:u w:val="single"/>
        </w:rPr>
        <w:t>miscalc</w:t>
      </w:r>
      <w:r w:rsidRPr="00DB5AA6">
        <w:rPr>
          <w:rFonts w:ascii="Times New Roman" w:hAnsi="Times New Roman" w:cs="Times New Roman"/>
          <w:b/>
          <w:iCs/>
          <w:u w:val="single"/>
        </w:rPr>
        <w:t>ulation</w:t>
      </w:r>
      <w:r w:rsidRPr="00DB5AA6">
        <w:rPr>
          <w:rFonts w:ascii="Times New Roman" w:hAnsi="Times New Roman" w:cs="Times New Roman"/>
          <w:u w:val="single"/>
        </w:rPr>
        <w:t xml:space="preserve"> on the world stage.</w:t>
      </w:r>
      <w:r w:rsidRPr="00DB5AA6">
        <w:rPr>
          <w:rFonts w:ascii="Times New Roman" w:hAnsi="Times New Roman" w:cs="Times New Roman"/>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 If today’s globally interconnected China became engulfed in similar domestic chaos,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the U.S.-China relationship will be more prone to conflict and friction.24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DAC2766" w14:textId="77777777" w:rsidR="00972F80" w:rsidRPr="00DB5AA6" w:rsidRDefault="00972F80" w:rsidP="00972F80">
      <w:pPr>
        <w:spacing w:line="240" w:lineRule="auto"/>
        <w:rPr>
          <w:rFonts w:ascii="Times New Roman" w:hAnsi="Times New Roman" w:cs="Times New Roman"/>
        </w:rPr>
      </w:pPr>
    </w:p>
    <w:p w14:paraId="407050D1" w14:textId="77777777" w:rsidR="00972F80" w:rsidRPr="00DB5AA6" w:rsidRDefault="00972F80" w:rsidP="00972F80">
      <w:pPr>
        <w:pStyle w:val="Heading4"/>
        <w:spacing w:before="0" w:line="240" w:lineRule="auto"/>
        <w:rPr>
          <w:rFonts w:ascii="Times New Roman" w:hAnsi="Times New Roman" w:cs="Times New Roman"/>
          <w:u w:val="single"/>
        </w:rPr>
      </w:pPr>
      <w:r w:rsidRPr="00DB5AA6">
        <w:rPr>
          <w:rFonts w:ascii="Times New Roman" w:hAnsi="Times New Roman" w:cs="Times New Roman"/>
        </w:rPr>
        <w:t xml:space="preserve">Taiwan </w:t>
      </w:r>
      <w:r w:rsidRPr="00DB5AA6">
        <w:rPr>
          <w:rFonts w:ascii="Times New Roman" w:hAnsi="Times New Roman" w:cs="Times New Roman"/>
          <w:u w:val="single"/>
        </w:rPr>
        <w:t>goes Nuclear</w:t>
      </w:r>
    </w:p>
    <w:p w14:paraId="2FD936D2" w14:textId="77777777" w:rsidR="00972F80" w:rsidRPr="00DB5AA6" w:rsidRDefault="00972F80" w:rsidP="00972F80">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Catilin </w:t>
      </w:r>
      <w:r w:rsidRPr="00DB5AA6">
        <w:rPr>
          <w:rStyle w:val="Style13ptBold"/>
          <w:rFonts w:ascii="Times New Roman" w:hAnsi="Times New Roman" w:cs="Times New Roman"/>
        </w:rPr>
        <w:t>Talmadge</w:t>
      </w:r>
      <w:r w:rsidRPr="00DB5AA6">
        <w:rPr>
          <w:rFonts w:ascii="Times New Roman" w:hAnsi="Times New Roman" w:cs="Times New Roman"/>
          <w:sz w:val="16"/>
          <w:szCs w:val="16"/>
        </w:rPr>
        <w:t>, Former Greenhill Debater and Prof of Security Studies @ Georgetown,  10-15-</w:t>
      </w:r>
      <w:r w:rsidRPr="00DB5AA6">
        <w:rPr>
          <w:rStyle w:val="Style13ptBold"/>
          <w:rFonts w:ascii="Times New Roman" w:hAnsi="Times New Roman" w:cs="Times New Roman"/>
        </w:rPr>
        <w:t>2018</w:t>
      </w:r>
      <w:r w:rsidRPr="00DB5AA6">
        <w:rPr>
          <w:rFonts w:ascii="Times New Roman" w:hAnsi="Times New Roman" w:cs="Times New Roman"/>
          <w:sz w:val="16"/>
          <w:szCs w:val="16"/>
        </w:rPr>
        <w:t xml:space="preserve"> “Beijing’s Nuclear Option: Why a U.S.-China War Could Spiral Out of Control” </w:t>
      </w:r>
      <w:hyperlink r:id="rId16" w:history="1">
        <w:r w:rsidRPr="00DB5AA6">
          <w:rPr>
            <w:rStyle w:val="Hyperlink"/>
            <w:rFonts w:ascii="Times New Roman" w:hAnsi="Times New Roman" w:cs="Times New Roman"/>
            <w:sz w:val="16"/>
            <w:szCs w:val="16"/>
          </w:rPr>
          <w:t>https://www.foreignaffairs.com/articles/china/2018-10-15/beijings-nuclear-option</w:t>
        </w:r>
      </w:hyperlink>
    </w:p>
    <w:p w14:paraId="3B18E869" w14:textId="77777777" w:rsidR="00972F80" w:rsidRPr="00DB5AA6" w:rsidRDefault="00972F80" w:rsidP="00972F80">
      <w:pPr>
        <w:spacing w:line="240" w:lineRule="auto"/>
        <w:rPr>
          <w:rFonts w:ascii="Times New Roman" w:hAnsi="Times New Roman" w:cs="Times New Roman"/>
          <w:sz w:val="16"/>
        </w:rPr>
      </w:pPr>
      <w:r w:rsidRPr="00DB5AA6">
        <w:rPr>
          <w:rStyle w:val="StyleUnderline"/>
          <w:rFonts w:ascii="Times New Roman" w:hAnsi="Times New Roman" w:cs="Times New Roman"/>
          <w:sz w:val="24"/>
        </w:rPr>
        <w:t>As China’s power has grown</w:t>
      </w:r>
      <w:r w:rsidRPr="00DB5AA6">
        <w:rPr>
          <w:rFonts w:ascii="Times New Roman" w:hAnsi="Times New Roman" w:cs="Times New Roman"/>
          <w:sz w:val="16"/>
        </w:rPr>
        <w:t xml:space="preserve"> in recent years, </w:t>
      </w:r>
      <w:r w:rsidRPr="00DB5AA6">
        <w:rPr>
          <w:rStyle w:val="StyleUnderline"/>
          <w:rFonts w:ascii="Times New Roman" w:hAnsi="Times New Roman" w:cs="Times New Roman"/>
          <w:sz w:val="24"/>
        </w:rPr>
        <w:t>so</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too</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has the risk of war with the U</w:t>
      </w:r>
      <w:r w:rsidRPr="00DB5AA6">
        <w:rPr>
          <w:rFonts w:ascii="Times New Roman" w:hAnsi="Times New Roman" w:cs="Times New Roman"/>
          <w:sz w:val="16"/>
        </w:rPr>
        <w:t xml:space="preserve">nited </w:t>
      </w:r>
      <w:r w:rsidRPr="00DB5AA6">
        <w:rPr>
          <w:rStyle w:val="StyleUnderline"/>
          <w:rFonts w:ascii="Times New Roman" w:hAnsi="Times New Roman" w:cs="Times New Roman"/>
          <w:sz w:val="24"/>
        </w:rPr>
        <w:t>S</w:t>
      </w:r>
      <w:r w:rsidRPr="00DB5AA6">
        <w:rPr>
          <w:rFonts w:ascii="Times New Roman" w:hAnsi="Times New Roman" w:cs="Times New Roman"/>
          <w:sz w:val="16"/>
        </w:rPr>
        <w:t xml:space="preserve">tates. </w:t>
      </w:r>
      <w:r w:rsidRPr="00DB5AA6">
        <w:rPr>
          <w:rStyle w:val="StyleUnderline"/>
          <w:rFonts w:ascii="Times New Roman" w:hAnsi="Times New Roman" w:cs="Times New Roman"/>
          <w:sz w:val="24"/>
        </w:rPr>
        <w:t>Under</w:t>
      </w:r>
      <w:r w:rsidRPr="00DB5AA6">
        <w:rPr>
          <w:rFonts w:ascii="Times New Roman" w:hAnsi="Times New Roman" w:cs="Times New Roman"/>
          <w:sz w:val="16"/>
        </w:rPr>
        <w:t xml:space="preserve"> President </w:t>
      </w:r>
      <w:r w:rsidRPr="00DB5AA6">
        <w:rPr>
          <w:rStyle w:val="StyleUnderline"/>
          <w:rFonts w:ascii="Times New Roman" w:hAnsi="Times New Roman" w:cs="Times New Roman"/>
          <w:sz w:val="24"/>
        </w:rPr>
        <w:t>Xi</w:t>
      </w:r>
      <w:r w:rsidRPr="00DB5AA6">
        <w:rPr>
          <w:rFonts w:ascii="Times New Roman" w:hAnsi="Times New Roman" w:cs="Times New Roman"/>
          <w:sz w:val="16"/>
        </w:rPr>
        <w:t xml:space="preserve"> Jinping, </w:t>
      </w:r>
      <w:r w:rsidRPr="00DB5AA6">
        <w:rPr>
          <w:rStyle w:val="StyleUnderline"/>
          <w:rFonts w:ascii="Times New Roman" w:hAnsi="Times New Roman" w:cs="Times New Roman"/>
          <w:sz w:val="24"/>
        </w:rPr>
        <w:t>China has increased its</w:t>
      </w:r>
      <w:r w:rsidRPr="00DB5AA6">
        <w:rPr>
          <w:rFonts w:ascii="Times New Roman" w:hAnsi="Times New Roman" w:cs="Times New Roman"/>
          <w:sz w:val="16"/>
        </w:rPr>
        <w:t xml:space="preserve"> political and economic </w:t>
      </w:r>
      <w:r w:rsidRPr="00DB5AA6">
        <w:rPr>
          <w:rStyle w:val="Emphasis"/>
          <w:rFonts w:ascii="Times New Roman" w:hAnsi="Times New Roman" w:cs="Times New Roman"/>
          <w:sz w:val="24"/>
        </w:rPr>
        <w:t>pressure</w:t>
      </w:r>
      <w:r w:rsidRPr="00DB5AA6">
        <w:rPr>
          <w:rStyle w:val="StyleUnderline"/>
          <w:rFonts w:ascii="Times New Roman" w:hAnsi="Times New Roman" w:cs="Times New Roman"/>
          <w:sz w:val="24"/>
        </w:rPr>
        <w:t xml:space="preserve"> on Taiwan</w:t>
      </w:r>
      <w:r w:rsidRPr="00DB5AA6">
        <w:rPr>
          <w:rFonts w:ascii="Times New Roman" w:hAnsi="Times New Roman" w:cs="Times New Roman"/>
          <w:sz w:val="16"/>
        </w:rPr>
        <w:t xml:space="preserve"> and built military installations on coral reefs in the South China Sea, </w:t>
      </w:r>
      <w:r w:rsidRPr="00DB5AA6">
        <w:rPr>
          <w:rStyle w:val="StyleUnderline"/>
          <w:rFonts w:ascii="Times New Roman" w:hAnsi="Times New Roman" w:cs="Times New Roman"/>
          <w:sz w:val="24"/>
        </w:rPr>
        <w:t xml:space="preserve">fueling Washington’s </w:t>
      </w:r>
      <w:r w:rsidRPr="00DB5AA6">
        <w:rPr>
          <w:rStyle w:val="Emphasis"/>
          <w:rFonts w:ascii="Times New Roman" w:hAnsi="Times New Roman" w:cs="Times New Roman"/>
          <w:sz w:val="24"/>
        </w:rPr>
        <w:t>fears</w:t>
      </w:r>
      <w:r w:rsidRPr="00DB5AA6">
        <w:rPr>
          <w:rStyle w:val="StyleUnderline"/>
          <w:rFonts w:ascii="Times New Roman" w:hAnsi="Times New Roman" w:cs="Times New Roman"/>
          <w:sz w:val="24"/>
        </w:rPr>
        <w:t xml:space="preserve"> that Chinese expansionism will threaten U.S. allies and influence</w:t>
      </w:r>
      <w:r w:rsidRPr="00DB5AA6">
        <w:rPr>
          <w:rFonts w:ascii="Times New Roman" w:hAnsi="Times New Roman" w:cs="Times New Roman"/>
          <w:sz w:val="16"/>
        </w:rPr>
        <w:t xml:space="preserve"> in the region. </w:t>
      </w:r>
      <w:r w:rsidRPr="00DB5AA6">
        <w:rPr>
          <w:rStyle w:val="StyleUnderline"/>
          <w:rFonts w:ascii="Times New Roman" w:hAnsi="Times New Roman" w:cs="Times New Roman"/>
          <w:sz w:val="24"/>
        </w:rPr>
        <w:t>U.S. destroyers have transited the Taiwan Strait</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 xml:space="preserve">to </w:t>
      </w:r>
      <w:r w:rsidRPr="00DB5AA6">
        <w:rPr>
          <w:rStyle w:val="Emphasis"/>
          <w:rFonts w:ascii="Times New Roman" w:hAnsi="Times New Roman" w:cs="Times New Roman"/>
          <w:sz w:val="24"/>
        </w:rPr>
        <w:t>loud protests</w:t>
      </w:r>
      <w:r w:rsidRPr="00DB5AA6">
        <w:rPr>
          <w:rStyle w:val="StyleUnderline"/>
          <w:rFonts w:ascii="Times New Roman" w:hAnsi="Times New Roman" w:cs="Times New Roman"/>
          <w:sz w:val="24"/>
        </w:rPr>
        <w:t xml:space="preserve"> from Beijing</w:t>
      </w:r>
      <w:r w:rsidRPr="00DB5AA6">
        <w:rPr>
          <w:rFonts w:ascii="Times New Roman" w:hAnsi="Times New Roman" w:cs="Times New Roman"/>
          <w:sz w:val="16"/>
        </w:rPr>
        <w:t xml:space="preserve">. American policymakers have wondered aloud whether they should send an aircraft carrier through the strait as well. Chinese fighter jets have intercepted U.S. aircraft in the skies above the South China Sea. </w:t>
      </w:r>
      <w:r w:rsidRPr="00DB5AA6">
        <w:rPr>
          <w:rStyle w:val="StyleUnderline"/>
          <w:rFonts w:ascii="Times New Roman" w:hAnsi="Times New Roman" w:cs="Times New Roman"/>
          <w:sz w:val="24"/>
        </w:rPr>
        <w:t>Meanwhile</w:t>
      </w:r>
      <w:r w:rsidRPr="00DB5AA6">
        <w:rPr>
          <w:rFonts w:ascii="Times New Roman" w:hAnsi="Times New Roman" w:cs="Times New Roman"/>
          <w:sz w:val="16"/>
        </w:rPr>
        <w:t xml:space="preserve">, U.S. President Donald </w:t>
      </w:r>
      <w:r w:rsidRPr="00DB5AA6">
        <w:rPr>
          <w:rStyle w:val="StyleUnderline"/>
          <w:rFonts w:ascii="Times New Roman" w:hAnsi="Times New Roman" w:cs="Times New Roman"/>
          <w:sz w:val="24"/>
        </w:rPr>
        <w:t>Trump has brought</w:t>
      </w:r>
      <w:r w:rsidRPr="00DB5AA6">
        <w:rPr>
          <w:rFonts w:ascii="Times New Roman" w:hAnsi="Times New Roman" w:cs="Times New Roman"/>
          <w:sz w:val="16"/>
        </w:rPr>
        <w:t xml:space="preserve"> long-simmering </w:t>
      </w:r>
      <w:r w:rsidRPr="00DB5AA6">
        <w:rPr>
          <w:rStyle w:val="StyleUnderline"/>
          <w:rFonts w:ascii="Times New Roman" w:hAnsi="Times New Roman" w:cs="Times New Roman"/>
          <w:sz w:val="24"/>
        </w:rPr>
        <w:t xml:space="preserve">economic disputes to a </w:t>
      </w:r>
      <w:r w:rsidRPr="00DB5AA6">
        <w:rPr>
          <w:rStyle w:val="Emphasis"/>
          <w:rFonts w:ascii="Times New Roman" w:hAnsi="Times New Roman" w:cs="Times New Roman"/>
          <w:sz w:val="24"/>
        </w:rPr>
        <w:t>rolling boil</w:t>
      </w:r>
      <w:r w:rsidRPr="00DB5AA6">
        <w:rPr>
          <w:rFonts w:ascii="Times New Roman" w:hAnsi="Times New Roman" w:cs="Times New Roman"/>
          <w:sz w:val="16"/>
        </w:rPr>
        <w:t xml:space="preserve">. A war between the two countries remains unlikely, but </w:t>
      </w:r>
      <w:r w:rsidRPr="00DB5AA6">
        <w:rPr>
          <w:rStyle w:val="StyleUnderline"/>
          <w:rFonts w:ascii="Times New Roman" w:hAnsi="Times New Roman" w:cs="Times New Roman"/>
          <w:sz w:val="24"/>
        </w:rPr>
        <w:t xml:space="preserve">the prospect of a </w:t>
      </w:r>
      <w:r w:rsidRPr="00DB5AA6">
        <w:rPr>
          <w:rStyle w:val="StyleUnderline"/>
          <w:rFonts w:ascii="Times New Roman" w:hAnsi="Times New Roman" w:cs="Times New Roman"/>
          <w:sz w:val="24"/>
          <w:highlight w:val="green"/>
        </w:rPr>
        <w:t>military confrontation</w:t>
      </w:r>
      <w:r w:rsidRPr="00DB5AA6">
        <w:rPr>
          <w:rFonts w:ascii="Times New Roman" w:hAnsi="Times New Roman" w:cs="Times New Roman"/>
          <w:u w:val="single"/>
        </w:rPr>
        <w:t>—</w:t>
      </w:r>
      <w:r w:rsidRPr="00DB5AA6">
        <w:rPr>
          <w:rStyle w:val="StyleUnderline"/>
          <w:rFonts w:ascii="Times New Roman" w:hAnsi="Times New Roman" w:cs="Times New Roman"/>
          <w:sz w:val="24"/>
        </w:rPr>
        <w:t>resulting</w:t>
      </w:r>
      <w:r w:rsidRPr="00DB5AA6">
        <w:rPr>
          <w:rFonts w:ascii="Times New Roman" w:hAnsi="Times New Roman" w:cs="Times New Roman"/>
          <w:u w:val="single"/>
        </w:rPr>
        <w:t xml:space="preserve">, for example, </w:t>
      </w:r>
      <w:r w:rsidRPr="00DB5AA6">
        <w:rPr>
          <w:rStyle w:val="StyleUnderline"/>
          <w:rFonts w:ascii="Times New Roman" w:hAnsi="Times New Roman" w:cs="Times New Roman"/>
          <w:sz w:val="24"/>
          <w:highlight w:val="green"/>
        </w:rPr>
        <w:t>from</w:t>
      </w:r>
      <w:r w:rsidRPr="00DB5AA6">
        <w:rPr>
          <w:rFonts w:ascii="Times New Roman" w:hAnsi="Times New Roman" w:cs="Times New Roman"/>
          <w:highlight w:val="green"/>
          <w:u w:val="single"/>
        </w:rPr>
        <w:t xml:space="preserve"> </w:t>
      </w:r>
      <w:r w:rsidRPr="00DB5AA6">
        <w:rPr>
          <w:rStyle w:val="StyleUnderline"/>
          <w:rFonts w:ascii="Times New Roman" w:hAnsi="Times New Roman" w:cs="Times New Roman"/>
          <w:sz w:val="24"/>
          <w:highlight w:val="green"/>
        </w:rPr>
        <w:t xml:space="preserve">a Chinese campaign against </w:t>
      </w:r>
      <w:r w:rsidRPr="00DB5AA6">
        <w:rPr>
          <w:rStyle w:val="Emphasis"/>
          <w:rFonts w:ascii="Times New Roman" w:hAnsi="Times New Roman" w:cs="Times New Roman"/>
          <w:sz w:val="24"/>
          <w:highlight w:val="green"/>
        </w:rPr>
        <w:t>Taiwan</w:t>
      </w:r>
      <w:r w:rsidRPr="00DB5AA6">
        <w:rPr>
          <w:rFonts w:ascii="Times New Roman" w:hAnsi="Times New Roman" w:cs="Times New Roman"/>
          <w:u w:val="single"/>
        </w:rPr>
        <w:t>—</w:t>
      </w:r>
      <w:r w:rsidRPr="00DB5AA6">
        <w:rPr>
          <w:rStyle w:val="StyleUnderline"/>
          <w:rFonts w:ascii="Times New Roman" w:hAnsi="Times New Roman" w:cs="Times New Roman"/>
          <w:sz w:val="24"/>
          <w:highlight w:val="green"/>
        </w:rPr>
        <w:t>no longer seems</w:t>
      </w:r>
      <w:r w:rsidRPr="00DB5AA6">
        <w:rPr>
          <w:rFonts w:ascii="Times New Roman" w:hAnsi="Times New Roman" w:cs="Times New Roman"/>
          <w:highlight w:val="green"/>
          <w:u w:val="single"/>
        </w:rPr>
        <w:t xml:space="preserve"> </w:t>
      </w:r>
      <w:r w:rsidRPr="00DB5AA6">
        <w:rPr>
          <w:rFonts w:ascii="Times New Roman" w:hAnsi="Times New Roman" w:cs="Times New Roman"/>
          <w:u w:val="single"/>
        </w:rPr>
        <w:t xml:space="preserve">as </w:t>
      </w:r>
      <w:r w:rsidRPr="00DB5AA6">
        <w:rPr>
          <w:rStyle w:val="StyleUnderline"/>
          <w:rFonts w:ascii="Times New Roman" w:hAnsi="Times New Roman" w:cs="Times New Roman"/>
          <w:sz w:val="24"/>
          <w:highlight w:val="green"/>
        </w:rPr>
        <w:t>implausible</w:t>
      </w:r>
      <w:r w:rsidRPr="00DB5AA6">
        <w:rPr>
          <w:rFonts w:ascii="Times New Roman" w:hAnsi="Times New Roman" w:cs="Times New Roman"/>
          <w:highlight w:val="green"/>
          <w:u w:val="single"/>
        </w:rPr>
        <w:t xml:space="preserve"> </w:t>
      </w:r>
      <w:r w:rsidRPr="00DB5AA6">
        <w:rPr>
          <w:rFonts w:ascii="Times New Roman" w:hAnsi="Times New Roman" w:cs="Times New Roman"/>
          <w:u w:val="single"/>
        </w:rPr>
        <w:t xml:space="preserve">as it once did. And </w:t>
      </w:r>
      <w:r w:rsidRPr="00DB5AA6">
        <w:rPr>
          <w:rStyle w:val="StyleUnderline"/>
          <w:rFonts w:ascii="Times New Roman" w:hAnsi="Times New Roman" w:cs="Times New Roman"/>
          <w:sz w:val="24"/>
          <w:highlight w:val="green"/>
        </w:rPr>
        <w:t xml:space="preserve">the odds of </w:t>
      </w:r>
      <w:r w:rsidRPr="00DB5AA6">
        <w:rPr>
          <w:rStyle w:val="StyleUnderline"/>
          <w:rFonts w:ascii="Times New Roman" w:hAnsi="Times New Roman" w:cs="Times New Roman"/>
          <w:sz w:val="24"/>
        </w:rPr>
        <w:t xml:space="preserve">such a confrontation </w:t>
      </w:r>
      <w:r w:rsidRPr="00DB5AA6">
        <w:rPr>
          <w:rStyle w:val="StyleUnderline"/>
          <w:rFonts w:ascii="Times New Roman" w:hAnsi="Times New Roman" w:cs="Times New Roman"/>
          <w:sz w:val="24"/>
          <w:highlight w:val="green"/>
        </w:rPr>
        <w:t>going nuclear</w:t>
      </w:r>
      <w:r w:rsidRPr="00DB5AA6">
        <w:rPr>
          <w:rFonts w:ascii="Times New Roman" w:hAnsi="Times New Roman" w:cs="Times New Roman"/>
          <w:b/>
          <w:bCs/>
          <w:highlight w:val="green"/>
          <w:u w:val="single"/>
        </w:rPr>
        <w:t xml:space="preserve"> </w:t>
      </w:r>
      <w:r w:rsidRPr="00DB5AA6">
        <w:rPr>
          <w:rStyle w:val="StyleUnderline"/>
          <w:rFonts w:ascii="Times New Roman" w:hAnsi="Times New Roman" w:cs="Times New Roman"/>
          <w:sz w:val="24"/>
          <w:highlight w:val="green"/>
        </w:rPr>
        <w:t>are higher</w:t>
      </w:r>
      <w:r w:rsidRPr="00DB5AA6">
        <w:rPr>
          <w:rFonts w:ascii="Times New Roman" w:hAnsi="Times New Roman" w:cs="Times New Roman"/>
          <w:highlight w:val="green"/>
          <w:u w:val="single"/>
        </w:rPr>
        <w:t xml:space="preserve"> </w:t>
      </w:r>
      <w:r w:rsidRPr="00DB5AA6">
        <w:rPr>
          <w:rStyle w:val="StyleUnderline"/>
          <w:rFonts w:ascii="Times New Roman" w:hAnsi="Times New Roman" w:cs="Times New Roman"/>
          <w:sz w:val="24"/>
        </w:rPr>
        <w:t>than most</w:t>
      </w:r>
      <w:r w:rsidRPr="00DB5AA6">
        <w:rPr>
          <w:rFonts w:ascii="Times New Roman" w:hAnsi="Times New Roman" w:cs="Times New Roman"/>
          <w:u w:val="single"/>
        </w:rPr>
        <w:t xml:space="preserve"> policymakers and analysts </w:t>
      </w:r>
      <w:r w:rsidRPr="00DB5AA6">
        <w:rPr>
          <w:rStyle w:val="StyleUnderline"/>
          <w:rFonts w:ascii="Times New Roman" w:hAnsi="Times New Roman" w:cs="Times New Roman"/>
          <w:sz w:val="24"/>
        </w:rPr>
        <w:t>think</w:t>
      </w:r>
      <w:r w:rsidRPr="00DB5AA6">
        <w:rPr>
          <w:rFonts w:ascii="Times New Roman" w:hAnsi="Times New Roman" w:cs="Times New Roman"/>
          <w:u w:val="single"/>
        </w:rPr>
        <w:t xml:space="preserve">. </w:t>
      </w:r>
      <w:r w:rsidRPr="00DB5AA6">
        <w:rPr>
          <w:rFonts w:ascii="Times New Roman" w:hAnsi="Times New Roman" w:cs="Times New Roman"/>
          <w:sz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w:t>
      </w:r>
      <w:r w:rsidRPr="00DB5AA6">
        <w:rPr>
          <w:rStyle w:val="StyleUnderline"/>
          <w:rFonts w:ascii="Times New Roman" w:hAnsi="Times New Roman" w:cs="Times New Roman"/>
          <w:sz w:val="24"/>
        </w:rPr>
        <w:t>If deployed against China</w:t>
      </w:r>
      <w:r w:rsidRPr="00DB5AA6">
        <w:rPr>
          <w:rFonts w:ascii="Times New Roman" w:hAnsi="Times New Roman" w:cs="Times New Roman"/>
          <w:sz w:val="16"/>
        </w:rPr>
        <w:t xml:space="preserve">, the Pentagon’s preferred style of </w:t>
      </w:r>
      <w:r w:rsidRPr="00DB5AA6">
        <w:rPr>
          <w:rStyle w:val="StyleUnderline"/>
          <w:rFonts w:ascii="Times New Roman" w:hAnsi="Times New Roman" w:cs="Times New Roman"/>
          <w:sz w:val="24"/>
        </w:rPr>
        <w:t xml:space="preserve">conventional warfare would be a </w:t>
      </w:r>
      <w:r w:rsidRPr="00DB5AA6">
        <w:rPr>
          <w:rFonts w:ascii="Times New Roman" w:hAnsi="Times New Roman" w:cs="Times New Roman"/>
          <w:sz w:val="16"/>
        </w:rPr>
        <w:t xml:space="preserve">potential </w:t>
      </w:r>
      <w:r w:rsidRPr="00DB5AA6">
        <w:rPr>
          <w:rStyle w:val="StyleUnderline"/>
          <w:rFonts w:ascii="Times New Roman" w:hAnsi="Times New Roman" w:cs="Times New Roman"/>
          <w:sz w:val="24"/>
        </w:rPr>
        <w:t xml:space="preserve">recipe for </w:t>
      </w:r>
      <w:r w:rsidRPr="00DB5AA6">
        <w:rPr>
          <w:rStyle w:val="Emphasis"/>
          <w:rFonts w:ascii="Times New Roman" w:hAnsi="Times New Roman" w:cs="Times New Roman"/>
          <w:sz w:val="24"/>
        </w:rPr>
        <w:t>nuclear escalation</w:t>
      </w:r>
      <w:r w:rsidRPr="00DB5AA6">
        <w:rPr>
          <w:rFonts w:ascii="Times New Roman" w:hAnsi="Times New Roman" w:cs="Times New Roman"/>
          <w:sz w:val="1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B5AA6">
        <w:rPr>
          <w:rStyle w:val="StyleUnderline"/>
          <w:rFonts w:ascii="Times New Roman" w:hAnsi="Times New Roman" w:cs="Times New Roman"/>
          <w:sz w:val="24"/>
          <w:highlight w:val="green"/>
        </w:rPr>
        <w:t>China</w:t>
      </w:r>
      <w:r w:rsidRPr="00DB5AA6">
        <w:rPr>
          <w:rFonts w:ascii="Times New Roman" w:hAnsi="Times New Roman" w:cs="Times New Roman"/>
          <w:u w:val="single"/>
        </w:rPr>
        <w:t xml:space="preserve">, by contrast, not only </w:t>
      </w:r>
      <w:r w:rsidRPr="00DB5AA6">
        <w:rPr>
          <w:rStyle w:val="StyleUnderline"/>
          <w:rFonts w:ascii="Times New Roman" w:hAnsi="Times New Roman" w:cs="Times New Roman"/>
          <w:sz w:val="24"/>
          <w:highlight w:val="green"/>
        </w:rPr>
        <w:t>has nuc</w:t>
      </w:r>
      <w:r w:rsidRPr="00DB5AA6">
        <w:rPr>
          <w:rStyle w:val="StyleUnderline"/>
          <w:rFonts w:ascii="Times New Roman" w:hAnsi="Times New Roman" w:cs="Times New Roman"/>
          <w:sz w:val="24"/>
        </w:rPr>
        <w:t>lear weapon</w:t>
      </w:r>
      <w:r w:rsidRPr="00DB5AA6">
        <w:rPr>
          <w:rStyle w:val="StyleUnderline"/>
          <w:rFonts w:ascii="Times New Roman" w:hAnsi="Times New Roman" w:cs="Times New Roman"/>
          <w:sz w:val="24"/>
          <w:highlight w:val="green"/>
        </w:rPr>
        <w:t>s</w:t>
      </w:r>
      <w:r w:rsidRPr="00DB5AA6">
        <w:rPr>
          <w:rFonts w:ascii="Times New Roman" w:hAnsi="Times New Roman" w:cs="Times New Roman"/>
          <w:u w:val="single"/>
        </w:rPr>
        <w:t xml:space="preserve">; it has also </w:t>
      </w:r>
      <w:r w:rsidRPr="00DB5AA6">
        <w:rPr>
          <w:rStyle w:val="Emphasis"/>
          <w:rFonts w:ascii="Times New Roman" w:hAnsi="Times New Roman" w:cs="Times New Roman"/>
          <w:sz w:val="24"/>
          <w:highlight w:val="green"/>
        </w:rPr>
        <w:t>intermingled</w:t>
      </w:r>
      <w:r w:rsidRPr="00DB5AA6">
        <w:rPr>
          <w:rFonts w:ascii="Times New Roman" w:hAnsi="Times New Roman" w:cs="Times New Roman"/>
          <w:u w:val="single"/>
        </w:rPr>
        <w:t xml:space="preserve"> them </w:t>
      </w:r>
      <w:r w:rsidRPr="00DB5AA6">
        <w:rPr>
          <w:rStyle w:val="StyleUnderline"/>
          <w:rFonts w:ascii="Times New Roman" w:hAnsi="Times New Roman" w:cs="Times New Roman"/>
          <w:sz w:val="24"/>
          <w:highlight w:val="green"/>
        </w:rPr>
        <w:t>with its conventional</w:t>
      </w:r>
      <w:r w:rsidRPr="00DB5AA6">
        <w:rPr>
          <w:rStyle w:val="StyleUnderline"/>
          <w:rFonts w:ascii="Times New Roman" w:hAnsi="Times New Roman" w:cs="Times New Roman"/>
          <w:sz w:val="24"/>
        </w:rPr>
        <w:t xml:space="preserve"> military </w:t>
      </w:r>
      <w:r w:rsidRPr="00DB5AA6">
        <w:rPr>
          <w:rStyle w:val="StyleUnderline"/>
          <w:rFonts w:ascii="Times New Roman" w:hAnsi="Times New Roman" w:cs="Times New Roman"/>
          <w:sz w:val="24"/>
          <w:highlight w:val="green"/>
        </w:rPr>
        <w:t>forces</w:t>
      </w:r>
      <w:r w:rsidRPr="00DB5AA6">
        <w:rPr>
          <w:rFonts w:ascii="Times New Roman" w:hAnsi="Times New Roman" w:cs="Times New Roman"/>
          <w:highlight w:val="green"/>
          <w:u w:val="single"/>
        </w:rPr>
        <w:t xml:space="preserve">, </w:t>
      </w:r>
      <w:r w:rsidRPr="00DB5AA6">
        <w:rPr>
          <w:rStyle w:val="StyleUnderline"/>
          <w:rFonts w:ascii="Times New Roman" w:hAnsi="Times New Roman" w:cs="Times New Roman"/>
          <w:sz w:val="24"/>
          <w:highlight w:val="green"/>
        </w:rPr>
        <w:t>making it difficult to attack one without</w:t>
      </w:r>
      <w:r w:rsidRPr="00DB5AA6">
        <w:rPr>
          <w:rFonts w:ascii="Times New Roman" w:hAnsi="Times New Roman" w:cs="Times New Roman"/>
          <w:b/>
          <w:bCs/>
          <w:u w:val="single"/>
        </w:rPr>
        <w:t xml:space="preserve"> attacking </w:t>
      </w:r>
      <w:r w:rsidRPr="00DB5AA6">
        <w:rPr>
          <w:rStyle w:val="StyleUnderline"/>
          <w:rFonts w:ascii="Times New Roman" w:hAnsi="Times New Roman" w:cs="Times New Roman"/>
          <w:sz w:val="24"/>
          <w:highlight w:val="green"/>
        </w:rPr>
        <w:t>the other</w:t>
      </w:r>
      <w:r w:rsidRPr="00DB5AA6">
        <w:rPr>
          <w:rFonts w:ascii="Times New Roman" w:hAnsi="Times New Roman" w:cs="Times New Roman"/>
          <w:u w:val="single"/>
        </w:rPr>
        <w:t xml:space="preserve">. </w:t>
      </w:r>
      <w:r w:rsidRPr="00DB5AA6">
        <w:rPr>
          <w:rStyle w:val="StyleUnderline"/>
          <w:rFonts w:ascii="Times New Roman" w:hAnsi="Times New Roman" w:cs="Times New Roman"/>
          <w:sz w:val="24"/>
        </w:rPr>
        <w:t>This means that a</w:t>
      </w:r>
      <w:r w:rsidRPr="00DB5AA6">
        <w:rPr>
          <w:rFonts w:ascii="Times New Roman" w:hAnsi="Times New Roman" w:cs="Times New Roman"/>
          <w:u w:val="single"/>
        </w:rPr>
        <w:t xml:space="preserve"> major U.S. </w:t>
      </w:r>
      <w:r w:rsidRPr="00DB5AA6">
        <w:rPr>
          <w:rStyle w:val="StyleUnderline"/>
          <w:rFonts w:ascii="Times New Roman" w:hAnsi="Times New Roman" w:cs="Times New Roman"/>
          <w:sz w:val="24"/>
        </w:rPr>
        <w:t>military campaign</w:t>
      </w:r>
      <w:r w:rsidRPr="00DB5AA6">
        <w:rPr>
          <w:rFonts w:ascii="Times New Roman" w:hAnsi="Times New Roman" w:cs="Times New Roman"/>
          <w:u w:val="single"/>
        </w:rPr>
        <w:t xml:space="preserve"> </w:t>
      </w:r>
      <w:r w:rsidRPr="00DB5AA6">
        <w:rPr>
          <w:rStyle w:val="StyleUnderline"/>
          <w:rFonts w:ascii="Times New Roman" w:hAnsi="Times New Roman" w:cs="Times New Roman"/>
          <w:sz w:val="24"/>
        </w:rPr>
        <w:t>targeting China’s</w:t>
      </w:r>
      <w:r w:rsidRPr="00DB5AA6">
        <w:rPr>
          <w:rFonts w:ascii="Times New Roman" w:hAnsi="Times New Roman" w:cs="Times New Roman"/>
          <w:u w:val="single"/>
        </w:rPr>
        <w:t xml:space="preserve"> </w:t>
      </w:r>
      <w:r w:rsidRPr="00DB5AA6">
        <w:rPr>
          <w:rStyle w:val="StyleUnderline"/>
          <w:rFonts w:ascii="Times New Roman" w:hAnsi="Times New Roman" w:cs="Times New Roman"/>
          <w:sz w:val="24"/>
        </w:rPr>
        <w:t>conventional forces</w:t>
      </w:r>
      <w:r w:rsidRPr="00DB5AA6">
        <w:rPr>
          <w:rFonts w:ascii="Times New Roman" w:hAnsi="Times New Roman" w:cs="Times New Roman"/>
          <w:u w:val="single"/>
        </w:rPr>
        <w:t xml:space="preserve"> </w:t>
      </w:r>
      <w:r w:rsidRPr="00DB5AA6">
        <w:rPr>
          <w:rStyle w:val="StyleUnderline"/>
          <w:rFonts w:ascii="Times New Roman" w:hAnsi="Times New Roman" w:cs="Times New Roman"/>
          <w:sz w:val="24"/>
        </w:rPr>
        <w:t>would</w:t>
      </w:r>
      <w:r w:rsidRPr="00DB5AA6">
        <w:rPr>
          <w:rFonts w:ascii="Times New Roman" w:hAnsi="Times New Roman" w:cs="Times New Roman"/>
          <w:u w:val="single"/>
        </w:rPr>
        <w:t xml:space="preserve"> likely </w:t>
      </w:r>
      <w:r w:rsidRPr="00DB5AA6">
        <w:rPr>
          <w:rStyle w:val="StyleUnderline"/>
          <w:rFonts w:ascii="Times New Roman" w:hAnsi="Times New Roman" w:cs="Times New Roman"/>
          <w:sz w:val="24"/>
        </w:rPr>
        <w:t>also threaten its nuclear arsenal</w:t>
      </w:r>
      <w:r w:rsidRPr="00DB5AA6">
        <w:rPr>
          <w:rFonts w:ascii="Times New Roman" w:hAnsi="Times New Roman" w:cs="Times New Roman"/>
          <w:u w:val="single"/>
        </w:rPr>
        <w:t xml:space="preserve">. </w:t>
      </w:r>
      <w:r w:rsidRPr="00DB5AA6">
        <w:rPr>
          <w:rStyle w:val="StyleUnderline"/>
          <w:rFonts w:ascii="Times New Roman" w:hAnsi="Times New Roman" w:cs="Times New Roman"/>
          <w:sz w:val="24"/>
        </w:rPr>
        <w:t>Faced with such a threat</w:t>
      </w:r>
      <w:r w:rsidRPr="00DB5AA6">
        <w:rPr>
          <w:rFonts w:ascii="Times New Roman" w:hAnsi="Times New Roman" w:cs="Times New Roman"/>
          <w:u w:val="single"/>
        </w:rPr>
        <w:t xml:space="preserve">, Chinese </w:t>
      </w:r>
      <w:r w:rsidRPr="00DB5AA6">
        <w:rPr>
          <w:rStyle w:val="StyleUnderline"/>
          <w:rFonts w:ascii="Times New Roman" w:hAnsi="Times New Roman" w:cs="Times New Roman"/>
          <w:sz w:val="24"/>
        </w:rPr>
        <w:t>leaders could decide to use</w:t>
      </w:r>
      <w:r w:rsidRPr="00DB5AA6">
        <w:rPr>
          <w:rFonts w:ascii="Times New Roman" w:hAnsi="Times New Roman" w:cs="Times New Roman"/>
          <w:u w:val="single"/>
        </w:rPr>
        <w:t xml:space="preserve"> their </w:t>
      </w:r>
      <w:r w:rsidRPr="00DB5AA6">
        <w:rPr>
          <w:rStyle w:val="StyleUnderline"/>
          <w:rFonts w:ascii="Times New Roman" w:hAnsi="Times New Roman" w:cs="Times New Roman"/>
          <w:sz w:val="24"/>
        </w:rPr>
        <w:t>nuclear weapons</w:t>
      </w:r>
      <w:r w:rsidRPr="00DB5AA6">
        <w:rPr>
          <w:rFonts w:ascii="Times New Roman" w:hAnsi="Times New Roman" w:cs="Times New Roman"/>
          <w:u w:val="single"/>
        </w:rPr>
        <w:t xml:space="preserve"> while they were still able to.</w:t>
      </w:r>
      <w:r w:rsidRPr="00DB5AA6">
        <w:rPr>
          <w:rFonts w:ascii="Times New Roman" w:hAnsi="Times New Roman" w:cs="Times New Roman"/>
          <w:sz w:val="16"/>
        </w:rPr>
        <w:t xml:space="preserve"> As U.S. and Chinese </w:t>
      </w:r>
      <w:r w:rsidRPr="00DB5AA6">
        <w:rPr>
          <w:rStyle w:val="StyleUnderline"/>
          <w:rFonts w:ascii="Times New Roman" w:hAnsi="Times New Roman" w:cs="Times New Roman"/>
          <w:sz w:val="24"/>
        </w:rPr>
        <w:t xml:space="preserve">leaders navigate a relationship fraught with </w:t>
      </w:r>
      <w:r w:rsidRPr="00DB5AA6">
        <w:rPr>
          <w:rStyle w:val="Emphasis"/>
          <w:rFonts w:ascii="Times New Roman" w:hAnsi="Times New Roman" w:cs="Times New Roman"/>
          <w:sz w:val="24"/>
        </w:rPr>
        <w:t>mutual suspicion</w:t>
      </w:r>
      <w:r w:rsidRPr="00DB5AA6">
        <w:rPr>
          <w:rFonts w:ascii="Times New Roman" w:hAnsi="Times New Roman" w:cs="Times New Roman"/>
          <w:sz w:val="16"/>
        </w:rPr>
        <w:t xml:space="preserve">, they must come to grips with the fact that a </w:t>
      </w:r>
      <w:r w:rsidRPr="00DB5AA6">
        <w:rPr>
          <w:rStyle w:val="StyleUnderline"/>
          <w:rFonts w:ascii="Times New Roman" w:hAnsi="Times New Roman" w:cs="Times New Roman"/>
          <w:sz w:val="24"/>
        </w:rPr>
        <w:t xml:space="preserve">conventional war could skid into a </w:t>
      </w:r>
      <w:r w:rsidRPr="00DB5AA6">
        <w:rPr>
          <w:rStyle w:val="Emphasis"/>
          <w:rFonts w:ascii="Times New Roman" w:hAnsi="Times New Roman" w:cs="Times New Roman"/>
          <w:sz w:val="24"/>
        </w:rPr>
        <w:t>nuclear confrontation</w:t>
      </w:r>
      <w:r w:rsidRPr="00DB5AA6">
        <w:rPr>
          <w:rFonts w:ascii="Times New Roman" w:hAnsi="Times New Roman" w:cs="Times New Roman"/>
          <w:sz w:val="16"/>
        </w:rPr>
        <w:t xml:space="preserve">. Although this risk is not high in absolute terms, its </w:t>
      </w:r>
      <w:r w:rsidRPr="00DB5AA6">
        <w:rPr>
          <w:rStyle w:val="StyleUnderline"/>
          <w:rFonts w:ascii="Times New Roman" w:hAnsi="Times New Roman" w:cs="Times New Roman"/>
          <w:sz w:val="24"/>
        </w:rPr>
        <w:t>consequences</w:t>
      </w:r>
      <w:r w:rsidRPr="00DB5AA6">
        <w:rPr>
          <w:rFonts w:ascii="Times New Roman" w:hAnsi="Times New Roman" w:cs="Times New Roman"/>
          <w:sz w:val="16"/>
        </w:rPr>
        <w:t xml:space="preserve"> for the region and the world </w:t>
      </w:r>
      <w:r w:rsidRPr="00DB5AA6">
        <w:rPr>
          <w:rStyle w:val="StyleUnderline"/>
          <w:rFonts w:ascii="Times New Roman" w:hAnsi="Times New Roman" w:cs="Times New Roman"/>
          <w:sz w:val="24"/>
        </w:rPr>
        <w:t>would be devastating</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As long as the U</w:t>
      </w:r>
      <w:r w:rsidRPr="00DB5AA6">
        <w:rPr>
          <w:rFonts w:ascii="Times New Roman" w:hAnsi="Times New Roman" w:cs="Times New Roman"/>
          <w:sz w:val="16"/>
        </w:rPr>
        <w:t xml:space="preserve">nited </w:t>
      </w:r>
      <w:r w:rsidRPr="00DB5AA6">
        <w:rPr>
          <w:rStyle w:val="StyleUnderline"/>
          <w:rFonts w:ascii="Times New Roman" w:hAnsi="Times New Roman" w:cs="Times New Roman"/>
          <w:sz w:val="24"/>
        </w:rPr>
        <w:t>S</w:t>
      </w:r>
      <w:r w:rsidRPr="00DB5AA6">
        <w:rPr>
          <w:rFonts w:ascii="Times New Roman" w:hAnsi="Times New Roman" w:cs="Times New Roman"/>
          <w:sz w:val="16"/>
        </w:rPr>
        <w:t xml:space="preserve">tates </w:t>
      </w:r>
      <w:r w:rsidRPr="00DB5AA6">
        <w:rPr>
          <w:rStyle w:val="StyleUnderline"/>
          <w:rFonts w:ascii="Times New Roman" w:hAnsi="Times New Roman" w:cs="Times New Roman"/>
          <w:sz w:val="24"/>
        </w:rPr>
        <w:t>and China continue to pursue their current</w:t>
      </w:r>
      <w:r w:rsidRPr="00DB5AA6">
        <w:rPr>
          <w:rFonts w:ascii="Times New Roman" w:hAnsi="Times New Roman" w:cs="Times New Roman"/>
          <w:sz w:val="16"/>
        </w:rPr>
        <w:t xml:space="preserve"> grand </w:t>
      </w:r>
      <w:r w:rsidRPr="00DB5AA6">
        <w:rPr>
          <w:rStyle w:val="StyleUnderline"/>
          <w:rFonts w:ascii="Times New Roman" w:hAnsi="Times New Roman" w:cs="Times New Roman"/>
          <w:sz w:val="24"/>
        </w:rPr>
        <w:t>strategies</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the risk is likely to endure</w:t>
      </w:r>
      <w:r w:rsidRPr="00DB5AA6">
        <w:rPr>
          <w:rFonts w:ascii="Times New Roman" w:hAnsi="Times New Roman" w:cs="Times New Roman"/>
          <w:sz w:val="16"/>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w:t>
      </w:r>
      <w:r w:rsidRPr="00DB5AA6">
        <w:rPr>
          <w:rStyle w:val="StyleUnderline"/>
          <w:rFonts w:ascii="Times New Roman" w:hAnsi="Times New Roman" w:cs="Times New Roman"/>
          <w:sz w:val="24"/>
        </w:rPr>
        <w:t>one</w:t>
      </w:r>
      <w:r w:rsidRPr="00DB5AA6">
        <w:rPr>
          <w:rFonts w:ascii="Times New Roman" w:hAnsi="Times New Roman" w:cs="Times New Roman"/>
          <w:sz w:val="16"/>
        </w:rPr>
        <w:t xml:space="preserve"> other </w:t>
      </w:r>
      <w:r w:rsidRPr="00DB5AA6">
        <w:rPr>
          <w:rStyle w:val="StyleUnderline"/>
          <w:rFonts w:ascii="Times New Roman" w:hAnsi="Times New Roman" w:cs="Times New Roman"/>
          <w:sz w:val="24"/>
        </w:rPr>
        <w:t>trigger remains</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 xml:space="preserve">a </w:t>
      </w:r>
      <w:r w:rsidRPr="00DB5AA6">
        <w:rPr>
          <w:rStyle w:val="Emphasis"/>
          <w:rFonts w:ascii="Times New Roman" w:hAnsi="Times New Roman" w:cs="Times New Roman"/>
          <w:sz w:val="24"/>
        </w:rPr>
        <w:t>conventional war</w:t>
      </w:r>
      <w:r w:rsidRPr="00DB5AA6">
        <w:rPr>
          <w:rStyle w:val="StyleUnderline"/>
          <w:rFonts w:ascii="Times New Roman" w:hAnsi="Times New Roman" w:cs="Times New Roman"/>
          <w:sz w:val="24"/>
        </w:rPr>
        <w:t xml:space="preserve"> that threatens China’s nuclear arsenal</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 xml:space="preserve">Conventional forces can threaten nuclear forces in ways that </w:t>
      </w:r>
      <w:r w:rsidRPr="00DB5AA6">
        <w:rPr>
          <w:rStyle w:val="Emphasis"/>
          <w:rFonts w:ascii="Times New Roman" w:hAnsi="Times New Roman" w:cs="Times New Roman"/>
          <w:sz w:val="24"/>
        </w:rPr>
        <w:t>generate pressures</w:t>
      </w:r>
      <w:r w:rsidRPr="00DB5AA6">
        <w:rPr>
          <w:rStyle w:val="StyleUnderline"/>
          <w:rFonts w:ascii="Times New Roman" w:hAnsi="Times New Roman" w:cs="Times New Roman"/>
          <w:sz w:val="24"/>
        </w:rPr>
        <w:t xml:space="preserve"> to escalate</w:t>
      </w:r>
      <w:r w:rsidRPr="00DB5AA6">
        <w:rPr>
          <w:rFonts w:ascii="Times New Roman" w:hAnsi="Times New Roman" w:cs="Times New Roman"/>
          <w:sz w:val="16"/>
        </w:rPr>
        <w:t>—</w:t>
      </w:r>
      <w:r w:rsidRPr="00DB5AA6">
        <w:rPr>
          <w:rStyle w:val="StyleUnderline"/>
          <w:rFonts w:ascii="Times New Roman" w:hAnsi="Times New Roman" w:cs="Times New Roman"/>
          <w:sz w:val="24"/>
        </w:rPr>
        <w:t>especially when</w:t>
      </w:r>
      <w:r w:rsidRPr="00DB5AA6">
        <w:rPr>
          <w:rFonts w:ascii="Times New Roman" w:hAnsi="Times New Roman" w:cs="Times New Roman"/>
          <w:sz w:val="16"/>
        </w:rPr>
        <w:t xml:space="preserve"> ever more capable </w:t>
      </w:r>
      <w:r w:rsidRPr="00DB5AA6">
        <w:rPr>
          <w:rStyle w:val="StyleUnderline"/>
          <w:rFonts w:ascii="Times New Roman" w:hAnsi="Times New Roman" w:cs="Times New Roman"/>
          <w:sz w:val="24"/>
        </w:rPr>
        <w:t>U.S.</w:t>
      </w:r>
      <w:r w:rsidRPr="00DB5AA6">
        <w:rPr>
          <w:rFonts w:ascii="Times New Roman" w:hAnsi="Times New Roman" w:cs="Times New Roman"/>
          <w:sz w:val="16"/>
        </w:rPr>
        <w:t xml:space="preserve"> conventional </w:t>
      </w:r>
      <w:r w:rsidRPr="00DB5AA6">
        <w:rPr>
          <w:rStyle w:val="StyleUnderline"/>
          <w:rFonts w:ascii="Times New Roman" w:hAnsi="Times New Roman" w:cs="Times New Roman"/>
          <w:sz w:val="24"/>
        </w:rPr>
        <w:t>forces face adversaries with</w:t>
      </w:r>
      <w:r w:rsidRPr="00DB5AA6">
        <w:rPr>
          <w:rFonts w:ascii="Times New Roman" w:hAnsi="Times New Roman" w:cs="Times New Roman"/>
          <w:sz w:val="16"/>
        </w:rPr>
        <w:t xml:space="preserve"> relatively small and </w:t>
      </w:r>
      <w:r w:rsidRPr="00DB5AA6">
        <w:rPr>
          <w:rStyle w:val="StyleUnderline"/>
          <w:rFonts w:ascii="Times New Roman" w:hAnsi="Times New Roman" w:cs="Times New Roman"/>
          <w:sz w:val="24"/>
        </w:rPr>
        <w:t>fragile</w:t>
      </w:r>
      <w:r w:rsidRPr="00DB5AA6">
        <w:rPr>
          <w:rFonts w:ascii="Times New Roman" w:hAnsi="Times New Roman" w:cs="Times New Roman"/>
          <w:sz w:val="16"/>
        </w:rPr>
        <w:t xml:space="preserve"> nuclear </w:t>
      </w:r>
      <w:r w:rsidRPr="00DB5AA6">
        <w:rPr>
          <w:rStyle w:val="StyleUnderline"/>
          <w:rFonts w:ascii="Times New Roman" w:hAnsi="Times New Roman" w:cs="Times New Roman"/>
          <w:sz w:val="24"/>
        </w:rPr>
        <w:t>arsenals</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such as China</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If U.S. operations endangered</w:t>
      </w:r>
      <w:r w:rsidRPr="00DB5AA6">
        <w:rPr>
          <w:rFonts w:ascii="Times New Roman" w:hAnsi="Times New Roman" w:cs="Times New Roman"/>
          <w:sz w:val="16"/>
        </w:rPr>
        <w:t xml:space="preserve"> or damaged </w:t>
      </w:r>
      <w:r w:rsidRPr="00DB5AA6">
        <w:rPr>
          <w:rStyle w:val="StyleUnderline"/>
          <w:rFonts w:ascii="Times New Roman" w:hAnsi="Times New Roman" w:cs="Times New Roman"/>
          <w:sz w:val="24"/>
        </w:rPr>
        <w:t>China’s nuclear forces</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Chinese leaders might</w:t>
      </w:r>
      <w:r w:rsidRPr="00DB5AA6">
        <w:rPr>
          <w:rFonts w:ascii="Times New Roman" w:hAnsi="Times New Roman" w:cs="Times New Roman"/>
          <w:sz w:val="16"/>
        </w:rPr>
        <w:t xml:space="preserve"> come to </w:t>
      </w:r>
      <w:r w:rsidRPr="00DB5AA6">
        <w:rPr>
          <w:rStyle w:val="StyleUnderline"/>
          <w:rFonts w:ascii="Times New Roman" w:hAnsi="Times New Roman" w:cs="Times New Roman"/>
          <w:sz w:val="24"/>
        </w:rPr>
        <w:t xml:space="preserve">think that Washington had aims </w:t>
      </w:r>
      <w:r w:rsidRPr="00DB5AA6">
        <w:rPr>
          <w:rStyle w:val="Emphasis"/>
          <w:rFonts w:ascii="Times New Roman" w:hAnsi="Times New Roman" w:cs="Times New Roman"/>
          <w:sz w:val="24"/>
        </w:rPr>
        <w:t>beyond</w:t>
      </w:r>
      <w:r w:rsidRPr="00DB5AA6">
        <w:rPr>
          <w:rStyle w:val="StyleUnderline"/>
          <w:rFonts w:ascii="Times New Roman" w:hAnsi="Times New Roman" w:cs="Times New Roman"/>
          <w:sz w:val="24"/>
        </w:rPr>
        <w:t xml:space="preserve"> winning the conventional war</w:t>
      </w:r>
      <w:r w:rsidRPr="00DB5AA6">
        <w:rPr>
          <w:rFonts w:ascii="Times New Roman" w:hAnsi="Times New Roman" w:cs="Times New Roman"/>
          <w:sz w:val="16"/>
        </w:rPr>
        <w:t>—</w:t>
      </w:r>
      <w:r w:rsidRPr="00DB5AA6">
        <w:rPr>
          <w:rStyle w:val="StyleUnderline"/>
          <w:rFonts w:ascii="Times New Roman" w:hAnsi="Times New Roman" w:cs="Times New Roman"/>
          <w:sz w:val="24"/>
        </w:rPr>
        <w:t>that it might be seeking to</w:t>
      </w:r>
      <w:r w:rsidRPr="00DB5AA6">
        <w:rPr>
          <w:rFonts w:ascii="Times New Roman" w:hAnsi="Times New Roman" w:cs="Times New Roman"/>
          <w:sz w:val="16"/>
        </w:rPr>
        <w:t xml:space="preserve"> disable or </w:t>
      </w:r>
      <w:r w:rsidRPr="00DB5AA6">
        <w:rPr>
          <w:rStyle w:val="StyleUnderline"/>
          <w:rFonts w:ascii="Times New Roman" w:hAnsi="Times New Roman" w:cs="Times New Roman"/>
          <w:sz w:val="24"/>
        </w:rPr>
        <w:t>destroy China’s nuclear arsenal</w:t>
      </w:r>
      <w:r w:rsidRPr="00DB5AA6">
        <w:rPr>
          <w:rFonts w:ascii="Times New Roman" w:hAnsi="Times New Roman" w:cs="Times New Roman"/>
          <w:sz w:val="16"/>
        </w:rPr>
        <w:t xml:space="preserve"> outright, perhaps as a prelude to regime change. </w:t>
      </w:r>
      <w:r w:rsidRPr="00DB5AA6">
        <w:rPr>
          <w:rStyle w:val="StyleUnderline"/>
          <w:rFonts w:ascii="Times New Roman" w:hAnsi="Times New Roman" w:cs="Times New Roman"/>
          <w:sz w:val="24"/>
        </w:rPr>
        <w:t>In the fog of war</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Beijing might</w:t>
      </w:r>
      <w:r w:rsidRPr="00DB5AA6">
        <w:rPr>
          <w:rFonts w:ascii="Times New Roman" w:hAnsi="Times New Roman" w:cs="Times New Roman"/>
          <w:sz w:val="16"/>
        </w:rPr>
        <w:t xml:space="preserve"> reluctantly </w:t>
      </w:r>
      <w:r w:rsidRPr="00DB5AA6">
        <w:rPr>
          <w:rStyle w:val="StyleUnderline"/>
          <w:rFonts w:ascii="Times New Roman" w:hAnsi="Times New Roman" w:cs="Times New Roman"/>
          <w:sz w:val="24"/>
        </w:rPr>
        <w:t>conclude that</w:t>
      </w:r>
      <w:r w:rsidRPr="00DB5AA6">
        <w:rPr>
          <w:rFonts w:ascii="Times New Roman" w:hAnsi="Times New Roman" w:cs="Times New Roman"/>
          <w:sz w:val="16"/>
        </w:rPr>
        <w:t xml:space="preserve"> limited </w:t>
      </w:r>
      <w:r w:rsidRPr="00DB5AA6">
        <w:rPr>
          <w:rStyle w:val="Emphasis"/>
          <w:rFonts w:ascii="Times New Roman" w:hAnsi="Times New Roman" w:cs="Times New Roman"/>
          <w:sz w:val="24"/>
        </w:rPr>
        <w:t>nuclear escalation</w:t>
      </w:r>
      <w:r w:rsidRPr="00DB5AA6">
        <w:rPr>
          <w:rFonts w:ascii="Times New Roman" w:hAnsi="Times New Roman" w:cs="Times New Roman"/>
          <w:sz w:val="16"/>
        </w:rPr>
        <w:t>—an initial strike small enough that it could avoid full-scale U.S. retaliation—</w:t>
      </w:r>
      <w:r w:rsidRPr="00DB5AA6">
        <w:rPr>
          <w:rStyle w:val="StyleUnderline"/>
          <w:rFonts w:ascii="Times New Roman" w:hAnsi="Times New Roman" w:cs="Times New Roman"/>
          <w:sz w:val="24"/>
        </w:rPr>
        <w:t>was a viable option</w:t>
      </w:r>
      <w:r w:rsidRPr="00DB5AA6">
        <w:rPr>
          <w:rFonts w:ascii="Times New Roman" w:hAnsi="Times New Roman" w:cs="Times New Roman"/>
          <w:sz w:val="16"/>
        </w:rPr>
        <w:t xml:space="preserve"> to defend itself. STRAIT SHOOTERS </w:t>
      </w:r>
      <w:r w:rsidRPr="00DB5AA6">
        <w:rPr>
          <w:rStyle w:val="StyleUnderline"/>
          <w:rFonts w:ascii="Times New Roman" w:hAnsi="Times New Roman" w:cs="Times New Roman"/>
          <w:sz w:val="24"/>
          <w:highlight w:val="green"/>
        </w:rPr>
        <w:t>The most worrisome flash point</w:t>
      </w:r>
      <w:r w:rsidRPr="00DB5AA6">
        <w:rPr>
          <w:rFonts w:ascii="Times New Roman" w:hAnsi="Times New Roman" w:cs="Times New Roman"/>
          <w:sz w:val="16"/>
        </w:rPr>
        <w:t xml:space="preserve"> for a U.S.-Chinese war </w:t>
      </w:r>
      <w:r w:rsidRPr="00DB5AA6">
        <w:rPr>
          <w:rStyle w:val="StyleUnderline"/>
          <w:rFonts w:ascii="Times New Roman" w:hAnsi="Times New Roman" w:cs="Times New Roman"/>
          <w:sz w:val="24"/>
          <w:highlight w:val="green"/>
        </w:rPr>
        <w:t xml:space="preserve">is </w:t>
      </w:r>
      <w:r w:rsidRPr="00DB5AA6">
        <w:rPr>
          <w:rStyle w:val="Emphasis"/>
          <w:rFonts w:ascii="Times New Roman" w:hAnsi="Times New Roman" w:cs="Times New Roman"/>
          <w:sz w:val="24"/>
          <w:highlight w:val="green"/>
        </w:rPr>
        <w:t>Taiwan</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Beijing’s</w:t>
      </w:r>
      <w:r w:rsidRPr="00DB5AA6">
        <w:rPr>
          <w:rFonts w:ascii="Times New Roman" w:hAnsi="Times New Roman" w:cs="Times New Roman"/>
          <w:sz w:val="16"/>
        </w:rPr>
        <w:t xml:space="preserve"> long-term </w:t>
      </w:r>
      <w:r w:rsidRPr="00DB5AA6">
        <w:rPr>
          <w:rStyle w:val="StyleUnderline"/>
          <w:rFonts w:ascii="Times New Roman" w:hAnsi="Times New Roman" w:cs="Times New Roman"/>
          <w:sz w:val="24"/>
        </w:rPr>
        <w:t>objective of reunifying the island with mainland China is</w:t>
      </w:r>
      <w:r w:rsidRPr="00DB5AA6">
        <w:rPr>
          <w:rFonts w:ascii="Times New Roman" w:hAnsi="Times New Roman" w:cs="Times New Roman"/>
          <w:sz w:val="16"/>
        </w:rPr>
        <w:t xml:space="preserve"> clearly </w:t>
      </w:r>
      <w:r w:rsidRPr="00DB5AA6">
        <w:rPr>
          <w:rStyle w:val="StyleUnderline"/>
          <w:rFonts w:ascii="Times New Roman" w:hAnsi="Times New Roman" w:cs="Times New Roman"/>
          <w:sz w:val="24"/>
        </w:rPr>
        <w:t>in conflict with Washington’s</w:t>
      </w:r>
      <w:r w:rsidRPr="00DB5AA6">
        <w:rPr>
          <w:rFonts w:ascii="Times New Roman" w:hAnsi="Times New Roman" w:cs="Times New Roman"/>
          <w:sz w:val="16"/>
        </w:rPr>
        <w:t xml:space="preserve"> longstanding </w:t>
      </w:r>
      <w:r w:rsidRPr="00DB5AA6">
        <w:rPr>
          <w:rStyle w:val="StyleUnderline"/>
          <w:rFonts w:ascii="Times New Roman" w:hAnsi="Times New Roman" w:cs="Times New Roman"/>
          <w:sz w:val="24"/>
        </w:rPr>
        <w:t>desire to maintain the status quo in the strait</w:t>
      </w:r>
      <w:r w:rsidRPr="00DB5AA6">
        <w:rPr>
          <w:rFonts w:ascii="Times New Roman" w:hAnsi="Times New Roman" w:cs="Times New Roman"/>
          <w:sz w:val="16"/>
        </w:rPr>
        <w:t xml:space="preserve">. It is not difficult to imagine how </w:t>
      </w:r>
      <w:r w:rsidRPr="00DB5AA6">
        <w:rPr>
          <w:rStyle w:val="StyleUnderline"/>
          <w:rFonts w:ascii="Times New Roman" w:hAnsi="Times New Roman" w:cs="Times New Roman"/>
          <w:sz w:val="24"/>
        </w:rPr>
        <w:t xml:space="preserve">this might lead to </w:t>
      </w:r>
      <w:r w:rsidRPr="00DB5AA6">
        <w:rPr>
          <w:rStyle w:val="Emphasis"/>
          <w:rFonts w:ascii="Times New Roman" w:hAnsi="Times New Roman" w:cs="Times New Roman"/>
          <w:sz w:val="24"/>
        </w:rPr>
        <w:t>war</w:t>
      </w:r>
      <w:r w:rsidRPr="00DB5AA6">
        <w:rPr>
          <w:rFonts w:ascii="Times New Roman" w:hAnsi="Times New Roman" w:cs="Times New Roman"/>
          <w:sz w:val="16"/>
        </w:rPr>
        <w:t xml:space="preserve">. For example, </w:t>
      </w:r>
      <w:r w:rsidRPr="00DB5AA6">
        <w:rPr>
          <w:rStyle w:val="StyleUnderline"/>
          <w:rFonts w:ascii="Times New Roman" w:hAnsi="Times New Roman" w:cs="Times New Roman"/>
          <w:sz w:val="24"/>
          <w:highlight w:val="green"/>
        </w:rPr>
        <w:t>China could decide that the</w:t>
      </w:r>
      <w:r w:rsidRPr="00DB5AA6">
        <w:rPr>
          <w:rFonts w:ascii="Times New Roman" w:hAnsi="Times New Roman" w:cs="Times New Roman"/>
          <w:sz w:val="16"/>
        </w:rPr>
        <w:t xml:space="preserve"> political or military </w:t>
      </w:r>
      <w:r w:rsidRPr="00DB5AA6">
        <w:rPr>
          <w:rStyle w:val="StyleUnderline"/>
          <w:rFonts w:ascii="Times New Roman" w:hAnsi="Times New Roman" w:cs="Times New Roman"/>
          <w:sz w:val="24"/>
          <w:highlight w:val="green"/>
        </w:rPr>
        <w:t xml:space="preserve">window for </w:t>
      </w:r>
      <w:r w:rsidRPr="00DB5AA6">
        <w:rPr>
          <w:rStyle w:val="StyleUnderline"/>
          <w:rFonts w:ascii="Times New Roman" w:hAnsi="Times New Roman" w:cs="Times New Roman"/>
          <w:sz w:val="24"/>
        </w:rPr>
        <w:t xml:space="preserve">regaining </w:t>
      </w:r>
      <w:r w:rsidRPr="00DB5AA6">
        <w:rPr>
          <w:rStyle w:val="StyleUnderline"/>
          <w:rFonts w:ascii="Times New Roman" w:hAnsi="Times New Roman" w:cs="Times New Roman"/>
          <w:sz w:val="24"/>
          <w:highlight w:val="green"/>
        </w:rPr>
        <w:t>control</w:t>
      </w:r>
      <w:r w:rsidRPr="00DB5AA6">
        <w:rPr>
          <w:rFonts w:ascii="Times New Roman" w:hAnsi="Times New Roman" w:cs="Times New Roman"/>
          <w:sz w:val="16"/>
        </w:rPr>
        <w:t xml:space="preserve"> over the island </w:t>
      </w:r>
      <w:r w:rsidRPr="00DB5AA6">
        <w:rPr>
          <w:rStyle w:val="StyleUnderline"/>
          <w:rFonts w:ascii="Times New Roman" w:hAnsi="Times New Roman" w:cs="Times New Roman"/>
          <w:sz w:val="24"/>
          <w:highlight w:val="green"/>
        </w:rPr>
        <w:t>was closing and</w:t>
      </w:r>
      <w:r w:rsidRPr="00DB5AA6">
        <w:rPr>
          <w:rStyle w:val="StyleUnderline"/>
          <w:rFonts w:ascii="Times New Roman" w:hAnsi="Times New Roman" w:cs="Times New Roman"/>
          <w:sz w:val="24"/>
        </w:rPr>
        <w:t xml:space="preserve"> launch an </w:t>
      </w:r>
      <w:r w:rsidRPr="00DB5AA6">
        <w:rPr>
          <w:rStyle w:val="Emphasis"/>
          <w:rFonts w:ascii="Times New Roman" w:hAnsi="Times New Roman" w:cs="Times New Roman"/>
          <w:sz w:val="24"/>
          <w:highlight w:val="green"/>
        </w:rPr>
        <w:t>attack</w:t>
      </w:r>
      <w:r w:rsidRPr="00DB5AA6">
        <w:rPr>
          <w:rFonts w:ascii="Times New Roman" w:hAnsi="Times New Roman" w:cs="Times New Roman"/>
          <w:sz w:val="16"/>
        </w:rPr>
        <w:t xml:space="preserve">, </w:t>
      </w:r>
      <w:r w:rsidRPr="00DB5AA6">
        <w:rPr>
          <w:rStyle w:val="StyleUnderline"/>
          <w:rFonts w:ascii="Times New Roman" w:hAnsi="Times New Roman" w:cs="Times New Roman"/>
          <w:sz w:val="24"/>
          <w:highlight w:val="green"/>
        </w:rPr>
        <w:t>using air</w:t>
      </w:r>
      <w:r w:rsidRPr="00DB5AA6">
        <w:rPr>
          <w:rFonts w:ascii="Times New Roman" w:hAnsi="Times New Roman" w:cs="Times New Roman"/>
          <w:sz w:val="16"/>
        </w:rPr>
        <w:t xml:space="preserve"> and naval </w:t>
      </w:r>
      <w:r w:rsidRPr="00DB5AA6">
        <w:rPr>
          <w:rStyle w:val="StyleUnderline"/>
          <w:rFonts w:ascii="Times New Roman" w:hAnsi="Times New Roman" w:cs="Times New Roman"/>
          <w:sz w:val="24"/>
          <w:highlight w:val="green"/>
        </w:rPr>
        <w:t>forces to blockade Taiwanese harbors or bombard</w:t>
      </w:r>
      <w:r w:rsidRPr="00DB5AA6">
        <w:rPr>
          <w:rStyle w:val="StyleUnderline"/>
          <w:rFonts w:ascii="Times New Roman" w:hAnsi="Times New Roman" w:cs="Times New Roman"/>
          <w:sz w:val="24"/>
        </w:rPr>
        <w:t xml:space="preserve"> the </w:t>
      </w:r>
      <w:r w:rsidRPr="00DB5AA6">
        <w:rPr>
          <w:rStyle w:val="StyleUnderline"/>
          <w:rFonts w:ascii="Times New Roman" w:hAnsi="Times New Roman" w:cs="Times New Roman"/>
          <w:sz w:val="24"/>
          <w:highlight w:val="green"/>
        </w:rPr>
        <w:t>island</w:t>
      </w:r>
      <w:r w:rsidRPr="00DB5AA6">
        <w:rPr>
          <w:rFonts w:ascii="Times New Roman" w:hAnsi="Times New Roman" w:cs="Times New Roman"/>
          <w:sz w:val="16"/>
        </w:rPr>
        <w:t xml:space="preserve">.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w:t>
      </w:r>
      <w:r w:rsidRPr="00DB5AA6">
        <w:rPr>
          <w:rStyle w:val="StyleUnderline"/>
          <w:rFonts w:ascii="Times New Roman" w:hAnsi="Times New Roman" w:cs="Times New Roman"/>
          <w:sz w:val="24"/>
        </w:rPr>
        <w:t>Chinese intercontinental ballistic missiles</w:t>
      </w:r>
      <w:r w:rsidRPr="00DB5AA6">
        <w:rPr>
          <w:rFonts w:ascii="Times New Roman" w:hAnsi="Times New Roman" w:cs="Times New Roman"/>
          <w:sz w:val="16"/>
        </w:rPr>
        <w:t xml:space="preserve"> are </w:t>
      </w:r>
      <w:r w:rsidRPr="00DB5AA6">
        <w:rPr>
          <w:rStyle w:val="StyleUnderline"/>
          <w:rFonts w:ascii="Times New Roman" w:hAnsi="Times New Roman" w:cs="Times New Roman"/>
          <w:sz w:val="24"/>
        </w:rPr>
        <w:t>larger and less mobile than</w:t>
      </w:r>
      <w:r w:rsidRPr="00DB5AA6">
        <w:rPr>
          <w:rFonts w:ascii="Times New Roman" w:hAnsi="Times New Roman" w:cs="Times New Roman"/>
          <w:sz w:val="16"/>
        </w:rPr>
        <w:t xml:space="preserve"> the </w:t>
      </w:r>
      <w:r w:rsidRPr="00DB5AA6">
        <w:rPr>
          <w:rStyle w:val="StyleUnderline"/>
          <w:rFonts w:ascii="Times New Roman" w:hAnsi="Times New Roman" w:cs="Times New Roman"/>
          <w:sz w:val="24"/>
        </w:rPr>
        <w:t>Iraqi Scuds</w:t>
      </w:r>
      <w:r w:rsidRPr="00DB5AA6">
        <w:rPr>
          <w:rFonts w:ascii="Times New Roman" w:hAnsi="Times New Roman" w:cs="Times New Roman"/>
          <w:sz w:val="16"/>
        </w:rPr>
        <w:t xml:space="preserve"> were, and they are harder to move without detection. </w:t>
      </w:r>
      <w:r w:rsidRPr="00DB5AA6">
        <w:rPr>
          <w:rStyle w:val="StyleUnderline"/>
          <w:rFonts w:ascii="Times New Roman" w:hAnsi="Times New Roman" w:cs="Times New Roman"/>
          <w:sz w:val="24"/>
        </w:rPr>
        <w:t>The U</w:t>
      </w:r>
      <w:r w:rsidRPr="00DB5AA6">
        <w:rPr>
          <w:rFonts w:ascii="Times New Roman" w:hAnsi="Times New Roman" w:cs="Times New Roman"/>
          <w:sz w:val="16"/>
        </w:rPr>
        <w:t xml:space="preserve">nited </w:t>
      </w:r>
      <w:r w:rsidRPr="00DB5AA6">
        <w:rPr>
          <w:rStyle w:val="StyleUnderline"/>
          <w:rFonts w:ascii="Times New Roman" w:hAnsi="Times New Roman" w:cs="Times New Roman"/>
          <w:sz w:val="24"/>
        </w:rPr>
        <w:t>S</w:t>
      </w:r>
      <w:r w:rsidRPr="00DB5AA6">
        <w:rPr>
          <w:rFonts w:ascii="Times New Roman" w:hAnsi="Times New Roman" w:cs="Times New Roman"/>
          <w:sz w:val="16"/>
        </w:rPr>
        <w:t xml:space="preserve">tates </w:t>
      </w:r>
      <w:r w:rsidRPr="00DB5AA6">
        <w:rPr>
          <w:rStyle w:val="StyleUnderline"/>
          <w:rFonts w:ascii="Times New Roman" w:hAnsi="Times New Roman" w:cs="Times New Roman"/>
          <w:sz w:val="24"/>
        </w:rPr>
        <w:t>is</w:t>
      </w:r>
      <w:r w:rsidRPr="00DB5AA6">
        <w:rPr>
          <w:rFonts w:ascii="Times New Roman" w:hAnsi="Times New Roman" w:cs="Times New Roman"/>
          <w:sz w:val="16"/>
        </w:rPr>
        <w:t xml:space="preserve"> also </w:t>
      </w:r>
      <w:r w:rsidRPr="00DB5AA6">
        <w:rPr>
          <w:rStyle w:val="StyleUnderline"/>
          <w:rFonts w:ascii="Times New Roman" w:hAnsi="Times New Roman" w:cs="Times New Roman"/>
          <w:sz w:val="24"/>
        </w:rPr>
        <w:t>likely to have been tracking them</w:t>
      </w:r>
      <w:r w:rsidRPr="00DB5AA6">
        <w:rPr>
          <w:rFonts w:ascii="Times New Roman" w:hAnsi="Times New Roman" w:cs="Times New Roman"/>
          <w:sz w:val="16"/>
        </w:rPr>
        <w:t xml:space="preserve">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w:t>
      </w:r>
      <w:r w:rsidRPr="00DB5AA6">
        <w:rPr>
          <w:rStyle w:val="StyleUnderline"/>
          <w:rFonts w:ascii="Times New Roman" w:hAnsi="Times New Roman" w:cs="Times New Roman"/>
          <w:sz w:val="24"/>
        </w:rPr>
        <w:t xml:space="preserve">the </w:t>
      </w:r>
      <w:r w:rsidRPr="00DB5AA6">
        <w:rPr>
          <w:rStyle w:val="StyleUnderline"/>
          <w:rFonts w:ascii="Times New Roman" w:hAnsi="Times New Roman" w:cs="Times New Roman"/>
          <w:sz w:val="24"/>
          <w:highlight w:val="green"/>
        </w:rPr>
        <w:t>favored U.S. strategy</w:t>
      </w:r>
      <w:r w:rsidRPr="00DB5AA6">
        <w:rPr>
          <w:rStyle w:val="StyleUnderline"/>
          <w:rFonts w:ascii="Times New Roman" w:hAnsi="Times New Roman" w:cs="Times New Roman"/>
          <w:sz w:val="24"/>
        </w:rPr>
        <w:t xml:space="preserve"> to ensure a conventional victory </w:t>
      </w:r>
      <w:r w:rsidRPr="00DB5AA6">
        <w:rPr>
          <w:rStyle w:val="StyleUnderline"/>
          <w:rFonts w:ascii="Times New Roman" w:hAnsi="Times New Roman" w:cs="Times New Roman"/>
          <w:sz w:val="24"/>
          <w:highlight w:val="green"/>
        </w:rPr>
        <w:t>would</w:t>
      </w:r>
      <w:r w:rsidRPr="00DB5AA6">
        <w:rPr>
          <w:rFonts w:ascii="Times New Roman" w:hAnsi="Times New Roman" w:cs="Times New Roman"/>
          <w:sz w:val="16"/>
        </w:rPr>
        <w:t xml:space="preserve"> likely </w:t>
      </w:r>
      <w:r w:rsidRPr="00DB5AA6">
        <w:rPr>
          <w:rStyle w:val="StyleUnderline"/>
          <w:rFonts w:ascii="Times New Roman" w:hAnsi="Times New Roman" w:cs="Times New Roman"/>
          <w:sz w:val="24"/>
          <w:highlight w:val="green"/>
        </w:rPr>
        <w:t>endanger</w:t>
      </w:r>
      <w:r w:rsidRPr="00DB5AA6">
        <w:rPr>
          <w:rFonts w:ascii="Times New Roman" w:hAnsi="Times New Roman" w:cs="Times New Roman"/>
          <w:sz w:val="16"/>
        </w:rPr>
        <w:t xml:space="preserve"> much of </w:t>
      </w:r>
      <w:r w:rsidRPr="00DB5AA6">
        <w:rPr>
          <w:rStyle w:val="StyleUnderline"/>
          <w:rFonts w:ascii="Times New Roman" w:hAnsi="Times New Roman" w:cs="Times New Roman"/>
          <w:sz w:val="24"/>
        </w:rPr>
        <w:t xml:space="preserve">China’s </w:t>
      </w:r>
      <w:r w:rsidRPr="00DB5AA6">
        <w:rPr>
          <w:rStyle w:val="StyleUnderline"/>
          <w:rFonts w:ascii="Times New Roman" w:hAnsi="Times New Roman" w:cs="Times New Roman"/>
          <w:sz w:val="24"/>
          <w:highlight w:val="green"/>
        </w:rPr>
        <w:t>nuclear arsenal</w:t>
      </w:r>
      <w:r w:rsidRPr="00DB5AA6">
        <w:rPr>
          <w:rFonts w:ascii="Times New Roman" w:hAnsi="Times New Roman" w:cs="Times New Roman"/>
          <w:sz w:val="16"/>
        </w:rPr>
        <w:t xml:space="preserve"> in the process, at sea and on land. </w:t>
      </w:r>
      <w:r w:rsidRPr="00DB5AA6">
        <w:rPr>
          <w:rStyle w:val="StyleUnderline"/>
          <w:rFonts w:ascii="Times New Roman" w:hAnsi="Times New Roman" w:cs="Times New Roman"/>
          <w:sz w:val="24"/>
        </w:rPr>
        <w:t>Whether the United States actually intended to target</w:t>
      </w:r>
      <w:r w:rsidRPr="00DB5AA6">
        <w:rPr>
          <w:rFonts w:ascii="Times New Roman" w:hAnsi="Times New Roman" w:cs="Times New Roman"/>
          <w:sz w:val="16"/>
        </w:rPr>
        <w:t xml:space="preserve"> all of China’s nuclear </w:t>
      </w:r>
      <w:r w:rsidRPr="00DB5AA6">
        <w:rPr>
          <w:rStyle w:val="StyleUnderline"/>
          <w:rFonts w:ascii="Times New Roman" w:hAnsi="Times New Roman" w:cs="Times New Roman"/>
          <w:sz w:val="24"/>
        </w:rPr>
        <w:t xml:space="preserve">weapons would be </w:t>
      </w:r>
      <w:r w:rsidRPr="00DB5AA6">
        <w:rPr>
          <w:rStyle w:val="Emphasis"/>
          <w:rFonts w:ascii="Times New Roman" w:hAnsi="Times New Roman" w:cs="Times New Roman"/>
          <w:sz w:val="24"/>
        </w:rPr>
        <w:t>incidental</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 xml:space="preserve">All that would matter is that Chinese leaders would consider them </w:t>
      </w:r>
      <w:r w:rsidRPr="00DB5AA6">
        <w:rPr>
          <w:rStyle w:val="Emphasis"/>
          <w:rFonts w:ascii="Times New Roman" w:hAnsi="Times New Roman" w:cs="Times New Roman"/>
          <w:sz w:val="24"/>
        </w:rPr>
        <w:t>threatened</w:t>
      </w:r>
      <w:r w:rsidRPr="00DB5AA6">
        <w:rPr>
          <w:rFonts w:ascii="Times New Roman" w:hAnsi="Times New Roman" w:cs="Times New Roman"/>
          <w:sz w:val="16"/>
        </w:rPr>
        <w:t xml:space="preserve">.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t>
      </w:r>
      <w:r w:rsidRPr="00DB5AA6">
        <w:rPr>
          <w:rStyle w:val="StyleUnderline"/>
          <w:rFonts w:ascii="Times New Roman" w:hAnsi="Times New Roman" w:cs="Times New Roman"/>
          <w:sz w:val="24"/>
          <w:highlight w:val="green"/>
        </w:rPr>
        <w:t>wartime developments</w:t>
      </w:r>
      <w:r w:rsidRPr="00DB5AA6">
        <w:rPr>
          <w:rFonts w:ascii="Times New Roman" w:hAnsi="Times New Roman" w:cs="Times New Roman"/>
          <w:sz w:val="16"/>
        </w:rPr>
        <w:t xml:space="preserve"> that </w:t>
      </w:r>
      <w:r w:rsidRPr="00DB5AA6">
        <w:rPr>
          <w:rStyle w:val="StyleUnderline"/>
          <w:rFonts w:ascii="Times New Roman" w:hAnsi="Times New Roman" w:cs="Times New Roman"/>
          <w:sz w:val="24"/>
          <w:highlight w:val="green"/>
        </w:rPr>
        <w:t xml:space="preserve">could </w:t>
      </w:r>
      <w:r w:rsidRPr="00DB5AA6">
        <w:rPr>
          <w:rStyle w:val="Emphasis"/>
          <w:rFonts w:ascii="Times New Roman" w:hAnsi="Times New Roman" w:cs="Times New Roman"/>
          <w:sz w:val="24"/>
          <w:highlight w:val="green"/>
        </w:rPr>
        <w:t>shift</w:t>
      </w:r>
      <w:r w:rsidRPr="00DB5AA6">
        <w:rPr>
          <w:rStyle w:val="StyleUnderline"/>
          <w:rFonts w:ascii="Times New Roman" w:hAnsi="Times New Roman" w:cs="Times New Roman"/>
          <w:sz w:val="24"/>
          <w:highlight w:val="green"/>
        </w:rPr>
        <w:t xml:space="preserve"> China’s assumptions about U.S. intentions</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 xml:space="preserve">If </w:t>
      </w:r>
      <w:r w:rsidRPr="00DB5AA6">
        <w:rPr>
          <w:rStyle w:val="StyleUnderline"/>
          <w:rFonts w:ascii="Times New Roman" w:hAnsi="Times New Roman" w:cs="Times New Roman"/>
          <w:sz w:val="24"/>
          <w:highlight w:val="green"/>
        </w:rPr>
        <w:t>Beijing</w:t>
      </w:r>
      <w:r w:rsidRPr="00DB5AA6">
        <w:rPr>
          <w:rStyle w:val="StyleUnderline"/>
          <w:rFonts w:ascii="Times New Roman" w:hAnsi="Times New Roman" w:cs="Times New Roman"/>
          <w:sz w:val="24"/>
        </w:rPr>
        <w:t xml:space="preserve"> interprets the erosion</w:t>
      </w:r>
      <w:r w:rsidRPr="00DB5AA6">
        <w:rPr>
          <w:rFonts w:ascii="Times New Roman" w:hAnsi="Times New Roman" w:cs="Times New Roman"/>
          <w:sz w:val="16"/>
        </w:rPr>
        <w:t xml:space="preserve"> of its sea- and land-based </w:t>
      </w:r>
      <w:r w:rsidRPr="00DB5AA6">
        <w:rPr>
          <w:rStyle w:val="StyleUnderline"/>
          <w:rFonts w:ascii="Times New Roman" w:hAnsi="Times New Roman" w:cs="Times New Roman"/>
          <w:sz w:val="24"/>
        </w:rPr>
        <w:t xml:space="preserve">nuclear forces as a </w:t>
      </w:r>
      <w:r w:rsidRPr="00DB5AA6">
        <w:rPr>
          <w:rStyle w:val="Emphasis"/>
          <w:rFonts w:ascii="Times New Roman" w:hAnsi="Times New Roman" w:cs="Times New Roman"/>
          <w:sz w:val="24"/>
        </w:rPr>
        <w:t>deliberate effort</w:t>
      </w:r>
      <w:r w:rsidRPr="00DB5AA6">
        <w:rPr>
          <w:rFonts w:ascii="Times New Roman" w:hAnsi="Times New Roman" w:cs="Times New Roman"/>
          <w:sz w:val="16"/>
        </w:rPr>
        <w:t xml:space="preserve"> to destroy its nuclear deterrent, or perhaps even as a prelude to a nuclear attack, </w:t>
      </w:r>
      <w:r w:rsidRPr="00DB5AA6">
        <w:rPr>
          <w:rStyle w:val="StyleUnderline"/>
          <w:rFonts w:ascii="Times New Roman" w:hAnsi="Times New Roman" w:cs="Times New Roman"/>
          <w:sz w:val="24"/>
        </w:rPr>
        <w:t xml:space="preserve">it </w:t>
      </w:r>
      <w:r w:rsidRPr="00DB5AA6">
        <w:rPr>
          <w:rStyle w:val="StyleUnderline"/>
          <w:rFonts w:ascii="Times New Roman" w:hAnsi="Times New Roman" w:cs="Times New Roman"/>
          <w:sz w:val="24"/>
          <w:highlight w:val="green"/>
        </w:rPr>
        <w:t>might see</w:t>
      </w:r>
      <w:r w:rsidRPr="00DB5AA6">
        <w:rPr>
          <w:rStyle w:val="StyleUnderline"/>
          <w:rFonts w:ascii="Times New Roman" w:hAnsi="Times New Roman" w:cs="Times New Roman"/>
          <w:sz w:val="24"/>
        </w:rPr>
        <w:t xml:space="preserve"> limited </w:t>
      </w:r>
      <w:r w:rsidRPr="00DB5AA6">
        <w:rPr>
          <w:rStyle w:val="Emphasis"/>
          <w:rFonts w:ascii="Times New Roman" w:hAnsi="Times New Roman" w:cs="Times New Roman"/>
          <w:sz w:val="24"/>
          <w:highlight w:val="green"/>
        </w:rPr>
        <w:t>nuclear escalation</w:t>
      </w:r>
      <w:r w:rsidRPr="00DB5AA6">
        <w:rPr>
          <w:rStyle w:val="StyleUnderline"/>
          <w:rFonts w:ascii="Times New Roman" w:hAnsi="Times New Roman" w:cs="Times New Roman"/>
          <w:sz w:val="24"/>
          <w:highlight w:val="green"/>
        </w:rPr>
        <w:t xml:space="preserve"> as a way to</w:t>
      </w:r>
      <w:r w:rsidRPr="00DB5AA6">
        <w:rPr>
          <w:rStyle w:val="StyleUnderline"/>
          <w:rFonts w:ascii="Times New Roman" w:hAnsi="Times New Roman" w:cs="Times New Roman"/>
          <w:sz w:val="24"/>
        </w:rPr>
        <w:t xml:space="preserve"> force an </w:t>
      </w:r>
      <w:r w:rsidRPr="00DB5AA6">
        <w:rPr>
          <w:rStyle w:val="Emphasis"/>
          <w:rFonts w:ascii="Times New Roman" w:hAnsi="Times New Roman" w:cs="Times New Roman"/>
          <w:sz w:val="24"/>
          <w:highlight w:val="green"/>
        </w:rPr>
        <w:t>end</w:t>
      </w:r>
      <w:r w:rsidRPr="00DB5AA6">
        <w:rPr>
          <w:rStyle w:val="StyleUnderline"/>
          <w:rFonts w:ascii="Times New Roman" w:hAnsi="Times New Roman" w:cs="Times New Roman"/>
          <w:sz w:val="24"/>
        </w:rPr>
        <w:t xml:space="preserve"> to </w:t>
      </w:r>
      <w:r w:rsidRPr="00DB5AA6">
        <w:rPr>
          <w:rStyle w:val="StyleUnderline"/>
          <w:rFonts w:ascii="Times New Roman" w:hAnsi="Times New Roman" w:cs="Times New Roman"/>
          <w:sz w:val="24"/>
          <w:highlight w:val="green"/>
        </w:rPr>
        <w:t>the conflict</w:t>
      </w:r>
      <w:r w:rsidRPr="00DB5AA6">
        <w:rPr>
          <w:rFonts w:ascii="Times New Roman" w:hAnsi="Times New Roman" w:cs="Times New Roman"/>
          <w:sz w:val="16"/>
        </w:rPr>
        <w:t xml:space="preserve">. For example, </w:t>
      </w:r>
      <w:r w:rsidRPr="00DB5AA6">
        <w:rPr>
          <w:rStyle w:val="StyleUnderline"/>
          <w:rFonts w:ascii="Times New Roman" w:hAnsi="Times New Roman" w:cs="Times New Roman"/>
          <w:sz w:val="24"/>
          <w:highlight w:val="green"/>
        </w:rPr>
        <w:t>China could use nuclear weapons to</w:t>
      </w:r>
      <w:r w:rsidRPr="00DB5AA6">
        <w:rPr>
          <w:rFonts w:ascii="Times New Roman" w:hAnsi="Times New Roman" w:cs="Times New Roman"/>
          <w:sz w:val="16"/>
        </w:rPr>
        <w:t xml:space="preserve"> instantaneously </w:t>
      </w:r>
      <w:r w:rsidRPr="00DB5AA6">
        <w:rPr>
          <w:rStyle w:val="StyleUnderline"/>
          <w:rFonts w:ascii="Times New Roman" w:hAnsi="Times New Roman" w:cs="Times New Roman"/>
          <w:sz w:val="24"/>
          <w:highlight w:val="green"/>
        </w:rPr>
        <w:t>destroy</w:t>
      </w:r>
      <w:r w:rsidRPr="00DB5AA6">
        <w:rPr>
          <w:rStyle w:val="StyleUnderline"/>
          <w:rFonts w:ascii="Times New Roman" w:hAnsi="Times New Roman" w:cs="Times New Roman"/>
          <w:sz w:val="24"/>
        </w:rPr>
        <w:t xml:space="preserve"> the </w:t>
      </w:r>
      <w:r w:rsidRPr="00DB5AA6">
        <w:rPr>
          <w:rStyle w:val="StyleUnderline"/>
          <w:rFonts w:ascii="Times New Roman" w:hAnsi="Times New Roman" w:cs="Times New Roman"/>
          <w:sz w:val="24"/>
          <w:highlight w:val="green"/>
        </w:rPr>
        <w:t>U.S. air bases</w:t>
      </w:r>
      <w:r w:rsidRPr="00DB5AA6">
        <w:rPr>
          <w:rStyle w:val="StyleUnderline"/>
          <w:rFonts w:ascii="Times New Roman" w:hAnsi="Times New Roman" w:cs="Times New Roman"/>
          <w:sz w:val="24"/>
        </w:rPr>
        <w:t xml:space="preserve"> that posed the biggest threat to its arsenal</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It could also launch a nuclear strike with no</w:t>
      </w:r>
      <w:r w:rsidRPr="00DB5AA6">
        <w:rPr>
          <w:rFonts w:ascii="Times New Roman" w:hAnsi="Times New Roman" w:cs="Times New Roman"/>
          <w:sz w:val="16"/>
        </w:rPr>
        <w:t xml:space="preserve"> direct </w:t>
      </w:r>
      <w:r w:rsidRPr="00DB5AA6">
        <w:rPr>
          <w:rStyle w:val="StyleUnderline"/>
          <w:rFonts w:ascii="Times New Roman" w:hAnsi="Times New Roman" w:cs="Times New Roman"/>
          <w:sz w:val="24"/>
        </w:rPr>
        <w:t>military purpose</w:t>
      </w:r>
      <w:r w:rsidRPr="00DB5AA6">
        <w:rPr>
          <w:rFonts w:ascii="Times New Roman" w:hAnsi="Times New Roman" w:cs="Times New Roman"/>
          <w:sz w:val="16"/>
        </w:rPr>
        <w:t>—on an unpopulated area or at sea—</w:t>
      </w:r>
      <w:r w:rsidRPr="00DB5AA6">
        <w:rPr>
          <w:rStyle w:val="StyleUnderline"/>
          <w:rFonts w:ascii="Times New Roman" w:hAnsi="Times New Roman" w:cs="Times New Roman"/>
          <w:sz w:val="24"/>
        </w:rPr>
        <w:t xml:space="preserve">as a way to </w:t>
      </w:r>
      <w:r w:rsidRPr="00DB5AA6">
        <w:rPr>
          <w:rStyle w:val="Emphasis"/>
          <w:rFonts w:ascii="Times New Roman" w:hAnsi="Times New Roman" w:cs="Times New Roman"/>
          <w:sz w:val="24"/>
        </w:rPr>
        <w:t>signal</w:t>
      </w:r>
      <w:r w:rsidRPr="00DB5AA6">
        <w:rPr>
          <w:rStyle w:val="StyleUnderline"/>
          <w:rFonts w:ascii="Times New Roman" w:hAnsi="Times New Roman" w:cs="Times New Roman"/>
          <w:sz w:val="24"/>
        </w:rPr>
        <w:t xml:space="preserve"> that the U</w:t>
      </w:r>
      <w:r w:rsidRPr="00DB5AA6">
        <w:rPr>
          <w:rFonts w:ascii="Times New Roman" w:hAnsi="Times New Roman" w:cs="Times New Roman"/>
          <w:sz w:val="16"/>
        </w:rPr>
        <w:t xml:space="preserve">nited </w:t>
      </w:r>
      <w:r w:rsidRPr="00DB5AA6">
        <w:rPr>
          <w:rStyle w:val="StyleUnderline"/>
          <w:rFonts w:ascii="Times New Roman" w:hAnsi="Times New Roman" w:cs="Times New Roman"/>
          <w:sz w:val="24"/>
        </w:rPr>
        <w:t>S</w:t>
      </w:r>
      <w:r w:rsidRPr="00DB5AA6">
        <w:rPr>
          <w:rFonts w:ascii="Times New Roman" w:hAnsi="Times New Roman" w:cs="Times New Roman"/>
          <w:sz w:val="16"/>
        </w:rPr>
        <w:t xml:space="preserve">tates </w:t>
      </w:r>
      <w:r w:rsidRPr="00DB5AA6">
        <w:rPr>
          <w:rStyle w:val="StyleUnderline"/>
          <w:rFonts w:ascii="Times New Roman" w:hAnsi="Times New Roman" w:cs="Times New Roman"/>
          <w:sz w:val="24"/>
        </w:rPr>
        <w:t>had crossed a redline</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If such escalation appears far-fetched</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 xml:space="preserve">China’s </w:t>
      </w:r>
      <w:r w:rsidRPr="00DB5AA6">
        <w:rPr>
          <w:rStyle w:val="Emphasis"/>
          <w:rFonts w:ascii="Times New Roman" w:hAnsi="Times New Roman" w:cs="Times New Roman"/>
          <w:sz w:val="24"/>
        </w:rPr>
        <w:t>history</w:t>
      </w:r>
      <w:r w:rsidRPr="00DB5AA6">
        <w:rPr>
          <w:rStyle w:val="StyleUnderline"/>
          <w:rFonts w:ascii="Times New Roman" w:hAnsi="Times New Roman" w:cs="Times New Roman"/>
          <w:sz w:val="24"/>
        </w:rPr>
        <w:t xml:space="preserve"> suggests otherwise</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In 1969</w:t>
      </w:r>
      <w:r w:rsidRPr="00DB5AA6">
        <w:rPr>
          <w:rFonts w:ascii="Times New Roman" w:hAnsi="Times New Roman" w:cs="Times New Roman"/>
          <w:sz w:val="16"/>
        </w:rPr>
        <w:t xml:space="preserve">, </w:t>
      </w:r>
      <w:r w:rsidRPr="00DB5AA6">
        <w:rPr>
          <w:rStyle w:val="Emphasis"/>
          <w:rFonts w:ascii="Times New Roman" w:hAnsi="Times New Roman" w:cs="Times New Roman"/>
          <w:sz w:val="24"/>
        </w:rPr>
        <w:t>similar dynamics</w:t>
      </w:r>
      <w:r w:rsidRPr="00DB5AA6">
        <w:rPr>
          <w:rFonts w:ascii="Times New Roman" w:hAnsi="Times New Roman" w:cs="Times New Roman"/>
          <w:sz w:val="16"/>
        </w:rPr>
        <w:t xml:space="preserve"> </w:t>
      </w:r>
      <w:r w:rsidRPr="00DB5AA6">
        <w:rPr>
          <w:rStyle w:val="StyleUnderline"/>
          <w:rFonts w:ascii="Times New Roman" w:hAnsi="Times New Roman" w:cs="Times New Roman"/>
          <w:sz w:val="24"/>
        </w:rPr>
        <w:t>brought China to the brink of nuclear war with the Soviet Union</w:t>
      </w:r>
      <w:r w:rsidRPr="00DB5AA6">
        <w:rPr>
          <w:rFonts w:ascii="Times New Roman" w:hAnsi="Times New Roman" w:cs="Times New Roman"/>
          <w:sz w:val="16"/>
        </w:rPr>
        <w:t>.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1670DCF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1D30D67"/>
    <w:multiLevelType w:val="hybridMultilevel"/>
    <w:tmpl w:val="35B81D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0F6831"/>
    <w:multiLevelType w:val="hybridMultilevel"/>
    <w:tmpl w:val="DB2473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320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3203"/>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72F8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E782"/>
  <w15:chartTrackingRefBased/>
  <w15:docId w15:val="{C3ABC1BF-C3D5-4512-A6D8-13066173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2F80"/>
    <w:rPr>
      <w:rFonts w:ascii="Calibri" w:hAnsi="Calibri"/>
    </w:rPr>
  </w:style>
  <w:style w:type="paragraph" w:styleId="Heading1">
    <w:name w:val="heading 1"/>
    <w:aliases w:val="Pocket"/>
    <w:basedOn w:val="Normal"/>
    <w:next w:val="Normal"/>
    <w:link w:val="Heading1Char"/>
    <w:qFormat/>
    <w:rsid w:val="003B32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32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3B32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B32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32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3203"/>
  </w:style>
  <w:style w:type="character" w:customStyle="1" w:styleId="Heading1Char">
    <w:name w:val="Heading 1 Char"/>
    <w:aliases w:val="Pocket Char"/>
    <w:basedOn w:val="DefaultParagraphFont"/>
    <w:link w:val="Heading1"/>
    <w:rsid w:val="003B32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3203"/>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B320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B320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B320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320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B3203"/>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B3203"/>
    <w:rPr>
      <w:color w:val="auto"/>
      <w:u w:val="none"/>
    </w:rPr>
  </w:style>
  <w:style w:type="character" w:styleId="FollowedHyperlink">
    <w:name w:val="FollowedHyperlink"/>
    <w:basedOn w:val="DefaultParagraphFont"/>
    <w:uiPriority w:val="99"/>
    <w:semiHidden/>
    <w:unhideWhenUsed/>
    <w:rsid w:val="003B3203"/>
    <w:rPr>
      <w:color w:val="auto"/>
      <w:u w:val="none"/>
    </w:rPr>
  </w:style>
  <w:style w:type="paragraph" w:customStyle="1" w:styleId="Emphasis1">
    <w:name w:val="Emphasis1"/>
    <w:basedOn w:val="Normal"/>
    <w:link w:val="Emphasis"/>
    <w:autoRedefine/>
    <w:uiPriority w:val="7"/>
    <w:qFormat/>
    <w:rsid w:val="00972F8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972F8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72F80"/>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972F80"/>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oreignaffairs.com/articles/china/2018-10-15/beijings-nuclear-option" TargetMode="Externa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www.technologyreview.com/2021/01/21/1016513/china-private-commercial-space-industry-dominance/"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7632</Words>
  <Characters>43507</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2022-01-09T00:41:00Z</dcterms:created>
  <dcterms:modified xsi:type="dcterms:W3CDTF">2022-01-09T00:41:00Z</dcterms:modified>
</cp:coreProperties>
</file>