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29C56" w14:textId="77777777" w:rsidR="00704B35" w:rsidRPr="00DB5AA6" w:rsidRDefault="00704B35" w:rsidP="00704B35">
      <w:pPr>
        <w:pStyle w:val="Heading3"/>
        <w:spacing w:before="0" w:line="240" w:lineRule="auto"/>
        <w:rPr>
          <w:rFonts w:ascii="Times New Roman" w:hAnsi="Times New Roman" w:cs="Times New Roman"/>
        </w:rPr>
      </w:pPr>
      <w:r w:rsidRPr="00DB5AA6">
        <w:rPr>
          <w:rFonts w:ascii="Times New Roman" w:hAnsi="Times New Roman" w:cs="Times New Roman"/>
        </w:rPr>
        <w:t xml:space="preserve">DA: </w:t>
      </w:r>
      <w:proofErr w:type="spellStart"/>
      <w:r w:rsidRPr="00DB5AA6">
        <w:rPr>
          <w:rFonts w:ascii="Times New Roman" w:hAnsi="Times New Roman" w:cs="Times New Roman"/>
        </w:rPr>
        <w:t>Dedev</w:t>
      </w:r>
      <w:proofErr w:type="spellEnd"/>
    </w:p>
    <w:p w14:paraId="6A6445DD" w14:textId="77777777" w:rsidR="00704B35" w:rsidRPr="00DB5AA6" w:rsidRDefault="00704B35" w:rsidP="00704B35">
      <w:pPr>
        <w:pStyle w:val="ListParagraph"/>
        <w:keepNext/>
        <w:keepLines/>
        <w:numPr>
          <w:ilvl w:val="0"/>
          <w:numId w:val="11"/>
        </w:numPr>
        <w:spacing w:line="240" w:lineRule="auto"/>
        <w:outlineLvl w:val="3"/>
        <w:rPr>
          <w:rFonts w:ascii="Times New Roman" w:eastAsia="Times New Roman" w:hAnsi="Times New Roman" w:cs="Times New Roman"/>
          <w:b/>
          <w:iCs/>
        </w:rPr>
      </w:pPr>
      <w:r w:rsidRPr="00DB5AA6">
        <w:rPr>
          <w:rFonts w:ascii="Times New Roman" w:eastAsia="Times New Roman" w:hAnsi="Times New Roman" w:cs="Times New Roman"/>
          <w:b/>
          <w:iCs/>
        </w:rPr>
        <w:t>Link Story</w:t>
      </w:r>
    </w:p>
    <w:p w14:paraId="23D91916" w14:textId="77777777" w:rsidR="00704B35" w:rsidRPr="00DB5AA6" w:rsidRDefault="00704B35" w:rsidP="00704B35">
      <w:pPr>
        <w:keepNext/>
        <w:keepLines/>
        <w:spacing w:line="240" w:lineRule="auto"/>
        <w:outlineLvl w:val="3"/>
        <w:rPr>
          <w:rFonts w:ascii="Times New Roman" w:eastAsia="Times New Roman" w:hAnsi="Times New Roman" w:cs="Times New Roman"/>
          <w:b/>
          <w:iCs/>
        </w:rPr>
      </w:pPr>
      <w:r w:rsidRPr="00DB5AA6">
        <w:rPr>
          <w:rFonts w:ascii="Times New Roman" w:eastAsia="Times New Roman" w:hAnsi="Times New Roman" w:cs="Times New Roman"/>
          <w:b/>
          <w:iCs/>
        </w:rPr>
        <w:t xml:space="preserve">Aff claims to prevent orbital debris collision which would halts the economy---stops </w:t>
      </w:r>
      <w:r w:rsidRPr="00DB5AA6">
        <w:rPr>
          <w:rFonts w:ascii="Times New Roman" w:eastAsia="Times New Roman" w:hAnsi="Times New Roman" w:cs="Times New Roman"/>
          <w:b/>
          <w:iCs/>
          <w:u w:val="single"/>
        </w:rPr>
        <w:t>multiple key industries</w:t>
      </w:r>
    </w:p>
    <w:p w14:paraId="5AA426C0" w14:textId="77777777" w:rsidR="00704B35" w:rsidRPr="00DB5AA6" w:rsidRDefault="00704B35" w:rsidP="00704B35">
      <w:pPr>
        <w:spacing w:line="240" w:lineRule="auto"/>
        <w:rPr>
          <w:rFonts w:ascii="Times New Roman" w:eastAsia="Calibri" w:hAnsi="Times New Roman" w:cs="Times New Roman"/>
          <w:sz w:val="16"/>
          <w:szCs w:val="16"/>
        </w:rPr>
      </w:pPr>
      <w:r w:rsidRPr="00DB5AA6">
        <w:rPr>
          <w:rFonts w:ascii="Times New Roman" w:eastAsia="Calibri" w:hAnsi="Times New Roman" w:cs="Times New Roman"/>
          <w:sz w:val="16"/>
          <w:szCs w:val="16"/>
        </w:rPr>
        <w:t xml:space="preserve">Thomas </w:t>
      </w:r>
      <w:proofErr w:type="spellStart"/>
      <w:r w:rsidRPr="00DB5AA6">
        <w:rPr>
          <w:rFonts w:ascii="Times New Roman" w:eastAsia="Calibri" w:hAnsi="Times New Roman" w:cs="Times New Roman"/>
          <w:sz w:val="16"/>
          <w:szCs w:val="16"/>
        </w:rPr>
        <w:t>Junghyun</w:t>
      </w:r>
      <w:proofErr w:type="spellEnd"/>
      <w:r w:rsidRPr="00DB5AA6">
        <w:rPr>
          <w:rFonts w:ascii="Times New Roman" w:eastAsia="Calibri" w:hAnsi="Times New Roman" w:cs="Times New Roman"/>
          <w:sz w:val="16"/>
          <w:szCs w:val="16"/>
        </w:rPr>
        <w:t xml:space="preserve"> </w:t>
      </w:r>
      <w:proofErr w:type="spellStart"/>
      <w:r w:rsidRPr="00DB5AA6">
        <w:rPr>
          <w:rStyle w:val="Style13ptBold"/>
          <w:rFonts w:ascii="Times New Roman" w:hAnsi="Times New Roman" w:cs="Times New Roman"/>
        </w:rPr>
        <w:t>Yoo</w:t>
      </w:r>
      <w:proofErr w:type="spellEnd"/>
      <w:r w:rsidRPr="00DB5AA6">
        <w:rPr>
          <w:rStyle w:val="Style13ptBold"/>
          <w:rFonts w:ascii="Times New Roman" w:hAnsi="Times New Roman" w:cs="Times New Roman"/>
        </w:rPr>
        <w:t xml:space="preserve"> 19</w:t>
      </w:r>
      <w:r w:rsidRPr="00DB5AA6">
        <w:rPr>
          <w:rFonts w:ascii="Times New Roman" w:eastAsia="Calibri" w:hAnsi="Times New Roman" w:cs="Times New Roman"/>
          <w:sz w:val="16"/>
          <w:szCs w:val="16"/>
        </w:rPr>
        <w:t xml:space="preserve">, The Wharton School </w:t>
      </w:r>
      <w:proofErr w:type="gramStart"/>
      <w:r w:rsidRPr="00DB5AA6">
        <w:rPr>
          <w:rFonts w:ascii="Times New Roman" w:eastAsia="Calibri" w:hAnsi="Times New Roman" w:cs="Times New Roman"/>
          <w:sz w:val="16"/>
          <w:szCs w:val="16"/>
        </w:rPr>
        <w:t>bachelor of business administration</w:t>
      </w:r>
      <w:proofErr w:type="gramEnd"/>
      <w:r w:rsidRPr="00DB5AA6">
        <w:rPr>
          <w:rFonts w:ascii="Times New Roman" w:eastAsia="Calibri" w:hAnsi="Times New Roman" w:cs="Times New Roman"/>
          <w:sz w:val="16"/>
          <w:szCs w:val="16"/>
        </w:rPr>
        <w:t>, January 2019, “House of Representatives: Save Vital Industries by Cleaning Up Orbital Debris”, https://www.change.org/p/save-vital-industries-call-for-subsidies-on-orbital-debris-removing-satellites</w:t>
      </w:r>
    </w:p>
    <w:p w14:paraId="666F71B5" w14:textId="77777777" w:rsidR="00704B35" w:rsidRPr="00DB5AA6" w:rsidRDefault="00704B35" w:rsidP="00704B35">
      <w:pPr>
        <w:spacing w:line="240" w:lineRule="auto"/>
        <w:rPr>
          <w:rFonts w:ascii="Times New Roman" w:eastAsia="Calibri" w:hAnsi="Times New Roman" w:cs="Times New Roman"/>
          <w:b/>
          <w:iCs/>
          <w:u w:val="single"/>
          <w:bdr w:val="single" w:sz="8" w:space="0" w:color="auto"/>
        </w:rPr>
      </w:pPr>
      <w:r w:rsidRPr="00DB5AA6">
        <w:rPr>
          <w:rFonts w:ascii="Times New Roman" w:eastAsia="Calibri" w:hAnsi="Times New Roman" w:cs="Times New Roman"/>
          <w:sz w:val="12"/>
        </w:rPr>
        <w:t xml:space="preserve">For over half a century, our world’s </w:t>
      </w:r>
      <w:r w:rsidRPr="00DB5AA6">
        <w:rPr>
          <w:rFonts w:ascii="Times New Roman" w:eastAsia="Calibri" w:hAnsi="Times New Roman" w:cs="Times New Roman"/>
          <w:u w:val="single"/>
        </w:rPr>
        <w:t>living standards have</w:t>
      </w:r>
      <w:r w:rsidRPr="00DB5AA6">
        <w:rPr>
          <w:rFonts w:ascii="Times New Roman" w:eastAsia="Calibri" w:hAnsi="Times New Roman" w:cs="Times New Roman"/>
          <w:sz w:val="12"/>
        </w:rPr>
        <w:t xml:space="preserve"> drastically </w:t>
      </w:r>
      <w:r w:rsidRPr="00DB5AA6">
        <w:rPr>
          <w:rFonts w:ascii="Times New Roman" w:eastAsia="Calibri" w:hAnsi="Times New Roman" w:cs="Times New Roman"/>
          <w:u w:val="single"/>
        </w:rPr>
        <w:t xml:space="preserve">improved because of </w:t>
      </w:r>
      <w:r w:rsidRPr="00DB5AA6">
        <w:rPr>
          <w:rFonts w:ascii="Times New Roman" w:eastAsia="Calibri" w:hAnsi="Times New Roman" w:cs="Times New Roman"/>
          <w:highlight w:val="cyan"/>
          <w:u w:val="single"/>
        </w:rPr>
        <w:t>satellites</w:t>
      </w:r>
      <w:r w:rsidRPr="00DB5AA6">
        <w:rPr>
          <w:rFonts w:ascii="Times New Roman" w:eastAsia="Calibri" w:hAnsi="Times New Roman" w:cs="Times New Roman"/>
          <w:sz w:val="12"/>
        </w:rPr>
        <w:t xml:space="preserve">; </w:t>
      </w:r>
      <w:r w:rsidRPr="00DB5AA6">
        <w:rPr>
          <w:rFonts w:ascii="Times New Roman" w:eastAsia="Calibri" w:hAnsi="Times New Roman" w:cs="Times New Roman"/>
          <w:u w:val="single"/>
        </w:rPr>
        <w:t xml:space="preserve">they </w:t>
      </w:r>
      <w:r w:rsidRPr="00DB5AA6">
        <w:rPr>
          <w:rFonts w:ascii="Times New Roman" w:eastAsia="Calibri" w:hAnsi="Times New Roman" w:cs="Times New Roman"/>
          <w:highlight w:val="cyan"/>
          <w:u w:val="single"/>
        </w:rPr>
        <w:t>provide</w:t>
      </w:r>
      <w:r w:rsidRPr="00DB5AA6">
        <w:rPr>
          <w:rFonts w:ascii="Times New Roman" w:eastAsia="Calibri" w:hAnsi="Times New Roman" w:cs="Times New Roman"/>
          <w:sz w:val="12"/>
        </w:rPr>
        <w:t xml:space="preserve"> us with many great benefits including our </w:t>
      </w:r>
      <w:r w:rsidRPr="00DB5AA6">
        <w:rPr>
          <w:rFonts w:ascii="Times New Roman" w:eastAsia="Calibri" w:hAnsi="Times New Roman" w:cs="Times New Roman"/>
          <w:u w:val="single"/>
        </w:rPr>
        <w:t xml:space="preserve">smartphones’ </w:t>
      </w:r>
      <w:r w:rsidRPr="00DB5AA6">
        <w:rPr>
          <w:rFonts w:ascii="Times New Roman" w:eastAsia="Calibri" w:hAnsi="Times New Roman" w:cs="Times New Roman"/>
          <w:highlight w:val="cyan"/>
          <w:u w:val="single"/>
        </w:rPr>
        <w:t>telecommunications systems</w:t>
      </w:r>
      <w:r w:rsidRPr="00DB5AA6">
        <w:rPr>
          <w:rFonts w:ascii="Times New Roman" w:eastAsia="Calibri" w:hAnsi="Times New Roman" w:cs="Times New Roman"/>
          <w:sz w:val="12"/>
        </w:rPr>
        <w:t xml:space="preserve">, </w:t>
      </w:r>
      <w:r w:rsidRPr="00DB5AA6">
        <w:rPr>
          <w:rFonts w:ascii="Times New Roman" w:eastAsia="Calibri" w:hAnsi="Times New Roman" w:cs="Times New Roman"/>
          <w:b/>
          <w:iCs/>
          <w:highlight w:val="cyan"/>
          <w:u w:val="single"/>
          <w:bdr w:val="single" w:sz="8" w:space="0" w:color="auto"/>
        </w:rPr>
        <w:t>GPS</w:t>
      </w:r>
      <w:r w:rsidRPr="00DB5AA6">
        <w:rPr>
          <w:rFonts w:ascii="Times New Roman" w:eastAsia="Calibri" w:hAnsi="Times New Roman" w:cs="Times New Roman"/>
          <w:sz w:val="12"/>
        </w:rPr>
        <w:t xml:space="preserve"> in airplanes, </w:t>
      </w:r>
      <w:r w:rsidRPr="00DB5AA6">
        <w:rPr>
          <w:rFonts w:ascii="Times New Roman" w:eastAsia="Calibri" w:hAnsi="Times New Roman" w:cs="Times New Roman"/>
          <w:u w:val="single"/>
        </w:rPr>
        <w:t xml:space="preserve">live </w:t>
      </w:r>
      <w:r w:rsidRPr="00DB5AA6">
        <w:rPr>
          <w:rFonts w:ascii="Times New Roman" w:eastAsia="Calibri" w:hAnsi="Times New Roman" w:cs="Times New Roman"/>
          <w:highlight w:val="cyan"/>
          <w:u w:val="single"/>
        </w:rPr>
        <w:t xml:space="preserve">international news, and </w:t>
      </w:r>
      <w:r w:rsidRPr="00DB5AA6">
        <w:rPr>
          <w:rFonts w:ascii="Times New Roman" w:eastAsia="Calibri" w:hAnsi="Times New Roman" w:cs="Times New Roman"/>
          <w:b/>
          <w:iCs/>
          <w:highlight w:val="cyan"/>
          <w:u w:val="single"/>
          <w:bdr w:val="single" w:sz="8" w:space="0" w:color="auto"/>
        </w:rPr>
        <w:t>real-time stock updates</w:t>
      </w:r>
      <w:r w:rsidRPr="00DB5AA6">
        <w:rPr>
          <w:rFonts w:ascii="Times New Roman" w:eastAsia="Calibri" w:hAnsi="Times New Roman" w:cs="Times New Roman"/>
          <w:sz w:val="12"/>
        </w:rPr>
        <w:t xml:space="preserve">. </w:t>
      </w:r>
      <w:r w:rsidRPr="00DB5AA6">
        <w:rPr>
          <w:rFonts w:ascii="Times New Roman" w:eastAsia="Calibri" w:hAnsi="Times New Roman" w:cs="Times New Roman"/>
          <w:u w:val="single"/>
        </w:rPr>
        <w:t>Through all these benefits,</w:t>
      </w:r>
      <w:r w:rsidRPr="00DB5AA6">
        <w:rPr>
          <w:rFonts w:ascii="Times New Roman" w:eastAsia="Calibri" w:hAnsi="Times New Roman" w:cs="Times New Roman"/>
          <w:sz w:val="12"/>
        </w:rPr>
        <w:t xml:space="preserve"> </w:t>
      </w:r>
      <w:r w:rsidRPr="00DB5AA6">
        <w:rPr>
          <w:rFonts w:ascii="Times New Roman" w:eastAsia="Calibri" w:hAnsi="Times New Roman" w:cs="Times New Roman"/>
          <w:highlight w:val="cyan"/>
          <w:u w:val="single"/>
        </w:rPr>
        <w:t>satellites contribute</w:t>
      </w:r>
      <w:r w:rsidRPr="00DB5AA6">
        <w:rPr>
          <w:rFonts w:ascii="Times New Roman" w:eastAsia="Calibri" w:hAnsi="Times New Roman" w:cs="Times New Roman"/>
          <w:sz w:val="12"/>
        </w:rPr>
        <w:t xml:space="preserve"> </w:t>
      </w:r>
      <w:r w:rsidRPr="00DB5AA6">
        <w:rPr>
          <w:rFonts w:ascii="Times New Roman" w:eastAsia="Calibri" w:hAnsi="Times New Roman" w:cs="Times New Roman"/>
          <w:b/>
          <w:iCs/>
          <w:highlight w:val="cyan"/>
          <w:u w:val="single"/>
          <w:bdr w:val="single" w:sz="8" w:space="0" w:color="auto"/>
        </w:rPr>
        <w:t>billions</w:t>
      </w:r>
      <w:r w:rsidRPr="00DB5AA6">
        <w:rPr>
          <w:rFonts w:ascii="Times New Roman" w:eastAsia="Calibri" w:hAnsi="Times New Roman" w:cs="Times New Roman"/>
          <w:b/>
          <w:iCs/>
          <w:u w:val="single"/>
          <w:bdr w:val="single" w:sz="8" w:space="0" w:color="auto"/>
        </w:rPr>
        <w:t xml:space="preserve"> of dollars </w:t>
      </w:r>
      <w:r w:rsidRPr="00DB5AA6">
        <w:rPr>
          <w:rFonts w:ascii="Times New Roman" w:eastAsia="Calibri" w:hAnsi="Times New Roman" w:cs="Times New Roman"/>
          <w:b/>
          <w:iCs/>
          <w:highlight w:val="cyan"/>
          <w:u w:val="single"/>
          <w:bdr w:val="single" w:sz="8" w:space="0" w:color="auto"/>
        </w:rPr>
        <w:t>to our global economy</w:t>
      </w:r>
      <w:r w:rsidRPr="00DB5AA6">
        <w:rPr>
          <w:rFonts w:ascii="Times New Roman" w:eastAsia="Calibri" w:hAnsi="Times New Roman" w:cs="Times New Roman"/>
          <w:sz w:val="12"/>
        </w:rPr>
        <w:t xml:space="preserve">. However, </w:t>
      </w:r>
      <w:r w:rsidRPr="00DB5AA6">
        <w:rPr>
          <w:rFonts w:ascii="Times New Roman" w:eastAsia="Calibri" w:hAnsi="Times New Roman" w:cs="Times New Roman"/>
          <w:highlight w:val="cyan"/>
          <w:u w:val="single"/>
        </w:rPr>
        <w:t>we are at risk of losing</w:t>
      </w:r>
      <w:r w:rsidRPr="00DB5AA6">
        <w:rPr>
          <w:rFonts w:ascii="Times New Roman" w:eastAsia="Calibri" w:hAnsi="Times New Roman" w:cs="Times New Roman"/>
          <w:sz w:val="12"/>
        </w:rPr>
        <w:t xml:space="preserve"> all </w:t>
      </w:r>
      <w:r w:rsidRPr="00DB5AA6">
        <w:rPr>
          <w:rFonts w:ascii="Times New Roman" w:eastAsia="Calibri" w:hAnsi="Times New Roman" w:cs="Times New Roman"/>
          <w:highlight w:val="cyan"/>
          <w:u w:val="single"/>
        </w:rPr>
        <w:t>these benefits if we do not act</w:t>
      </w:r>
      <w:r w:rsidRPr="00DB5AA6">
        <w:rPr>
          <w:rFonts w:ascii="Times New Roman" w:eastAsia="Calibri" w:hAnsi="Times New Roman" w:cs="Times New Roman"/>
          <w:u w:val="single"/>
        </w:rPr>
        <w:t xml:space="preserve"> soon </w:t>
      </w:r>
      <w:r w:rsidRPr="00DB5AA6">
        <w:rPr>
          <w:rFonts w:ascii="Times New Roman" w:eastAsia="Calibri" w:hAnsi="Times New Roman" w:cs="Times New Roman"/>
          <w:highlight w:val="cyan"/>
          <w:u w:val="single"/>
        </w:rPr>
        <w:t>because of orbital debris:</w:t>
      </w:r>
      <w:r w:rsidRPr="00DB5AA6">
        <w:rPr>
          <w:rFonts w:ascii="Times New Roman" w:eastAsia="Calibri" w:hAnsi="Times New Roman" w:cs="Times New Roman"/>
          <w:sz w:val="12"/>
        </w:rPr>
        <w:t xml:space="preserve"> out-of-control pieces of debris orbiting the Earth that </w:t>
      </w:r>
      <w:r w:rsidRPr="00DB5AA6">
        <w:rPr>
          <w:rFonts w:ascii="Times New Roman" w:eastAsia="Calibri" w:hAnsi="Times New Roman" w:cs="Times New Roman"/>
          <w:u w:val="single"/>
        </w:rPr>
        <w:t>can easily destroy satellites.</w:t>
      </w:r>
      <w:r w:rsidRPr="00DB5AA6">
        <w:rPr>
          <w:rFonts w:ascii="Times New Roman" w:eastAsia="Calibri" w:hAnsi="Times New Roman" w:cs="Times New Roman"/>
          <w:sz w:val="12"/>
        </w:rPr>
        <w:t xml:space="preserve"> </w:t>
      </w:r>
      <w:r w:rsidRPr="00DB5AA6">
        <w:rPr>
          <w:rFonts w:ascii="Times New Roman" w:eastAsia="Calibri" w:hAnsi="Times New Roman" w:cs="Times New Roman"/>
          <w:highlight w:val="cyan"/>
          <w:u w:val="single"/>
        </w:rPr>
        <w:t>We will be unable to use</w:t>
      </w:r>
      <w:r w:rsidRPr="00DB5AA6">
        <w:rPr>
          <w:rFonts w:ascii="Times New Roman" w:eastAsia="Calibri" w:hAnsi="Times New Roman" w:cs="Times New Roman"/>
          <w:u w:val="single"/>
        </w:rPr>
        <w:t xml:space="preserve"> our </w:t>
      </w:r>
      <w:r w:rsidRPr="00DB5AA6">
        <w:rPr>
          <w:rFonts w:ascii="Times New Roman" w:eastAsia="Calibri" w:hAnsi="Times New Roman" w:cs="Times New Roman"/>
          <w:b/>
          <w:iCs/>
          <w:highlight w:val="cyan"/>
          <w:u w:val="single"/>
          <w:bdr w:val="single" w:sz="8" w:space="0" w:color="auto"/>
        </w:rPr>
        <w:t>smart phones</w:t>
      </w:r>
      <w:r w:rsidRPr="00DB5AA6">
        <w:rPr>
          <w:rFonts w:ascii="Times New Roman" w:eastAsia="Calibri" w:hAnsi="Times New Roman" w:cs="Times New Roman"/>
          <w:sz w:val="12"/>
        </w:rPr>
        <w:t xml:space="preserve">, </w:t>
      </w:r>
      <w:r w:rsidRPr="00DB5AA6">
        <w:rPr>
          <w:rFonts w:ascii="Times New Roman" w:eastAsia="Calibri" w:hAnsi="Times New Roman" w:cs="Times New Roman"/>
          <w:highlight w:val="cyan"/>
          <w:u w:val="single"/>
        </w:rPr>
        <w:t>be forced to rely on</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b/>
          <w:iCs/>
          <w:highlight w:val="cyan"/>
          <w:u w:val="single"/>
          <w:bdr w:val="single" w:sz="8" w:space="0" w:color="auto"/>
        </w:rPr>
        <w:t>paper maps</w:t>
      </w:r>
      <w:r w:rsidRPr="00DB5AA6">
        <w:rPr>
          <w:rFonts w:ascii="Times New Roman" w:eastAsia="Calibri" w:hAnsi="Times New Roman" w:cs="Times New Roman"/>
          <w:sz w:val="12"/>
        </w:rPr>
        <w:t xml:space="preserve">, and be forced to live without the weather prediction systems we have today. For these reasons, we need to clean up orbital debris. Sign, promote, and share this petition to demand the US government to start subsidizing satellite manufacturers who demonstrate plans to build orbital debris-removing satellites. Even tiny pieces of orbital debris are devastating to satellites because they travel at speeds of 17,500mi/h. In fact, </w:t>
      </w:r>
      <w:r w:rsidRPr="00DB5AA6">
        <w:rPr>
          <w:rFonts w:ascii="Times New Roman" w:eastAsia="Calibri" w:hAnsi="Times New Roman" w:cs="Times New Roman"/>
          <w:u w:val="single"/>
        </w:rPr>
        <w:t xml:space="preserve">in 2011, </w:t>
      </w:r>
      <w:r w:rsidRPr="00DB5AA6">
        <w:rPr>
          <w:rFonts w:ascii="Times New Roman" w:eastAsia="Calibri" w:hAnsi="Times New Roman" w:cs="Times New Roman"/>
          <w:highlight w:val="cyan"/>
          <w:u w:val="single"/>
        </w:rPr>
        <w:t>we</w:t>
      </w:r>
      <w:r w:rsidRPr="00DB5AA6">
        <w:rPr>
          <w:rFonts w:ascii="Times New Roman" w:eastAsia="Calibri" w:hAnsi="Times New Roman" w:cs="Times New Roman"/>
          <w:u w:val="single"/>
        </w:rPr>
        <w:t xml:space="preserve"> have </w:t>
      </w:r>
      <w:r w:rsidRPr="00DB5AA6">
        <w:rPr>
          <w:rFonts w:ascii="Times New Roman" w:eastAsia="Calibri" w:hAnsi="Times New Roman" w:cs="Times New Roman"/>
          <w:highlight w:val="cyan"/>
          <w:u w:val="single"/>
        </w:rPr>
        <w:t>lost</w:t>
      </w:r>
      <w:r w:rsidRPr="00DB5AA6">
        <w:rPr>
          <w:rFonts w:ascii="Times New Roman" w:eastAsia="Calibri" w:hAnsi="Times New Roman" w:cs="Times New Roman"/>
          <w:u w:val="single"/>
        </w:rPr>
        <w:t xml:space="preserve"> about </w:t>
      </w:r>
      <w:r w:rsidRPr="00DB5AA6">
        <w:rPr>
          <w:rFonts w:ascii="Times New Roman" w:eastAsia="Calibri" w:hAnsi="Times New Roman" w:cs="Times New Roman"/>
          <w:highlight w:val="cyan"/>
          <w:u w:val="single"/>
        </w:rPr>
        <w:t>$600 million due to</w:t>
      </w:r>
      <w:r w:rsidRPr="00DB5AA6">
        <w:rPr>
          <w:rFonts w:ascii="Times New Roman" w:eastAsia="Calibri" w:hAnsi="Times New Roman" w:cs="Times New Roman"/>
          <w:u w:val="single"/>
        </w:rPr>
        <w:t xml:space="preserve"> </w:t>
      </w:r>
      <w:r w:rsidRPr="00DB5AA6">
        <w:rPr>
          <w:rFonts w:ascii="Times New Roman" w:eastAsia="Calibri" w:hAnsi="Times New Roman" w:cs="Times New Roman"/>
          <w:highlight w:val="cyan"/>
          <w:u w:val="single"/>
        </w:rPr>
        <w:t>damages from orbital debris collisions</w:t>
      </w:r>
      <w:r w:rsidRPr="00DB5AA6">
        <w:rPr>
          <w:rFonts w:ascii="Times New Roman" w:eastAsia="Calibri" w:hAnsi="Times New Roman" w:cs="Times New Roman"/>
          <w:u w:val="single"/>
        </w:rPr>
        <w:t>.</w:t>
      </w:r>
      <w:r w:rsidRPr="00DB5AA6">
        <w:rPr>
          <w:rFonts w:ascii="Times New Roman" w:eastAsia="Calibri" w:hAnsi="Times New Roman" w:cs="Times New Roman"/>
          <w:sz w:val="12"/>
        </w:rPr>
        <w:t xml:space="preserve"> </w:t>
      </w:r>
      <w:r w:rsidRPr="00DB5AA6">
        <w:rPr>
          <w:rFonts w:ascii="Times New Roman" w:eastAsia="Calibri" w:hAnsi="Times New Roman" w:cs="Times New Roman"/>
          <w:u w:val="single"/>
        </w:rPr>
        <w:t xml:space="preserve">Our </w:t>
      </w:r>
      <w:r w:rsidRPr="00DB5AA6">
        <w:rPr>
          <w:rFonts w:ascii="Times New Roman" w:eastAsia="Calibri" w:hAnsi="Times New Roman" w:cs="Times New Roman"/>
          <w:highlight w:val="cyan"/>
          <w:u w:val="single"/>
        </w:rPr>
        <w:t>losses will</w:t>
      </w:r>
      <w:r w:rsidRPr="00DB5AA6">
        <w:rPr>
          <w:rFonts w:ascii="Times New Roman" w:eastAsia="Calibri" w:hAnsi="Times New Roman" w:cs="Times New Roman"/>
          <w:sz w:val="12"/>
        </w:rPr>
        <w:t xml:space="preserve"> certainly </w:t>
      </w:r>
      <w:r w:rsidRPr="00DB5AA6">
        <w:rPr>
          <w:rFonts w:ascii="Times New Roman" w:eastAsia="Calibri" w:hAnsi="Times New Roman" w:cs="Times New Roman"/>
          <w:highlight w:val="cyan"/>
          <w:u w:val="single"/>
        </w:rPr>
        <w:t>increase</w:t>
      </w:r>
      <w:r w:rsidRPr="00DB5AA6">
        <w:rPr>
          <w:rFonts w:ascii="Times New Roman" w:eastAsia="Calibri" w:hAnsi="Times New Roman" w:cs="Times New Roman"/>
          <w:sz w:val="12"/>
        </w:rPr>
        <w:t xml:space="preserve"> if we do not act on this problem because </w:t>
      </w:r>
      <w:r w:rsidRPr="00DB5AA6">
        <w:rPr>
          <w:rFonts w:ascii="Times New Roman" w:eastAsia="Calibri" w:hAnsi="Times New Roman" w:cs="Times New Roman"/>
          <w:highlight w:val="cyan"/>
          <w:u w:val="single"/>
        </w:rPr>
        <w:t>every time a satellite is destroyed</w:t>
      </w:r>
      <w:r w:rsidRPr="00DB5AA6">
        <w:rPr>
          <w:rFonts w:ascii="Times New Roman" w:eastAsia="Calibri" w:hAnsi="Times New Roman" w:cs="Times New Roman"/>
          <w:u w:val="single"/>
        </w:rPr>
        <w:t xml:space="preserve"> via orbital debris, </w:t>
      </w:r>
      <w:r w:rsidRPr="00DB5AA6">
        <w:rPr>
          <w:rFonts w:ascii="Times New Roman" w:eastAsia="Calibri" w:hAnsi="Times New Roman" w:cs="Times New Roman"/>
          <w:highlight w:val="cyan"/>
          <w:u w:val="single"/>
        </w:rPr>
        <w:t>the</w:t>
      </w:r>
      <w:r w:rsidRPr="00DB5AA6">
        <w:rPr>
          <w:rFonts w:ascii="Times New Roman" w:eastAsia="Calibri" w:hAnsi="Times New Roman" w:cs="Times New Roman"/>
          <w:u w:val="single"/>
        </w:rPr>
        <w:t xml:space="preserve"> destroyed </w:t>
      </w:r>
      <w:r w:rsidRPr="00DB5AA6">
        <w:rPr>
          <w:rFonts w:ascii="Times New Roman" w:eastAsia="Calibri" w:hAnsi="Times New Roman" w:cs="Times New Roman"/>
          <w:highlight w:val="cyan"/>
          <w:u w:val="single"/>
        </w:rPr>
        <w:t>satellite’s remains become</w:t>
      </w:r>
      <w:r w:rsidRPr="00DB5AA6">
        <w:rPr>
          <w:rFonts w:ascii="Times New Roman" w:eastAsia="Calibri" w:hAnsi="Times New Roman" w:cs="Times New Roman"/>
          <w:u w:val="single"/>
        </w:rPr>
        <w:t xml:space="preserve"> even </w:t>
      </w:r>
      <w:r w:rsidRPr="00DB5AA6">
        <w:rPr>
          <w:rFonts w:ascii="Times New Roman" w:eastAsia="Calibri" w:hAnsi="Times New Roman" w:cs="Times New Roman"/>
          <w:highlight w:val="cyan"/>
          <w:u w:val="single"/>
        </w:rPr>
        <w:t>more orbital debris</w:t>
      </w:r>
      <w:r w:rsidRPr="00DB5AA6">
        <w:rPr>
          <w:rFonts w:ascii="Times New Roman" w:eastAsia="Calibri" w:hAnsi="Times New Roman" w:cs="Times New Roman"/>
          <w:u w:val="single"/>
        </w:rPr>
        <w:t xml:space="preserve">, which can then cause the destruction of even more satellites. </w:t>
      </w:r>
      <w:r w:rsidRPr="00DB5AA6">
        <w:rPr>
          <w:rFonts w:ascii="Times New Roman" w:eastAsia="Calibri" w:hAnsi="Times New Roman" w:cs="Times New Roman"/>
          <w:sz w:val="12"/>
        </w:rPr>
        <w:t xml:space="preserve">Thomas </w:t>
      </w:r>
      <w:proofErr w:type="spellStart"/>
      <w:r w:rsidRPr="00DB5AA6">
        <w:rPr>
          <w:rFonts w:ascii="Times New Roman" w:eastAsia="Calibri" w:hAnsi="Times New Roman" w:cs="Times New Roman"/>
          <w:sz w:val="12"/>
        </w:rPr>
        <w:t>Junghyun</w:t>
      </w:r>
      <w:proofErr w:type="spellEnd"/>
      <w:r w:rsidRPr="00DB5AA6">
        <w:rPr>
          <w:rFonts w:ascii="Times New Roman" w:eastAsia="Calibri" w:hAnsi="Times New Roman" w:cs="Times New Roman"/>
          <w:sz w:val="12"/>
        </w:rPr>
        <w:t xml:space="preserve"> </w:t>
      </w:r>
      <w:proofErr w:type="spellStart"/>
      <w:r w:rsidRPr="00DB5AA6">
        <w:rPr>
          <w:rFonts w:ascii="Times New Roman" w:eastAsia="Calibri" w:hAnsi="Times New Roman" w:cs="Times New Roman"/>
          <w:sz w:val="12"/>
        </w:rPr>
        <w:t>Yoo</w:t>
      </w:r>
      <w:proofErr w:type="spellEnd"/>
      <w:r w:rsidRPr="00DB5AA6">
        <w:rPr>
          <w:rFonts w:ascii="Times New Roman" w:eastAsia="Calibri" w:hAnsi="Times New Roman" w:cs="Times New Roman"/>
          <w:sz w:val="12"/>
        </w:rPr>
        <w:t xml:space="preserve"> and </w:t>
      </w:r>
      <w:proofErr w:type="spellStart"/>
      <w:r w:rsidRPr="00DB5AA6">
        <w:rPr>
          <w:rFonts w:ascii="Times New Roman" w:eastAsia="Calibri" w:hAnsi="Times New Roman" w:cs="Times New Roman"/>
          <w:sz w:val="12"/>
        </w:rPr>
        <w:t>Juwon</w:t>
      </w:r>
      <w:proofErr w:type="spellEnd"/>
      <w:r w:rsidRPr="00DB5AA6">
        <w:rPr>
          <w:rFonts w:ascii="Times New Roman" w:eastAsia="Calibri" w:hAnsi="Times New Roman" w:cs="Times New Roman"/>
          <w:sz w:val="12"/>
        </w:rPr>
        <w:t xml:space="preserve"> Albert Moon are starting this petition because </w:t>
      </w:r>
      <w:r w:rsidRPr="00DB5AA6">
        <w:rPr>
          <w:rFonts w:ascii="Times New Roman" w:eastAsia="Calibri" w:hAnsi="Times New Roman" w:cs="Times New Roman"/>
          <w:u w:val="single"/>
        </w:rPr>
        <w:t>orbital debris has the potential to make our Earth’s orbit unsuitable for satellite and rocket launches- thus having the potential to cause</w:t>
      </w:r>
      <w:r w:rsidRPr="00DB5AA6">
        <w:rPr>
          <w:rFonts w:ascii="Times New Roman" w:eastAsia="Calibri" w:hAnsi="Times New Roman" w:cs="Times New Roman"/>
          <w:sz w:val="12"/>
        </w:rPr>
        <w:t xml:space="preserve"> </w:t>
      </w:r>
      <w:r w:rsidRPr="00DB5AA6">
        <w:rPr>
          <w:rFonts w:ascii="Times New Roman" w:eastAsia="Calibri" w:hAnsi="Times New Roman" w:cs="Times New Roman"/>
          <w:b/>
          <w:iCs/>
          <w:u w:val="single"/>
          <w:bdr w:val="single" w:sz="8" w:space="0" w:color="auto"/>
        </w:rPr>
        <w:t>billions of dollars of damage to our global economy</w:t>
      </w:r>
      <w:r w:rsidRPr="00DB5AA6">
        <w:rPr>
          <w:rFonts w:ascii="Times New Roman" w:eastAsia="Calibri" w:hAnsi="Times New Roman" w:cs="Times New Roman"/>
          <w:sz w:val="12"/>
        </w:rPr>
        <w:t xml:space="preserve">. </w:t>
      </w:r>
      <w:r w:rsidRPr="00DB5AA6">
        <w:rPr>
          <w:rFonts w:ascii="Times New Roman" w:eastAsia="Calibri" w:hAnsi="Times New Roman" w:cs="Times New Roman"/>
          <w:highlight w:val="cyan"/>
          <w:u w:val="single"/>
        </w:rPr>
        <w:t>If we fail to act</w:t>
      </w:r>
      <w:r w:rsidRPr="00DB5AA6">
        <w:rPr>
          <w:rFonts w:ascii="Times New Roman" w:eastAsia="Calibri" w:hAnsi="Times New Roman" w:cs="Times New Roman"/>
          <w:u w:val="single"/>
        </w:rPr>
        <w:t xml:space="preserve"> on this problem, </w:t>
      </w:r>
      <w:r w:rsidRPr="00DB5AA6">
        <w:rPr>
          <w:rFonts w:ascii="Times New Roman" w:eastAsia="Calibri" w:hAnsi="Times New Roman" w:cs="Times New Roman"/>
          <w:highlight w:val="cyan"/>
          <w:u w:val="single"/>
        </w:rPr>
        <w:t>the loss of our GPS systems will lead to disruptions in many industries such as</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b/>
          <w:iCs/>
          <w:highlight w:val="cyan"/>
          <w:u w:val="single"/>
          <w:bdr w:val="single" w:sz="8" w:space="0" w:color="auto"/>
        </w:rPr>
        <w:t>banking</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b/>
          <w:iCs/>
          <w:highlight w:val="cyan"/>
          <w:u w:val="single"/>
          <w:bdr w:val="single" w:sz="8" w:space="0" w:color="auto"/>
        </w:rPr>
        <w:t>power grids</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highlight w:val="cyan"/>
          <w:u w:val="single"/>
        </w:rPr>
        <w:t>and</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b/>
          <w:iCs/>
          <w:highlight w:val="cyan"/>
          <w:u w:val="single"/>
          <w:bdr w:val="single" w:sz="8" w:space="0" w:color="auto"/>
        </w:rPr>
        <w:t>transportation</w:t>
      </w:r>
      <w:r w:rsidRPr="00DB5AA6">
        <w:rPr>
          <w:rFonts w:ascii="Times New Roman" w:eastAsia="Calibri" w:hAnsi="Times New Roman" w:cs="Times New Roman"/>
          <w:b/>
          <w:iCs/>
          <w:u w:val="single"/>
          <w:bdr w:val="single" w:sz="8" w:space="0" w:color="auto"/>
        </w:rPr>
        <w:t>.</w:t>
      </w:r>
    </w:p>
    <w:p w14:paraId="5C6A246A" w14:textId="77777777" w:rsidR="00704B35" w:rsidRPr="00DB5AA6" w:rsidRDefault="00704B35" w:rsidP="00704B35">
      <w:pPr>
        <w:spacing w:line="240" w:lineRule="auto"/>
        <w:rPr>
          <w:rFonts w:ascii="Times New Roman" w:eastAsia="Calibri" w:hAnsi="Times New Roman" w:cs="Times New Roman"/>
          <w:b/>
          <w:iCs/>
          <w:u w:val="single"/>
          <w:bdr w:val="single" w:sz="8" w:space="0" w:color="auto"/>
        </w:rPr>
      </w:pPr>
    </w:p>
    <w:p w14:paraId="6F03D36B" w14:textId="77777777" w:rsidR="00704B35" w:rsidRPr="00DB5AA6" w:rsidRDefault="00704B35" w:rsidP="00704B35">
      <w:pPr>
        <w:pStyle w:val="Heading4"/>
        <w:spacing w:before="0" w:line="240" w:lineRule="auto"/>
        <w:rPr>
          <w:rFonts w:ascii="Times New Roman" w:hAnsi="Times New Roman" w:cs="Times New Roman"/>
        </w:rPr>
      </w:pPr>
      <w:proofErr w:type="gramStart"/>
      <w:r w:rsidRPr="00DB5AA6">
        <w:rPr>
          <w:rFonts w:ascii="Times New Roman" w:hAnsi="Times New Roman" w:cs="Times New Roman"/>
        </w:rPr>
        <w:t>And,</w:t>
      </w:r>
      <w:proofErr w:type="gramEnd"/>
      <w:r w:rsidRPr="00DB5AA6">
        <w:rPr>
          <w:rFonts w:ascii="Times New Roman" w:hAnsi="Times New Roman" w:cs="Times New Roman"/>
        </w:rPr>
        <w:t xml:space="preserve"> Satellite destruction is </w:t>
      </w:r>
      <w:r w:rsidRPr="00DB5AA6">
        <w:rPr>
          <w:rFonts w:ascii="Times New Roman" w:hAnsi="Times New Roman" w:cs="Times New Roman"/>
          <w:i/>
          <w:u w:val="single"/>
        </w:rPr>
        <w:t>good</w:t>
      </w:r>
      <w:r w:rsidRPr="00DB5AA6">
        <w:rPr>
          <w:rFonts w:ascii="Times New Roman" w:hAnsi="Times New Roman" w:cs="Times New Roman"/>
        </w:rPr>
        <w:t xml:space="preserve"> – they’re </w:t>
      </w:r>
      <w:r w:rsidRPr="00DB5AA6">
        <w:rPr>
          <w:rFonts w:ascii="Times New Roman" w:hAnsi="Times New Roman" w:cs="Times New Roman"/>
          <w:i/>
          <w:u w:val="single"/>
        </w:rPr>
        <w:t>key to fossil-fuel driven capitalism</w:t>
      </w:r>
      <w:r w:rsidRPr="00DB5AA6">
        <w:rPr>
          <w:rFonts w:ascii="Times New Roman" w:hAnsi="Times New Roman" w:cs="Times New Roman"/>
        </w:rPr>
        <w:t xml:space="preserve"> – collapse makes </w:t>
      </w:r>
      <w:r w:rsidRPr="00DB5AA6">
        <w:rPr>
          <w:rFonts w:ascii="Times New Roman" w:hAnsi="Times New Roman" w:cs="Times New Roman"/>
          <w:i/>
          <w:u w:val="single"/>
        </w:rPr>
        <w:t>extraction impossible</w:t>
      </w:r>
    </w:p>
    <w:p w14:paraId="00D292B5" w14:textId="77777777" w:rsidR="00704B35" w:rsidRPr="00DB5AA6" w:rsidRDefault="00704B35" w:rsidP="00704B35">
      <w:pPr>
        <w:spacing w:line="240" w:lineRule="auto"/>
        <w:rPr>
          <w:rFonts w:ascii="Times New Roman" w:hAnsi="Times New Roman" w:cs="Times New Roman"/>
          <w:b/>
          <w:bCs/>
          <w:sz w:val="26"/>
        </w:rPr>
      </w:pPr>
      <w:proofErr w:type="spellStart"/>
      <w:r w:rsidRPr="00DB5AA6">
        <w:rPr>
          <w:rStyle w:val="Style13ptBold"/>
          <w:rFonts w:ascii="Times New Roman" w:hAnsi="Times New Roman" w:cs="Times New Roman"/>
        </w:rPr>
        <w:t>Rothe</w:t>
      </w:r>
      <w:proofErr w:type="spellEnd"/>
      <w:r w:rsidRPr="00DB5AA6">
        <w:rPr>
          <w:rStyle w:val="Style13ptBold"/>
          <w:rFonts w:ascii="Times New Roman" w:hAnsi="Times New Roman" w:cs="Times New Roman"/>
        </w:rPr>
        <w:t xml:space="preserve"> 17 </w:t>
      </w:r>
      <w:r w:rsidRPr="00DB5AA6">
        <w:rPr>
          <w:rFonts w:ascii="Times New Roman" w:hAnsi="Times New Roman" w:cs="Times New Roman"/>
          <w:sz w:val="16"/>
          <w:szCs w:val="16"/>
        </w:rPr>
        <w:t>PhD, postdoctoral researcher at the IFSH (Delf, “Seeing like a satellite: Remote sensing and the ontological politics of environmental security,” Security Dialogue, https://doi.org/10.1177/0967010617709399)</w:t>
      </w:r>
    </w:p>
    <w:p w14:paraId="2952CD59" w14:textId="77777777" w:rsidR="00704B35" w:rsidRDefault="00704B35" w:rsidP="00704B35">
      <w:pPr>
        <w:spacing w:line="240" w:lineRule="auto"/>
        <w:rPr>
          <w:rFonts w:ascii="Times New Roman" w:hAnsi="Times New Roman" w:cs="Times New Roman"/>
        </w:rPr>
      </w:pPr>
      <w:r w:rsidRPr="00DB5AA6">
        <w:rPr>
          <w:rStyle w:val="StyleUnderline"/>
          <w:rFonts w:ascii="Times New Roman" w:hAnsi="Times New Roman" w:cs="Times New Roman"/>
          <w:highlight w:val="cyan"/>
        </w:rPr>
        <w:t>Commercial satellite intelligence enacts environmental security</w:t>
      </w:r>
      <w:r w:rsidRPr="00DB5AA6">
        <w:rPr>
          <w:rStyle w:val="StyleUnderline"/>
          <w:rFonts w:ascii="Times New Roman" w:hAnsi="Times New Roman" w:cs="Times New Roman"/>
        </w:rPr>
        <w:t xml:space="preserve"> </w:t>
      </w:r>
      <w:proofErr w:type="gramStart"/>
      <w:r w:rsidRPr="00DB5AA6">
        <w:rPr>
          <w:rStyle w:val="StyleUnderline"/>
          <w:rFonts w:ascii="Times New Roman" w:hAnsi="Times New Roman" w:cs="Times New Roman"/>
        </w:rPr>
        <w:t xml:space="preserve">on the </w:t>
      </w:r>
      <w:r w:rsidRPr="00DB5AA6">
        <w:rPr>
          <w:rStyle w:val="StyleUnderline"/>
          <w:rFonts w:ascii="Times New Roman" w:hAnsi="Times New Roman" w:cs="Times New Roman"/>
          <w:highlight w:val="cyan"/>
        </w:rPr>
        <w:t>basis of</w:t>
      </w:r>
      <w:proofErr w:type="gramEnd"/>
      <w:r w:rsidRPr="00DB5AA6">
        <w:rPr>
          <w:rStyle w:val="StyleUnderline"/>
          <w:rFonts w:ascii="Times New Roman" w:hAnsi="Times New Roman" w:cs="Times New Roman"/>
          <w:highlight w:val="cyan"/>
        </w:rPr>
        <w:t xml:space="preserve"> digitized and commoditized immutable mobiles circulated in the global economy of remote sensing</w:t>
      </w:r>
      <w:r w:rsidRPr="00DB5AA6">
        <w:rPr>
          <w:rFonts w:ascii="Times New Roman" w:hAnsi="Times New Roman" w:cs="Times New Roman"/>
        </w:rPr>
        <w:t xml:space="preserve">. </w:t>
      </w:r>
      <w:r w:rsidRPr="00DB5AA6">
        <w:rPr>
          <w:rStyle w:val="StyleUnderline"/>
          <w:rFonts w:ascii="Times New Roman" w:hAnsi="Times New Roman" w:cs="Times New Roman"/>
        </w:rPr>
        <w:t xml:space="preserve">This </w:t>
      </w:r>
      <w:r w:rsidRPr="00DB5AA6">
        <w:rPr>
          <w:rStyle w:val="Emphasis"/>
          <w:rFonts w:ascii="Times New Roman" w:hAnsi="Times New Roman" w:cs="Times New Roman"/>
          <w:highlight w:val="cyan"/>
        </w:rPr>
        <w:t>global economy builds upon a ‘highly capital-intensive space infrastructure</w:t>
      </w:r>
      <w:r w:rsidRPr="00DB5AA6">
        <w:rPr>
          <w:rStyle w:val="StyleUnderline"/>
          <w:rFonts w:ascii="Times New Roman" w:hAnsi="Times New Roman" w:cs="Times New Roman"/>
        </w:rPr>
        <w:t xml:space="preserve"> [that] is monopolized by a few national space agencies as well as a few multinational corporations’</w:t>
      </w:r>
      <w:r w:rsidRPr="00DB5AA6">
        <w:rPr>
          <w:rFonts w:ascii="Times New Roman" w:hAnsi="Times New Roman" w:cs="Times New Roman"/>
        </w:rPr>
        <w:t xml:space="preserve"> (Parks, 2009: 541). </w:t>
      </w:r>
      <w:r w:rsidRPr="00DB5AA6">
        <w:rPr>
          <w:rStyle w:val="StyleUnderline"/>
          <w:rFonts w:ascii="Times New Roman" w:hAnsi="Times New Roman" w:cs="Times New Roman"/>
        </w:rPr>
        <w:t xml:space="preserve">So, while the commercialization of </w:t>
      </w:r>
      <w:r w:rsidRPr="00DB5AA6">
        <w:rPr>
          <w:rStyle w:val="StyleUnderline"/>
          <w:rFonts w:ascii="Times New Roman" w:hAnsi="Times New Roman" w:cs="Times New Roman"/>
          <w:highlight w:val="cyan"/>
        </w:rPr>
        <w:t>satellite remote sensing led to an expansion of the visual assemblage</w:t>
      </w:r>
      <w:r w:rsidRPr="00DB5AA6">
        <w:rPr>
          <w:rStyle w:val="StyleUnderline"/>
          <w:rFonts w:ascii="Times New Roman" w:hAnsi="Times New Roman" w:cs="Times New Roman"/>
        </w:rPr>
        <w:t xml:space="preserve"> and an </w:t>
      </w:r>
      <w:r w:rsidRPr="00DB5AA6">
        <w:rPr>
          <w:rStyle w:val="StyleUnderline"/>
          <w:rFonts w:ascii="Times New Roman" w:hAnsi="Times New Roman" w:cs="Times New Roman"/>
          <w:highlight w:val="cyan"/>
        </w:rPr>
        <w:t>increased circulation of satellite images, access to the latter continues to be restricted</w:t>
      </w:r>
      <w:r w:rsidRPr="00DB5AA6">
        <w:rPr>
          <w:rFonts w:ascii="Times New Roman" w:hAnsi="Times New Roman" w:cs="Times New Roman"/>
        </w:rPr>
        <w:t>. Instead of military secrecy,</w:t>
      </w:r>
      <w:r w:rsidRPr="00DB5AA6">
        <w:rPr>
          <w:rStyle w:val="StyleUnderline"/>
          <w:rFonts w:ascii="Times New Roman" w:hAnsi="Times New Roman" w:cs="Times New Roman"/>
        </w:rPr>
        <w:t xml:space="preserve"> property-rights regimes and the heavy price tag on satellite images are now regulating access</w:t>
      </w:r>
      <w:r w:rsidRPr="00DB5AA6">
        <w:rPr>
          <w:rFonts w:ascii="Times New Roman" w:hAnsi="Times New Roman" w:cs="Times New Roman"/>
        </w:rPr>
        <w:t xml:space="preserve"> (Brannon, 2013: 289). At the same time, </w:t>
      </w:r>
      <w:r w:rsidRPr="00DB5AA6">
        <w:rPr>
          <w:rStyle w:val="StyleUnderline"/>
          <w:rFonts w:ascii="Times New Roman" w:hAnsi="Times New Roman" w:cs="Times New Roman"/>
        </w:rPr>
        <w:t>‘“shutter control” remains firmly in the hands of powerful government institutions and unaccountable corporations’</w:t>
      </w:r>
      <w:r w:rsidRPr="00DB5AA6">
        <w:rPr>
          <w:rFonts w:ascii="Times New Roman" w:hAnsi="Times New Roman" w:cs="Times New Roman"/>
        </w:rPr>
        <w:t xml:space="preserve"> (Dodge and Perkins, 2009: 498). In sum, following Dalby and others, I would argue that the </w:t>
      </w:r>
      <w:r w:rsidRPr="00DB5AA6">
        <w:rPr>
          <w:rStyle w:val="StyleUnderline"/>
          <w:rFonts w:ascii="Times New Roman" w:hAnsi="Times New Roman" w:cs="Times New Roman"/>
          <w:highlight w:val="cyan"/>
        </w:rPr>
        <w:t>visual commodities of this expanding assemblage represent a crucial new resource in a market-based risk management of environmental problems</w:t>
      </w:r>
      <w:r w:rsidRPr="00DB5AA6">
        <w:rPr>
          <w:rFonts w:ascii="Times New Roman" w:hAnsi="Times New Roman" w:cs="Times New Roman"/>
        </w:rPr>
        <w:t xml:space="preserve"> (</w:t>
      </w:r>
      <w:proofErr w:type="spellStart"/>
      <w:r w:rsidRPr="00DB5AA6">
        <w:rPr>
          <w:rFonts w:ascii="Times New Roman" w:hAnsi="Times New Roman" w:cs="Times New Roman"/>
        </w:rPr>
        <w:t>Oels</w:t>
      </w:r>
      <w:proofErr w:type="spellEnd"/>
      <w:r w:rsidRPr="00DB5AA6">
        <w:rPr>
          <w:rFonts w:ascii="Times New Roman" w:hAnsi="Times New Roman" w:cs="Times New Roman"/>
        </w:rPr>
        <w:t xml:space="preserve">, 2013), </w:t>
      </w:r>
      <w:r w:rsidRPr="00DB5AA6">
        <w:rPr>
          <w:rStyle w:val="StyleUnderline"/>
          <w:rFonts w:ascii="Times New Roman" w:hAnsi="Times New Roman" w:cs="Times New Roman"/>
        </w:rPr>
        <w:t xml:space="preserve">seeking to </w:t>
      </w:r>
      <w:r w:rsidRPr="00DB5AA6">
        <w:rPr>
          <w:rStyle w:val="Emphasis"/>
          <w:rFonts w:ascii="Times New Roman" w:hAnsi="Times New Roman" w:cs="Times New Roman"/>
          <w:highlight w:val="cyan"/>
        </w:rPr>
        <w:t>secure the global fossil-fuels-based capitalist system</w:t>
      </w:r>
      <w:r w:rsidRPr="00DB5AA6">
        <w:rPr>
          <w:rStyle w:val="StyleUnderline"/>
          <w:rFonts w:ascii="Times New Roman" w:hAnsi="Times New Roman" w:cs="Times New Roman"/>
          <w:highlight w:val="cyan"/>
        </w:rPr>
        <w:t xml:space="preserve"> from its toxic local excesses</w:t>
      </w:r>
      <w:r w:rsidRPr="00DB5AA6">
        <w:rPr>
          <w:rStyle w:val="StyleUnderline"/>
          <w:rFonts w:ascii="Times New Roman" w:hAnsi="Times New Roman" w:cs="Times New Roman"/>
        </w:rPr>
        <w:t xml:space="preserve"> </w:t>
      </w:r>
      <w:r w:rsidRPr="00DB5AA6">
        <w:rPr>
          <w:rFonts w:ascii="Times New Roman" w:hAnsi="Times New Roman" w:cs="Times New Roman"/>
        </w:rPr>
        <w:t>(Dalby, 2015: 431–433).</w:t>
      </w:r>
    </w:p>
    <w:p w14:paraId="689C8D86" w14:textId="77777777" w:rsidR="00704B35" w:rsidRPr="00DB5AA6" w:rsidRDefault="00704B35" w:rsidP="00704B35">
      <w:pPr>
        <w:spacing w:line="240" w:lineRule="auto"/>
        <w:rPr>
          <w:rFonts w:ascii="Times New Roman" w:hAnsi="Times New Roman" w:cs="Times New Roman"/>
        </w:rPr>
      </w:pPr>
    </w:p>
    <w:p w14:paraId="58EE29E1" w14:textId="77777777" w:rsidR="00704B35" w:rsidRPr="00DB5AA6" w:rsidRDefault="00704B35" w:rsidP="00704B35">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Impact Story</w:t>
      </w:r>
    </w:p>
    <w:p w14:paraId="43C976F4" w14:textId="77777777" w:rsidR="00704B35" w:rsidRPr="00DB5AA6" w:rsidRDefault="00704B35" w:rsidP="00704B35">
      <w:pPr>
        <w:pStyle w:val="Heading4"/>
        <w:spacing w:before="0" w:line="240" w:lineRule="auto"/>
        <w:rPr>
          <w:rFonts w:ascii="Times New Roman" w:hAnsi="Times New Roman" w:cs="Times New Roman"/>
        </w:rPr>
      </w:pPr>
      <w:r w:rsidRPr="00DB5AA6">
        <w:rPr>
          <w:rFonts w:ascii="Times New Roman" w:hAnsi="Times New Roman" w:cs="Times New Roman"/>
        </w:rPr>
        <w:t xml:space="preserve">Stopping economic recovery key to cause sustainable transition—avoids extinction </w:t>
      </w:r>
    </w:p>
    <w:p w14:paraId="22E53CCB" w14:textId="77777777" w:rsidR="00704B35" w:rsidRPr="00DB5AA6" w:rsidRDefault="00704B35" w:rsidP="00704B35">
      <w:pPr>
        <w:spacing w:line="240" w:lineRule="auto"/>
        <w:rPr>
          <w:rFonts w:ascii="Times New Roman" w:hAnsi="Times New Roman" w:cs="Times New Roman"/>
          <w:sz w:val="14"/>
          <w:szCs w:val="14"/>
        </w:rPr>
      </w:pPr>
      <w:proofErr w:type="spellStart"/>
      <w:r w:rsidRPr="00DB5AA6">
        <w:rPr>
          <w:rFonts w:ascii="Times New Roman" w:hAnsi="Times New Roman" w:cs="Times New Roman"/>
          <w:b/>
          <w:bCs/>
        </w:rPr>
        <w:t>Heinberg</w:t>
      </w:r>
      <w:proofErr w:type="spellEnd"/>
      <w:r w:rsidRPr="00DB5AA6">
        <w:rPr>
          <w:rFonts w:ascii="Times New Roman" w:hAnsi="Times New Roman" w:cs="Times New Roman"/>
          <w:b/>
          <w:bCs/>
        </w:rPr>
        <w:t xml:space="preserve"> 10—</w:t>
      </w:r>
      <w:r w:rsidRPr="00DB5AA6">
        <w:rPr>
          <w:rFonts w:ascii="Times New Roman" w:hAnsi="Times New Roman" w:cs="Times New Roman"/>
          <w:sz w:val="14"/>
          <w:szCs w:val="14"/>
        </w:rPr>
        <w:t xml:space="preserve">journalist, teaches at the Core Faculty of New College of California, on the Board of Advisors of the Solar Living Institute and the Post Carbon Institute (Richard Life After Growth, 04 March 2010, </w:t>
      </w:r>
      <w:r w:rsidRPr="00DB5AA6">
        <w:rPr>
          <w:rFonts w:ascii="Times New Roman" w:hAnsi="Times New Roman" w:cs="Times New Roman"/>
          <w:color w:val="000000"/>
          <w:sz w:val="14"/>
          <w:szCs w:val="14"/>
        </w:rPr>
        <w:t>http://www.countercurrents.org/heinberg040310.htm</w:t>
      </w:r>
      <w:r w:rsidRPr="00DB5AA6">
        <w:rPr>
          <w:rFonts w:ascii="Times New Roman" w:hAnsi="Times New Roman" w:cs="Times New Roman"/>
          <w:sz w:val="14"/>
          <w:szCs w:val="14"/>
        </w:rPr>
        <w:t xml:space="preserve">, </w:t>
      </w:r>
      <w:proofErr w:type="spellStart"/>
      <w:r w:rsidRPr="00DB5AA6">
        <w:rPr>
          <w:rFonts w:ascii="Times New Roman" w:hAnsi="Times New Roman" w:cs="Times New Roman"/>
          <w:sz w:val="14"/>
          <w:szCs w:val="14"/>
        </w:rPr>
        <w:t>AMiles</w:t>
      </w:r>
      <w:proofErr w:type="spellEnd"/>
      <w:r w:rsidRPr="00DB5AA6">
        <w:rPr>
          <w:rFonts w:ascii="Times New Roman" w:hAnsi="Times New Roman" w:cs="Times New Roman"/>
          <w:sz w:val="14"/>
          <w:szCs w:val="14"/>
        </w:rPr>
        <w:t>)</w:t>
      </w:r>
    </w:p>
    <w:p w14:paraId="4F59FC88" w14:textId="77777777" w:rsidR="00704B35" w:rsidRPr="00DB5AA6" w:rsidRDefault="00704B35" w:rsidP="00704B35">
      <w:pPr>
        <w:spacing w:line="240" w:lineRule="auto"/>
        <w:rPr>
          <w:rStyle w:val="Emphasis"/>
          <w:rFonts w:ascii="Times New Roman" w:hAnsi="Times New Roman" w:cs="Times New Roman"/>
          <w:b w:val="0"/>
        </w:rPr>
      </w:pPr>
      <w:r w:rsidRPr="00DB5AA6">
        <w:rPr>
          <w:rStyle w:val="Emphasis"/>
          <w:rFonts w:ascii="Times New Roman" w:hAnsi="Times New Roman" w:cs="Times New Roman"/>
        </w:rPr>
        <w:t xml:space="preserve"> By saying this, I am not suggesting that we should all simply give up and accept an inevitable, awful fate. </w:t>
      </w:r>
      <w:r w:rsidRPr="00DB5AA6">
        <w:rPr>
          <w:rStyle w:val="Emphasis"/>
          <w:rFonts w:ascii="Times New Roman" w:hAnsi="Times New Roman" w:cs="Times New Roman"/>
          <w:highlight w:val="cyan"/>
        </w:rPr>
        <w:t>Even though the collapse of the world's financial and industrial systems has started, effort now at minimizing further dire consequences is essential. Collapse does not mean extinction. A new way of life will almost certainly emerge</w:t>
      </w:r>
      <w:r w:rsidRPr="00DB5AA6">
        <w:rPr>
          <w:rFonts w:ascii="Times New Roman" w:hAnsi="Times New Roman" w:cs="Times New Roman"/>
          <w:u w:val="single"/>
        </w:rPr>
        <w:t xml:space="preserve"> </w:t>
      </w:r>
      <w:r w:rsidRPr="00DB5AA6">
        <w:rPr>
          <w:rFonts w:ascii="Times New Roman" w:hAnsi="Times New Roman" w:cs="Times New Roman"/>
          <w:b/>
          <w:sz w:val="12"/>
          <w:szCs w:val="12"/>
        </w:rPr>
        <w:t xml:space="preserve">from the wreckage of the fossil-fueled growth era. It is up to those of us who have some understanding of what is happening, and why, to help design that new way of life so that it will be sustainable, equitable, and fulfilling for all concerned. We all need practical strategies and tools to weather the collapse and to build the foundation of whatever is to come after. Journey to a New Economy The propositions described above, and my personal journey, are the starting points for a search that can be summarized in a single question: What are the guideposts toward a livable, inviting post-growth society? This search has in many instances entailed a literal, geographic journey. During the past few years, as I traveled the lecture circuit, I met thousands of people who had already concluded on their own that the global stage was being set for an economic crash of epic proportions. They had passed through the psychological stages of grief—denial, anger, bargaining, depression, and acceptance. They were thinking creatively, building new lives, and experimenting with a wide range of strategies for meeting basic human needs while using much less of just about everything. Some of these folks, like me, had been thinking along these lines for a long time—since the 1970s. Many were much younger, though, had learned about Peak Oil or climate change just within the past few years, and had recently decided to devote their lives to building a post-hydrocarbon world. Some were clearly members of what was known in the 1970s as the "counterculture." Others were mainstream citizens—investment bankers, real estate sellers, high school teachers, small business owners, corporate middle managers—who had chanced upon information that awakened them forcibly from their routines. Many of these folks lived in large cities, but others in small towns or on farms; some were rich, some poor (a few by choice); some were devout, others agnostic or atheist; some were working alone on survivalist projects, while others were building community organizations; some saw the transition as a business opportunity while others were working through non-profit organizations. Here are just three examples that stand out. In 2005, while on a lecture tour in Ireland, I met a young college teacher named Rob Hopkins who believed that life could be better without fossil fuels. He had led his students in developing an "Energy Descent Action Plan" for their town, and believed he had the seed for something larger and more significant. He soon moved back to his native England to earn his </w:t>
      </w:r>
      <w:proofErr w:type="gramStart"/>
      <w:r w:rsidRPr="00DB5AA6">
        <w:rPr>
          <w:rFonts w:ascii="Times New Roman" w:hAnsi="Times New Roman" w:cs="Times New Roman"/>
          <w:b/>
          <w:sz w:val="12"/>
          <w:szCs w:val="12"/>
        </w:rPr>
        <w:t>Ph.D., and</w:t>
      </w:r>
      <w:proofErr w:type="gramEnd"/>
      <w:r w:rsidRPr="00DB5AA6">
        <w:rPr>
          <w:rFonts w:ascii="Times New Roman" w:hAnsi="Times New Roman" w:cs="Times New Roman"/>
          <w:b/>
          <w:sz w:val="12"/>
          <w:szCs w:val="12"/>
        </w:rPr>
        <w:t xml:space="preserve"> designed his thesis project around helping the village of </w:t>
      </w:r>
      <w:proofErr w:type="spellStart"/>
      <w:r w:rsidRPr="00DB5AA6">
        <w:rPr>
          <w:rFonts w:ascii="Times New Roman" w:hAnsi="Times New Roman" w:cs="Times New Roman"/>
          <w:b/>
          <w:sz w:val="12"/>
          <w:szCs w:val="12"/>
        </w:rPr>
        <w:t>Totnes</w:t>
      </w:r>
      <w:proofErr w:type="spellEnd"/>
      <w:r w:rsidRPr="00DB5AA6">
        <w:rPr>
          <w:rFonts w:ascii="Times New Roman" w:hAnsi="Times New Roman" w:cs="Times New Roman"/>
          <w:b/>
          <w:sz w:val="12"/>
          <w:szCs w:val="12"/>
        </w:rPr>
        <w:t xml:space="preserve"> begin a cooperative, phased process of transitioning away from its dependence on fossil fuels. This project in turn led to the start of a series of Transition Initiatives in villages, towns, and neighborhoods throughout the U.K. In 2007, a version of Rob's written Ph.D. thesis was published as a book (The Transition Handbook) that quickly began inspiring others to take up this strategy. Today there are hundreds of Transition Initiatives at various stages of development in a dozen countries (including over 50 in the U.S.). While in Montana for a speaking engagement at the University of Montana in Helena in spring 2009, some local Peak Oil activists drove me to the town of Ronan and introduced me to Billie Lee, who had helped start Mission Mountain Food Enterprise Center. The Center is housed in a </w:t>
      </w:r>
      <w:proofErr w:type="gramStart"/>
      <w:r w:rsidRPr="00DB5AA6">
        <w:rPr>
          <w:rFonts w:ascii="Times New Roman" w:hAnsi="Times New Roman" w:cs="Times New Roman"/>
          <w:b/>
          <w:sz w:val="12"/>
          <w:szCs w:val="12"/>
        </w:rPr>
        <w:t>fairly small</w:t>
      </w:r>
      <w:proofErr w:type="gramEnd"/>
      <w:r w:rsidRPr="00DB5AA6">
        <w:rPr>
          <w:rFonts w:ascii="Times New Roman" w:hAnsi="Times New Roman" w:cs="Times New Roman"/>
          <w:b/>
          <w:sz w:val="12"/>
          <w:szCs w:val="12"/>
        </w:rPr>
        <w:t xml:space="preserve">, non-descript building and features medium-scale food processing equipment that local small food producers can rent at reasonable rates. This enables small farmers to produce value-added products (everything from canned soups to herbal tea bags) that are profitable and are price-competitive with those made by industrial food companies located hundreds or thousands of miles from Ronan. Local food has become an obsession for the sustainability-minded during the past few years, and local food systems will be a necessary pillar of post-growth economies. Yet aspiring small-scale farmers often have a hard time getting started because they cannot afford the equipment to enable them to produce profitable value-added products. Here in the tiny hamlet of Ronan was an ingenious solution to the problem, and one that deserves to be replicated in every agricultural county in the nation. On a trip to New England in 2007, I met Lynn </w:t>
      </w:r>
      <w:proofErr w:type="spellStart"/>
      <w:r w:rsidRPr="00DB5AA6">
        <w:rPr>
          <w:rFonts w:ascii="Times New Roman" w:hAnsi="Times New Roman" w:cs="Times New Roman"/>
          <w:b/>
          <w:sz w:val="12"/>
          <w:szCs w:val="12"/>
        </w:rPr>
        <w:t>Benander</w:t>
      </w:r>
      <w:proofErr w:type="spellEnd"/>
      <w:r w:rsidRPr="00DB5AA6">
        <w:rPr>
          <w:rFonts w:ascii="Times New Roman" w:hAnsi="Times New Roman" w:cs="Times New Roman"/>
          <w:b/>
          <w:sz w:val="12"/>
          <w:szCs w:val="12"/>
        </w:rPr>
        <w:t>, a community energy activist and entrepreneur who had started a project called Co-op Power to bring renewable energy to low-income and multi-ethnic communities throughout the Northeast. Typically, renewable energy projects cost more to get going than conventional coal or gas power projects, and so they tend to be found in wealthier communities and regions. Conversely, the most polluting energy projects tend to be sited in or near poor neighborhoods or regions. Co-op Power aims to change that imbalance of power—in a way that any community can copy. A typical project: You help four people put up a solar hot water system and everyone comes to help you put up yours; you save 40 to 50 percent off your total system price, get to know your neighbors, and learn how your system works. Co-op Power had also pioneered a cooperative financing method that cuts through the usual roadblocks to renewable energy projects in poorer neighborhoods by leveraging member equity</w:t>
      </w:r>
      <w:r w:rsidRPr="00DB5AA6">
        <w:rPr>
          <w:rFonts w:ascii="Times New Roman" w:hAnsi="Times New Roman" w:cs="Times New Roman"/>
          <w:b/>
        </w:rPr>
        <w:t>.</w:t>
      </w:r>
      <w:r w:rsidRPr="00DB5AA6">
        <w:rPr>
          <w:rFonts w:ascii="Times New Roman" w:hAnsi="Times New Roman" w:cs="Times New Roman"/>
        </w:rPr>
        <w:t xml:space="preserve"> </w:t>
      </w:r>
      <w:r w:rsidRPr="00DB5AA6">
        <w:rPr>
          <w:rStyle w:val="Emphasis"/>
          <w:rFonts w:ascii="Times New Roman" w:hAnsi="Times New Roman" w:cs="Times New Roman"/>
        </w:rPr>
        <w:t xml:space="preserve">Individually, these initiatives and projects may seem to be on too small a scale to make much of a difference. But multiplied by thousands, with examples in nearly every community, they represent a quiet yet powerful movement. Few of these efforts have gained national media attention. Most media commentators who address economic issues are focused on the prospects—positive or negative—of the existing growth-based economy. These projects don't seem all that important within that framework of thinking. </w:t>
      </w:r>
      <w:r w:rsidRPr="00DB5AA6">
        <w:rPr>
          <w:rStyle w:val="Emphasis"/>
          <w:rFonts w:ascii="Times New Roman" w:hAnsi="Times New Roman" w:cs="Times New Roman"/>
          <w:highlight w:val="cyan"/>
        </w:rPr>
        <w:t>But in the new context of the no-growth economy, they may mean the difference between ruinous poverty and happy sufficiency. The trends are already in evidence: as the financial crisis worsens, more people are planting gardens, and seed companies are working hard to keep up with the demand. More young people are taking up farming now than in any recent decade. In 2008, more bicycles were sold in the U.S. than automobiles (not good news for the struggling car companies, but great news for the climate). And since the crisis started, Americans have been spending much less on non-essentials—repairing and re-using rather than replacing and adding</w:t>
      </w:r>
      <w:r w:rsidRPr="00DB5AA6">
        <w:rPr>
          <w:rStyle w:val="Emphasis"/>
          <w:rFonts w:ascii="Times New Roman" w:hAnsi="Times New Roman" w:cs="Times New Roman"/>
        </w:rPr>
        <w:t xml:space="preserve">. Many economists assume these trends are short-term and that Americans will return to consumerism as economic crisis shifts into recovery. But </w:t>
      </w:r>
      <w:r w:rsidRPr="00DB5AA6">
        <w:rPr>
          <w:rStyle w:val="Emphasis"/>
          <w:rFonts w:ascii="Times New Roman" w:hAnsi="Times New Roman" w:cs="Times New Roman"/>
          <w:highlight w:val="cyan"/>
        </w:rPr>
        <w:t>if there is no "recovery" in the usual sense, then these trends will only grow.</w:t>
      </w:r>
      <w:r w:rsidRPr="00DB5AA6">
        <w:rPr>
          <w:rStyle w:val="Emphasis"/>
          <w:rFonts w:ascii="Times New Roman" w:hAnsi="Times New Roman" w:cs="Times New Roman"/>
        </w:rPr>
        <w:t xml:space="preserve"> This is what the early adopters are assuming. They believe that the nation and the world have turned a corner. They understand something the media either ignore or deny. They're bett</w:t>
      </w:r>
      <w:r w:rsidRPr="00DB5AA6">
        <w:rPr>
          <w:rStyle w:val="Emphasis"/>
          <w:rFonts w:ascii="Times New Roman" w:hAnsi="Times New Roman" w:cs="Times New Roman"/>
          <w:highlight w:val="cyan"/>
        </w:rPr>
        <w:t>ing on a future of local food systems, not global agribusiness; of community credit co-ops rather than too-big-to-fail Wall Street megabanks; of small-scale renewable energy projects, not a world-spanning system of fossil-fuel extraction, trade, and consumption. A future in which we do for ourselves, share, and cooperate. They're embarking on a life after growth.</w:t>
      </w:r>
      <w:r w:rsidRPr="00DB5AA6">
        <w:rPr>
          <w:rStyle w:val="Emphasis"/>
          <w:rFonts w:ascii="Times New Roman" w:hAnsi="Times New Roman" w:cs="Times New Roman"/>
          <w:b w:val="0"/>
        </w:rPr>
        <w:t xml:space="preserve"> </w:t>
      </w:r>
    </w:p>
    <w:p w14:paraId="4A39BD81" w14:textId="77777777" w:rsidR="00704B35" w:rsidRPr="00DB5AA6" w:rsidRDefault="00704B35" w:rsidP="00704B35">
      <w:pPr>
        <w:spacing w:line="240" w:lineRule="auto"/>
        <w:rPr>
          <w:rFonts w:ascii="Times New Roman" w:hAnsi="Times New Roman" w:cs="Times New Roman"/>
        </w:rPr>
      </w:pPr>
    </w:p>
    <w:p w14:paraId="2427DE5F" w14:textId="77777777" w:rsidR="00704B35" w:rsidRPr="00B84DA5" w:rsidRDefault="00704B35" w:rsidP="00704B35">
      <w:pPr>
        <w:pStyle w:val="Heading4"/>
        <w:tabs>
          <w:tab w:val="left" w:pos="1530"/>
        </w:tabs>
        <w:spacing w:before="0"/>
        <w:rPr>
          <w:rFonts w:ascii="Times New Roman" w:hAnsi="Times New Roman" w:cs="Times New Roman"/>
        </w:rPr>
      </w:pPr>
      <w:r w:rsidRPr="00B84DA5">
        <w:rPr>
          <w:rFonts w:ascii="Times New Roman" w:hAnsi="Times New Roman" w:cs="Times New Roman"/>
        </w:rPr>
        <w:t>Extinction – capitalism is unsustainable and the root cause of all violence and environmental destruction</w:t>
      </w:r>
    </w:p>
    <w:p w14:paraId="288ABA8E" w14:textId="77777777" w:rsidR="00704B35" w:rsidRPr="00B84DA5" w:rsidRDefault="00704B35" w:rsidP="00704B35">
      <w:pPr>
        <w:tabs>
          <w:tab w:val="left" w:pos="1530"/>
        </w:tabs>
        <w:rPr>
          <w:rFonts w:ascii="Times New Roman" w:hAnsi="Times New Roman" w:cs="Times New Roman"/>
        </w:rPr>
      </w:pPr>
      <w:r w:rsidRPr="00B84DA5">
        <w:rPr>
          <w:rStyle w:val="Style13ptBold"/>
          <w:rFonts w:ascii="Times New Roman" w:hAnsi="Times New Roman" w:cs="Times New Roman"/>
        </w:rPr>
        <w:t>Robinson</w:t>
      </w:r>
      <w:r w:rsidRPr="00B84DA5">
        <w:rPr>
          <w:rFonts w:ascii="Times New Roman" w:hAnsi="Times New Roman" w:cs="Times New Roman"/>
        </w:rPr>
        <w:t xml:space="preserve"> </w:t>
      </w:r>
      <w:r w:rsidRPr="00B84DA5">
        <w:rPr>
          <w:rStyle w:val="Style13ptBold"/>
          <w:rFonts w:ascii="Times New Roman" w:hAnsi="Times New Roman" w:cs="Times New Roman"/>
        </w:rPr>
        <w:t>14</w:t>
      </w:r>
      <w:r w:rsidRPr="00B84DA5">
        <w:rPr>
          <w:rFonts w:ascii="Times New Roman" w:hAnsi="Times New Roman" w:cs="Times New Roman"/>
        </w:rPr>
        <w:t xml:space="preserve"> </w:t>
      </w:r>
      <w:r w:rsidRPr="00B84DA5">
        <w:rPr>
          <w:rFonts w:ascii="Times New Roman" w:hAnsi="Times New Roman" w:cs="Times New Roman"/>
          <w:sz w:val="16"/>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6D239D78" w14:textId="77777777" w:rsidR="00704B35" w:rsidRPr="00B84DA5" w:rsidRDefault="00704B35" w:rsidP="00704B35">
      <w:pPr>
        <w:tabs>
          <w:tab w:val="left" w:pos="1530"/>
        </w:tabs>
        <w:rPr>
          <w:rStyle w:val="StyleUnderline"/>
          <w:rFonts w:ascii="Times New Roman" w:hAnsi="Times New Roman" w:cs="Times New Roman"/>
        </w:rPr>
      </w:pPr>
      <w:r w:rsidRPr="00B84DA5">
        <w:rPr>
          <w:rFonts w:ascii="Times New Roman" w:hAnsi="Times New Roman" w:cs="Times New Roman"/>
          <w:sz w:val="16"/>
        </w:rPr>
        <w:t xml:space="preserve">Cyclical, Structural, and Systemic </w:t>
      </w:r>
      <w:proofErr w:type="gramStart"/>
      <w:r w:rsidRPr="00B84DA5">
        <w:rPr>
          <w:rFonts w:ascii="Times New Roman" w:hAnsi="Times New Roman" w:cs="Times New Roman"/>
          <w:sz w:val="16"/>
        </w:rPr>
        <w:t>Crises  Most</w:t>
      </w:r>
      <w:proofErr w:type="gramEnd"/>
      <w:r w:rsidRPr="00B84DA5">
        <w:rPr>
          <w:rFonts w:ascii="Times New Roman" w:hAnsi="Times New Roman" w:cs="Times New Roman"/>
          <w:sz w:val="16"/>
        </w:rPr>
        <w:t xml:space="preserve"> commentators on the contemporary crisis refer to the “Great Recession” of 2008 and its aftermath. Yet </w:t>
      </w:r>
      <w:r w:rsidRPr="00B84DA5">
        <w:rPr>
          <w:rStyle w:val="StyleUnderline"/>
          <w:rFonts w:ascii="Times New Roman" w:hAnsi="Times New Roman" w:cs="Times New Roman"/>
        </w:rPr>
        <w:t xml:space="preserve">the causal </w:t>
      </w:r>
      <w:r w:rsidRPr="00B84DA5">
        <w:rPr>
          <w:rStyle w:val="StyleUnderline"/>
          <w:rFonts w:ascii="Times New Roman" w:hAnsi="Times New Roman" w:cs="Times New Roman"/>
          <w:highlight w:val="cyan"/>
        </w:rPr>
        <w:t>origins of</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global crisis are</w:t>
      </w:r>
      <w:r w:rsidRPr="00B84DA5">
        <w:rPr>
          <w:rStyle w:val="StyleUnderline"/>
          <w:rFonts w:ascii="Times New Roman" w:hAnsi="Times New Roman" w:cs="Times New Roman"/>
        </w:rPr>
        <w:t xml:space="preserve"> to be </w:t>
      </w:r>
      <w:r w:rsidRPr="00B84DA5">
        <w:rPr>
          <w:rStyle w:val="StyleUnderline"/>
          <w:rFonts w:ascii="Times New Roman" w:hAnsi="Times New Roman" w:cs="Times New Roman"/>
          <w:highlight w:val="cyan"/>
        </w:rPr>
        <w:t>found in over-accumulation</w:t>
      </w:r>
      <w:r w:rsidRPr="00B84DA5">
        <w:rPr>
          <w:rStyle w:val="StyleUnderline"/>
          <w:rFonts w:ascii="Times New Roman" w:hAnsi="Times New Roman" w:cs="Times New Roman"/>
        </w:rPr>
        <w:t xml:space="preserve"> </w:t>
      </w:r>
      <w:proofErr w:type="gramStart"/>
      <w:r w:rsidRPr="00B84DA5">
        <w:rPr>
          <w:rStyle w:val="StyleUnderline"/>
          <w:rFonts w:ascii="Times New Roman" w:hAnsi="Times New Roman" w:cs="Times New Roman"/>
        </w:rPr>
        <w:t>and</w:t>
      </w:r>
      <w:r w:rsidRPr="00B84DA5">
        <w:rPr>
          <w:rFonts w:ascii="Times New Roman" w:hAnsi="Times New Roman" w:cs="Times New Roman"/>
          <w:sz w:val="16"/>
        </w:rPr>
        <w:t xml:space="preserve"> also</w:t>
      </w:r>
      <w:proofErr w:type="gramEnd"/>
      <w:r w:rsidRPr="00B84DA5">
        <w:rPr>
          <w:rFonts w:ascii="Times New Roman" w:hAnsi="Times New Roman" w:cs="Times New Roman"/>
          <w:sz w:val="16"/>
        </w:rPr>
        <w:t xml:space="preserve"> </w:t>
      </w:r>
      <w:r w:rsidRPr="00B84DA5">
        <w:rPr>
          <w:rStyle w:val="StyleUnderline"/>
          <w:rFonts w:ascii="Times New Roman" w:hAnsi="Times New Roman" w:cs="Times New Roman"/>
        </w:rPr>
        <w:t>in contradictions of state power</w:t>
      </w:r>
      <w:r w:rsidRPr="00B84DA5">
        <w:rPr>
          <w:rFonts w:ascii="Times New Roman" w:hAnsi="Times New Roman" w:cs="Times New Roman"/>
          <w:sz w:val="16"/>
        </w:rPr>
        <w:t xml:space="preserve">, or in what Marxists call the internal contradictions of the capitalist system. Moreover, </w:t>
      </w:r>
      <w:r w:rsidRPr="00B84DA5">
        <w:rPr>
          <w:rStyle w:val="StyleUnderline"/>
          <w:rFonts w:ascii="Times New Roman" w:hAnsi="Times New Roman" w:cs="Times New Roman"/>
        </w:rPr>
        <w:t xml:space="preserve">because the system is now global, crisis in any one place tends to represent crisis for the </w:t>
      </w:r>
      <w:proofErr w:type="gramStart"/>
      <w:r w:rsidRPr="00B84DA5">
        <w:rPr>
          <w:rStyle w:val="StyleUnderline"/>
          <w:rFonts w:ascii="Times New Roman" w:hAnsi="Times New Roman" w:cs="Times New Roman"/>
        </w:rPr>
        <w:t>system as a whole</w:t>
      </w:r>
      <w:proofErr w:type="gramEnd"/>
      <w:r w:rsidRPr="00B84DA5">
        <w:rPr>
          <w:rStyle w:val="StyleUnderline"/>
          <w:rFonts w:ascii="Times New Roman" w:hAnsi="Times New Roman" w:cs="Times New Roman"/>
        </w:rPr>
        <w:t>.</w:t>
      </w:r>
      <w:r w:rsidRPr="00B84DA5">
        <w:rPr>
          <w:rFonts w:ascii="Times New Roman" w:hAnsi="Times New Roman" w:cs="Times New Roman"/>
          <w:sz w:val="16"/>
        </w:rPr>
        <w:t xml:space="preserve"> The system cannot expand because the </w:t>
      </w:r>
      <w:proofErr w:type="spellStart"/>
      <w:r w:rsidRPr="00B84DA5">
        <w:rPr>
          <w:rFonts w:ascii="Times New Roman" w:hAnsi="Times New Roman" w:cs="Times New Roman"/>
          <w:sz w:val="16"/>
        </w:rPr>
        <w:t>marginalisation</w:t>
      </w:r>
      <w:proofErr w:type="spellEnd"/>
      <w:r w:rsidRPr="00B84DA5">
        <w:rPr>
          <w:rFonts w:ascii="Times New Roman" w:hAnsi="Times New Roman" w:cs="Times New Roman"/>
          <w:sz w:val="16"/>
        </w:rPr>
        <w:t xml:space="preserve"> of a significant portion of humanity from direct productive participation, the downward pressure on wages and popular consumption worldwide, and the </w:t>
      </w:r>
      <w:proofErr w:type="spellStart"/>
      <w:r w:rsidRPr="00B84DA5">
        <w:rPr>
          <w:rFonts w:ascii="Times New Roman" w:hAnsi="Times New Roman" w:cs="Times New Roman"/>
          <w:sz w:val="16"/>
        </w:rPr>
        <w:t>polarisation</w:t>
      </w:r>
      <w:proofErr w:type="spellEnd"/>
      <w:r w:rsidRPr="00B84DA5">
        <w:rPr>
          <w:rFonts w:ascii="Times New Roman" w:hAnsi="Times New Roman" w:cs="Times New Roman"/>
          <w:sz w:val="16"/>
        </w:rPr>
        <w:t xml:space="preserve"> of income, has reduced the ability of the world market to absorb world output. At the same time, </w:t>
      </w:r>
      <w:r w:rsidRPr="00B84DA5">
        <w:rPr>
          <w:rStyle w:val="StyleUnderline"/>
          <w:rFonts w:ascii="Times New Roman" w:hAnsi="Times New Roman" w:cs="Times New Roman"/>
        </w:rPr>
        <w:t xml:space="preserve">given the </w:t>
      </w:r>
      <w:proofErr w:type="gramStart"/>
      <w:r w:rsidRPr="00B84DA5">
        <w:rPr>
          <w:rStyle w:val="StyleUnderline"/>
          <w:rFonts w:ascii="Times New Roman" w:hAnsi="Times New Roman" w:cs="Times New Roman"/>
        </w:rPr>
        <w:t>particular configuration</w:t>
      </w:r>
      <w:proofErr w:type="gramEnd"/>
      <w:r w:rsidRPr="00B84DA5">
        <w:rPr>
          <w:rStyle w:val="StyleUnderline"/>
          <w:rFonts w:ascii="Times New Roman" w:hAnsi="Times New Roman" w:cs="Times New Roman"/>
        </w:rPr>
        <w:t xml:space="preserve"> of social and class forces and the correlation of these forces worldwide, national states are hard-pressed to regulate transnational circuits of accumulation and offset</w:t>
      </w:r>
      <w:r w:rsidRPr="00B84DA5">
        <w:rPr>
          <w:rFonts w:ascii="Times New Roman" w:hAnsi="Times New Roman" w:cs="Times New Roman"/>
          <w:sz w:val="16"/>
        </w:rPr>
        <w:t xml:space="preserve"> the </w:t>
      </w:r>
      <w:r w:rsidRPr="00B84DA5">
        <w:rPr>
          <w:rStyle w:val="StyleUnderline"/>
          <w:rFonts w:ascii="Times New Roman" w:hAnsi="Times New Roman" w:cs="Times New Roman"/>
        </w:rPr>
        <w:t>explosive contradictions</w:t>
      </w:r>
      <w:r w:rsidRPr="00B84DA5">
        <w:rPr>
          <w:rFonts w:ascii="Times New Roman" w:hAnsi="Times New Roman" w:cs="Times New Roman"/>
          <w:sz w:val="16"/>
        </w:rPr>
        <w:t xml:space="preserve"> built into the system.  Is this crisis cyclical, structural, or systemic? </w:t>
      </w:r>
      <w:r w:rsidRPr="00B84DA5">
        <w:rPr>
          <w:rStyle w:val="StyleUnderline"/>
          <w:rFonts w:ascii="Times New Roman" w:hAnsi="Times New Roman" w:cs="Times New Roman"/>
        </w:rPr>
        <w:t>Cyclical crises are recurrent to capitalism about once every 10 years and involve recessions that act as self-correcting mechanisms</w:t>
      </w:r>
      <w:r w:rsidRPr="00B84DA5">
        <w:rPr>
          <w:rFonts w:ascii="Times New Roman" w:hAnsi="Times New Roman" w:cs="Times New Roman"/>
          <w:sz w:val="16"/>
        </w:rPr>
        <w:t xml:space="preserve"> without any major restructuring of the system. The recessions of the early 1980s, the early 1990s, and of 2001 were cyclical crises. In contrast, the 2008 crisis signaled the slide into a structural crisis</w:t>
      </w:r>
      <w:r w:rsidRPr="00B84DA5">
        <w:rPr>
          <w:rFonts w:ascii="Times New Roman" w:hAnsi="Times New Roman" w:cs="Times New Roman"/>
          <w:i/>
          <w:iCs/>
          <w:sz w:val="16"/>
        </w:rPr>
        <w:t xml:space="preserve">. Structural crises </w:t>
      </w:r>
      <w:r w:rsidRPr="00B84DA5">
        <w:rPr>
          <w:rFonts w:ascii="Times New Roman" w:hAnsi="Times New Roman" w:cs="Times New Roman"/>
          <w:sz w:val="16"/>
        </w:rPr>
        <w:t xml:space="preserve">reflect deeper contra- dictions that can only be resolved by a major restructuring of the system. The structural crisis of the 1970s was resolved through capitalist </w:t>
      </w:r>
      <w:proofErr w:type="spellStart"/>
      <w:r w:rsidRPr="00B84DA5">
        <w:rPr>
          <w:rFonts w:ascii="Times New Roman" w:hAnsi="Times New Roman" w:cs="Times New Roman"/>
          <w:sz w:val="16"/>
        </w:rPr>
        <w:t>globalisation</w:t>
      </w:r>
      <w:proofErr w:type="spellEnd"/>
      <w:r w:rsidRPr="00B84DA5">
        <w:rPr>
          <w:rFonts w:ascii="Times New Roman" w:hAnsi="Times New Roman" w:cs="Times New Roman"/>
          <w:sz w:val="16"/>
        </w:rPr>
        <w:t xml:space="preserve">. Prior to that, the structural crisis of the 1930s was resolved through the creation of a new model of redistributive capitalism, and prior to that the </w:t>
      </w:r>
      <w:proofErr w:type="spellStart"/>
      <w:r w:rsidRPr="00B84DA5">
        <w:rPr>
          <w:rFonts w:ascii="Times New Roman" w:hAnsi="Times New Roman" w:cs="Times New Roman"/>
          <w:sz w:val="16"/>
        </w:rPr>
        <w:t>struc</w:t>
      </w:r>
      <w:proofErr w:type="spellEnd"/>
      <w:r w:rsidRPr="00B84DA5">
        <w:rPr>
          <w:rFonts w:ascii="Times New Roman" w:hAnsi="Times New Roman" w:cs="Times New Roman"/>
          <w:sz w:val="16"/>
        </w:rPr>
        <w:t xml:space="preserve">- </w:t>
      </w:r>
      <w:proofErr w:type="spellStart"/>
      <w:r w:rsidRPr="00B84DA5">
        <w:rPr>
          <w:rFonts w:ascii="Times New Roman" w:hAnsi="Times New Roman" w:cs="Times New Roman"/>
          <w:sz w:val="16"/>
        </w:rPr>
        <w:t>tural</w:t>
      </w:r>
      <w:proofErr w:type="spellEnd"/>
      <w:r w:rsidRPr="00B84DA5">
        <w:rPr>
          <w:rFonts w:ascii="Times New Roman" w:hAnsi="Times New Roman" w:cs="Times New Roman"/>
          <w:sz w:val="16"/>
        </w:rPr>
        <w:t xml:space="preserve"> crisis of the 1870s resulted in the development of </w:t>
      </w:r>
      <w:proofErr w:type="spellStart"/>
      <w:r w:rsidRPr="00B84DA5">
        <w:rPr>
          <w:rFonts w:ascii="Times New Roman" w:hAnsi="Times New Roman" w:cs="Times New Roman"/>
          <w:sz w:val="16"/>
        </w:rPr>
        <w:t>corpo</w:t>
      </w:r>
      <w:proofErr w:type="spellEnd"/>
      <w:r w:rsidRPr="00B84DA5">
        <w:rPr>
          <w:rFonts w:ascii="Times New Roman" w:hAnsi="Times New Roman" w:cs="Times New Roman"/>
          <w:sz w:val="16"/>
        </w:rPr>
        <w:t xml:space="preserve">- rate capitalism. </w:t>
      </w:r>
      <w:r w:rsidRPr="00B84DA5">
        <w:rPr>
          <w:rStyle w:val="StyleUnderline"/>
          <w:rFonts w:ascii="Times New Roman" w:hAnsi="Times New Roman" w:cs="Times New Roman"/>
        </w:rPr>
        <w:t xml:space="preserve">A systemic crisis involves the replacement of a system by an entirely new system or by an outright collapse. A structural crisis </w:t>
      </w:r>
      <w:proofErr w:type="gramStart"/>
      <w:r w:rsidRPr="00B84DA5">
        <w:rPr>
          <w:rStyle w:val="StyleUnderline"/>
          <w:rFonts w:ascii="Times New Roman" w:hAnsi="Times New Roman" w:cs="Times New Roman"/>
        </w:rPr>
        <w:t>opens up</w:t>
      </w:r>
      <w:proofErr w:type="gramEnd"/>
      <w:r w:rsidRPr="00B84DA5">
        <w:rPr>
          <w:rStyle w:val="StyleUnderline"/>
          <w:rFonts w:ascii="Times New Roman" w:hAnsi="Times New Roman" w:cs="Times New Roman"/>
        </w:rPr>
        <w:t xml:space="preserve"> the possibility for a systemic crisis.</w:t>
      </w:r>
      <w:r w:rsidRPr="00B84DA5">
        <w:rPr>
          <w:rFonts w:ascii="Times New Roman" w:hAnsi="Times New Roman" w:cs="Times New Roman"/>
          <w:sz w:val="16"/>
        </w:rPr>
        <w:t xml:space="preserve"> But if it </w:t>
      </w:r>
      <w:proofErr w:type="gramStart"/>
      <w:r w:rsidRPr="00B84DA5">
        <w:rPr>
          <w:rFonts w:ascii="Times New Roman" w:hAnsi="Times New Roman" w:cs="Times New Roman"/>
          <w:sz w:val="16"/>
        </w:rPr>
        <w:t>actually snowballs</w:t>
      </w:r>
      <w:proofErr w:type="gramEnd"/>
      <w:r w:rsidRPr="00B84DA5">
        <w:rPr>
          <w:rFonts w:ascii="Times New Roman" w:hAnsi="Times New Roman" w:cs="Times New Roman"/>
          <w:sz w:val="16"/>
        </w:rPr>
        <w:t xml:space="preserve"> into a systemic crisis – in this case, if it gives way either to capitalism being superseded or to a breakdown of global </w:t>
      </w:r>
      <w:proofErr w:type="spellStart"/>
      <w:r w:rsidRPr="00B84DA5">
        <w:rPr>
          <w:rFonts w:ascii="Times New Roman" w:hAnsi="Times New Roman" w:cs="Times New Roman"/>
          <w:sz w:val="16"/>
        </w:rPr>
        <w:t>civilisation</w:t>
      </w:r>
      <w:proofErr w:type="spellEnd"/>
      <w:r w:rsidRPr="00B84DA5">
        <w:rPr>
          <w:rFonts w:ascii="Times New Roman" w:hAnsi="Times New Roman" w:cs="Times New Roman"/>
          <w:sz w:val="16"/>
        </w:rPr>
        <w:t xml:space="preserve"> – is not predetermined and depends entirely on the response of social and political forces to the crisis and on historical contingencies that are not easy to forecast. </w:t>
      </w:r>
      <w:r w:rsidRPr="00B84DA5">
        <w:rPr>
          <w:rStyle w:val="StyleUnderline"/>
          <w:rFonts w:ascii="Times New Roman" w:hAnsi="Times New Roman" w:cs="Times New Roman"/>
        </w:rPr>
        <w:t xml:space="preserve">This is an historic moment of extreme uncertainty, in which collective responses from distinct social and class forces to the crisis are in great flux. </w:t>
      </w:r>
      <w:r w:rsidRPr="00B84DA5">
        <w:rPr>
          <w:rStyle w:val="StyleUnderline"/>
          <w:rFonts w:ascii="Times New Roman" w:hAnsi="Times New Roman" w:cs="Times New Roman"/>
          <w:sz w:val="12"/>
        </w:rPr>
        <w:t xml:space="preserve"> </w:t>
      </w:r>
      <w:r w:rsidRPr="00B84DA5">
        <w:rPr>
          <w:rFonts w:ascii="Times New Roman" w:hAnsi="Times New Roman" w:cs="Times New Roman"/>
          <w:sz w:val="16"/>
        </w:rPr>
        <w:t xml:space="preserve">Hence my concept of global crisis is broader than financial. </w:t>
      </w:r>
      <w:r w:rsidRPr="00B84DA5">
        <w:rPr>
          <w:rStyle w:val="StyleUnderline"/>
          <w:rFonts w:ascii="Times New Roman" w:hAnsi="Times New Roman" w:cs="Times New Roman"/>
        </w:rPr>
        <w:t xml:space="preserve">There are multiple and mutually constitutive dimensions – economic, social, political, cultural, </w:t>
      </w:r>
      <w:proofErr w:type="gramStart"/>
      <w:r w:rsidRPr="00B84DA5">
        <w:rPr>
          <w:rStyle w:val="StyleUnderline"/>
          <w:rFonts w:ascii="Times New Roman" w:hAnsi="Times New Roman" w:cs="Times New Roman"/>
        </w:rPr>
        <w:t>ideological</w:t>
      </w:r>
      <w:proofErr w:type="gramEnd"/>
      <w:r w:rsidRPr="00B84DA5">
        <w:rPr>
          <w:rStyle w:val="StyleUnderline"/>
          <w:rFonts w:ascii="Times New Roman" w:hAnsi="Times New Roman" w:cs="Times New Roman"/>
        </w:rPr>
        <w:t xml:space="preserve"> and ecological, not to mention the existential crisis of our consciousness</w:t>
      </w:r>
      <w:r w:rsidRPr="00B84DA5">
        <w:rPr>
          <w:rFonts w:ascii="Times New Roman" w:hAnsi="Times New Roman" w:cs="Times New Roman"/>
          <w:sz w:val="16"/>
        </w:rPr>
        <w:t xml:space="preserve">, values and very being. There is a crisis of social </w:t>
      </w:r>
      <w:proofErr w:type="spellStart"/>
      <w:r w:rsidRPr="00B84DA5">
        <w:rPr>
          <w:rFonts w:ascii="Times New Roman" w:hAnsi="Times New Roman" w:cs="Times New Roman"/>
          <w:sz w:val="16"/>
        </w:rPr>
        <w:t>polarisation</w:t>
      </w:r>
      <w:proofErr w:type="spellEnd"/>
      <w:r w:rsidRPr="00B84DA5">
        <w:rPr>
          <w:rFonts w:ascii="Times New Roman" w:hAnsi="Times New Roman" w:cs="Times New Roman"/>
          <w:sz w:val="16"/>
        </w:rPr>
        <w:t xml:space="preserve">, that is, of </w:t>
      </w:r>
      <w:r w:rsidRPr="00B84DA5">
        <w:rPr>
          <w:rFonts w:ascii="Times New Roman" w:hAnsi="Times New Roman" w:cs="Times New Roman"/>
          <w:i/>
          <w:iCs/>
          <w:sz w:val="16"/>
        </w:rPr>
        <w:t xml:space="preserve">social reproduction. </w:t>
      </w:r>
      <w:r w:rsidRPr="00B84DA5">
        <w:rPr>
          <w:rStyle w:val="StyleUnderline"/>
          <w:rFonts w:ascii="Times New Roman" w:hAnsi="Times New Roman" w:cs="Times New Roman"/>
          <w:highlight w:val="cyan"/>
        </w:rPr>
        <w:t xml:space="preserve">The system cannot meet the </w:t>
      </w:r>
      <w:r w:rsidRPr="00B84DA5">
        <w:rPr>
          <w:rStyle w:val="StyleUnderline"/>
          <w:rFonts w:ascii="Times New Roman" w:hAnsi="Times New Roman" w:cs="Times New Roman"/>
        </w:rPr>
        <w:t>needs</w:t>
      </w:r>
      <w:r w:rsidRPr="00B84DA5">
        <w:rPr>
          <w:rFonts w:ascii="Times New Roman" w:hAnsi="Times New Roman" w:cs="Times New Roman"/>
          <w:sz w:val="16"/>
        </w:rPr>
        <w:t xml:space="preserve"> or assure the </w:t>
      </w:r>
      <w:r w:rsidRPr="00B84DA5">
        <w:rPr>
          <w:rStyle w:val="StyleUnderline"/>
          <w:rFonts w:ascii="Times New Roman" w:hAnsi="Times New Roman" w:cs="Times New Roman"/>
          <w:highlight w:val="cyan"/>
        </w:rPr>
        <w:t>survival of</w:t>
      </w:r>
      <w:r w:rsidRPr="00B84DA5">
        <w:rPr>
          <w:rStyle w:val="StyleUnderline"/>
          <w:rFonts w:ascii="Times New Roman" w:hAnsi="Times New Roman" w:cs="Times New Roman"/>
        </w:rPr>
        <w:t xml:space="preserve"> millions of </w:t>
      </w:r>
      <w:r w:rsidRPr="00B84DA5">
        <w:rPr>
          <w:rStyle w:val="StyleUnderline"/>
          <w:rFonts w:ascii="Times New Roman" w:hAnsi="Times New Roman" w:cs="Times New Roman"/>
          <w:highlight w:val="cyan"/>
        </w:rPr>
        <w:t>people</w:t>
      </w:r>
      <w:r w:rsidRPr="00B84DA5">
        <w:rPr>
          <w:rFonts w:ascii="Times New Roman" w:hAnsi="Times New Roman" w:cs="Times New Roman"/>
          <w:sz w:val="16"/>
        </w:rPr>
        <w:t xml:space="preserve">, perhaps </w:t>
      </w:r>
      <w:proofErr w:type="gramStart"/>
      <w:r w:rsidRPr="00B84DA5">
        <w:rPr>
          <w:rFonts w:ascii="Times New Roman" w:hAnsi="Times New Roman" w:cs="Times New Roman"/>
          <w:sz w:val="16"/>
        </w:rPr>
        <w:t>a majority of</w:t>
      </w:r>
      <w:proofErr w:type="gramEnd"/>
      <w:r w:rsidRPr="00B84DA5">
        <w:rPr>
          <w:rFonts w:ascii="Times New Roman" w:hAnsi="Times New Roman" w:cs="Times New Roman"/>
          <w:sz w:val="16"/>
        </w:rPr>
        <w:t xml:space="preserve"> </w:t>
      </w:r>
      <w:r w:rsidRPr="00B84DA5">
        <w:rPr>
          <w:rStyle w:val="StyleUnderline"/>
          <w:rFonts w:ascii="Times New Roman" w:hAnsi="Times New Roman" w:cs="Times New Roman"/>
          <w:sz w:val="16"/>
          <w:szCs w:val="16"/>
        </w:rPr>
        <w:t>humanity</w:t>
      </w:r>
      <w:r w:rsidRPr="00B84DA5">
        <w:rPr>
          <w:rFonts w:ascii="Times New Roman" w:hAnsi="Times New Roman" w:cs="Times New Roman"/>
          <w:sz w:val="16"/>
        </w:rPr>
        <w:t xml:space="preserve">. There are crises of state legitimacy and political authority, or of </w:t>
      </w:r>
      <w:r w:rsidRPr="00B84DA5">
        <w:rPr>
          <w:rFonts w:ascii="Times New Roman" w:hAnsi="Times New Roman" w:cs="Times New Roman"/>
          <w:i/>
          <w:iCs/>
          <w:sz w:val="16"/>
        </w:rPr>
        <w:t xml:space="preserve">hegemony </w:t>
      </w:r>
      <w:r w:rsidRPr="00B84DA5">
        <w:rPr>
          <w:rFonts w:ascii="Times New Roman" w:hAnsi="Times New Roman" w:cs="Times New Roman"/>
          <w:sz w:val="16"/>
        </w:rPr>
        <w:t xml:space="preserve">and </w:t>
      </w:r>
      <w:r w:rsidRPr="00B84DA5">
        <w:rPr>
          <w:rFonts w:ascii="Times New Roman" w:hAnsi="Times New Roman" w:cs="Times New Roman"/>
          <w:i/>
          <w:iCs/>
          <w:sz w:val="16"/>
        </w:rPr>
        <w:t xml:space="preserve">domination. </w:t>
      </w:r>
      <w:r w:rsidRPr="00B84DA5">
        <w:rPr>
          <w:rFonts w:ascii="Times New Roman" w:hAnsi="Times New Roman" w:cs="Times New Roman"/>
          <w:sz w:val="16"/>
        </w:rPr>
        <w:t xml:space="preserve">National states face spiraling crises of legitimacy as they fail to meet the social grievances of local working and popular classes experiencing downward mobility, unemployment, heightened </w:t>
      </w:r>
      <w:proofErr w:type="gramStart"/>
      <w:r w:rsidRPr="00B84DA5">
        <w:rPr>
          <w:rFonts w:ascii="Times New Roman" w:hAnsi="Times New Roman" w:cs="Times New Roman"/>
          <w:sz w:val="16"/>
        </w:rPr>
        <w:t>insecurity</w:t>
      </w:r>
      <w:proofErr w:type="gramEnd"/>
      <w:r w:rsidRPr="00B84DA5">
        <w:rPr>
          <w:rFonts w:ascii="Times New Roman" w:hAnsi="Times New Roman" w:cs="Times New Roman"/>
          <w:sz w:val="16"/>
        </w:rPr>
        <w:t xml:space="preserve"> and greater hardships. </w:t>
      </w:r>
      <w:r w:rsidRPr="00B84DA5">
        <w:rPr>
          <w:rStyle w:val="StyleUnderline"/>
          <w:rFonts w:ascii="Times New Roman" w:hAnsi="Times New Roman" w:cs="Times New Roman"/>
        </w:rPr>
        <w:t>The legitimacy of the system has increasingly been called into question by millions</w:t>
      </w:r>
      <w:r w:rsidRPr="00B84DA5">
        <w:rPr>
          <w:rFonts w:ascii="Times New Roman" w:hAnsi="Times New Roman" w:cs="Times New Roman"/>
          <w:sz w:val="16"/>
        </w:rPr>
        <w:t xml:space="preserve">, </w:t>
      </w:r>
      <w:r w:rsidRPr="00B84DA5">
        <w:rPr>
          <w:rStyle w:val="StyleUnderline"/>
          <w:rFonts w:ascii="Times New Roman" w:hAnsi="Times New Roman" w:cs="Times New Roman"/>
        </w:rPr>
        <w:t>perhaps</w:t>
      </w:r>
      <w:r w:rsidRPr="00B84DA5">
        <w:rPr>
          <w:rFonts w:ascii="Times New Roman" w:hAnsi="Times New Roman" w:cs="Times New Roman"/>
          <w:sz w:val="16"/>
        </w:rPr>
        <w:t xml:space="preserve"> even </w:t>
      </w:r>
      <w:r w:rsidRPr="00B84DA5">
        <w:rPr>
          <w:rStyle w:val="StyleUnderline"/>
          <w:rFonts w:ascii="Times New Roman" w:hAnsi="Times New Roman" w:cs="Times New Roman"/>
        </w:rPr>
        <w:t>billions</w:t>
      </w:r>
      <w:r w:rsidRPr="00B84DA5">
        <w:rPr>
          <w:rFonts w:ascii="Times New Roman" w:hAnsi="Times New Roman" w:cs="Times New Roman"/>
          <w:sz w:val="16"/>
        </w:rPr>
        <w:t xml:space="preserve">, of people around the world, </w:t>
      </w:r>
      <w:r w:rsidRPr="00B84DA5">
        <w:rPr>
          <w:rStyle w:val="StyleUnderline"/>
          <w:rFonts w:ascii="Times New Roman" w:hAnsi="Times New Roman" w:cs="Times New Roman"/>
        </w:rPr>
        <w:t>and is facing expanded counter-hegemonic challenges.</w:t>
      </w:r>
      <w:r w:rsidRPr="00B84DA5">
        <w:rPr>
          <w:rFonts w:ascii="Times New Roman" w:hAnsi="Times New Roman" w:cs="Times New Roman"/>
          <w:sz w:val="16"/>
        </w:rPr>
        <w:t xml:space="preserve"> Global elites have been unable counter this erosion of the system’s authority in the face of worldwide pressures for a global moral economy. </w:t>
      </w:r>
      <w:r w:rsidRPr="00B84DA5">
        <w:rPr>
          <w:rStyle w:val="StyleUnderline"/>
          <w:rFonts w:ascii="Times New Roman" w:hAnsi="Times New Roman" w:cs="Times New Roman"/>
        </w:rPr>
        <w:t>And a canopy that envelops all these dimensions is a crisis of sustainability rooted in</w:t>
      </w:r>
      <w:r w:rsidRPr="00B84DA5">
        <w:rPr>
          <w:rFonts w:ascii="Times New Roman" w:hAnsi="Times New Roman" w:cs="Times New Roman"/>
          <w:sz w:val="16"/>
        </w:rPr>
        <w:t xml:space="preserve"> an ecological holocaust that has already begun, expressed in </w:t>
      </w:r>
      <w:r w:rsidRPr="00B84DA5">
        <w:rPr>
          <w:rStyle w:val="Emphasis"/>
          <w:rFonts w:ascii="Times New Roman" w:hAnsi="Times New Roman" w:cs="Times New Roman"/>
          <w:highlight w:val="cyan"/>
        </w:rPr>
        <w:t>climate change and</w:t>
      </w:r>
      <w:r w:rsidRPr="00B84DA5">
        <w:rPr>
          <w:rStyle w:val="Emphasis"/>
          <w:rFonts w:ascii="Times New Roman" w:hAnsi="Times New Roman" w:cs="Times New Roman"/>
        </w:rPr>
        <w:t xml:space="preserve"> the </w:t>
      </w:r>
      <w:r w:rsidRPr="00B84DA5">
        <w:rPr>
          <w:rStyle w:val="Emphasis"/>
          <w:rFonts w:ascii="Times New Roman" w:hAnsi="Times New Roman" w:cs="Times New Roman"/>
          <w:highlight w:val="cyan"/>
        </w:rPr>
        <w:t>impending collapse of</w:t>
      </w:r>
      <w:r w:rsidRPr="00B84DA5">
        <w:rPr>
          <w:rStyle w:val="Emphasis"/>
          <w:rFonts w:ascii="Times New Roman" w:hAnsi="Times New Roman" w:cs="Times New Roman"/>
        </w:rPr>
        <w:t xml:space="preserve"> </w:t>
      </w:r>
      <w:proofErr w:type="spellStart"/>
      <w:r w:rsidRPr="00B84DA5">
        <w:rPr>
          <w:rStyle w:val="Emphasis"/>
          <w:rFonts w:ascii="Times New Roman" w:hAnsi="Times New Roman" w:cs="Times New Roman"/>
        </w:rPr>
        <w:t>centralised</w:t>
      </w:r>
      <w:proofErr w:type="spellEnd"/>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cyan"/>
        </w:rPr>
        <w:t>agricultural</w:t>
      </w:r>
      <w:r w:rsidRPr="00B84DA5">
        <w:rPr>
          <w:rStyle w:val="StyleUnderline"/>
          <w:rFonts w:ascii="Times New Roman" w:hAnsi="Times New Roman" w:cs="Times New Roman"/>
          <w:highlight w:val="cyan"/>
        </w:rPr>
        <w:t xml:space="preserve"> systems</w:t>
      </w:r>
      <w:r w:rsidRPr="00B84DA5">
        <w:rPr>
          <w:rFonts w:ascii="Times New Roman" w:hAnsi="Times New Roman" w:cs="Times New Roman"/>
          <w:sz w:val="16"/>
        </w:rPr>
        <w:t xml:space="preserve"> in several regions of the world, among other indicators. By </w:t>
      </w:r>
      <w:r w:rsidRPr="00B84DA5">
        <w:rPr>
          <w:rStyle w:val="StyleUnderline"/>
          <w:rFonts w:ascii="Times New Roman" w:hAnsi="Times New Roman" w:cs="Times New Roman"/>
        </w:rPr>
        <w:t>a crisis of humanity</w:t>
      </w:r>
      <w:r w:rsidRPr="00B84DA5">
        <w:rPr>
          <w:rFonts w:ascii="Times New Roman" w:hAnsi="Times New Roman" w:cs="Times New Roman"/>
          <w:i/>
          <w:iCs/>
          <w:sz w:val="16"/>
        </w:rPr>
        <w:t xml:space="preserve"> </w:t>
      </w:r>
      <w:r w:rsidRPr="00B84DA5">
        <w:rPr>
          <w:rFonts w:ascii="Times New Roman" w:hAnsi="Times New Roman" w:cs="Times New Roman"/>
          <w:sz w:val="16"/>
        </w:rPr>
        <w:t xml:space="preserve">I mean a crisis that is approaching systemic proportions, </w:t>
      </w:r>
      <w:r w:rsidRPr="00B84DA5">
        <w:rPr>
          <w:rStyle w:val="Emphasis"/>
          <w:rFonts w:ascii="Times New Roman" w:hAnsi="Times New Roman" w:cs="Times New Roman"/>
          <w:highlight w:val="cyan"/>
        </w:rPr>
        <w:t>threaten</w:t>
      </w:r>
      <w:r w:rsidRPr="00B84DA5">
        <w:rPr>
          <w:rStyle w:val="Emphasis"/>
          <w:rFonts w:ascii="Times New Roman" w:hAnsi="Times New Roman" w:cs="Times New Roman"/>
        </w:rPr>
        <w:t xml:space="preserve">ing the </w:t>
      </w:r>
      <w:r w:rsidRPr="00B84DA5">
        <w:rPr>
          <w:rStyle w:val="Emphasis"/>
          <w:rFonts w:ascii="Times New Roman" w:hAnsi="Times New Roman" w:cs="Times New Roman"/>
          <w:highlight w:val="cyan"/>
        </w:rPr>
        <w:t>ability of billions of people to survive</w:t>
      </w:r>
      <w:r w:rsidRPr="00B84DA5">
        <w:rPr>
          <w:rStyle w:val="StyleUnderline"/>
          <w:rFonts w:ascii="Times New Roman" w:hAnsi="Times New Roman" w:cs="Times New Roman"/>
        </w:rPr>
        <w:t xml:space="preserve">, and raising the specter of a collapse of world </w:t>
      </w:r>
      <w:proofErr w:type="spellStart"/>
      <w:r w:rsidRPr="00B84DA5">
        <w:rPr>
          <w:rStyle w:val="StyleUnderline"/>
          <w:rFonts w:ascii="Times New Roman" w:hAnsi="Times New Roman" w:cs="Times New Roman"/>
        </w:rPr>
        <w:t>civilisation</w:t>
      </w:r>
      <w:proofErr w:type="spellEnd"/>
      <w:r w:rsidRPr="00B84DA5">
        <w:rPr>
          <w:rFonts w:ascii="Times New Roman" w:hAnsi="Times New Roman" w:cs="Times New Roman"/>
          <w:sz w:val="16"/>
        </w:rPr>
        <w:t xml:space="preserve"> and degeneration into a new “Dark Ages.”2 This crisis of humanity shares a number of aspects with earlier structural crises but there are also several features unique to the present: 1. </w:t>
      </w:r>
      <w:r w:rsidRPr="00B84DA5">
        <w:rPr>
          <w:rStyle w:val="StyleUnderline"/>
          <w:rFonts w:ascii="Times New Roman" w:hAnsi="Times New Roman" w:cs="Times New Roman"/>
          <w:highlight w:val="cyan"/>
        </w:rPr>
        <w:t>The system is fast reaching</w:t>
      </w:r>
      <w:r w:rsidRPr="00B84DA5">
        <w:rPr>
          <w:rStyle w:val="StyleUnderline"/>
          <w:rFonts w:ascii="Times New Roman" w:hAnsi="Times New Roman" w:cs="Times New Roman"/>
        </w:rPr>
        <w:t xml:space="preserve"> the </w:t>
      </w:r>
      <w:r w:rsidRPr="00B84DA5">
        <w:rPr>
          <w:rStyle w:val="Emphasis"/>
          <w:rFonts w:ascii="Times New Roman" w:hAnsi="Times New Roman" w:cs="Times New Roman"/>
          <w:highlight w:val="cyan"/>
        </w:rPr>
        <w:t>ecological limits of its reproduction</w:t>
      </w:r>
      <w:r w:rsidRPr="00B84DA5">
        <w:rPr>
          <w:rStyle w:val="StyleUnderline"/>
          <w:rFonts w:ascii="Times New Roman" w:hAnsi="Times New Roman" w:cs="Times New Roman"/>
          <w:highlight w:val="cyan"/>
        </w:rPr>
        <w:t>.</w:t>
      </w:r>
      <w:r w:rsidRPr="00B84DA5">
        <w:rPr>
          <w:rStyle w:val="StyleUnderline"/>
          <w:rFonts w:ascii="Times New Roman" w:hAnsi="Times New Roman" w:cs="Times New Roman"/>
        </w:rPr>
        <w:t xml:space="preserve"> Global </w:t>
      </w:r>
      <w:r w:rsidRPr="00B84DA5">
        <w:rPr>
          <w:rStyle w:val="StyleUnderline"/>
          <w:rFonts w:ascii="Times New Roman" w:hAnsi="Times New Roman" w:cs="Times New Roman"/>
          <w:highlight w:val="cyan"/>
        </w:rPr>
        <w:t>capitalism</w:t>
      </w:r>
      <w:r w:rsidRPr="00B84DA5">
        <w:rPr>
          <w:rStyle w:val="StyleUnderline"/>
          <w:rFonts w:ascii="Times New Roman" w:hAnsi="Times New Roman" w:cs="Times New Roman"/>
        </w:rPr>
        <w:t xml:space="preserve"> now </w:t>
      </w:r>
      <w:proofErr w:type="gramStart"/>
      <w:r w:rsidRPr="00B84DA5">
        <w:rPr>
          <w:rStyle w:val="StyleUnderline"/>
          <w:rFonts w:ascii="Times New Roman" w:hAnsi="Times New Roman" w:cs="Times New Roman"/>
        </w:rPr>
        <w:t>couples</w:t>
      </w:r>
      <w:proofErr w:type="gramEnd"/>
      <w:r w:rsidRPr="00B84DA5">
        <w:rPr>
          <w:rStyle w:val="StyleUnderline"/>
          <w:rFonts w:ascii="Times New Roman" w:hAnsi="Times New Roman" w:cs="Times New Roman"/>
        </w:rPr>
        <w:t xml:space="preserve"> human and natural history in such a way as to </w:t>
      </w:r>
      <w:r w:rsidRPr="00B84DA5">
        <w:rPr>
          <w:rStyle w:val="StyleUnderline"/>
          <w:rFonts w:ascii="Times New Roman" w:hAnsi="Times New Roman" w:cs="Times New Roman"/>
          <w:highlight w:val="cyan"/>
        </w:rPr>
        <w:t>threaten</w:t>
      </w:r>
      <w:r w:rsidRPr="00B84DA5">
        <w:rPr>
          <w:rStyle w:val="StyleUnderline"/>
          <w:rFonts w:ascii="Times New Roman" w:hAnsi="Times New Roman" w:cs="Times New Roman"/>
        </w:rPr>
        <w:t xml:space="preserve"> to bring about what would be </w:t>
      </w:r>
      <w:r w:rsidRPr="00B84DA5">
        <w:rPr>
          <w:rStyle w:val="StyleUnderline"/>
          <w:rFonts w:ascii="Times New Roman" w:hAnsi="Times New Roman" w:cs="Times New Roman"/>
          <w:highlight w:val="cyan"/>
        </w:rPr>
        <w:t>the sixth mass extinction</w:t>
      </w:r>
      <w:r w:rsidRPr="00B84DA5">
        <w:rPr>
          <w:rFonts w:ascii="Times New Roman" w:hAnsi="Times New Roman" w:cs="Times New Roman"/>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84DA5">
        <w:rPr>
          <w:rStyle w:val="StyleUnderline"/>
          <w:rFonts w:ascii="Times New Roman" w:hAnsi="Times New Roman" w:cs="Times New Roman"/>
          <w:highlight w:val="cyan"/>
        </w:rPr>
        <w:t>there are nine “planetary boundaries”</w:t>
      </w:r>
      <w:r w:rsidRPr="00B84DA5">
        <w:rPr>
          <w:rStyle w:val="StyleUnderline"/>
          <w:rFonts w:ascii="Times New Roman" w:hAnsi="Times New Roman" w:cs="Times New Roman"/>
        </w:rPr>
        <w:t xml:space="preserve"> crucial to maintaining an earth system environment in which humans can exist, </w:t>
      </w:r>
      <w:r w:rsidRPr="00B84DA5">
        <w:rPr>
          <w:rStyle w:val="StyleUnderline"/>
          <w:rFonts w:ascii="Times New Roman" w:hAnsi="Times New Roman" w:cs="Times New Roman"/>
          <w:highlight w:val="cyan"/>
        </w:rPr>
        <w:t>four</w:t>
      </w:r>
      <w:r w:rsidRPr="00B84DA5">
        <w:rPr>
          <w:rStyle w:val="StyleUnderline"/>
          <w:rFonts w:ascii="Times New Roman" w:hAnsi="Times New Roman" w:cs="Times New Roman"/>
        </w:rPr>
        <w:t xml:space="preserve"> of which </w:t>
      </w:r>
      <w:r w:rsidRPr="00B84DA5">
        <w:rPr>
          <w:rStyle w:val="StyleUnderline"/>
          <w:rFonts w:ascii="Times New Roman" w:hAnsi="Times New Roman" w:cs="Times New Roman"/>
          <w:highlight w:val="cyan"/>
        </w:rPr>
        <w:t>are experiencing</w:t>
      </w:r>
      <w:r w:rsidRPr="00B84DA5">
        <w:rPr>
          <w:rFonts w:ascii="Times New Roman" w:hAnsi="Times New Roman" w:cs="Times New Roman"/>
          <w:sz w:val="16"/>
        </w:rPr>
        <w:t xml:space="preserve"> at this time </w:t>
      </w:r>
      <w:r w:rsidRPr="00B84DA5">
        <w:rPr>
          <w:rStyle w:val="StyleUnderline"/>
          <w:rFonts w:ascii="Times New Roman" w:hAnsi="Times New Roman" w:cs="Times New Roman"/>
        </w:rPr>
        <w:t xml:space="preserve">the </w:t>
      </w:r>
      <w:r w:rsidRPr="00B84DA5">
        <w:rPr>
          <w:rStyle w:val="StyleUnderline"/>
          <w:rFonts w:ascii="Times New Roman" w:hAnsi="Times New Roman" w:cs="Times New Roman"/>
          <w:highlight w:val="cyan"/>
        </w:rPr>
        <w:t>onset of</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irreversible</w:t>
      </w:r>
      <w:r w:rsidRPr="00B84DA5">
        <w:rPr>
          <w:rStyle w:val="StyleUnderline"/>
          <w:rFonts w:ascii="Times New Roman" w:hAnsi="Times New Roman" w:cs="Times New Roman"/>
        </w:rPr>
        <w:t xml:space="preserve"> environmental degradation </w:t>
      </w:r>
      <w:r w:rsidRPr="00B84DA5">
        <w:rPr>
          <w:rStyle w:val="StyleUnderline"/>
          <w:rFonts w:ascii="Times New Roman" w:hAnsi="Times New Roman" w:cs="Times New Roman"/>
          <w:highlight w:val="cyan"/>
        </w:rPr>
        <w:t>and three</w:t>
      </w:r>
      <w:r w:rsidRPr="00B84DA5">
        <w:rPr>
          <w:rStyle w:val="StyleUnderline"/>
          <w:rFonts w:ascii="Times New Roman" w:hAnsi="Times New Roman" w:cs="Times New Roman"/>
        </w:rPr>
        <w:t xml:space="preserve"> of which</w:t>
      </w:r>
      <w:r w:rsidRPr="00B84DA5">
        <w:rPr>
          <w:rFonts w:ascii="Times New Roman" w:hAnsi="Times New Roman" w:cs="Times New Roman"/>
          <w:sz w:val="16"/>
        </w:rPr>
        <w:t xml:space="preserve"> (climate change, the nitrogen cycle, and biodiversity loss) </w:t>
      </w:r>
      <w:r w:rsidRPr="00B84DA5">
        <w:rPr>
          <w:rStyle w:val="StyleUnderline"/>
          <w:rFonts w:ascii="Times New Roman" w:hAnsi="Times New Roman" w:cs="Times New Roman"/>
          <w:highlight w:val="cyan"/>
        </w:rPr>
        <w:t>are at “tipping points</w:t>
      </w:r>
      <w:r w:rsidRPr="00B84DA5">
        <w:rPr>
          <w:rFonts w:ascii="Times New Roman" w:hAnsi="Times New Roman" w:cs="Times New Roman"/>
          <w:sz w:val="16"/>
        </w:rPr>
        <w:t xml:space="preserve">,” meaning that these processes have already crossed their planetary boundaries.  2. </w:t>
      </w:r>
      <w:r w:rsidRPr="00B84DA5">
        <w:rPr>
          <w:rStyle w:val="StyleUnderline"/>
          <w:rFonts w:ascii="Times New Roman" w:hAnsi="Times New Roman" w:cs="Times New Roman"/>
        </w:rPr>
        <w:t xml:space="preserve">The magnitude of the means of </w:t>
      </w:r>
      <w:r w:rsidRPr="00B84DA5">
        <w:rPr>
          <w:rStyle w:val="Emphasis"/>
          <w:rFonts w:ascii="Times New Roman" w:hAnsi="Times New Roman" w:cs="Times New Roman"/>
        </w:rPr>
        <w:t>violence</w:t>
      </w:r>
      <w:r w:rsidRPr="00B84DA5">
        <w:rPr>
          <w:rStyle w:val="StyleUnderline"/>
          <w:rFonts w:ascii="Times New Roman" w:hAnsi="Times New Roman" w:cs="Times New Roman"/>
        </w:rPr>
        <w:t xml:space="preserve"> and</w:t>
      </w:r>
      <w:r w:rsidRPr="00B84DA5">
        <w:rPr>
          <w:rFonts w:ascii="Times New Roman" w:hAnsi="Times New Roman" w:cs="Times New Roman"/>
          <w:sz w:val="16"/>
        </w:rPr>
        <w:t xml:space="preserve"> social </w:t>
      </w:r>
      <w:r w:rsidRPr="00B84DA5">
        <w:rPr>
          <w:rStyle w:val="StyleUnderline"/>
          <w:rFonts w:ascii="Times New Roman" w:hAnsi="Times New Roman" w:cs="Times New Roman"/>
        </w:rPr>
        <w:t xml:space="preserve">control </w:t>
      </w:r>
      <w:r w:rsidRPr="00B84DA5">
        <w:rPr>
          <w:rStyle w:val="Emphasis"/>
          <w:rFonts w:ascii="Times New Roman" w:hAnsi="Times New Roman" w:cs="Times New Roman"/>
        </w:rPr>
        <w:t>is unprecedented</w:t>
      </w:r>
      <w:r w:rsidRPr="00B84DA5">
        <w:rPr>
          <w:rStyle w:val="StyleUnderline"/>
          <w:rFonts w:ascii="Times New Roman" w:hAnsi="Times New Roman" w:cs="Times New Roman"/>
        </w:rPr>
        <w:t>, as is the concentration of the means of global communication and symbolic production</w:t>
      </w:r>
      <w:r w:rsidRPr="00B84DA5">
        <w:rPr>
          <w:rFonts w:ascii="Times New Roman" w:hAnsi="Times New Roman" w:cs="Times New Roman"/>
          <w:sz w:val="16"/>
        </w:rPr>
        <w:t xml:space="preserve"> and circulation in the hands of a very few powerful groups. </w:t>
      </w:r>
      <w:proofErr w:type="spellStart"/>
      <w:r w:rsidRPr="00B84DA5">
        <w:rPr>
          <w:rStyle w:val="Emphasis"/>
          <w:rFonts w:ascii="Times New Roman" w:hAnsi="Times New Roman" w:cs="Times New Roman"/>
        </w:rPr>
        <w:t>Computerised</w:t>
      </w:r>
      <w:proofErr w:type="spellEnd"/>
      <w:r w:rsidRPr="00B84DA5">
        <w:rPr>
          <w:rStyle w:val="Emphasis"/>
          <w:rFonts w:ascii="Times New Roman" w:hAnsi="Times New Roman" w:cs="Times New Roman"/>
        </w:rPr>
        <w:t xml:space="preserve"> wars, drones, bunker-buster bombs</w:t>
      </w:r>
      <w:r w:rsidRPr="00B84DA5">
        <w:rPr>
          <w:rStyle w:val="StyleUnderline"/>
          <w:rFonts w:ascii="Times New Roman" w:hAnsi="Times New Roman" w:cs="Times New Roman"/>
        </w:rPr>
        <w:t xml:space="preserve">, </w:t>
      </w:r>
      <w:proofErr w:type="gramStart"/>
      <w:r w:rsidRPr="00B84DA5">
        <w:rPr>
          <w:rStyle w:val="StyleUnderline"/>
          <w:rFonts w:ascii="Times New Roman" w:hAnsi="Times New Roman" w:cs="Times New Roman"/>
        </w:rPr>
        <w:t>star wars</w:t>
      </w:r>
      <w:proofErr w:type="gramEnd"/>
      <w:r w:rsidRPr="00B84DA5">
        <w:rPr>
          <w:rFonts w:ascii="Times New Roman" w:hAnsi="Times New Roman" w:cs="Times New Roman"/>
          <w:sz w:val="16"/>
        </w:rPr>
        <w:t xml:space="preserve">, and so forth, </w:t>
      </w:r>
      <w:r w:rsidRPr="00B84DA5">
        <w:rPr>
          <w:rStyle w:val="StyleUnderline"/>
          <w:rFonts w:ascii="Times New Roman" w:hAnsi="Times New Roman" w:cs="Times New Roman"/>
        </w:rPr>
        <w:t xml:space="preserve">have changed the face of warfare. Warfare has become </w:t>
      </w:r>
      <w:proofErr w:type="spellStart"/>
      <w:r w:rsidRPr="00B84DA5">
        <w:rPr>
          <w:rStyle w:val="StyleUnderline"/>
          <w:rFonts w:ascii="Times New Roman" w:hAnsi="Times New Roman" w:cs="Times New Roman"/>
        </w:rPr>
        <w:t>normalised</w:t>
      </w:r>
      <w:proofErr w:type="spellEnd"/>
      <w:r w:rsidRPr="00B84DA5">
        <w:rPr>
          <w:rStyle w:val="StyleUnderline"/>
          <w:rFonts w:ascii="Times New Roman" w:hAnsi="Times New Roman" w:cs="Times New Roman"/>
        </w:rPr>
        <w:t xml:space="preserve"> and </w:t>
      </w:r>
      <w:proofErr w:type="spellStart"/>
      <w:r w:rsidRPr="00B84DA5">
        <w:rPr>
          <w:rStyle w:val="StyleUnderline"/>
          <w:rFonts w:ascii="Times New Roman" w:hAnsi="Times New Roman" w:cs="Times New Roman"/>
        </w:rPr>
        <w:t>sanitised</w:t>
      </w:r>
      <w:proofErr w:type="spellEnd"/>
      <w:r w:rsidRPr="00B84DA5">
        <w:rPr>
          <w:rStyle w:val="StyleUnderline"/>
          <w:rFonts w:ascii="Times New Roman" w:hAnsi="Times New Roman" w:cs="Times New Roman"/>
        </w:rPr>
        <w:t xml:space="preserve"> for those not directly at the receiving end of armed aggression.</w:t>
      </w:r>
      <w:r w:rsidRPr="00B84DA5">
        <w:rPr>
          <w:rFonts w:ascii="Times New Roman" w:hAnsi="Times New Roman" w:cs="Times New Roman"/>
          <w:sz w:val="16"/>
        </w:rPr>
        <w:t xml:space="preserve"> At the same </w:t>
      </w:r>
      <w:proofErr w:type="gramStart"/>
      <w:r w:rsidRPr="00B84DA5">
        <w:rPr>
          <w:rFonts w:ascii="Times New Roman" w:hAnsi="Times New Roman" w:cs="Times New Roman"/>
          <w:sz w:val="16"/>
        </w:rPr>
        <w:t>time</w:t>
      </w:r>
      <w:proofErr w:type="gramEnd"/>
      <w:r w:rsidRPr="00B84DA5">
        <w:rPr>
          <w:rFonts w:ascii="Times New Roman" w:hAnsi="Times New Roman" w:cs="Times New Roman"/>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B84DA5">
        <w:rPr>
          <w:rFonts w:ascii="Times New Roman" w:hAnsi="Times New Roman" w:cs="Times New Roman"/>
          <w:i/>
          <w:iCs/>
          <w:sz w:val="16"/>
        </w:rPr>
        <w:t xml:space="preserve">1984 has arrived; </w:t>
      </w:r>
      <w:r w:rsidRPr="00B84DA5">
        <w:rPr>
          <w:rFonts w:ascii="Times New Roman" w:hAnsi="Times New Roman" w:cs="Times New Roman"/>
          <w:sz w:val="16"/>
        </w:rPr>
        <w:t xml:space="preserve">3. </w:t>
      </w:r>
      <w:r w:rsidRPr="00B84DA5">
        <w:rPr>
          <w:rStyle w:val="StyleUnderline"/>
          <w:rFonts w:ascii="Times New Roman" w:hAnsi="Times New Roman" w:cs="Times New Roman"/>
          <w:highlight w:val="cyan"/>
        </w:rPr>
        <w:t>Capitalism is reaching</w:t>
      </w:r>
      <w:r w:rsidRPr="00B84DA5">
        <w:rPr>
          <w:rStyle w:val="StyleUnderline"/>
          <w:rFonts w:ascii="Times New Roman" w:hAnsi="Times New Roman" w:cs="Times New Roman"/>
        </w:rPr>
        <w:t xml:space="preserve"> apparent </w:t>
      </w:r>
      <w:r w:rsidRPr="00B84DA5">
        <w:rPr>
          <w:rStyle w:val="StyleUnderline"/>
          <w:rFonts w:ascii="Times New Roman" w:hAnsi="Times New Roman" w:cs="Times New Roman"/>
          <w:highlight w:val="cyan"/>
        </w:rPr>
        <w:t>limits to its</w:t>
      </w:r>
      <w:r w:rsidRPr="00B84DA5">
        <w:rPr>
          <w:rStyle w:val="StyleUnderline"/>
          <w:rFonts w:ascii="Times New Roman" w:hAnsi="Times New Roman" w:cs="Times New Roman"/>
        </w:rPr>
        <w:t xml:space="preserve"> extensive </w:t>
      </w:r>
      <w:r w:rsidRPr="00B84DA5">
        <w:rPr>
          <w:rStyle w:val="StyleUnderline"/>
          <w:rFonts w:ascii="Times New Roman" w:hAnsi="Times New Roman" w:cs="Times New Roman"/>
          <w:highlight w:val="cyan"/>
        </w:rPr>
        <w:t>expansion. There are no longer</w:t>
      </w:r>
      <w:r w:rsidRPr="00B84DA5">
        <w:rPr>
          <w:rStyle w:val="StyleUnderline"/>
          <w:rFonts w:ascii="Times New Roman" w:hAnsi="Times New Roman" w:cs="Times New Roman"/>
        </w:rPr>
        <w:t xml:space="preserve"> any </w:t>
      </w:r>
      <w:r w:rsidRPr="00B84DA5">
        <w:rPr>
          <w:rStyle w:val="StyleUnderline"/>
          <w:rFonts w:ascii="Times New Roman" w:hAnsi="Times New Roman" w:cs="Times New Roman"/>
          <w:highlight w:val="cyan"/>
        </w:rPr>
        <w:t>new territories</w:t>
      </w:r>
      <w:r w:rsidRPr="00B84DA5">
        <w:rPr>
          <w:rStyle w:val="StyleUnderline"/>
          <w:rFonts w:ascii="Times New Roman" w:hAnsi="Times New Roman" w:cs="Times New Roman"/>
        </w:rPr>
        <w:t xml:space="preserve"> of significance that can be integrated into world capitalism, de-</w:t>
      </w:r>
      <w:proofErr w:type="spellStart"/>
      <w:r w:rsidRPr="00B84DA5">
        <w:rPr>
          <w:rStyle w:val="StyleUnderline"/>
          <w:rFonts w:ascii="Times New Roman" w:hAnsi="Times New Roman" w:cs="Times New Roman"/>
        </w:rPr>
        <w:t>ruralisation</w:t>
      </w:r>
      <w:proofErr w:type="spellEnd"/>
      <w:r w:rsidRPr="00B84DA5">
        <w:rPr>
          <w:rStyle w:val="StyleUnderline"/>
          <w:rFonts w:ascii="Times New Roman" w:hAnsi="Times New Roman" w:cs="Times New Roman"/>
        </w:rPr>
        <w:t xml:space="preserve"> is now well advanced, and the commodification of the countryside and of pre- and non-capitalist spaces has intensified</w:t>
      </w:r>
      <w:r w:rsidRPr="00B84DA5">
        <w:rPr>
          <w:rFonts w:ascii="Times New Roman" w:hAnsi="Times New Roman" w:cs="Times New Roman"/>
          <w:sz w:val="16"/>
        </w:rPr>
        <w:t xml:space="preserve">, that is, converted in hot-house fashion into spaces of capital, so that </w:t>
      </w:r>
      <w:r w:rsidRPr="00B84DA5">
        <w:rPr>
          <w:rFonts w:ascii="Times New Roman" w:hAnsi="Times New Roman" w:cs="Times New Roman"/>
          <w:i/>
          <w:iCs/>
          <w:sz w:val="16"/>
        </w:rPr>
        <w:t xml:space="preserve">intensive </w:t>
      </w:r>
      <w:r w:rsidRPr="00B84DA5">
        <w:rPr>
          <w:rFonts w:ascii="Times New Roman" w:hAnsi="Times New Roman" w:cs="Times New Roman"/>
          <w:sz w:val="16"/>
        </w:rPr>
        <w:t xml:space="preserve">expansion is reaching depths </w:t>
      </w:r>
      <w:proofErr w:type="gramStart"/>
      <w:r w:rsidRPr="00B84DA5">
        <w:rPr>
          <w:rFonts w:ascii="Times New Roman" w:hAnsi="Times New Roman" w:cs="Times New Roman"/>
          <w:sz w:val="16"/>
        </w:rPr>
        <w:t>never before</w:t>
      </w:r>
      <w:proofErr w:type="gramEnd"/>
      <w:r w:rsidRPr="00B84DA5">
        <w:rPr>
          <w:rFonts w:ascii="Times New Roman" w:hAnsi="Times New Roman" w:cs="Times New Roman"/>
          <w:sz w:val="16"/>
        </w:rPr>
        <w:t xml:space="preserve"> seen. </w:t>
      </w:r>
      <w:r w:rsidRPr="00B84DA5">
        <w:rPr>
          <w:rStyle w:val="StyleUnderline"/>
          <w:rFonts w:ascii="Times New Roman" w:hAnsi="Times New Roman" w:cs="Times New Roman"/>
          <w:highlight w:val="cyan"/>
        </w:rPr>
        <w:t>Capitalism must continually expand or collapse</w:t>
      </w:r>
      <w:r w:rsidRPr="00B84DA5">
        <w:rPr>
          <w:rStyle w:val="StyleUnderline"/>
          <w:rFonts w:ascii="Times New Roman" w:hAnsi="Times New Roman" w:cs="Times New Roman"/>
        </w:rPr>
        <w:t>.</w:t>
      </w:r>
      <w:r w:rsidRPr="00B84DA5">
        <w:rPr>
          <w:rFonts w:ascii="Times New Roman" w:hAnsi="Times New Roman" w:cs="Times New Roman"/>
          <w:sz w:val="16"/>
        </w:rPr>
        <w:t xml:space="preserve"> How or where will it now expand?  4. </w:t>
      </w:r>
      <w:r w:rsidRPr="00B84DA5">
        <w:rPr>
          <w:rStyle w:val="StyleUnderline"/>
          <w:rFonts w:ascii="Times New Roman" w:hAnsi="Times New Roman" w:cs="Times New Roman"/>
          <w:highlight w:val="cyan"/>
        </w:rPr>
        <w:t>There is the rise of a vast</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surplus population inhabiting a “planet of slums,”</w:t>
      </w:r>
      <w:r w:rsidRPr="00B84DA5">
        <w:rPr>
          <w:rFonts w:ascii="Times New Roman" w:hAnsi="Times New Roman" w:cs="Times New Roman"/>
          <w:sz w:val="16"/>
        </w:rPr>
        <w:t xml:space="preserve">4 </w:t>
      </w:r>
      <w:r w:rsidRPr="00B84DA5">
        <w:rPr>
          <w:rStyle w:val="StyleUnderline"/>
          <w:rFonts w:ascii="Times New Roman" w:hAnsi="Times New Roman" w:cs="Times New Roman"/>
        </w:rPr>
        <w:t xml:space="preserve">alienated from the productive economy, thrown into the margins, and </w:t>
      </w:r>
      <w:r w:rsidRPr="00B84DA5">
        <w:rPr>
          <w:rStyle w:val="StyleUnderline"/>
          <w:rFonts w:ascii="Times New Roman" w:hAnsi="Times New Roman" w:cs="Times New Roman"/>
          <w:highlight w:val="cyan"/>
        </w:rPr>
        <w:t>subject to</w:t>
      </w:r>
      <w:r w:rsidRPr="00B84DA5">
        <w:rPr>
          <w:rStyle w:val="StyleUnderline"/>
          <w:rFonts w:ascii="Times New Roman" w:hAnsi="Times New Roman" w:cs="Times New Roman"/>
        </w:rPr>
        <w:t xml:space="preserve"> sophisticated systems of social </w:t>
      </w:r>
      <w:r w:rsidRPr="00B84DA5">
        <w:rPr>
          <w:rStyle w:val="Emphasis"/>
          <w:rFonts w:ascii="Times New Roman" w:hAnsi="Times New Roman" w:cs="Times New Roman"/>
        </w:rPr>
        <w:t xml:space="preserve">control and to </w:t>
      </w:r>
      <w:r w:rsidRPr="00B84DA5">
        <w:rPr>
          <w:rStyle w:val="Emphasis"/>
          <w:rFonts w:ascii="Times New Roman" w:hAnsi="Times New Roman" w:cs="Times New Roman"/>
          <w:highlight w:val="cyan"/>
        </w:rPr>
        <w:t>destruction</w:t>
      </w:r>
      <w:r w:rsidRPr="00B84DA5">
        <w:rPr>
          <w:rStyle w:val="StyleUnderline"/>
          <w:rFonts w:ascii="Times New Roman" w:hAnsi="Times New Roman" w:cs="Times New Roman"/>
        </w:rPr>
        <w:t xml:space="preserve"> - to a mortal cycle of dispossession-exploitation-exclusion. </w:t>
      </w:r>
      <w:r w:rsidRPr="00B84DA5">
        <w:rPr>
          <w:rStyle w:val="StyleUnderline"/>
          <w:rFonts w:ascii="Times New Roman" w:hAnsi="Times New Roman" w:cs="Times New Roman"/>
          <w:highlight w:val="cyan"/>
        </w:rPr>
        <w:t>This includes</w:t>
      </w:r>
      <w:r w:rsidRPr="00B84DA5">
        <w:rPr>
          <w:rStyle w:val="StyleUnderline"/>
          <w:rFonts w:ascii="Times New Roman" w:hAnsi="Times New Roman" w:cs="Times New Roman"/>
        </w:rPr>
        <w:t xml:space="preserve"> </w:t>
      </w:r>
      <w:r w:rsidRPr="00B84DA5">
        <w:rPr>
          <w:rStyle w:val="Emphasis"/>
          <w:rFonts w:ascii="Times New Roman" w:hAnsi="Times New Roman" w:cs="Times New Roman"/>
          <w:highlight w:val="cyan"/>
        </w:rPr>
        <w:t>prison-industrial</w:t>
      </w:r>
      <w:r w:rsidRPr="00B84DA5">
        <w:rPr>
          <w:rStyle w:val="Emphasis"/>
          <w:rFonts w:ascii="Times New Roman" w:hAnsi="Times New Roman" w:cs="Times New Roman"/>
        </w:rPr>
        <w:t xml:space="preserve"> and immigrant-detention </w:t>
      </w:r>
      <w:r w:rsidRPr="00B84DA5">
        <w:rPr>
          <w:rStyle w:val="Emphasis"/>
          <w:rFonts w:ascii="Times New Roman" w:hAnsi="Times New Roman" w:cs="Times New Roman"/>
          <w:highlight w:val="cyan"/>
        </w:rPr>
        <w:t>complexes</w:t>
      </w:r>
      <w:r w:rsidRPr="00B84DA5">
        <w:rPr>
          <w:rStyle w:val="Emphasis"/>
          <w:rFonts w:ascii="Times New Roman" w:hAnsi="Times New Roman" w:cs="Times New Roman"/>
        </w:rPr>
        <w:t xml:space="preserve">, omnipresent </w:t>
      </w:r>
      <w:r w:rsidRPr="00B84DA5">
        <w:rPr>
          <w:rStyle w:val="Emphasis"/>
          <w:rFonts w:ascii="Times New Roman" w:hAnsi="Times New Roman" w:cs="Times New Roman"/>
          <w:highlight w:val="cyan"/>
        </w:rPr>
        <w:t xml:space="preserve">policing, </w:t>
      </w:r>
      <w:proofErr w:type="spellStart"/>
      <w:r w:rsidRPr="00B84DA5">
        <w:rPr>
          <w:rStyle w:val="Emphasis"/>
          <w:rFonts w:ascii="Times New Roman" w:hAnsi="Times New Roman" w:cs="Times New Roman"/>
          <w:highlight w:val="cyan"/>
        </w:rPr>
        <w:t>militarised</w:t>
      </w:r>
      <w:proofErr w:type="spellEnd"/>
      <w:r w:rsidRPr="00B84DA5">
        <w:rPr>
          <w:rStyle w:val="Emphasis"/>
          <w:rFonts w:ascii="Times New Roman" w:hAnsi="Times New Roman" w:cs="Times New Roman"/>
          <w:highlight w:val="cyan"/>
        </w:rPr>
        <w:t xml:space="preserve"> gentrification</w:t>
      </w:r>
      <w:r w:rsidRPr="00B84DA5">
        <w:rPr>
          <w:rFonts w:ascii="Times New Roman" w:hAnsi="Times New Roman" w:cs="Times New Roman"/>
          <w:sz w:val="16"/>
        </w:rPr>
        <w:t xml:space="preserve">, and so on; 5. </w:t>
      </w:r>
      <w:r w:rsidRPr="00B84DA5">
        <w:rPr>
          <w:rStyle w:val="StyleUnderline"/>
          <w:rFonts w:ascii="Times New Roman" w:hAnsi="Times New Roman" w:cs="Times New Roman"/>
        </w:rPr>
        <w:t xml:space="preserve">There is a disjuncture between a </w:t>
      </w:r>
      <w:proofErr w:type="spellStart"/>
      <w:r w:rsidRPr="00B84DA5">
        <w:rPr>
          <w:rStyle w:val="StyleUnderline"/>
          <w:rFonts w:ascii="Times New Roman" w:hAnsi="Times New Roman" w:cs="Times New Roman"/>
        </w:rPr>
        <w:t>globalising</w:t>
      </w:r>
      <w:proofErr w:type="spellEnd"/>
      <w:r w:rsidRPr="00B84DA5">
        <w:rPr>
          <w:rStyle w:val="StyleUnderline"/>
          <w:rFonts w:ascii="Times New Roman" w:hAnsi="Times New Roman" w:cs="Times New Roman"/>
        </w:rPr>
        <w:t xml:space="preserve"> economy and a </w:t>
      </w:r>
      <w:proofErr w:type="gramStart"/>
      <w:r w:rsidRPr="00B84DA5">
        <w:rPr>
          <w:rStyle w:val="StyleUnderline"/>
          <w:rFonts w:ascii="Times New Roman" w:hAnsi="Times New Roman" w:cs="Times New Roman"/>
        </w:rPr>
        <w:t>nation-state based</w:t>
      </w:r>
      <w:proofErr w:type="gramEnd"/>
      <w:r w:rsidRPr="00B84DA5">
        <w:rPr>
          <w:rStyle w:val="StyleUnderline"/>
          <w:rFonts w:ascii="Times New Roman" w:hAnsi="Times New Roman" w:cs="Times New Roman"/>
        </w:rPr>
        <w:t xml:space="preserve"> system of political authority.</w:t>
      </w:r>
      <w:r w:rsidRPr="00B84DA5">
        <w:rPr>
          <w:rFonts w:ascii="Times New Roman" w:hAnsi="Times New Roman" w:cs="Times New Roman"/>
          <w:sz w:val="16"/>
        </w:rPr>
        <w:t xml:space="preserve"> </w:t>
      </w:r>
      <w:r w:rsidRPr="00B84DA5">
        <w:rPr>
          <w:rStyle w:val="StyleUnderline"/>
          <w:rFonts w:ascii="Times New Roman" w:hAnsi="Times New Roman" w:cs="Times New Roman"/>
        </w:rPr>
        <w:t>Transnational state apparatuses</w:t>
      </w:r>
      <w:r w:rsidRPr="00B84DA5">
        <w:rPr>
          <w:rFonts w:ascii="Times New Roman" w:hAnsi="Times New Roman" w:cs="Times New Roman"/>
          <w:sz w:val="16"/>
        </w:rPr>
        <w:t xml:space="preserve"> are incipient and </w:t>
      </w:r>
      <w:r w:rsidRPr="00B84DA5">
        <w:rPr>
          <w:rStyle w:val="StyleUnderline"/>
          <w:rFonts w:ascii="Times New Roman" w:hAnsi="Times New Roman" w:cs="Times New Roman"/>
        </w:rPr>
        <w:t>have not been able to play the role of</w:t>
      </w:r>
      <w:r w:rsidRPr="00B84DA5">
        <w:rPr>
          <w:rFonts w:ascii="Times New Roman" w:hAnsi="Times New Roman" w:cs="Times New Roman"/>
          <w:sz w:val="16"/>
        </w:rPr>
        <w:t xml:space="preserve"> what social scientists refer to as a “</w:t>
      </w:r>
      <w:r w:rsidRPr="00B84DA5">
        <w:rPr>
          <w:rStyle w:val="StyleUnderline"/>
          <w:rFonts w:ascii="Times New Roman" w:hAnsi="Times New Roman" w:cs="Times New Roman"/>
        </w:rPr>
        <w:t>hegemon</w:t>
      </w:r>
      <w:r w:rsidRPr="00B84DA5">
        <w:rPr>
          <w:rFonts w:ascii="Times New Roman" w:hAnsi="Times New Roman" w:cs="Times New Roman"/>
          <w:sz w:val="16"/>
        </w:rPr>
        <w:t xml:space="preserve">,” or a leading nation-state that has enough power and authority to </w:t>
      </w:r>
      <w:proofErr w:type="spellStart"/>
      <w:r w:rsidRPr="00B84DA5">
        <w:rPr>
          <w:rFonts w:ascii="Times New Roman" w:hAnsi="Times New Roman" w:cs="Times New Roman"/>
          <w:sz w:val="16"/>
        </w:rPr>
        <w:t>organise</w:t>
      </w:r>
      <w:proofErr w:type="spellEnd"/>
      <w:r w:rsidRPr="00B84DA5">
        <w:rPr>
          <w:rFonts w:ascii="Times New Roman" w:hAnsi="Times New Roman" w:cs="Times New Roman"/>
          <w:sz w:val="16"/>
        </w:rPr>
        <w:t xml:space="preserve"> and </w:t>
      </w:r>
      <w:proofErr w:type="spellStart"/>
      <w:r w:rsidRPr="00B84DA5">
        <w:rPr>
          <w:rFonts w:ascii="Times New Roman" w:hAnsi="Times New Roman" w:cs="Times New Roman"/>
          <w:sz w:val="16"/>
        </w:rPr>
        <w:t>stabilise</w:t>
      </w:r>
      <w:proofErr w:type="spellEnd"/>
      <w:r w:rsidRPr="00B84DA5">
        <w:rPr>
          <w:rFonts w:ascii="Times New Roman" w:hAnsi="Times New Roman" w:cs="Times New Roman"/>
          <w:sz w:val="16"/>
        </w:rPr>
        <w:t xml:space="preserve"> the system. </w:t>
      </w:r>
      <w:r w:rsidRPr="00B84DA5">
        <w:rPr>
          <w:rStyle w:val="StyleUnderline"/>
          <w:rFonts w:ascii="Times New Roman" w:hAnsi="Times New Roman" w:cs="Times New Roman"/>
        </w:rPr>
        <w:t xml:space="preserve">The spread of </w:t>
      </w:r>
      <w:r w:rsidRPr="00B84DA5">
        <w:rPr>
          <w:rStyle w:val="Emphasis"/>
          <w:rFonts w:ascii="Times New Roman" w:hAnsi="Times New Roman" w:cs="Times New Roman"/>
        </w:rPr>
        <w:t>w</w:t>
      </w:r>
      <w:r w:rsidRPr="00B84DA5">
        <w:rPr>
          <w:rStyle w:val="StyleUnderline"/>
          <w:rFonts w:ascii="Times New Roman" w:hAnsi="Times New Roman" w:cs="Times New Roman"/>
        </w:rPr>
        <w:t xml:space="preserve">eapons of </w:t>
      </w:r>
      <w:r w:rsidRPr="00B84DA5">
        <w:rPr>
          <w:rStyle w:val="Emphasis"/>
          <w:rFonts w:ascii="Times New Roman" w:hAnsi="Times New Roman" w:cs="Times New Roman"/>
        </w:rPr>
        <w:t>m</w:t>
      </w:r>
      <w:r w:rsidRPr="00B84DA5">
        <w:rPr>
          <w:rStyle w:val="StyleUnderline"/>
          <w:rFonts w:ascii="Times New Roman" w:hAnsi="Times New Roman" w:cs="Times New Roman"/>
        </w:rPr>
        <w:t xml:space="preserve">ass </w:t>
      </w:r>
      <w:r w:rsidRPr="00B84DA5">
        <w:rPr>
          <w:rStyle w:val="Emphasis"/>
          <w:rFonts w:ascii="Times New Roman" w:hAnsi="Times New Roman" w:cs="Times New Roman"/>
        </w:rPr>
        <w:t>d</w:t>
      </w:r>
      <w:r w:rsidRPr="00B84DA5">
        <w:rPr>
          <w:rStyle w:val="StyleUnderline"/>
          <w:rFonts w:ascii="Times New Roman" w:hAnsi="Times New Roman" w:cs="Times New Roman"/>
        </w:rPr>
        <w:t xml:space="preserve">estruction and the unprecedented </w:t>
      </w:r>
      <w:proofErr w:type="spellStart"/>
      <w:r w:rsidRPr="00B84DA5">
        <w:rPr>
          <w:rStyle w:val="StyleUnderline"/>
          <w:rFonts w:ascii="Times New Roman" w:hAnsi="Times New Roman" w:cs="Times New Roman"/>
        </w:rPr>
        <w:t>militarisation</w:t>
      </w:r>
      <w:proofErr w:type="spellEnd"/>
      <w:r w:rsidRPr="00B84DA5">
        <w:rPr>
          <w:rStyle w:val="StyleUnderline"/>
          <w:rFonts w:ascii="Times New Roman" w:hAnsi="Times New Roman" w:cs="Times New Roman"/>
        </w:rPr>
        <w:t xml:space="preserve"> of social life and conflict across the globe makes it hard to imagine that the system can come under any stable political authority that assures its reproduction. </w:t>
      </w:r>
      <w:r w:rsidRPr="00B84DA5">
        <w:rPr>
          <w:rFonts w:ascii="Times New Roman" w:hAnsi="Times New Roman" w:cs="Times New Roman"/>
          <w:sz w:val="16"/>
        </w:rPr>
        <w:t xml:space="preserve">Global Police </w:t>
      </w:r>
      <w:proofErr w:type="gramStart"/>
      <w:r w:rsidRPr="00B84DA5">
        <w:rPr>
          <w:rFonts w:ascii="Times New Roman" w:hAnsi="Times New Roman" w:cs="Times New Roman"/>
          <w:sz w:val="16"/>
        </w:rPr>
        <w:t>State  How</w:t>
      </w:r>
      <w:proofErr w:type="gramEnd"/>
      <w:r w:rsidRPr="00B84DA5">
        <w:rPr>
          <w:rFonts w:ascii="Times New Roman" w:hAnsi="Times New Roman" w:cs="Times New Roman"/>
          <w:sz w:val="16"/>
        </w:rPr>
        <w:t xml:space="preserve"> have social and political forces worldwide responded to crisis? The crisis has resulted in a rapid political </w:t>
      </w:r>
      <w:proofErr w:type="spellStart"/>
      <w:r w:rsidRPr="00B84DA5">
        <w:rPr>
          <w:rFonts w:ascii="Times New Roman" w:hAnsi="Times New Roman" w:cs="Times New Roman"/>
          <w:sz w:val="16"/>
        </w:rPr>
        <w:t>polarisation</w:t>
      </w:r>
      <w:proofErr w:type="spellEnd"/>
      <w:r w:rsidRPr="00B84DA5">
        <w:rPr>
          <w:rFonts w:ascii="Times New Roman" w:hAnsi="Times New Roman" w:cs="Times New Roman"/>
          <w:sz w:val="16"/>
        </w:rPr>
        <w:t xml:space="preserve"> in global society. Both right and left-wing forces are ascendant. Three responses seem to be in dispute. One is what we could call “reformism from above.” This elite reformism is aimed at </w:t>
      </w:r>
      <w:proofErr w:type="spellStart"/>
      <w:r w:rsidRPr="00B84DA5">
        <w:rPr>
          <w:rFonts w:ascii="Times New Roman" w:hAnsi="Times New Roman" w:cs="Times New Roman"/>
          <w:sz w:val="16"/>
        </w:rPr>
        <w:t>stabilising</w:t>
      </w:r>
      <w:proofErr w:type="spellEnd"/>
      <w:r w:rsidRPr="00B84DA5">
        <w:rPr>
          <w:rFonts w:ascii="Times New Roman" w:hAnsi="Times New Roman" w:cs="Times New Roman"/>
          <w:sz w:val="16"/>
        </w:rPr>
        <w:t xml:space="preserve"> the system, at saving the system from itself and from more radical re- </w:t>
      </w:r>
      <w:proofErr w:type="spellStart"/>
      <w:r w:rsidRPr="00B84DA5">
        <w:rPr>
          <w:rFonts w:ascii="Times New Roman" w:hAnsi="Times New Roman" w:cs="Times New Roman"/>
          <w:sz w:val="16"/>
        </w:rPr>
        <w:t>sponses</w:t>
      </w:r>
      <w:proofErr w:type="spellEnd"/>
      <w:r w:rsidRPr="00B84DA5">
        <w:rPr>
          <w:rFonts w:ascii="Times New Roman" w:hAnsi="Times New Roman" w:cs="Times New Roman"/>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84DA5">
        <w:rPr>
          <w:rFonts w:ascii="Times New Roman" w:hAnsi="Times New Roman" w:cs="Times New Roman"/>
          <w:sz w:val="16"/>
        </w:rPr>
        <w:t>grassroots</w:t>
      </w:r>
      <w:proofErr w:type="gramEnd"/>
      <w:r w:rsidRPr="00B84DA5">
        <w:rPr>
          <w:rFonts w:ascii="Times New Roman" w:hAnsi="Times New Roman" w:cs="Times New Roman"/>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84DA5">
        <w:rPr>
          <w:rFonts w:ascii="Times New Roman" w:hAnsi="Times New Roman" w:cs="Times New Roman"/>
          <w:i/>
          <w:iCs/>
          <w:sz w:val="16"/>
        </w:rPr>
        <w:t>21st century fascism</w:t>
      </w:r>
      <w:r w:rsidRPr="00B84DA5">
        <w:rPr>
          <w:rFonts w:ascii="Times New Roman" w:hAnsi="Times New Roman" w:cs="Times New Roman"/>
          <w:sz w:val="16"/>
        </w:rPr>
        <w:t xml:space="preserve">.5 </w:t>
      </w:r>
      <w:r w:rsidRPr="00B84DA5">
        <w:rPr>
          <w:rStyle w:val="StyleUnderline"/>
          <w:rFonts w:ascii="Times New Roman" w:hAnsi="Times New Roman" w:cs="Times New Roman"/>
        </w:rPr>
        <w:t>The ultra-right is an insurgent force in many countries.</w:t>
      </w:r>
      <w:r w:rsidRPr="00B84DA5">
        <w:rPr>
          <w:rFonts w:ascii="Times New Roman" w:hAnsi="Times New Roman" w:cs="Times New Roman"/>
          <w:sz w:val="16"/>
        </w:rPr>
        <w:t xml:space="preserve"> In broad strokes, </w:t>
      </w:r>
      <w:r w:rsidRPr="00B84DA5">
        <w:rPr>
          <w:rStyle w:val="StyleUnderline"/>
          <w:rFonts w:ascii="Times New Roman" w:hAnsi="Times New Roman" w:cs="Times New Roman"/>
        </w:rPr>
        <w:t xml:space="preserve">this project seeks to fuse reactionary political power with transnational capital and to </w:t>
      </w:r>
      <w:proofErr w:type="spellStart"/>
      <w:r w:rsidRPr="00B84DA5">
        <w:rPr>
          <w:rStyle w:val="StyleUnderline"/>
          <w:rFonts w:ascii="Times New Roman" w:hAnsi="Times New Roman" w:cs="Times New Roman"/>
        </w:rPr>
        <w:t>organise</w:t>
      </w:r>
      <w:proofErr w:type="spellEnd"/>
      <w:r w:rsidRPr="00B84DA5">
        <w:rPr>
          <w:rStyle w:val="StyleUnderline"/>
          <w:rFonts w:ascii="Times New Roman" w:hAnsi="Times New Roman" w:cs="Times New Roman"/>
        </w:rPr>
        <w:t xml:space="preserve"> a mass base among historically privileged sectors of the global working class</w:t>
      </w:r>
      <w:r w:rsidRPr="00B84DA5">
        <w:rPr>
          <w:rFonts w:ascii="Times New Roman" w:hAnsi="Times New Roman" w:cs="Times New Roman"/>
          <w:sz w:val="16"/>
        </w:rPr>
        <w:t xml:space="preserve"> – </w:t>
      </w:r>
      <w:r w:rsidRPr="00B84DA5">
        <w:rPr>
          <w:rStyle w:val="StyleUnderline"/>
          <w:rFonts w:ascii="Times New Roman" w:hAnsi="Times New Roman" w:cs="Times New Roman"/>
        </w:rPr>
        <w:t>such as white workers</w:t>
      </w:r>
      <w:r w:rsidRPr="00B84DA5">
        <w:rPr>
          <w:rFonts w:ascii="Times New Roman" w:hAnsi="Times New Roman" w:cs="Times New Roman"/>
          <w:sz w:val="16"/>
        </w:rPr>
        <w:t xml:space="preserve"> in the North and middle layers in the South – </w:t>
      </w:r>
      <w:r w:rsidRPr="00B84DA5">
        <w:rPr>
          <w:rStyle w:val="StyleUnderline"/>
          <w:rFonts w:ascii="Times New Roman" w:hAnsi="Times New Roman" w:cs="Times New Roman"/>
        </w:rPr>
        <w:t xml:space="preserve">that are now experiencing heightened insecurity and the specter of downward mobility. </w:t>
      </w:r>
      <w:r w:rsidRPr="00B84DA5">
        <w:rPr>
          <w:rStyle w:val="StyleUnderline"/>
          <w:rFonts w:ascii="Times New Roman" w:hAnsi="Times New Roman" w:cs="Times New Roman"/>
          <w:highlight w:val="cyan"/>
        </w:rPr>
        <w:t xml:space="preserve">It involves </w:t>
      </w:r>
      <w:r w:rsidRPr="00B84DA5">
        <w:rPr>
          <w:rStyle w:val="Emphasis"/>
          <w:rFonts w:ascii="Times New Roman" w:hAnsi="Times New Roman" w:cs="Times New Roman"/>
          <w:highlight w:val="cyan"/>
        </w:rPr>
        <w:t>militarism</w:t>
      </w:r>
      <w:r w:rsidRPr="00B84DA5">
        <w:rPr>
          <w:rStyle w:val="Emphasis"/>
          <w:rFonts w:ascii="Times New Roman" w:hAnsi="Times New Roman" w:cs="Times New Roman"/>
        </w:rPr>
        <w:t xml:space="preserve">, extreme </w:t>
      </w:r>
      <w:proofErr w:type="spellStart"/>
      <w:r w:rsidRPr="00B84DA5">
        <w:rPr>
          <w:rStyle w:val="Emphasis"/>
          <w:rFonts w:ascii="Times New Roman" w:hAnsi="Times New Roman" w:cs="Times New Roman"/>
        </w:rPr>
        <w:t>masculinisation</w:t>
      </w:r>
      <w:proofErr w:type="spellEnd"/>
      <w:r w:rsidRPr="00B84DA5">
        <w:rPr>
          <w:rStyle w:val="Emphasis"/>
          <w:rFonts w:ascii="Times New Roman" w:hAnsi="Times New Roman" w:cs="Times New Roman"/>
        </w:rPr>
        <w:t xml:space="preserve">, homophobia, </w:t>
      </w:r>
      <w:proofErr w:type="gramStart"/>
      <w:r w:rsidRPr="00B84DA5">
        <w:rPr>
          <w:rStyle w:val="Emphasis"/>
          <w:rFonts w:ascii="Times New Roman" w:hAnsi="Times New Roman" w:cs="Times New Roman"/>
        </w:rPr>
        <w:t>racism</w:t>
      </w:r>
      <w:proofErr w:type="gramEnd"/>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cyan"/>
        </w:rPr>
        <w:t xml:space="preserve">and racist </w:t>
      </w:r>
      <w:proofErr w:type="spellStart"/>
      <w:r w:rsidRPr="00B84DA5">
        <w:rPr>
          <w:rStyle w:val="Emphasis"/>
          <w:rFonts w:ascii="Times New Roman" w:hAnsi="Times New Roman" w:cs="Times New Roman"/>
          <w:highlight w:val="cyan"/>
        </w:rPr>
        <w:t>mobilisations</w:t>
      </w:r>
      <w:proofErr w:type="spellEnd"/>
      <w:r w:rsidRPr="00B84DA5">
        <w:rPr>
          <w:rStyle w:val="StyleUnderline"/>
          <w:rFonts w:ascii="Times New Roman" w:hAnsi="Times New Roman" w:cs="Times New Roman"/>
          <w:highlight w:val="cyan"/>
        </w:rPr>
        <w:t xml:space="preserve">, including </w:t>
      </w:r>
      <w:r w:rsidRPr="00B84DA5">
        <w:rPr>
          <w:rStyle w:val="StyleUnderline"/>
          <w:rFonts w:ascii="Times New Roman" w:hAnsi="Times New Roman" w:cs="Times New Roman"/>
        </w:rPr>
        <w:t xml:space="preserve">the search for </w:t>
      </w:r>
      <w:r w:rsidRPr="00B84DA5">
        <w:rPr>
          <w:rStyle w:val="StyleUnderline"/>
          <w:rFonts w:ascii="Times New Roman" w:hAnsi="Times New Roman" w:cs="Times New Roman"/>
          <w:highlight w:val="cyan"/>
        </w:rPr>
        <w:t xml:space="preserve">scapegoats, such as immigrant </w:t>
      </w:r>
      <w:r w:rsidRPr="00B84DA5">
        <w:rPr>
          <w:rStyle w:val="StyleUnderline"/>
          <w:rFonts w:ascii="Times New Roman" w:hAnsi="Times New Roman" w:cs="Times New Roman"/>
        </w:rPr>
        <w:t>worker</w:t>
      </w:r>
      <w:r w:rsidRPr="00B84DA5">
        <w:rPr>
          <w:rStyle w:val="StyleUnderline"/>
          <w:rFonts w:ascii="Times New Roman" w:hAnsi="Times New Roman" w:cs="Times New Roman"/>
          <w:highlight w:val="cyan"/>
        </w:rPr>
        <w:t>s and</w:t>
      </w:r>
      <w:r w:rsidRPr="00B84DA5">
        <w:rPr>
          <w:rFonts w:ascii="Times New Roman" w:hAnsi="Times New Roman" w:cs="Times New Roman"/>
          <w:sz w:val="16"/>
        </w:rPr>
        <w:t xml:space="preserve">, in the West, </w:t>
      </w:r>
      <w:r w:rsidRPr="00B84DA5">
        <w:rPr>
          <w:rStyle w:val="StyleUnderline"/>
          <w:rFonts w:ascii="Times New Roman" w:hAnsi="Times New Roman" w:cs="Times New Roman"/>
          <w:highlight w:val="cyan"/>
        </w:rPr>
        <w:t xml:space="preserve">Muslims. </w:t>
      </w:r>
      <w:r w:rsidRPr="00B84DA5">
        <w:rPr>
          <w:rStyle w:val="Emphasis"/>
          <w:rFonts w:ascii="Times New Roman" w:hAnsi="Times New Roman" w:cs="Times New Roman"/>
        </w:rPr>
        <w:t xml:space="preserve">Twenty-first century </w:t>
      </w:r>
      <w:r w:rsidRPr="00B84DA5">
        <w:rPr>
          <w:rStyle w:val="Emphasis"/>
          <w:rFonts w:ascii="Times New Roman" w:hAnsi="Times New Roman" w:cs="Times New Roman"/>
          <w:highlight w:val="cyan"/>
        </w:rPr>
        <w:t>fascism</w:t>
      </w:r>
      <w:r w:rsidRPr="00B84DA5">
        <w:rPr>
          <w:rStyle w:val="StyleUnderline"/>
          <w:rFonts w:ascii="Times New Roman" w:hAnsi="Times New Roman" w:cs="Times New Roman"/>
          <w:highlight w:val="cyan"/>
        </w:rPr>
        <w:t xml:space="preserve"> evokes mystifying ideologies</w:t>
      </w:r>
      <w:r w:rsidRPr="00B84DA5">
        <w:rPr>
          <w:rStyle w:val="StyleUnderline"/>
          <w:rFonts w:ascii="Times New Roman" w:hAnsi="Times New Roman" w:cs="Times New Roman"/>
        </w:rPr>
        <w:t xml:space="preserve">, often involving race/culture supremacy and xenophobia, embracing an </w:t>
      </w:r>
      <w:proofErr w:type="spellStart"/>
      <w:r w:rsidRPr="00B84DA5">
        <w:rPr>
          <w:rStyle w:val="StyleUnderline"/>
          <w:rFonts w:ascii="Times New Roman" w:hAnsi="Times New Roman" w:cs="Times New Roman"/>
        </w:rPr>
        <w:t>idealised</w:t>
      </w:r>
      <w:proofErr w:type="spellEnd"/>
      <w:r w:rsidRPr="00B84DA5">
        <w:rPr>
          <w:rStyle w:val="StyleUnderline"/>
          <w:rFonts w:ascii="Times New Roman" w:hAnsi="Times New Roman" w:cs="Times New Roman"/>
        </w:rPr>
        <w:t xml:space="preserve"> and mythical past. Neo-fascist culture </w:t>
      </w:r>
      <w:proofErr w:type="spellStart"/>
      <w:r w:rsidRPr="00B84DA5">
        <w:rPr>
          <w:rStyle w:val="Emphasis"/>
          <w:rFonts w:ascii="Times New Roman" w:hAnsi="Times New Roman" w:cs="Times New Roman"/>
          <w:highlight w:val="cyan"/>
        </w:rPr>
        <w:t>normalises</w:t>
      </w:r>
      <w:proofErr w:type="spellEnd"/>
      <w:r w:rsidRPr="00B84DA5">
        <w:rPr>
          <w:rStyle w:val="Emphasis"/>
          <w:rFonts w:ascii="Times New Roman" w:hAnsi="Times New Roman" w:cs="Times New Roman"/>
          <w:highlight w:val="cyan"/>
        </w:rPr>
        <w:t xml:space="preserve"> and </w:t>
      </w:r>
      <w:proofErr w:type="spellStart"/>
      <w:r w:rsidRPr="00B84DA5">
        <w:rPr>
          <w:rStyle w:val="Emphasis"/>
          <w:rFonts w:ascii="Times New Roman" w:hAnsi="Times New Roman" w:cs="Times New Roman"/>
          <w:highlight w:val="cyan"/>
        </w:rPr>
        <w:t>glamorises</w:t>
      </w:r>
      <w:proofErr w:type="spellEnd"/>
      <w:r w:rsidRPr="00B84DA5">
        <w:rPr>
          <w:rStyle w:val="Emphasis"/>
          <w:rFonts w:ascii="Times New Roman" w:hAnsi="Times New Roman" w:cs="Times New Roman"/>
          <w:highlight w:val="cyan"/>
        </w:rPr>
        <w:t xml:space="preserve"> warfare</w:t>
      </w:r>
      <w:r w:rsidRPr="00B84DA5">
        <w:rPr>
          <w:rStyle w:val="StyleUnderline"/>
          <w:rFonts w:ascii="Times New Roman" w:hAnsi="Times New Roman" w:cs="Times New Roman"/>
          <w:highlight w:val="cyan"/>
        </w:rPr>
        <w:t xml:space="preserve"> and social violence</w:t>
      </w:r>
      <w:r w:rsidRPr="00B84DA5">
        <w:rPr>
          <w:rStyle w:val="StyleUnderline"/>
          <w:rFonts w:ascii="Times New Roman" w:hAnsi="Times New Roman" w:cs="Times New Roman"/>
        </w:rPr>
        <w:t>, indeed, generates a fascination with domination that is portrayed even as heroic.</w:t>
      </w:r>
    </w:p>
    <w:p w14:paraId="0A5CF42A" w14:textId="77777777" w:rsidR="00704B35" w:rsidRDefault="00704B35" w:rsidP="00704B35"/>
    <w:p w14:paraId="2B0FB491" w14:textId="77777777" w:rsidR="00704B35" w:rsidRPr="00DA09BF" w:rsidRDefault="00704B35" w:rsidP="00704B35"/>
    <w:p w14:paraId="148EF931" w14:textId="77777777" w:rsidR="00704B35" w:rsidRDefault="00704B35" w:rsidP="00704B35">
      <w:pPr>
        <w:pStyle w:val="Heading3"/>
      </w:pPr>
      <w:r>
        <w:t>NC – Extinction First</w:t>
      </w:r>
    </w:p>
    <w:p w14:paraId="4BFA9076" w14:textId="77777777" w:rsidR="00704B35" w:rsidRPr="00DA09BF" w:rsidRDefault="00704B35" w:rsidP="00704B35">
      <w:pPr>
        <w:pStyle w:val="Heading4"/>
      </w:pPr>
      <w:r>
        <w:t xml:space="preserve">Extinction first </w:t>
      </w:r>
    </w:p>
    <w:p w14:paraId="6684D987" w14:textId="77777777" w:rsidR="00704B35" w:rsidRDefault="00704B35" w:rsidP="00704B35">
      <w:pPr>
        <w:pStyle w:val="Heading4"/>
        <w:numPr>
          <w:ilvl w:val="0"/>
          <w:numId w:val="12"/>
        </w:numPr>
        <w:spacing w:before="0" w:line="240" w:lineRule="auto"/>
        <w:rPr>
          <w:rFonts w:ascii="Times New Roman" w:hAnsi="Times New Roman" w:cs="Times New Roman"/>
        </w:rPr>
      </w:pPr>
      <w:r>
        <w:rPr>
          <w:rFonts w:ascii="Times New Roman" w:hAnsi="Times New Roman" w:cs="Times New Roman"/>
        </w:rPr>
        <w:t>Reversibility</w:t>
      </w:r>
      <w:r w:rsidRPr="00DB5AA6">
        <w:rPr>
          <w:rFonts w:ascii="Times New Roman" w:hAnsi="Times New Roman" w:cs="Times New Roman"/>
        </w:rPr>
        <w:t xml:space="preserve"> – you can’t come back from </w:t>
      </w:r>
      <w:proofErr w:type="gramStart"/>
      <w:r w:rsidRPr="00DB5AA6">
        <w:rPr>
          <w:rFonts w:ascii="Times New Roman" w:hAnsi="Times New Roman" w:cs="Times New Roman"/>
        </w:rPr>
        <w:t>extinction</w:t>
      </w:r>
      <w:proofErr w:type="gramEnd"/>
      <w:r w:rsidRPr="00DB5AA6">
        <w:rPr>
          <w:rFonts w:ascii="Times New Roman" w:hAnsi="Times New Roman" w:cs="Times New Roman"/>
        </w:rPr>
        <w:t xml:space="preserve"> but you can from structural violence from interventionism.</w:t>
      </w:r>
    </w:p>
    <w:p w14:paraId="119A0802" w14:textId="77777777" w:rsidR="00704B35" w:rsidRPr="00DA09BF" w:rsidRDefault="00704B35" w:rsidP="00704B35"/>
    <w:p w14:paraId="5D31E0C8" w14:textId="77777777" w:rsidR="00704B35" w:rsidRDefault="00704B35" w:rsidP="00704B35">
      <w:pPr>
        <w:pStyle w:val="Heading4"/>
        <w:spacing w:before="0" w:line="240" w:lineRule="auto"/>
        <w:rPr>
          <w:rFonts w:ascii="Times New Roman" w:hAnsi="Times New Roman" w:cs="Times New Roman"/>
        </w:rPr>
      </w:pPr>
      <w:r w:rsidRPr="00DB5AA6">
        <w:rPr>
          <w:rFonts w:ascii="Times New Roman" w:hAnsi="Times New Roman" w:cs="Times New Roman"/>
        </w:rPr>
        <w:t>2. moral uncertainty means you should prioritize the possibility of human life – the only condition for finding out what is ethical is having people alive.</w:t>
      </w:r>
    </w:p>
    <w:p w14:paraId="5D89515D" w14:textId="77777777" w:rsidR="00704B35" w:rsidRPr="00DA09BF" w:rsidRDefault="00704B35" w:rsidP="00704B35"/>
    <w:p w14:paraId="78034E86" w14:textId="77777777" w:rsidR="00704B35" w:rsidRDefault="00704B35" w:rsidP="00704B35">
      <w:pPr>
        <w:pStyle w:val="Heading4"/>
        <w:spacing w:before="0" w:line="240" w:lineRule="auto"/>
        <w:rPr>
          <w:rFonts w:ascii="Times New Roman" w:hAnsi="Times New Roman" w:cs="Times New Roman"/>
        </w:rPr>
      </w:pPr>
      <w:r w:rsidRPr="00DB5AA6">
        <w:rPr>
          <w:rFonts w:ascii="Times New Roman" w:hAnsi="Times New Roman" w:cs="Times New Roman"/>
        </w:rPr>
        <w:t xml:space="preserve">3. </w:t>
      </w:r>
      <w:r>
        <w:rPr>
          <w:rFonts w:ascii="Times New Roman" w:hAnsi="Times New Roman" w:cs="Times New Roman"/>
        </w:rPr>
        <w:t>cross</w:t>
      </w:r>
    </w:p>
    <w:p w14:paraId="31E8608B" w14:textId="77777777" w:rsidR="00704B35" w:rsidRPr="00DA09BF" w:rsidRDefault="00704B35" w:rsidP="00704B35"/>
    <w:p w14:paraId="3ACC83B2" w14:textId="77777777" w:rsidR="00704B35" w:rsidRDefault="00704B35" w:rsidP="00704B35">
      <w:proofErr w:type="spellStart"/>
      <w:proofErr w:type="gramStart"/>
      <w:r>
        <w:t>Cant</w:t>
      </w:r>
      <w:proofErr w:type="spellEnd"/>
      <w:proofErr w:type="gramEnd"/>
      <w:r>
        <w:t xml:space="preserve"> solve aff – </w:t>
      </w:r>
    </w:p>
    <w:p w14:paraId="52E51D47" w14:textId="77777777" w:rsidR="00704B35" w:rsidRDefault="00704B35" w:rsidP="00704B35">
      <w:r>
        <w:t xml:space="preserve">Magnitude – </w:t>
      </w:r>
    </w:p>
    <w:p w14:paraId="3AA10FEC" w14:textId="77777777" w:rsidR="00704B35" w:rsidRPr="00DA09BF" w:rsidRDefault="00704B35" w:rsidP="00704B35">
      <w:r>
        <w:t xml:space="preserve">Scope - </w:t>
      </w:r>
    </w:p>
    <w:p w14:paraId="1D4B69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7439CE"/>
    <w:multiLevelType w:val="hybridMultilevel"/>
    <w:tmpl w:val="67663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F719A4"/>
    <w:multiLevelType w:val="hybridMultilevel"/>
    <w:tmpl w:val="A39655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11B2"/>
    <w:rsid w:val="000139A3"/>
    <w:rsid w:val="000D11B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456F"/>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4B35"/>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C6C01"/>
  <w15:chartTrackingRefBased/>
  <w15:docId w15:val="{4DE9D195-0C94-43FD-80A2-EFC6AAC3E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4B35"/>
    <w:rPr>
      <w:rFonts w:ascii="Calibri" w:hAnsi="Calibri"/>
    </w:rPr>
  </w:style>
  <w:style w:type="paragraph" w:styleId="Heading1">
    <w:name w:val="heading 1"/>
    <w:aliases w:val="Pocket"/>
    <w:basedOn w:val="Normal"/>
    <w:next w:val="Normal"/>
    <w:link w:val="Heading1Char"/>
    <w:qFormat/>
    <w:rsid w:val="000D11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11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D11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Spacing1111,No Spacing11111,No Spacing111111,ta,no read,No Spacing211,No Spacing12,No Spacing2111,No Spacing112,No Spacing1121,Card,TAG"/>
    <w:basedOn w:val="Normal"/>
    <w:next w:val="Normal"/>
    <w:link w:val="Heading4Char"/>
    <w:uiPriority w:val="3"/>
    <w:unhideWhenUsed/>
    <w:qFormat/>
    <w:rsid w:val="000D11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D11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1B2"/>
  </w:style>
  <w:style w:type="character" w:customStyle="1" w:styleId="Heading1Char">
    <w:name w:val="Heading 1 Char"/>
    <w:aliases w:val="Pocket Char"/>
    <w:basedOn w:val="DefaultParagraphFont"/>
    <w:link w:val="Heading1"/>
    <w:rsid w:val="000D11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D11B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D11B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Spacing1111 Char,No Spacing11111 Char,No Spacing111111 Char,ta Char,no read Char"/>
    <w:basedOn w:val="DefaultParagraphFont"/>
    <w:link w:val="Heading4"/>
    <w:uiPriority w:val="3"/>
    <w:rsid w:val="000D11B2"/>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0D11B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11B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0D11B2"/>
    <w:rPr>
      <w:b w:val="0"/>
      <w:sz w:val="22"/>
      <w:u w:val="single"/>
    </w:rPr>
  </w:style>
  <w:style w:type="character" w:styleId="Hyperlink">
    <w:name w:val="Hyperlink"/>
    <w:basedOn w:val="DefaultParagraphFont"/>
    <w:uiPriority w:val="99"/>
    <w:semiHidden/>
    <w:unhideWhenUsed/>
    <w:rsid w:val="000D11B2"/>
    <w:rPr>
      <w:color w:val="auto"/>
      <w:u w:val="none"/>
    </w:rPr>
  </w:style>
  <w:style w:type="character" w:styleId="FollowedHyperlink">
    <w:name w:val="FollowedHyperlink"/>
    <w:basedOn w:val="DefaultParagraphFont"/>
    <w:uiPriority w:val="99"/>
    <w:semiHidden/>
    <w:unhideWhenUsed/>
    <w:rsid w:val="000D11B2"/>
    <w:rPr>
      <w:color w:val="auto"/>
      <w:u w:val="none"/>
    </w:rPr>
  </w:style>
  <w:style w:type="paragraph" w:customStyle="1" w:styleId="textbold">
    <w:name w:val="text bold"/>
    <w:basedOn w:val="Normal"/>
    <w:link w:val="Emphasis"/>
    <w:uiPriority w:val="7"/>
    <w:qFormat/>
    <w:rsid w:val="00704B3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704B35"/>
    <w:pPr>
      <w:spacing w:after="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5</Pages>
  <Words>3277</Words>
  <Characters>18684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6</cp:revision>
  <dcterms:created xsi:type="dcterms:W3CDTF">2022-01-08T06:06:00Z</dcterms:created>
  <dcterms:modified xsi:type="dcterms:W3CDTF">2022-01-08T06:08:00Z</dcterms:modified>
</cp:coreProperties>
</file>