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20001" w14:textId="77777777" w:rsidR="008C6470" w:rsidRPr="00DB5AA6" w:rsidRDefault="008C6470" w:rsidP="008C6470">
      <w:pPr>
        <w:pStyle w:val="Heading3"/>
        <w:spacing w:before="0" w:line="240" w:lineRule="auto"/>
        <w:rPr>
          <w:rFonts w:ascii="Times New Roman" w:hAnsi="Times New Roman" w:cs="Times New Roman"/>
        </w:rPr>
      </w:pPr>
      <w:r>
        <w:rPr>
          <w:rFonts w:ascii="Times New Roman" w:hAnsi="Times New Roman" w:cs="Times New Roman"/>
        </w:rPr>
        <w:t>D</w:t>
      </w:r>
      <w:r w:rsidRPr="00DB5AA6">
        <w:rPr>
          <w:rFonts w:ascii="Times New Roman" w:hAnsi="Times New Roman" w:cs="Times New Roman"/>
        </w:rPr>
        <w:t>A: NASA Tradeoff</w:t>
      </w:r>
    </w:p>
    <w:p w14:paraId="2A272272" w14:textId="77777777" w:rsidR="008C6470" w:rsidRPr="00DB5AA6" w:rsidRDefault="008C6470" w:rsidP="008C6470">
      <w:pPr>
        <w:pStyle w:val="Heading4"/>
        <w:spacing w:before="0" w:line="240" w:lineRule="auto"/>
        <w:rPr>
          <w:rFonts w:ascii="Times New Roman" w:hAnsi="Times New Roman" w:cs="Times New Roman"/>
        </w:rPr>
      </w:pPr>
      <w:r w:rsidRPr="00DB5AA6">
        <w:rPr>
          <w:rFonts w:ascii="Times New Roman" w:hAnsi="Times New Roman" w:cs="Times New Roman"/>
        </w:rPr>
        <w:t>A: Link Story</w:t>
      </w:r>
    </w:p>
    <w:p w14:paraId="3A614176" w14:textId="77777777" w:rsidR="008C6470" w:rsidRPr="00DB5AA6" w:rsidRDefault="008C6470" w:rsidP="008C6470">
      <w:pPr>
        <w:pStyle w:val="Heading4"/>
        <w:spacing w:before="0" w:line="240" w:lineRule="auto"/>
        <w:rPr>
          <w:rFonts w:ascii="Times New Roman" w:hAnsi="Times New Roman" w:cs="Times New Roman"/>
        </w:rPr>
      </w:pPr>
      <w:r w:rsidRPr="00DB5AA6">
        <w:rPr>
          <w:rFonts w:ascii="Times New Roman" w:hAnsi="Times New Roman" w:cs="Times New Roman"/>
        </w:rPr>
        <w:t>First, NASA’s budget is tapped out through 2022—Adding new projects will force tradeoffs with other major programs</w:t>
      </w:r>
    </w:p>
    <w:p w14:paraId="401921BC" w14:textId="77777777" w:rsidR="008C6470" w:rsidRPr="00DB5AA6" w:rsidRDefault="008C6470" w:rsidP="008C6470">
      <w:pPr>
        <w:spacing w:line="240" w:lineRule="auto"/>
        <w:rPr>
          <w:rFonts w:ascii="Times New Roman" w:hAnsi="Times New Roman" w:cs="Times New Roman"/>
          <w:b/>
          <w:bCs/>
          <w:sz w:val="26"/>
        </w:rPr>
      </w:pPr>
      <w:r w:rsidRPr="00DB5AA6">
        <w:rPr>
          <w:rStyle w:val="Style13ptBold"/>
          <w:rFonts w:ascii="Times New Roman" w:hAnsi="Times New Roman" w:cs="Times New Roman"/>
        </w:rPr>
        <w:t xml:space="preserve">GAO 19 </w:t>
      </w:r>
      <w:r w:rsidRPr="00DB5AA6">
        <w:rPr>
          <w:rFonts w:ascii="Times New Roman" w:hAnsi="Times New Roman" w:cs="Times New Roman"/>
          <w:sz w:val="16"/>
          <w:szCs w:val="16"/>
        </w:rPr>
        <w:t>US Government Accountability Office, Report to Congressional Committees: Assessments of Major Projects at NASA, GAO-19-262SP, Published 30 May 2019, https://www.gao.gov/assets/700/699373.pdf</w:t>
      </w:r>
    </w:p>
    <w:p w14:paraId="1F300948" w14:textId="77777777" w:rsidR="008C6470" w:rsidRPr="00DB5AA6" w:rsidRDefault="008C6470" w:rsidP="008C6470">
      <w:pPr>
        <w:spacing w:line="240" w:lineRule="auto"/>
        <w:rPr>
          <w:rFonts w:ascii="Times New Roman" w:hAnsi="Times New Roman" w:cs="Times New Roman"/>
          <w:u w:val="single"/>
        </w:rPr>
      </w:pPr>
      <w:r w:rsidRPr="00DB5AA6">
        <w:rPr>
          <w:rFonts w:ascii="Times New Roman" w:hAnsi="Times New Roman" w:cs="Times New Roman"/>
          <w:sz w:val="8"/>
        </w:rPr>
        <w:t xml:space="preserve">Affordability of </w:t>
      </w:r>
      <w:r w:rsidRPr="00DB5AA6">
        <w:rPr>
          <w:rStyle w:val="Emphasis"/>
          <w:rFonts w:ascii="Times New Roman" w:hAnsi="Times New Roman" w:cs="Times New Roman"/>
          <w:highlight w:val="cyan"/>
        </w:rPr>
        <w:t>NASA’s Portfolio</w:t>
      </w:r>
      <w:r w:rsidRPr="00DB5AA6">
        <w:rPr>
          <w:rStyle w:val="TitleChar"/>
          <w:rFonts w:ascii="Times New Roman" w:hAnsi="Times New Roman" w:cs="Times New Roman"/>
          <w:highlight w:val="cyan"/>
        </w:rPr>
        <w:t xml:space="preserve"> </w:t>
      </w:r>
      <w:r w:rsidRPr="00DB5AA6">
        <w:rPr>
          <w:rStyle w:val="TitleChar"/>
          <w:rFonts w:ascii="Times New Roman" w:hAnsi="Times New Roman" w:cs="Times New Roman"/>
        </w:rPr>
        <w:t xml:space="preserve">Will Be </w:t>
      </w:r>
      <w:r w:rsidRPr="00DB5AA6">
        <w:rPr>
          <w:rStyle w:val="Emphasis"/>
          <w:rFonts w:ascii="Times New Roman" w:hAnsi="Times New Roman" w:cs="Times New Roman"/>
          <w:highlight w:val="cyan"/>
        </w:rPr>
        <w:t>Strained</w:t>
      </w:r>
      <w:r w:rsidRPr="00DB5AA6">
        <w:rPr>
          <w:rFonts w:ascii="Times New Roman" w:hAnsi="Times New Roman" w:cs="Times New Roman"/>
          <w:sz w:val="8"/>
        </w:rPr>
        <w:t xml:space="preserve"> </w:t>
      </w:r>
      <w:r w:rsidRPr="00DB5AA6">
        <w:rPr>
          <w:rStyle w:val="TitleChar"/>
          <w:rFonts w:ascii="Times New Roman" w:hAnsi="Times New Roman" w:cs="Times New Roman"/>
          <w:highlight w:val="cyan"/>
        </w:rPr>
        <w:t>as</w:t>
      </w:r>
      <w:r w:rsidRPr="00DB5AA6">
        <w:rPr>
          <w:rFonts w:ascii="Times New Roman" w:hAnsi="Times New Roman" w:cs="Times New Roman"/>
          <w:sz w:val="8"/>
        </w:rPr>
        <w:t xml:space="preserve"> Cost and Schedule Performance Continues to Deteriorate and </w:t>
      </w:r>
      <w:r w:rsidRPr="00DB5AA6">
        <w:rPr>
          <w:rStyle w:val="Emphasis"/>
          <w:rFonts w:ascii="Times New Roman" w:hAnsi="Times New Roman" w:cs="Times New Roman"/>
          <w:highlight w:val="cyan"/>
        </w:rPr>
        <w:t>New</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Projects Begin</w:t>
      </w:r>
      <w:r w:rsidRPr="00DB5AA6">
        <w:rPr>
          <w:rFonts w:ascii="Times New Roman" w:hAnsi="Times New Roman" w:cs="Times New Roman"/>
          <w:sz w:val="8"/>
        </w:rPr>
        <w:t xml:space="preserve"> </w:t>
      </w:r>
      <w:r w:rsidRPr="00DB5AA6">
        <w:rPr>
          <w:rStyle w:val="TitleChar"/>
          <w:rFonts w:ascii="Times New Roman" w:hAnsi="Times New Roman" w:cs="Times New Roman"/>
        </w:rPr>
        <w:t>The cost and schedule performance of NASA’s portfolio of major projects continues to deteriorate</w:t>
      </w:r>
      <w:r w:rsidRPr="00DB5AA6">
        <w:rPr>
          <w:rFonts w:ascii="Times New Roman" w:hAnsi="Times New Roman" w:cs="Times New Roman"/>
          <w:sz w:val="8"/>
        </w:rPr>
        <w:t xml:space="preserve">. Since we last reported in May 2018, cost growth has increased to 27.6 percent and the average launch delay is approximately 13 months, the largest schedule delay we have ever reported.14 This deterioration in cost and schedule performance is largely due to the replan of the JWST project </w:t>
      </w:r>
      <w:proofErr w:type="gramStart"/>
      <w:r w:rsidRPr="00DB5AA6">
        <w:rPr>
          <w:rFonts w:ascii="Times New Roman" w:hAnsi="Times New Roman" w:cs="Times New Roman"/>
          <w:sz w:val="8"/>
        </w:rPr>
        <w:t>as a result of</w:t>
      </w:r>
      <w:proofErr w:type="gramEnd"/>
      <w:r w:rsidRPr="00DB5AA6">
        <w:rPr>
          <w:rFonts w:ascii="Times New Roman" w:hAnsi="Times New Roman" w:cs="Times New Roman"/>
          <w:sz w:val="8"/>
        </w:rPr>
        <w:t xml:space="preserve"> spacecraft integration and test challenges. Cost growth in the past year was further driven by the SLS program, stemming from continued production challenges with the SLS core stage—which functions as the SLS’s fuel tank and structural backbone. In its fiscal year 2019 budget request, NASA did not request funding for two major projects yet were proceeding with planned work on them. </w:t>
      </w:r>
      <w:r w:rsidRPr="00DB5AA6">
        <w:rPr>
          <w:rStyle w:val="TitleChar"/>
          <w:rFonts w:ascii="Times New Roman" w:hAnsi="Times New Roman" w:cs="Times New Roman"/>
        </w:rPr>
        <w:t xml:space="preserve">If Congress </w:t>
      </w:r>
      <w:r w:rsidRPr="00DB5AA6">
        <w:rPr>
          <w:rStyle w:val="Emphasis"/>
          <w:rFonts w:ascii="Times New Roman" w:hAnsi="Times New Roman" w:cs="Times New Roman"/>
        </w:rPr>
        <w:t>continues to fund these</w:t>
      </w:r>
      <w:r w:rsidRPr="00DB5AA6">
        <w:rPr>
          <w:rStyle w:val="TitleChar"/>
          <w:rFonts w:ascii="Times New Roman" w:hAnsi="Times New Roman" w:cs="Times New Roman"/>
        </w:rPr>
        <w:t xml:space="preserve"> projects along with </w:t>
      </w:r>
      <w:r w:rsidRPr="00DB5AA6">
        <w:rPr>
          <w:rStyle w:val="Emphasis"/>
          <w:rFonts w:ascii="Times New Roman" w:hAnsi="Times New Roman" w:cs="Times New Roman"/>
        </w:rPr>
        <w:t>other</w:t>
      </w:r>
      <w:r w:rsidRPr="00DB5AA6">
        <w:rPr>
          <w:rFonts w:ascii="Times New Roman" w:hAnsi="Times New Roman" w:cs="Times New Roman"/>
          <w:sz w:val="8"/>
        </w:rPr>
        <w:t xml:space="preserve"> ongoing </w:t>
      </w:r>
      <w:r w:rsidRPr="00DB5AA6">
        <w:rPr>
          <w:rStyle w:val="TitleChar"/>
          <w:rFonts w:ascii="Times New Roman" w:hAnsi="Times New Roman" w:cs="Times New Roman"/>
        </w:rPr>
        <w:t xml:space="preserve">major projects, </w:t>
      </w:r>
      <w:r w:rsidRPr="00DB5AA6">
        <w:rPr>
          <w:rStyle w:val="Emphasis"/>
          <w:rFonts w:ascii="Times New Roman" w:hAnsi="Times New Roman" w:cs="Times New Roman"/>
          <w:highlight w:val="cyan"/>
        </w:rPr>
        <w:t>NASA will have to</w:t>
      </w:r>
      <w:r w:rsidRPr="00DB5AA6">
        <w:rPr>
          <w:rFonts w:ascii="Times New Roman" w:hAnsi="Times New Roman" w:cs="Times New Roman"/>
          <w:sz w:val="8"/>
        </w:rPr>
        <w:t xml:space="preserve"> increase its annual funding request for major projects in future years or </w:t>
      </w:r>
      <w:r w:rsidRPr="00DB5AA6">
        <w:rPr>
          <w:rStyle w:val="TitleChar"/>
          <w:rFonts w:ascii="Times New Roman" w:hAnsi="Times New Roman" w:cs="Times New Roman"/>
          <w:highlight w:val="cyan"/>
        </w:rPr>
        <w:t>make</w:t>
      </w:r>
      <w:r w:rsidRPr="00DB5AA6">
        <w:rPr>
          <w:rFonts w:ascii="Times New Roman" w:hAnsi="Times New Roman" w:cs="Times New Roman"/>
          <w:sz w:val="8"/>
        </w:rPr>
        <w:t xml:space="preserve"> other </w:t>
      </w:r>
      <w:r w:rsidRPr="00DB5AA6">
        <w:rPr>
          <w:rStyle w:val="Emphasis"/>
          <w:rFonts w:ascii="Times New Roman" w:hAnsi="Times New Roman" w:cs="Times New Roman"/>
          <w:highlight w:val="cyan"/>
        </w:rPr>
        <w:t>funding trade-offs</w:t>
      </w:r>
      <w:r w:rsidRPr="00DB5AA6">
        <w:rPr>
          <w:rFonts w:ascii="Times New Roman" w:hAnsi="Times New Roman" w:cs="Times New Roman"/>
          <w:sz w:val="8"/>
        </w:rPr>
        <w:t xml:space="preserve"> </w:t>
      </w:r>
      <w:r w:rsidRPr="00DB5AA6">
        <w:rPr>
          <w:rStyle w:val="TitleChar"/>
          <w:rFonts w:ascii="Times New Roman" w:hAnsi="Times New Roman" w:cs="Times New Roman"/>
        </w:rPr>
        <w:t xml:space="preserve">as part of its annual budget request. </w:t>
      </w:r>
      <w:r w:rsidRPr="00DB5AA6">
        <w:rPr>
          <w:rFonts w:ascii="Times New Roman" w:hAnsi="Times New Roman" w:cs="Times New Roman"/>
          <w:sz w:val="8"/>
          <w:szCs w:val="4"/>
        </w:rPr>
        <w:t xml:space="preserve">NASA Cost and Schedule Performance Continues to Deteriorate with Further Growth Likely The cost and schedule performance of NASA’s portfolio of major projects continues to deteriorate. Since our last assessment, overall portfolio cost growth was 27.6 percent, up from 18.8 percent.15 At that time, we also found that 18.8 percent may not represent the total cost growth for the portfolio. This was because the Orion program—one of the largest projects in the portfolio—did not have an updated cost estimate and project officials expected cost growth. In June 2018, the Orion program provided an updated cost estimate, which is included in the analysis in this report. The average launch delay increased to approximately 13 months, up from 12 months since we last reported and is the longest launch </w:t>
      </w:r>
      <w:proofErr w:type="gramStart"/>
      <w:r w:rsidRPr="00DB5AA6">
        <w:rPr>
          <w:rFonts w:ascii="Times New Roman" w:hAnsi="Times New Roman" w:cs="Times New Roman"/>
          <w:sz w:val="8"/>
          <w:szCs w:val="4"/>
        </w:rPr>
        <w:t>delay</w:t>
      </w:r>
      <w:proofErr w:type="gramEnd"/>
      <w:r w:rsidRPr="00DB5AA6">
        <w:rPr>
          <w:rFonts w:ascii="Times New Roman" w:hAnsi="Times New Roman" w:cs="Times New Roman"/>
          <w:sz w:val="8"/>
          <w:szCs w:val="4"/>
        </w:rPr>
        <w:t xml:space="preserve"> we have reported since our first assessment in 2009 (see figure 3). Cost and schedule performance deteriorated largely due to the most recent replan of the JWST project in response to spacecraft integration and test challenges, among other factors. As we found in March 2019, to develop a new schedule for JWST’s replan, NASA took into account the remaining integration and test work and added time to address other potential threats to the schedule, including about 6 months to address an integration and test anomaly that occurred on the spacecraft in 2018.16 As a result of the replan, the project had a 10-month launch delay beyond the 19-month delay since our last assessment and an $813.8 million cost increase.17 When JWST is excluded from the above analysis, the average schedule delay was approximately 9 months. Cost growth since our last assessment was further driven by the SLS program, stemming from continued production challenges with the SLS core stage—which functions as the SLS’s fuel tank and structural backbone.18 According to program officials, Boeing underestimated both the complexity of engine section assembly and the time and manpower that would be needed to complete the effort, which has contributed to cost growth. In addition to JWST and SLS, four other projects—SGSS, ICON, Mars 2020, and Orion—experienced cost growth since we last reported in May 2018.19 ICON also experienced a schedule delay. The remaining 11 major projects stayed within cost and schedule estimates since we last reported. Of these projects, Parker Solar Probe, which launched in August 2018, completed technology development having spent approximately $40 million less than its cost baseline. Table 2 provides data on the cost and schedule performance of the 17 major projects in development that have cost and schedule baselines since our last assessment.20 Beyond JWST and SLS, reasons projects experienced cost increases or schedule delays include the following: • Mars 2020 experienced cost growth in multiple areas, including new developments such as the Sampling and Caching Subsystem (SCS) that will collect and cache Martian soil and rock samples and the Scanning Habitable Environments with Raman &amp; Luminescence for Organics &amp; Chemicals (SHERLOC) that will search for organics and minerals that have been altered by watery environments. SHERLOC and SCS faced technical challenges that resulted in increased costs. • ICON experienced schedule delays and associated cost growth due to issues with its Pegasus launch vehicle, not with the observatory portion of the project. The project missed its latest launch date due to anomalous telemetry from the launch vehicle. In November 2018, the project convened a Failure Review Board to investigate the anomaly. Project officials noted that the ICON observatory was completed on schedule and within cost. As of December 2018, the program had not rescheduled the launch date. • The Orion program completed an updated cost estimate, which includes a 5.6 percent development cost increase. Program officials explained that the major drivers of this cost growth were the slip of the EM-1 launch date, which reflected delays in the delivery of the service module; Orion contractor underperformance; and NASA directed scope increases, including purchasing EM-2 avionics. Furthermore, as we found in 2018, NASA officials told us that new hardware and development challenges contributed to increased cost for the program.21 • The SGSS project completed a cost estimate through its final acceptance review. As we found last year, NASA had only approved the SGSS project’s cost estimate through the initial operational readiness review, currently planned for September 2019.22 </w:t>
      </w:r>
      <w:proofErr w:type="gramStart"/>
      <w:r w:rsidRPr="00DB5AA6">
        <w:rPr>
          <w:rFonts w:ascii="Times New Roman" w:hAnsi="Times New Roman" w:cs="Times New Roman"/>
          <w:sz w:val="8"/>
          <w:szCs w:val="4"/>
        </w:rPr>
        <w:t>As</w:t>
      </w:r>
      <w:proofErr w:type="gramEnd"/>
      <w:r w:rsidRPr="00DB5AA6">
        <w:rPr>
          <w:rFonts w:ascii="Times New Roman" w:hAnsi="Times New Roman" w:cs="Times New Roman"/>
          <w:sz w:val="8"/>
          <w:szCs w:val="4"/>
        </w:rPr>
        <w:t xml:space="preserve"> a result, the $167.6 million increase in table 2 represents the additional costs for the SGSS project for the time between the initial operational readiness review to final acceptance review, which is currently scheduled for November 2020. We found three challenges in measuring the cost and schedule performance of the portfolio this year. First, the cost growth and schedule delays are likely an underestimate for the portfolio for two reasons. • The LCRD instrument is a hosted payload on an Air Force Space Test Program mission, and NASA is assessing the impact of continued delays with the spacecraft bus to LCRD’s cost and schedule. According to officials, the contractor—with whom the Air Force holds the contractual relationship—has experienced technical challenges refurbishing the existing spacecraft bus to meet the requirements of one of the other, non-NASA payloads. The full extent of the delay and cost increases will not be known until the Air Force provides the LCRD project with the contractor’s updated schedule and finalizes a new cost-sharing agreement with its mission partners. At that time, the LCRD project will be able to complete a new estimate of its schedule and associated costs. • Although the Orion project provided a revised cost estimate in June 2018, this cost estimate assumes a launch date of September 2022, which is 7 months earlier than the program’s baseline date of April 2023—the commitment date between NASA, Congress and OMB. Subsequently, program officials told us that its cost projections fund one of those seven months. However, the estimate is still not complete as it does not account for all costs that NASA would incur if the program </w:t>
      </w:r>
      <w:proofErr w:type="gramStart"/>
      <w:r w:rsidRPr="00DB5AA6">
        <w:rPr>
          <w:rFonts w:ascii="Times New Roman" w:hAnsi="Times New Roman" w:cs="Times New Roman"/>
          <w:sz w:val="8"/>
          <w:szCs w:val="4"/>
        </w:rPr>
        <w:t>executes</w:t>
      </w:r>
      <w:proofErr w:type="gramEnd"/>
      <w:r w:rsidRPr="00DB5AA6">
        <w:rPr>
          <w:rFonts w:ascii="Times New Roman" w:hAnsi="Times New Roman" w:cs="Times New Roman"/>
          <w:sz w:val="8"/>
          <w:szCs w:val="4"/>
        </w:rPr>
        <w:t xml:space="preserve"> to its committed baseline date of April 2023. We continue to follow up with NASA on this through other ongoing work. Second, the human spaceflight programs continue to experience challenges executing to cost and schedule </w:t>
      </w:r>
      <w:proofErr w:type="gramStart"/>
      <w:r w:rsidRPr="00DB5AA6">
        <w:rPr>
          <w:rFonts w:ascii="Times New Roman" w:hAnsi="Times New Roman" w:cs="Times New Roman"/>
          <w:sz w:val="8"/>
          <w:szCs w:val="4"/>
        </w:rPr>
        <w:t>commitments</w:t>
      </w:r>
      <w:proofErr w:type="gramEnd"/>
      <w:r w:rsidRPr="00DB5AA6">
        <w:rPr>
          <w:rFonts w:ascii="Times New Roman" w:hAnsi="Times New Roman" w:cs="Times New Roman"/>
          <w:sz w:val="8"/>
          <w:szCs w:val="4"/>
        </w:rPr>
        <w:t xml:space="preserve"> but the extent of those challenges are not yet captured in our assessment. In November 2018—within 1 year of announcing a delay for the first mission—senior NASA officials acknowledged that the revised June 2020 launch date is unlikely. These officials told us that there are 6 to 12 months of risk associated with this date. This means that additional delays beyond the 19 months of delays captured in our analysis for SLS and ground systems are likely. Finally, the SLS and EGS projects are performing development work for missions beyond EM-1 that is not captured in the portfolio analysis because NASA has not established baselines for those efforts. We cannot assess cost and schedule performance as part of our portfolio analysis until NASA establishes baselines for these efforts. To that end, we have made recommendations in the past on the need for NASA to baseline the programs’ costs for capabilities beyond the first mission; however, a significant amount of time has passed without NASA taking steps to fully implement these recommendations. For example, in May 2014, we recommended that because NASA intends to use increased capabilities of the SLS, Orion, and ground support efforts well into the future, that it should establish baselines for those efforts.23 NASA partially agreed with the recommendation but has not </w:t>
      </w:r>
      <w:proofErr w:type="gramStart"/>
      <w:r w:rsidRPr="00DB5AA6">
        <w:rPr>
          <w:rFonts w:ascii="Times New Roman" w:hAnsi="Times New Roman" w:cs="Times New Roman"/>
          <w:sz w:val="8"/>
          <w:szCs w:val="4"/>
        </w:rPr>
        <w:t>taken action</w:t>
      </w:r>
      <w:proofErr w:type="gramEnd"/>
      <w:r w:rsidRPr="00DB5AA6">
        <w:rPr>
          <w:rFonts w:ascii="Times New Roman" w:hAnsi="Times New Roman" w:cs="Times New Roman"/>
          <w:sz w:val="8"/>
          <w:szCs w:val="4"/>
        </w:rPr>
        <w:t xml:space="preserve">. In our February 2019 high-risk report, we reported that the agency has not </w:t>
      </w:r>
      <w:proofErr w:type="gramStart"/>
      <w:r w:rsidRPr="00DB5AA6">
        <w:rPr>
          <w:rFonts w:ascii="Times New Roman" w:hAnsi="Times New Roman" w:cs="Times New Roman"/>
          <w:sz w:val="8"/>
          <w:szCs w:val="4"/>
        </w:rPr>
        <w:t>taken action</w:t>
      </w:r>
      <w:proofErr w:type="gramEnd"/>
      <w:r w:rsidRPr="00DB5AA6">
        <w:rPr>
          <w:rFonts w:ascii="Times New Roman" w:hAnsi="Times New Roman" w:cs="Times New Roman"/>
          <w:sz w:val="8"/>
          <w:szCs w:val="4"/>
        </w:rPr>
        <w:t xml:space="preserve"> on several recommendations related to understanding the </w:t>
      </w:r>
      <w:proofErr w:type="spellStart"/>
      <w:r w:rsidRPr="00DB5AA6">
        <w:rPr>
          <w:rFonts w:ascii="Times New Roman" w:hAnsi="Times New Roman" w:cs="Times New Roman"/>
          <w:sz w:val="8"/>
          <w:szCs w:val="4"/>
        </w:rPr>
        <w:t>longterm</w:t>
      </w:r>
      <w:proofErr w:type="spellEnd"/>
      <w:r w:rsidRPr="00DB5AA6">
        <w:rPr>
          <w:rFonts w:ascii="Times New Roman" w:hAnsi="Times New Roman" w:cs="Times New Roman"/>
          <w:sz w:val="8"/>
          <w:szCs w:val="4"/>
        </w:rPr>
        <w:t xml:space="preserve"> costs of its human exploration programs.24 Further, we found there was a lack of transparency in major project cost and schedules, especially for the human spaceflight programs. As we noted in the </w:t>
      </w:r>
      <w:proofErr w:type="gramStart"/>
      <w:r w:rsidRPr="00DB5AA6">
        <w:rPr>
          <w:rFonts w:ascii="Times New Roman" w:hAnsi="Times New Roman" w:cs="Times New Roman"/>
          <w:sz w:val="8"/>
          <w:szCs w:val="4"/>
        </w:rPr>
        <w:t>high risk</w:t>
      </w:r>
      <w:proofErr w:type="gramEnd"/>
      <w:r w:rsidRPr="00DB5AA6">
        <w:rPr>
          <w:rFonts w:ascii="Times New Roman" w:hAnsi="Times New Roman" w:cs="Times New Roman"/>
          <w:sz w:val="8"/>
          <w:szCs w:val="4"/>
        </w:rPr>
        <w:t xml:space="preserve"> report, without transparency into these estimates, both NASA and Congress have limited data to inform decision making.25 </w:t>
      </w:r>
      <w:r w:rsidRPr="00DB5AA6">
        <w:rPr>
          <w:rStyle w:val="TitleChar"/>
          <w:rFonts w:ascii="Times New Roman" w:hAnsi="Times New Roman" w:cs="Times New Roman"/>
        </w:rPr>
        <w:t>NASA Will</w:t>
      </w:r>
      <w:r w:rsidRPr="00DB5AA6">
        <w:rPr>
          <w:rFonts w:ascii="Times New Roman" w:hAnsi="Times New Roman" w:cs="Times New Roman"/>
          <w:sz w:val="8"/>
        </w:rPr>
        <w:t xml:space="preserve"> Continue to </w:t>
      </w:r>
      <w:r w:rsidRPr="00DB5AA6">
        <w:rPr>
          <w:rStyle w:val="TitleChar"/>
          <w:rFonts w:ascii="Times New Roman" w:hAnsi="Times New Roman" w:cs="Times New Roman"/>
        </w:rPr>
        <w:t xml:space="preserve">be </w:t>
      </w:r>
      <w:r w:rsidRPr="00DB5AA6">
        <w:rPr>
          <w:rStyle w:val="TitleChar"/>
          <w:rFonts w:ascii="Times New Roman" w:hAnsi="Times New Roman" w:cs="Times New Roman"/>
          <w:highlight w:val="cyan"/>
        </w:rPr>
        <w:t xml:space="preserve">Challenged to </w:t>
      </w:r>
      <w:r w:rsidRPr="00DB5AA6">
        <w:rPr>
          <w:rStyle w:val="Emphasis"/>
          <w:rFonts w:ascii="Times New Roman" w:hAnsi="Times New Roman" w:cs="Times New Roman"/>
          <w:highlight w:val="cyan"/>
        </w:rPr>
        <w:t>Budget</w:t>
      </w:r>
      <w:r w:rsidRPr="00DB5AA6">
        <w:rPr>
          <w:rStyle w:val="Emphasis"/>
          <w:rFonts w:ascii="Times New Roman" w:hAnsi="Times New Roman" w:cs="Times New Roman"/>
        </w:rPr>
        <w:t xml:space="preserve"> for Planned </w:t>
      </w:r>
      <w:r w:rsidRPr="00DB5AA6">
        <w:rPr>
          <w:rStyle w:val="Emphasis"/>
          <w:rFonts w:ascii="Times New Roman" w:hAnsi="Times New Roman" w:cs="Times New Roman"/>
          <w:highlight w:val="cyan"/>
        </w:rPr>
        <w:t>Major Projects</w:t>
      </w:r>
      <w:r w:rsidRPr="00DB5AA6">
        <w:rPr>
          <w:rFonts w:ascii="Times New Roman" w:hAnsi="Times New Roman" w:cs="Times New Roman"/>
          <w:sz w:val="8"/>
        </w:rPr>
        <w:t xml:space="preserve"> </w:t>
      </w:r>
      <w:r w:rsidRPr="00DB5AA6">
        <w:rPr>
          <w:rStyle w:val="TitleChar"/>
          <w:rFonts w:ascii="Times New Roman" w:hAnsi="Times New Roman" w:cs="Times New Roman"/>
          <w:highlight w:val="cyan"/>
        </w:rPr>
        <w:t xml:space="preserve">Given </w:t>
      </w:r>
      <w:r w:rsidRPr="00DB5AA6">
        <w:rPr>
          <w:rStyle w:val="Emphasis"/>
          <w:rFonts w:ascii="Times New Roman" w:hAnsi="Times New Roman" w:cs="Times New Roman"/>
          <w:highlight w:val="cyan"/>
        </w:rPr>
        <w:t>Competing Priorities</w:t>
      </w:r>
      <w:r w:rsidRPr="00DB5AA6">
        <w:rPr>
          <w:rStyle w:val="TitleChar"/>
          <w:rFonts w:ascii="Times New Roman" w:hAnsi="Times New Roman" w:cs="Times New Roman"/>
        </w:rPr>
        <w:t xml:space="preserve"> </w:t>
      </w:r>
      <w:r w:rsidRPr="00DB5AA6">
        <w:rPr>
          <w:rFonts w:ascii="Times New Roman" w:hAnsi="Times New Roman" w:cs="Times New Roman"/>
          <w:sz w:val="8"/>
        </w:rPr>
        <w:t xml:space="preserve">In its fiscal year 2019 budget request, NASA did not request funding for two major projects—WFIRST and PACE—but was proceeding with planned work on these projects while waiting for a final appropriation decision. The two projects together will require almost $3 billion over the next five years, according to NASA documents. Further, in May 2018, NASA reported selecting the Interstellar Mapping and Acceleration Probe project to begin formulation and implementation with a life-cycle cost cap of $565 million, which was not yet categorized as a major project in NASA’s fiscal year 2019 budget request. </w:t>
      </w:r>
      <w:r w:rsidRPr="00DB5AA6">
        <w:rPr>
          <w:rStyle w:val="TitleChar"/>
          <w:rFonts w:ascii="Times New Roman" w:hAnsi="Times New Roman" w:cs="Times New Roman"/>
          <w:highlight w:val="cyan"/>
        </w:rPr>
        <w:t>Continuing</w:t>
      </w:r>
      <w:r w:rsidRPr="00DB5AA6">
        <w:rPr>
          <w:rFonts w:ascii="Times New Roman" w:hAnsi="Times New Roman" w:cs="Times New Roman"/>
          <w:sz w:val="8"/>
        </w:rPr>
        <w:t xml:space="preserve"> these </w:t>
      </w:r>
      <w:r w:rsidRPr="00DB5AA6">
        <w:rPr>
          <w:rStyle w:val="TitleChar"/>
          <w:rFonts w:ascii="Times New Roman" w:hAnsi="Times New Roman" w:cs="Times New Roman"/>
          <w:highlight w:val="cyan"/>
        </w:rPr>
        <w:t xml:space="preserve">efforts </w:t>
      </w:r>
      <w:r w:rsidRPr="00DB5AA6">
        <w:rPr>
          <w:rStyle w:val="Emphasis"/>
          <w:rFonts w:ascii="Times New Roman" w:hAnsi="Times New Roman" w:cs="Times New Roman"/>
          <w:highlight w:val="cyan"/>
        </w:rPr>
        <w:t>along with</w:t>
      </w:r>
      <w:r w:rsidRPr="00DB5AA6">
        <w:rPr>
          <w:rStyle w:val="TitleChar"/>
          <w:rFonts w:ascii="Times New Roman" w:hAnsi="Times New Roman" w:cs="Times New Roman"/>
          <w:highlight w:val="cyan"/>
        </w:rPr>
        <w:t xml:space="preserve"> other</w:t>
      </w:r>
      <w:r w:rsidRPr="00DB5AA6">
        <w:rPr>
          <w:rFonts w:ascii="Times New Roman" w:hAnsi="Times New Roman" w:cs="Times New Roman"/>
          <w:sz w:val="8"/>
        </w:rPr>
        <w:t xml:space="preserve"> ongoing </w:t>
      </w:r>
      <w:r w:rsidRPr="00DB5AA6">
        <w:rPr>
          <w:rStyle w:val="TitleChar"/>
          <w:rFonts w:ascii="Times New Roman" w:hAnsi="Times New Roman" w:cs="Times New Roman"/>
          <w:highlight w:val="cyan"/>
        </w:rPr>
        <w:t>major projects</w:t>
      </w:r>
      <w:r w:rsidRPr="00DB5AA6">
        <w:rPr>
          <w:rFonts w:ascii="Times New Roman" w:hAnsi="Times New Roman" w:cs="Times New Roman"/>
          <w:sz w:val="8"/>
        </w:rPr>
        <w:t>— including funding for a new Gateway that NASA envisions as a staging point for missions to the Moon and deep space—</w:t>
      </w:r>
      <w:r w:rsidRPr="00DB5AA6">
        <w:rPr>
          <w:rStyle w:val="TitleChar"/>
          <w:rFonts w:ascii="Times New Roman" w:hAnsi="Times New Roman" w:cs="Times New Roman"/>
          <w:highlight w:val="cyan"/>
        </w:rPr>
        <w:t>will result in</w:t>
      </w:r>
      <w:r w:rsidRPr="00DB5AA6">
        <w:rPr>
          <w:rStyle w:val="TitleChar"/>
          <w:rFonts w:ascii="Times New Roman" w:hAnsi="Times New Roman" w:cs="Times New Roman"/>
        </w:rPr>
        <w:t xml:space="preserve"> NASA having to</w:t>
      </w:r>
      <w:r w:rsidRPr="00DB5AA6">
        <w:rPr>
          <w:rFonts w:ascii="Times New Roman" w:hAnsi="Times New Roman" w:cs="Times New Roman"/>
          <w:sz w:val="8"/>
        </w:rPr>
        <w:t xml:space="preserve"> either increase its annual funding request for major projects or continue to </w:t>
      </w:r>
      <w:r w:rsidRPr="00DB5AA6">
        <w:rPr>
          <w:rStyle w:val="TitleChar"/>
          <w:rFonts w:ascii="Times New Roman" w:hAnsi="Times New Roman" w:cs="Times New Roman"/>
        </w:rPr>
        <w:t xml:space="preserve">make </w:t>
      </w:r>
      <w:r w:rsidRPr="00DB5AA6">
        <w:rPr>
          <w:rStyle w:val="Emphasis"/>
          <w:rFonts w:ascii="Times New Roman" w:hAnsi="Times New Roman" w:cs="Times New Roman"/>
          <w:highlight w:val="cyan"/>
        </w:rPr>
        <w:t>funding trades</w:t>
      </w:r>
      <w:r w:rsidRPr="00DB5AA6">
        <w:rPr>
          <w:rStyle w:val="TitleChar"/>
          <w:rFonts w:ascii="Times New Roman" w:hAnsi="Times New Roman" w:cs="Times New Roman"/>
        </w:rPr>
        <w:t xml:space="preserve"> </w:t>
      </w:r>
      <w:r w:rsidRPr="00DB5AA6">
        <w:rPr>
          <w:rStyle w:val="Emphasis"/>
          <w:rFonts w:ascii="Times New Roman" w:hAnsi="Times New Roman" w:cs="Times New Roman"/>
        </w:rPr>
        <w:t>between projects</w:t>
      </w:r>
      <w:r w:rsidRPr="00DB5AA6">
        <w:rPr>
          <w:rFonts w:ascii="Times New Roman" w:hAnsi="Times New Roman" w:cs="Times New Roman"/>
          <w:sz w:val="8"/>
        </w:rPr>
        <w:t xml:space="preserve"> as part of the annual budget request. For example, in its fiscal year 2020 budget request, NASA again did not request funding for WFIRST and PACE. </w:t>
      </w:r>
      <w:r w:rsidRPr="00DB5AA6">
        <w:rPr>
          <w:rStyle w:val="TitleChar"/>
          <w:rFonts w:ascii="Times New Roman" w:hAnsi="Times New Roman" w:cs="Times New Roman"/>
        </w:rPr>
        <w:t xml:space="preserve">Agency </w:t>
      </w:r>
      <w:r w:rsidRPr="00DB5AA6">
        <w:rPr>
          <w:rStyle w:val="Emphasis"/>
          <w:rFonts w:ascii="Times New Roman" w:hAnsi="Times New Roman" w:cs="Times New Roman"/>
        </w:rPr>
        <w:t>officials</w:t>
      </w:r>
      <w:r w:rsidRPr="00DB5AA6">
        <w:rPr>
          <w:rStyle w:val="TitleChar"/>
          <w:rFonts w:ascii="Times New Roman" w:hAnsi="Times New Roman" w:cs="Times New Roman"/>
        </w:rPr>
        <w:t xml:space="preserve"> stated that they have difficulty managing the portfolio of major projects—particularly in conducting longer range planning—with</w:t>
      </w:r>
      <w:r w:rsidRPr="00DB5AA6">
        <w:rPr>
          <w:rFonts w:ascii="Times New Roman" w:hAnsi="Times New Roman" w:cs="Times New Roman"/>
          <w:sz w:val="8"/>
        </w:rPr>
        <w:t xml:space="preserve"> continuing </w:t>
      </w:r>
      <w:r w:rsidRPr="00DB5AA6">
        <w:rPr>
          <w:rStyle w:val="TitleChar"/>
          <w:rFonts w:ascii="Times New Roman" w:hAnsi="Times New Roman" w:cs="Times New Roman"/>
        </w:rPr>
        <w:t xml:space="preserve">funding uncertainties. Further, officials stated that they </w:t>
      </w:r>
      <w:r w:rsidRPr="00DB5AA6">
        <w:rPr>
          <w:rStyle w:val="Emphasis"/>
          <w:rFonts w:ascii="Times New Roman" w:hAnsi="Times New Roman" w:cs="Times New Roman"/>
        </w:rPr>
        <w:t>receive direction from Congress</w:t>
      </w:r>
      <w:r w:rsidRPr="00DB5AA6">
        <w:rPr>
          <w:rStyle w:val="TitleChar"/>
          <w:rFonts w:ascii="Times New Roman" w:hAnsi="Times New Roman" w:cs="Times New Roman"/>
        </w:rPr>
        <w:t xml:space="preserve"> to </w:t>
      </w:r>
      <w:r w:rsidRPr="00DB5AA6">
        <w:rPr>
          <w:rStyle w:val="Emphasis"/>
          <w:rFonts w:ascii="Times New Roman" w:hAnsi="Times New Roman" w:cs="Times New Roman"/>
        </w:rPr>
        <w:t>fund certain projects</w:t>
      </w:r>
      <w:r w:rsidRPr="00DB5AA6">
        <w:rPr>
          <w:rFonts w:ascii="Times New Roman" w:hAnsi="Times New Roman" w:cs="Times New Roman"/>
          <w:sz w:val="8"/>
        </w:rPr>
        <w:t xml:space="preserve"> </w:t>
      </w:r>
      <w:r w:rsidRPr="00DB5AA6">
        <w:rPr>
          <w:rStyle w:val="TitleChar"/>
          <w:rFonts w:ascii="Times New Roman" w:hAnsi="Times New Roman" w:cs="Times New Roman"/>
        </w:rPr>
        <w:t xml:space="preserve">that may </w:t>
      </w:r>
      <w:r w:rsidRPr="00DB5AA6">
        <w:rPr>
          <w:rStyle w:val="Emphasis"/>
          <w:rFonts w:ascii="Times New Roman" w:hAnsi="Times New Roman" w:cs="Times New Roman"/>
        </w:rPr>
        <w:t>not be in the agency’s longer-range planning</w:t>
      </w:r>
      <w:r w:rsidRPr="00DB5AA6">
        <w:rPr>
          <w:rFonts w:ascii="Times New Roman" w:hAnsi="Times New Roman" w:cs="Times New Roman"/>
          <w:sz w:val="8"/>
        </w:rPr>
        <w:t xml:space="preserve">. </w:t>
      </w:r>
      <w:r w:rsidRPr="00DB5AA6">
        <w:rPr>
          <w:rStyle w:val="TitleChar"/>
          <w:rFonts w:ascii="Times New Roman" w:hAnsi="Times New Roman" w:cs="Times New Roman"/>
        </w:rPr>
        <w:t xml:space="preserve">We have </w:t>
      </w:r>
      <w:r w:rsidRPr="00DB5AA6">
        <w:rPr>
          <w:rStyle w:val="Emphasis"/>
          <w:rFonts w:ascii="Times New Roman" w:hAnsi="Times New Roman" w:cs="Times New Roman"/>
        </w:rPr>
        <w:t>previously</w:t>
      </w:r>
      <w:r w:rsidRPr="00DB5AA6">
        <w:rPr>
          <w:rFonts w:ascii="Times New Roman" w:hAnsi="Times New Roman" w:cs="Times New Roman"/>
          <w:sz w:val="8"/>
        </w:rPr>
        <w:t xml:space="preserve"> </w:t>
      </w:r>
      <w:r w:rsidRPr="00DB5AA6">
        <w:rPr>
          <w:rStyle w:val="TitleChar"/>
          <w:rFonts w:ascii="Times New Roman" w:hAnsi="Times New Roman" w:cs="Times New Roman"/>
        </w:rPr>
        <w:t xml:space="preserve">found that the agency has faced </w:t>
      </w:r>
      <w:r w:rsidRPr="00DB5AA6">
        <w:rPr>
          <w:rStyle w:val="Emphasis"/>
          <w:rFonts w:ascii="Times New Roman" w:hAnsi="Times New Roman" w:cs="Times New Roman"/>
        </w:rPr>
        <w:t>difficulties</w:t>
      </w:r>
      <w:r w:rsidRPr="00DB5AA6">
        <w:rPr>
          <w:rStyle w:val="TitleChar"/>
          <w:rFonts w:ascii="Times New Roman" w:hAnsi="Times New Roman" w:cs="Times New Roman"/>
        </w:rPr>
        <w:t xml:space="preserve"> in </w:t>
      </w:r>
      <w:r w:rsidRPr="00DB5AA6">
        <w:rPr>
          <w:rStyle w:val="Emphasis"/>
          <w:rFonts w:ascii="Times New Roman" w:hAnsi="Times New Roman" w:cs="Times New Roman"/>
        </w:rPr>
        <w:t>executing its plans</w:t>
      </w:r>
      <w:r w:rsidRPr="00DB5AA6">
        <w:rPr>
          <w:rFonts w:ascii="Times New Roman" w:hAnsi="Times New Roman" w:cs="Times New Roman"/>
          <w:sz w:val="8"/>
        </w:rPr>
        <w:t xml:space="preserve"> </w:t>
      </w:r>
      <w:r w:rsidRPr="00DB5AA6">
        <w:rPr>
          <w:rStyle w:val="TitleChar"/>
          <w:rFonts w:ascii="Times New Roman" w:hAnsi="Times New Roman" w:cs="Times New Roman"/>
        </w:rPr>
        <w:t>due to budget uncertainty</w:t>
      </w:r>
      <w:r w:rsidRPr="00DB5AA6">
        <w:rPr>
          <w:rFonts w:ascii="Times New Roman" w:hAnsi="Times New Roman" w:cs="Times New Roman"/>
          <w:sz w:val="8"/>
        </w:rPr>
        <w:t xml:space="preserve">.26 As seen in figure 4, </w:t>
      </w:r>
      <w:r w:rsidRPr="00DB5AA6">
        <w:rPr>
          <w:rStyle w:val="Emphasis"/>
          <w:rFonts w:ascii="Times New Roman" w:hAnsi="Times New Roman" w:cs="Times New Roman"/>
        </w:rPr>
        <w:t>assuming</w:t>
      </w:r>
      <w:r w:rsidRPr="00DB5AA6">
        <w:rPr>
          <w:rStyle w:val="TitleChar"/>
          <w:rFonts w:ascii="Times New Roman" w:hAnsi="Times New Roman" w:cs="Times New Roman"/>
        </w:rPr>
        <w:t xml:space="preserve"> NASA’s </w:t>
      </w:r>
      <w:r w:rsidRPr="00DB5AA6">
        <w:rPr>
          <w:rStyle w:val="Emphasis"/>
          <w:rFonts w:ascii="Times New Roman" w:hAnsi="Times New Roman" w:cs="Times New Roman"/>
        </w:rPr>
        <w:t>future budget requests</w:t>
      </w:r>
      <w:r w:rsidRPr="00DB5AA6">
        <w:rPr>
          <w:rStyle w:val="TitleChar"/>
          <w:rFonts w:ascii="Times New Roman" w:hAnsi="Times New Roman" w:cs="Times New Roman"/>
        </w:rPr>
        <w:t xml:space="preserve"> </w:t>
      </w:r>
      <w:r w:rsidRPr="00DB5AA6">
        <w:rPr>
          <w:rStyle w:val="Emphasis"/>
          <w:rFonts w:ascii="Times New Roman" w:hAnsi="Times New Roman" w:cs="Times New Roman"/>
        </w:rPr>
        <w:t>align</w:t>
      </w:r>
      <w:r w:rsidRPr="00DB5AA6">
        <w:rPr>
          <w:rStyle w:val="TitleChar"/>
          <w:rFonts w:ascii="Times New Roman" w:hAnsi="Times New Roman" w:cs="Times New Roman"/>
        </w:rPr>
        <w:t xml:space="preserve"> with its budget request for </w:t>
      </w:r>
      <w:r w:rsidRPr="00DB5AA6">
        <w:rPr>
          <w:rStyle w:val="Emphasis"/>
          <w:rFonts w:ascii="Times New Roman" w:hAnsi="Times New Roman" w:cs="Times New Roman"/>
        </w:rPr>
        <w:t>fiscal year 2019</w:t>
      </w:r>
      <w:r w:rsidRPr="00DB5AA6">
        <w:rPr>
          <w:rFonts w:ascii="Times New Roman" w:hAnsi="Times New Roman" w:cs="Times New Roman"/>
          <w:sz w:val="8"/>
        </w:rPr>
        <w:t xml:space="preserve">, </w:t>
      </w:r>
      <w:r w:rsidRPr="00DB5AA6">
        <w:rPr>
          <w:rStyle w:val="TitleChar"/>
          <w:rFonts w:ascii="Times New Roman" w:hAnsi="Times New Roman" w:cs="Times New Roman"/>
        </w:rPr>
        <w:t>NASA’s</w:t>
      </w:r>
      <w:r w:rsidRPr="00DB5AA6">
        <w:rPr>
          <w:rFonts w:ascii="Times New Roman" w:hAnsi="Times New Roman" w:cs="Times New Roman"/>
          <w:sz w:val="8"/>
        </w:rPr>
        <w:t xml:space="preserve"> potential </w:t>
      </w:r>
      <w:r w:rsidRPr="00DB5AA6">
        <w:rPr>
          <w:rStyle w:val="TitleChar"/>
          <w:rFonts w:ascii="Times New Roman" w:hAnsi="Times New Roman" w:cs="Times New Roman"/>
          <w:highlight w:val="cyan"/>
        </w:rPr>
        <w:t>commitments exceed</w:t>
      </w:r>
      <w:r w:rsidRPr="00DB5AA6">
        <w:rPr>
          <w:rStyle w:val="TitleChar"/>
          <w:rFonts w:ascii="Times New Roman" w:hAnsi="Times New Roman" w:cs="Times New Roman"/>
        </w:rPr>
        <w:t xml:space="preserve"> its topline major-project budget </w:t>
      </w:r>
      <w:r w:rsidRPr="00DB5AA6">
        <w:rPr>
          <w:rStyle w:val="TitleChar"/>
          <w:rFonts w:ascii="Times New Roman" w:hAnsi="Times New Roman" w:cs="Times New Roman"/>
          <w:highlight w:val="cyan"/>
        </w:rPr>
        <w:t>until</w:t>
      </w:r>
      <w:r w:rsidRPr="00DB5AA6">
        <w:rPr>
          <w:rStyle w:val="TitleChar"/>
          <w:rFonts w:ascii="Times New Roman" w:hAnsi="Times New Roman" w:cs="Times New Roman"/>
        </w:rPr>
        <w:t xml:space="preserve"> </w:t>
      </w:r>
      <w:r w:rsidRPr="00DB5AA6">
        <w:rPr>
          <w:rStyle w:val="Emphasis"/>
          <w:rFonts w:ascii="Times New Roman" w:hAnsi="Times New Roman" w:cs="Times New Roman"/>
        </w:rPr>
        <w:t xml:space="preserve">fiscal year </w:t>
      </w:r>
      <w:r w:rsidRPr="00DB5AA6">
        <w:rPr>
          <w:rStyle w:val="Emphasis"/>
          <w:rFonts w:ascii="Times New Roman" w:hAnsi="Times New Roman" w:cs="Times New Roman"/>
          <w:highlight w:val="cyan"/>
        </w:rPr>
        <w:t>2022</w:t>
      </w:r>
      <w:r w:rsidRPr="00DB5AA6">
        <w:rPr>
          <w:rFonts w:ascii="Times New Roman" w:hAnsi="Times New Roman" w:cs="Times New Roman"/>
          <w:sz w:val="8"/>
        </w:rPr>
        <w:t xml:space="preserve">, </w:t>
      </w:r>
      <w:r w:rsidRPr="00DB5AA6">
        <w:rPr>
          <w:rStyle w:val="TitleChar"/>
          <w:rFonts w:ascii="Times New Roman" w:hAnsi="Times New Roman" w:cs="Times New Roman"/>
          <w:highlight w:val="cyan"/>
        </w:rPr>
        <w:t xml:space="preserve">when a </w:t>
      </w:r>
      <w:r w:rsidRPr="00DB5AA6">
        <w:rPr>
          <w:rStyle w:val="Emphasis"/>
          <w:rFonts w:ascii="Times New Roman" w:hAnsi="Times New Roman" w:cs="Times New Roman"/>
          <w:highlight w:val="cyan"/>
        </w:rPr>
        <w:t>minimal</w:t>
      </w:r>
      <w:r w:rsidRPr="00DB5AA6">
        <w:rPr>
          <w:rStyle w:val="TitleChar"/>
          <w:rFonts w:ascii="Times New Roman" w:hAnsi="Times New Roman" w:cs="Times New Roman"/>
          <w:highlight w:val="cyan"/>
        </w:rPr>
        <w:t xml:space="preserve"> wedge of available funding</w:t>
      </w:r>
      <w:r w:rsidRPr="00DB5AA6">
        <w:rPr>
          <w:rStyle w:val="TitleChar"/>
          <w:rFonts w:ascii="Times New Roman" w:hAnsi="Times New Roman" w:cs="Times New Roman"/>
        </w:rPr>
        <w:t xml:space="preserve">—approximately $344 million— </w:t>
      </w:r>
      <w:r w:rsidRPr="00DB5AA6">
        <w:rPr>
          <w:rStyle w:val="TitleChar"/>
          <w:rFonts w:ascii="Times New Roman" w:hAnsi="Times New Roman" w:cs="Times New Roman"/>
          <w:highlight w:val="cyan"/>
        </w:rPr>
        <w:t xml:space="preserve">for </w:t>
      </w:r>
      <w:r w:rsidRPr="00DB5AA6">
        <w:rPr>
          <w:rStyle w:val="Emphasis"/>
          <w:rFonts w:ascii="Times New Roman" w:hAnsi="Times New Roman" w:cs="Times New Roman"/>
          <w:highlight w:val="cyan"/>
        </w:rPr>
        <w:t>new requests</w:t>
      </w:r>
      <w:r w:rsidRPr="00DB5AA6">
        <w:rPr>
          <w:rFonts w:ascii="Times New Roman" w:hAnsi="Times New Roman" w:cs="Times New Roman"/>
          <w:sz w:val="8"/>
        </w:rPr>
        <w:t xml:space="preserve"> </w:t>
      </w:r>
      <w:r w:rsidRPr="00DB5AA6">
        <w:rPr>
          <w:rStyle w:val="Emphasis"/>
          <w:rFonts w:ascii="Times New Roman" w:hAnsi="Times New Roman" w:cs="Times New Roman"/>
        </w:rPr>
        <w:t xml:space="preserve">begins to </w:t>
      </w:r>
      <w:proofErr w:type="gramStart"/>
      <w:r w:rsidRPr="00DB5AA6">
        <w:rPr>
          <w:rStyle w:val="Emphasis"/>
          <w:rFonts w:ascii="Times New Roman" w:hAnsi="Times New Roman" w:cs="Times New Roman"/>
          <w:highlight w:val="cyan"/>
        </w:rPr>
        <w:t>open</w:t>
      </w:r>
      <w:r w:rsidRPr="00DB5AA6">
        <w:rPr>
          <w:rStyle w:val="TitleChar"/>
          <w:rFonts w:ascii="Times New Roman" w:hAnsi="Times New Roman" w:cs="Times New Roman"/>
        </w:rPr>
        <w:t xml:space="preserve"> up</w:t>
      </w:r>
      <w:proofErr w:type="gramEnd"/>
      <w:r w:rsidRPr="00DB5AA6">
        <w:rPr>
          <w:rStyle w:val="TitleChar"/>
          <w:rFonts w:ascii="Times New Roman" w:hAnsi="Times New Roman" w:cs="Times New Roman"/>
        </w:rPr>
        <w:t>.</w:t>
      </w:r>
    </w:p>
    <w:p w14:paraId="10E0DCC9" w14:textId="77777777" w:rsidR="008C6470" w:rsidRPr="00DB5AA6" w:rsidRDefault="008C6470" w:rsidP="008C6470">
      <w:pPr>
        <w:spacing w:line="240" w:lineRule="auto"/>
        <w:rPr>
          <w:rFonts w:ascii="Times New Roman" w:hAnsi="Times New Roman" w:cs="Times New Roman"/>
        </w:rPr>
      </w:pPr>
    </w:p>
    <w:p w14:paraId="1D82C564" w14:textId="77777777" w:rsidR="008C6470" w:rsidRPr="00DB5AA6" w:rsidRDefault="008C6470" w:rsidP="008C6470">
      <w:pPr>
        <w:pStyle w:val="Heading4"/>
        <w:spacing w:before="0" w:line="240" w:lineRule="auto"/>
        <w:rPr>
          <w:rFonts w:ascii="Times New Roman" w:hAnsi="Times New Roman" w:cs="Times New Roman"/>
        </w:rPr>
      </w:pPr>
      <w:proofErr w:type="gramStart"/>
      <w:r w:rsidRPr="00DB5AA6">
        <w:rPr>
          <w:rFonts w:ascii="Times New Roman" w:hAnsi="Times New Roman" w:cs="Times New Roman"/>
        </w:rPr>
        <w:t>And,</w:t>
      </w:r>
      <w:proofErr w:type="gramEnd"/>
      <w:r w:rsidRPr="00DB5AA6">
        <w:rPr>
          <w:rFonts w:ascii="Times New Roman" w:hAnsi="Times New Roman" w:cs="Times New Roman"/>
        </w:rPr>
        <w:t xml:space="preserve"> NASA outsourcing to private entities saves them money and focus</w:t>
      </w:r>
    </w:p>
    <w:p w14:paraId="3CDB53E9" w14:textId="77777777" w:rsidR="008C6470" w:rsidRPr="00DB5AA6" w:rsidRDefault="008C6470" w:rsidP="008C6470">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Miriam </w:t>
      </w:r>
      <w:r w:rsidRPr="00DB5AA6">
        <w:rPr>
          <w:rStyle w:val="Style13ptBold"/>
          <w:rFonts w:ascii="Times New Roman" w:hAnsi="Times New Roman" w:cs="Times New Roman"/>
        </w:rPr>
        <w:t>Kramer</w:t>
      </w:r>
      <w:r w:rsidRPr="00DB5AA6">
        <w:rPr>
          <w:rStyle w:val="Style13ptBold"/>
          <w:rFonts w:ascii="Times New Roman" w:hAnsi="Times New Roman" w:cs="Times New Roman"/>
          <w:sz w:val="16"/>
          <w:szCs w:val="16"/>
        </w:rPr>
        <w:t xml:space="preserve"> </w:t>
      </w:r>
      <w:r w:rsidRPr="00DB5AA6">
        <w:rPr>
          <w:rFonts w:ascii="Times New Roman" w:hAnsi="Times New Roman" w:cs="Times New Roman"/>
          <w:sz w:val="16"/>
          <w:szCs w:val="16"/>
        </w:rPr>
        <w:t xml:space="preserve">NASA's </w:t>
      </w:r>
      <w:proofErr w:type="gramStart"/>
      <w:r w:rsidRPr="00DB5AA6">
        <w:rPr>
          <w:rFonts w:ascii="Times New Roman" w:hAnsi="Times New Roman" w:cs="Times New Roman"/>
          <w:sz w:val="16"/>
          <w:szCs w:val="16"/>
        </w:rPr>
        <w:t>plans for the future</w:t>
      </w:r>
      <w:proofErr w:type="gramEnd"/>
      <w:r w:rsidRPr="00DB5AA6">
        <w:rPr>
          <w:rFonts w:ascii="Times New Roman" w:hAnsi="Times New Roman" w:cs="Times New Roman"/>
          <w:sz w:val="16"/>
          <w:szCs w:val="16"/>
        </w:rPr>
        <w:t xml:space="preserve"> hinge on the success of private companies </w:t>
      </w:r>
      <w:proofErr w:type="spellStart"/>
      <w:r w:rsidRPr="00DB5AA6">
        <w:rPr>
          <w:rFonts w:ascii="Times New Roman" w:hAnsi="Times New Roman" w:cs="Times New Roman"/>
          <w:sz w:val="16"/>
          <w:szCs w:val="16"/>
        </w:rPr>
        <w:t>Axios</w:t>
      </w:r>
      <w:proofErr w:type="spellEnd"/>
      <w:r w:rsidRPr="00DB5AA6">
        <w:rPr>
          <w:rFonts w:ascii="Times New Roman" w:hAnsi="Times New Roman" w:cs="Times New Roman"/>
          <w:sz w:val="16"/>
          <w:szCs w:val="16"/>
        </w:rPr>
        <w:t xml:space="preserve">, </w:t>
      </w:r>
      <w:r w:rsidRPr="00DB5AA6">
        <w:rPr>
          <w:rFonts w:ascii="Times New Roman" w:hAnsi="Times New Roman" w:cs="Times New Roman"/>
          <w:color w:val="656568"/>
          <w:sz w:val="16"/>
          <w:szCs w:val="16"/>
        </w:rPr>
        <w:t xml:space="preserve">Dec 7, </w:t>
      </w:r>
      <w:r w:rsidRPr="00DB5AA6">
        <w:rPr>
          <w:rStyle w:val="Style13ptBold"/>
          <w:rFonts w:ascii="Times New Roman" w:hAnsi="Times New Roman" w:cs="Times New Roman"/>
        </w:rPr>
        <w:t>2021</w:t>
      </w:r>
      <w:r w:rsidRPr="00DB5AA6">
        <w:rPr>
          <w:rFonts w:ascii="Times New Roman" w:hAnsi="Times New Roman" w:cs="Times New Roman"/>
          <w:color w:val="656568"/>
          <w:sz w:val="16"/>
          <w:szCs w:val="16"/>
        </w:rPr>
        <w:t xml:space="preserve"> -</w:t>
      </w:r>
      <w:r w:rsidRPr="00DB5AA6">
        <w:rPr>
          <w:rFonts w:ascii="Times New Roman" w:hAnsi="Times New Roman" w:cs="Times New Roman"/>
          <w:sz w:val="16"/>
          <w:szCs w:val="16"/>
        </w:rPr>
        <w:t xml:space="preserve"> https://www.axios.com/nasa-private-spaceflight-plans-5a5710e6-5223-4da3-8c5d-5a712e1d862e.html</w:t>
      </w:r>
    </w:p>
    <w:p w14:paraId="452EEF88" w14:textId="77777777" w:rsidR="008C6470" w:rsidRPr="00DB5AA6" w:rsidRDefault="008C6470" w:rsidP="008C6470">
      <w:pPr>
        <w:spacing w:line="240" w:lineRule="auto"/>
        <w:rPr>
          <w:rFonts w:ascii="Times New Roman" w:hAnsi="Times New Roman" w:cs="Times New Roman"/>
          <w:sz w:val="10"/>
        </w:rPr>
      </w:pPr>
      <w:r w:rsidRPr="00DB5AA6">
        <w:rPr>
          <w:rFonts w:ascii="Times New Roman" w:hAnsi="Times New Roman" w:cs="Times New Roman"/>
          <w:sz w:val="10"/>
        </w:rPr>
        <w:t>The private space players who will drive NASA's plans for the coming decade are declaring themselves and defining the stakes. Why it matters:</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NASA plans</w:t>
      </w:r>
      <w:r w:rsidRPr="00DB5AA6">
        <w:rPr>
          <w:rStyle w:val="StyleUnderline"/>
          <w:rFonts w:ascii="Times New Roman" w:hAnsi="Times New Roman" w:cs="Times New Roman"/>
        </w:rPr>
        <w:t xml:space="preserve"> </w:t>
      </w:r>
      <w:r w:rsidRPr="00DB5AA6">
        <w:rPr>
          <w:rStyle w:val="Emphasis"/>
          <w:rFonts w:ascii="Times New Roman" w:hAnsi="Times New Roman" w:cs="Times New Roman"/>
        </w:rPr>
        <w:t xml:space="preserve">to focus on getting people to Mars and the Moon, and its deep space exploration </w:t>
      </w:r>
      <w:r w:rsidRPr="00DB5AA6">
        <w:rPr>
          <w:rStyle w:val="Emphasis"/>
          <w:rFonts w:ascii="Times New Roman" w:hAnsi="Times New Roman" w:cs="Times New Roman"/>
          <w:highlight w:val="cyan"/>
        </w:rPr>
        <w:t>ambitions hinge on the agency being able to successfully hand over major operations in low-Earth orbit to private companies. The space agency hopes companies will build private space stations that its astronauts can use and to continue to buy space on private rockets</w:t>
      </w:r>
      <w:r w:rsidRPr="00DB5AA6">
        <w:rPr>
          <w:rStyle w:val="StyleUnderline"/>
          <w:rFonts w:ascii="Times New Roman" w:hAnsi="Times New Roman" w:cs="Times New Roman"/>
        </w:rPr>
        <w:t xml:space="preserve"> </w:t>
      </w:r>
      <w:r w:rsidRPr="00DB5AA6">
        <w:rPr>
          <w:rFonts w:ascii="Times New Roman" w:hAnsi="Times New Roman" w:cs="Times New Roman"/>
          <w:sz w:val="10"/>
        </w:rPr>
        <w:t xml:space="preserve">for launching its satellites and other payloads to orbit and beyond. NASA's "big experiment" right now is to test where these commercial partnerships work, the Planetary Society's Casey Dreier told </w:t>
      </w:r>
      <w:proofErr w:type="spellStart"/>
      <w:r w:rsidRPr="00DB5AA6">
        <w:rPr>
          <w:rFonts w:ascii="Times New Roman" w:hAnsi="Times New Roman" w:cs="Times New Roman"/>
          <w:sz w:val="10"/>
        </w:rPr>
        <w:t>Axios</w:t>
      </w:r>
      <w:proofErr w:type="spellEnd"/>
      <w:r w:rsidRPr="00DB5AA6">
        <w:rPr>
          <w:rFonts w:ascii="Times New Roman" w:hAnsi="Times New Roman" w:cs="Times New Roman"/>
          <w:sz w:val="10"/>
        </w:rPr>
        <w:t>. What's happening: Last week, NASA announced it would award multimillion-dollar contracts to three teams of commercial space companies to start designing and building privately operated space stations.</w:t>
      </w:r>
    </w:p>
    <w:p w14:paraId="34A7FEBC" w14:textId="77777777" w:rsidR="008C6470" w:rsidRPr="00DB5AA6" w:rsidRDefault="008C6470" w:rsidP="008C6470">
      <w:pPr>
        <w:spacing w:line="240" w:lineRule="auto"/>
        <w:rPr>
          <w:rFonts w:ascii="Times New Roman" w:hAnsi="Times New Roman" w:cs="Times New Roman"/>
        </w:rPr>
      </w:pPr>
    </w:p>
    <w:p w14:paraId="2BE45355" w14:textId="77777777" w:rsidR="008C6470" w:rsidRPr="00DB5AA6" w:rsidRDefault="008C6470" w:rsidP="008C6470">
      <w:pPr>
        <w:pStyle w:val="Heading4"/>
        <w:spacing w:before="0" w:line="240" w:lineRule="auto"/>
        <w:rPr>
          <w:rFonts w:ascii="Times New Roman" w:hAnsi="Times New Roman" w:cs="Times New Roman"/>
        </w:rPr>
      </w:pPr>
      <w:r w:rsidRPr="00DB5AA6">
        <w:rPr>
          <w:rFonts w:ascii="Times New Roman" w:hAnsi="Times New Roman" w:cs="Times New Roman"/>
        </w:rPr>
        <w:t>B. Impact Story</w:t>
      </w:r>
    </w:p>
    <w:p w14:paraId="715D9FF8" w14:textId="77777777" w:rsidR="008C6470" w:rsidRPr="00DB5AA6" w:rsidRDefault="008C6470" w:rsidP="008C6470">
      <w:pPr>
        <w:pStyle w:val="Heading4"/>
        <w:spacing w:before="0" w:line="240" w:lineRule="auto"/>
        <w:rPr>
          <w:rFonts w:ascii="Times New Roman" w:hAnsi="Times New Roman" w:cs="Times New Roman"/>
          <w:u w:val="single"/>
        </w:rPr>
      </w:pPr>
      <w:r w:rsidRPr="00DB5AA6">
        <w:rPr>
          <w:rFonts w:ascii="Times New Roman" w:hAnsi="Times New Roman" w:cs="Times New Roman"/>
        </w:rPr>
        <w:t xml:space="preserve">NASA earth science programs solve </w:t>
      </w:r>
      <w:r w:rsidRPr="00DB5AA6">
        <w:rPr>
          <w:rFonts w:ascii="Times New Roman" w:hAnsi="Times New Roman" w:cs="Times New Roman"/>
          <w:u w:val="single"/>
        </w:rPr>
        <w:t>extinction from warming</w:t>
      </w:r>
      <w:r w:rsidRPr="00DB5AA6">
        <w:rPr>
          <w:rFonts w:ascii="Times New Roman" w:hAnsi="Times New Roman" w:cs="Times New Roman"/>
        </w:rPr>
        <w:t xml:space="preserve">---funding is </w:t>
      </w:r>
      <w:r w:rsidRPr="00DB5AA6">
        <w:rPr>
          <w:rFonts w:ascii="Times New Roman" w:hAnsi="Times New Roman" w:cs="Times New Roman"/>
          <w:u w:val="single"/>
        </w:rPr>
        <w:t>on the brink</w:t>
      </w:r>
      <w:r w:rsidRPr="00DB5AA6">
        <w:rPr>
          <w:rFonts w:ascii="Times New Roman" w:hAnsi="Times New Roman" w:cs="Times New Roman"/>
        </w:rPr>
        <w:t xml:space="preserve">, and </w:t>
      </w:r>
      <w:r w:rsidRPr="00DB5AA6">
        <w:rPr>
          <w:rFonts w:ascii="Times New Roman" w:hAnsi="Times New Roman" w:cs="Times New Roman"/>
          <w:u w:val="single"/>
        </w:rPr>
        <w:t xml:space="preserve">new spending trades off </w:t>
      </w:r>
    </w:p>
    <w:p w14:paraId="2FCEE0DC" w14:textId="77777777" w:rsidR="008C6470" w:rsidRPr="00DB5AA6" w:rsidRDefault="008C6470" w:rsidP="008C6470">
      <w:pPr>
        <w:spacing w:line="240" w:lineRule="auto"/>
        <w:rPr>
          <w:rFonts w:ascii="Times New Roman" w:hAnsi="Times New Roman" w:cs="Times New Roman"/>
        </w:rPr>
      </w:pPr>
      <w:r w:rsidRPr="00DB5AA6">
        <w:rPr>
          <w:rStyle w:val="Style13ptBold"/>
          <w:rFonts w:ascii="Times New Roman" w:hAnsi="Times New Roman" w:cs="Times New Roman"/>
        </w:rPr>
        <w:t>Garver, 19</w:t>
      </w:r>
      <w:r w:rsidRPr="00DB5AA6">
        <w:rPr>
          <w:rFonts w:ascii="Times New Roman" w:hAnsi="Times New Roman" w:cs="Times New Roman"/>
        </w:rPr>
        <w:t xml:space="preserve"> – Chief executive at Earthrise Alliance and was deputy NASA administrator from 2009 to 2013.</w:t>
      </w:r>
    </w:p>
    <w:p w14:paraId="2E9523D3" w14:textId="77777777" w:rsidR="008C6470" w:rsidRPr="00DB5AA6" w:rsidRDefault="008C6470" w:rsidP="008C6470">
      <w:pPr>
        <w:spacing w:line="240" w:lineRule="auto"/>
        <w:rPr>
          <w:rFonts w:ascii="Times New Roman" w:hAnsi="Times New Roman" w:cs="Times New Roman"/>
        </w:rPr>
      </w:pPr>
      <w:r w:rsidRPr="00DB5AA6">
        <w:rPr>
          <w:rFonts w:ascii="Times New Roman" w:hAnsi="Times New Roman" w:cs="Times New Roman"/>
        </w:rPr>
        <w:t xml:space="preserve">Lori Garver, “Forget new crewed missions in space. NASA should focus on saving Earth,” The Washington Post. July 18, 2019. </w:t>
      </w:r>
      <w:hyperlink r:id="rId6" w:history="1">
        <w:r w:rsidRPr="00DB5AA6">
          <w:rPr>
            <w:rStyle w:val="Hyperlink"/>
            <w:rFonts w:ascii="Times New Roman" w:hAnsi="Times New Roman" w:cs="Times New Roman"/>
          </w:rPr>
          <w:t>https://www.washingtonpost.com/opinions/forget-new-manned-missions-in-space-nasa-should-focus-on-saving-earth/2019/07/18/79e55eb8-a995-11e9-9214-246e594de5d5_story.html</w:t>
        </w:r>
      </w:hyperlink>
    </w:p>
    <w:p w14:paraId="2A8C2F91" w14:textId="77777777" w:rsidR="008C6470" w:rsidRPr="00DB5AA6" w:rsidRDefault="008C6470" w:rsidP="008C6470">
      <w:pPr>
        <w:spacing w:line="240" w:lineRule="auto"/>
        <w:rPr>
          <w:rFonts w:ascii="Times New Roman" w:hAnsi="Times New Roman" w:cs="Times New Roman"/>
          <w:szCs w:val="16"/>
        </w:rPr>
      </w:pPr>
      <w:r w:rsidRPr="00DB5AA6">
        <w:rPr>
          <w:rFonts w:ascii="Times New Roman" w:hAnsi="Times New Roman" w:cs="Times New Roman"/>
          <w:szCs w:val="16"/>
        </w:rPr>
        <w:t>--Climate change is biggest existential threat, not Russia or China</w:t>
      </w:r>
    </w:p>
    <w:p w14:paraId="5F09A650" w14:textId="77777777" w:rsidR="008C6470" w:rsidRPr="00DB5AA6" w:rsidRDefault="008C6470" w:rsidP="008C6470">
      <w:pPr>
        <w:spacing w:line="240" w:lineRule="auto"/>
        <w:rPr>
          <w:rFonts w:ascii="Times New Roman" w:hAnsi="Times New Roman" w:cs="Times New Roman"/>
          <w:szCs w:val="16"/>
        </w:rPr>
      </w:pPr>
      <w:r w:rsidRPr="00DB5AA6">
        <w:rPr>
          <w:rFonts w:ascii="Times New Roman" w:hAnsi="Times New Roman" w:cs="Times New Roman"/>
          <w:szCs w:val="16"/>
        </w:rPr>
        <w:t xml:space="preserve">--Causes extinction, war, </w:t>
      </w:r>
      <w:proofErr w:type="spellStart"/>
      <w:r w:rsidRPr="00DB5AA6">
        <w:rPr>
          <w:rFonts w:ascii="Times New Roman" w:hAnsi="Times New Roman" w:cs="Times New Roman"/>
          <w:szCs w:val="16"/>
        </w:rPr>
        <w:t>sv</w:t>
      </w:r>
      <w:proofErr w:type="spellEnd"/>
      <w:r w:rsidRPr="00DB5AA6">
        <w:rPr>
          <w:rFonts w:ascii="Times New Roman" w:hAnsi="Times New Roman" w:cs="Times New Roman"/>
          <w:szCs w:val="16"/>
        </w:rPr>
        <w:t xml:space="preserve">, and disease spread </w:t>
      </w:r>
    </w:p>
    <w:p w14:paraId="103E46B3" w14:textId="77777777" w:rsidR="008C6470" w:rsidRPr="00DB5AA6" w:rsidRDefault="008C6470" w:rsidP="008C6470">
      <w:pPr>
        <w:spacing w:line="240" w:lineRule="auto"/>
        <w:rPr>
          <w:rFonts w:ascii="Times New Roman" w:hAnsi="Times New Roman" w:cs="Times New Roman"/>
          <w:szCs w:val="16"/>
        </w:rPr>
      </w:pPr>
      <w:r w:rsidRPr="00DB5AA6">
        <w:rPr>
          <w:rFonts w:ascii="Times New Roman" w:hAnsi="Times New Roman" w:cs="Times New Roman"/>
          <w:szCs w:val="16"/>
        </w:rPr>
        <w:t xml:space="preserve">--Any shift away super risky – we need to fund ALL of it </w:t>
      </w:r>
    </w:p>
    <w:p w14:paraId="402AE944" w14:textId="77777777" w:rsidR="008C6470" w:rsidRPr="00DB5AA6" w:rsidRDefault="008C6470" w:rsidP="008C6470">
      <w:pPr>
        <w:spacing w:line="240" w:lineRule="auto"/>
        <w:rPr>
          <w:rFonts w:ascii="Times New Roman" w:hAnsi="Times New Roman" w:cs="Times New Roman"/>
          <w:szCs w:val="16"/>
        </w:rPr>
      </w:pPr>
      <w:r w:rsidRPr="00DB5AA6">
        <w:rPr>
          <w:rFonts w:ascii="Times New Roman" w:hAnsi="Times New Roman" w:cs="Times New Roman"/>
          <w:szCs w:val="16"/>
        </w:rPr>
        <w:t>--NASA can orient towards climate studies – sound data can be communicated to public and create effective solutions</w:t>
      </w:r>
    </w:p>
    <w:p w14:paraId="49439DEF" w14:textId="77777777" w:rsidR="008C6470" w:rsidRPr="00DB5AA6" w:rsidRDefault="008C6470" w:rsidP="008C6470">
      <w:pPr>
        <w:spacing w:line="240" w:lineRule="auto"/>
        <w:rPr>
          <w:rFonts w:ascii="Times New Roman" w:hAnsi="Times New Roman" w:cs="Times New Roman"/>
          <w:szCs w:val="16"/>
        </w:rPr>
      </w:pPr>
      <w:r w:rsidRPr="00DB5AA6">
        <w:rPr>
          <w:rFonts w:ascii="Times New Roman" w:hAnsi="Times New Roman" w:cs="Times New Roman"/>
          <w:szCs w:val="16"/>
        </w:rPr>
        <w:t>--</w:t>
      </w:r>
      <w:proofErr w:type="spellStart"/>
      <w:r w:rsidRPr="00DB5AA6">
        <w:rPr>
          <w:rFonts w:ascii="Times New Roman" w:hAnsi="Times New Roman" w:cs="Times New Roman"/>
          <w:szCs w:val="16"/>
        </w:rPr>
        <w:t>Squo</w:t>
      </w:r>
      <w:proofErr w:type="spellEnd"/>
      <w:r w:rsidRPr="00DB5AA6">
        <w:rPr>
          <w:rFonts w:ascii="Times New Roman" w:hAnsi="Times New Roman" w:cs="Times New Roman"/>
          <w:szCs w:val="16"/>
        </w:rPr>
        <w:t xml:space="preserve"> lacks harmony across countries about how to respond – NASA can standardize data for effective responses </w:t>
      </w:r>
    </w:p>
    <w:p w14:paraId="420EB78F" w14:textId="77777777" w:rsidR="008C6470" w:rsidRPr="00DB5AA6" w:rsidRDefault="008C6470" w:rsidP="008C6470">
      <w:pPr>
        <w:spacing w:line="240" w:lineRule="auto"/>
        <w:rPr>
          <w:rFonts w:ascii="Times New Roman" w:hAnsi="Times New Roman" w:cs="Times New Roman"/>
          <w:szCs w:val="16"/>
        </w:rPr>
      </w:pPr>
    </w:p>
    <w:p w14:paraId="49A4CBB4" w14:textId="77777777" w:rsidR="008C6470" w:rsidRPr="00DB5AA6" w:rsidRDefault="008C6470" w:rsidP="008C6470">
      <w:pPr>
        <w:spacing w:line="240" w:lineRule="auto"/>
        <w:rPr>
          <w:rFonts w:ascii="Times New Roman" w:hAnsi="Times New Roman" w:cs="Times New Roman"/>
        </w:rPr>
      </w:pPr>
      <w:r w:rsidRPr="00DB5AA6">
        <w:rPr>
          <w:rStyle w:val="TitleChar"/>
          <w:rFonts w:ascii="Times New Roman" w:hAnsi="Times New Roman" w:cs="Times New Roman"/>
        </w:rPr>
        <w:t xml:space="preserve">NASA was not created to </w:t>
      </w:r>
      <w:r w:rsidRPr="00DB5AA6">
        <w:rPr>
          <w:rStyle w:val="Emphasis"/>
          <w:rFonts w:ascii="Times New Roman" w:hAnsi="Times New Roman" w:cs="Times New Roman"/>
        </w:rPr>
        <w:t>do something again.</w:t>
      </w:r>
      <w:r w:rsidRPr="00DB5AA6">
        <w:rPr>
          <w:rFonts w:ascii="Times New Roman" w:hAnsi="Times New Roman" w:cs="Times New Roman"/>
        </w:rPr>
        <w:t xml:space="preserve"> It </w:t>
      </w:r>
      <w:r w:rsidRPr="00DB5AA6">
        <w:rPr>
          <w:rStyle w:val="TitleChar"/>
          <w:rFonts w:ascii="Times New Roman" w:hAnsi="Times New Roman" w:cs="Times New Roman"/>
        </w:rPr>
        <w:t>was created to push the limits of human understanding</w:t>
      </w:r>
      <w:r w:rsidRPr="00DB5AA6">
        <w:rPr>
          <w:rFonts w:ascii="Times New Roman" w:hAnsi="Times New Roman" w:cs="Times New Roman"/>
        </w:rPr>
        <w:t xml:space="preserve"> — </w:t>
      </w:r>
      <w:r w:rsidRPr="00DB5AA6">
        <w:rPr>
          <w:rStyle w:val="TitleChar"/>
          <w:rFonts w:ascii="Times New Roman" w:hAnsi="Times New Roman" w:cs="Times New Roman"/>
        </w:rPr>
        <w:t>to</w:t>
      </w:r>
      <w:r w:rsidRPr="00DB5AA6">
        <w:rPr>
          <w:rFonts w:ascii="Times New Roman" w:hAnsi="Times New Roman" w:cs="Times New Roman"/>
        </w:rPr>
        <w:t xml:space="preserve"> help the nation </w:t>
      </w:r>
      <w:r w:rsidRPr="00DB5AA6">
        <w:rPr>
          <w:rStyle w:val="TitleChar"/>
          <w:rFonts w:ascii="Times New Roman" w:hAnsi="Times New Roman" w:cs="Times New Roman"/>
        </w:rPr>
        <w:t>solve big, impossible problems that require advances in science and tech</w:t>
      </w:r>
      <w:r w:rsidRPr="00DB5AA6">
        <w:rPr>
          <w:rFonts w:ascii="Times New Roman" w:hAnsi="Times New Roman" w:cs="Times New Roman"/>
        </w:rPr>
        <w:t>nology. Fifty years ago, the impossible problem was putting a human on the moon to win the space race, and all of humanity has benefited from the accomplishment.</w:t>
      </w:r>
    </w:p>
    <w:p w14:paraId="5227A1AA" w14:textId="77777777" w:rsidR="008C6470" w:rsidRPr="00DB5AA6" w:rsidRDefault="008C6470" w:rsidP="008C6470">
      <w:pPr>
        <w:spacing w:line="240" w:lineRule="auto"/>
        <w:rPr>
          <w:rStyle w:val="TitleChar"/>
          <w:rFonts w:ascii="Times New Roman" w:hAnsi="Times New Roman" w:cs="Times New Roman"/>
        </w:rPr>
      </w:pPr>
      <w:r w:rsidRPr="00DB5AA6">
        <w:rPr>
          <w:rStyle w:val="TitleChar"/>
          <w:rFonts w:ascii="Times New Roman" w:hAnsi="Times New Roman" w:cs="Times New Roman"/>
        </w:rPr>
        <w:t>The impossible problem today is not the moon</w:t>
      </w:r>
      <w:r w:rsidRPr="00DB5AA6">
        <w:rPr>
          <w:rFonts w:ascii="Times New Roman" w:hAnsi="Times New Roman" w:cs="Times New Roman"/>
        </w:rPr>
        <w:t xml:space="preserve">. And </w:t>
      </w:r>
      <w:r w:rsidRPr="00DB5AA6">
        <w:rPr>
          <w:rStyle w:val="TitleChar"/>
          <w:rFonts w:ascii="Times New Roman" w:hAnsi="Times New Roman" w:cs="Times New Roman"/>
        </w:rPr>
        <w:t>it’s not Mars</w:t>
      </w:r>
      <w:r w:rsidRPr="00DB5AA6">
        <w:rPr>
          <w:rFonts w:ascii="Times New Roman" w:hAnsi="Times New Roman" w:cs="Times New Roman"/>
        </w:rPr>
        <w:t xml:space="preserve">. </w:t>
      </w:r>
      <w:r w:rsidRPr="00DB5AA6">
        <w:rPr>
          <w:rStyle w:val="Emphasis"/>
          <w:rFonts w:ascii="Times New Roman" w:hAnsi="Times New Roman" w:cs="Times New Roman"/>
        </w:rPr>
        <w:t>It’s our home planet</w:t>
      </w:r>
      <w:r w:rsidRPr="00DB5AA6">
        <w:rPr>
          <w:rFonts w:ascii="Times New Roman" w:hAnsi="Times New Roman" w:cs="Times New Roman"/>
        </w:rPr>
        <w:t xml:space="preserve">, </w:t>
      </w:r>
      <w:r w:rsidRPr="00DB5AA6">
        <w:rPr>
          <w:rStyle w:val="TitleChar"/>
          <w:rFonts w:ascii="Times New Roman" w:hAnsi="Times New Roman" w:cs="Times New Roman"/>
        </w:rPr>
        <w:t>and NASA can once again be of service for the betterment of all.</w:t>
      </w:r>
    </w:p>
    <w:p w14:paraId="5571D877" w14:textId="77777777" w:rsidR="008C6470" w:rsidRPr="00DB5AA6" w:rsidRDefault="008C6470" w:rsidP="008C6470">
      <w:pPr>
        <w:spacing w:line="240" w:lineRule="auto"/>
        <w:rPr>
          <w:rFonts w:ascii="Times New Roman" w:hAnsi="Times New Roman" w:cs="Times New Roman"/>
        </w:rPr>
      </w:pPr>
      <w:r w:rsidRPr="00DB5AA6">
        <w:rPr>
          <w:rFonts w:ascii="Times New Roman" w:hAnsi="Times New Roman" w:cs="Times New Roman"/>
        </w:rPr>
        <w:t>Let’s remember our history. We went to the moon 50 years ago in response to the Soviet Union’s perceived domination of spaceflight. The 12 Americans who walked on the moon brought back </w:t>
      </w:r>
      <w:hyperlink r:id="rId7" w:history="1">
        <w:r w:rsidRPr="00DB5AA6">
          <w:rPr>
            <w:rStyle w:val="Hyperlink"/>
            <w:rFonts w:ascii="Times New Roman" w:hAnsi="Times New Roman" w:cs="Times New Roman"/>
          </w:rPr>
          <w:t xml:space="preserve">842 </w:t>
        </w:r>
        <w:proofErr w:type="spellStart"/>
        <w:r w:rsidRPr="00DB5AA6">
          <w:rPr>
            <w:rStyle w:val="Hyperlink"/>
            <w:rFonts w:ascii="Times New Roman" w:hAnsi="Times New Roman" w:cs="Times New Roman"/>
          </w:rPr>
          <w:t>pounds</w:t>
        </w:r>
      </w:hyperlink>
      <w:r w:rsidRPr="00DB5AA6">
        <w:rPr>
          <w:rFonts w:ascii="Times New Roman" w:hAnsi="Times New Roman" w:cs="Times New Roman"/>
        </w:rPr>
        <w:t>of</w:t>
      </w:r>
      <w:proofErr w:type="spellEnd"/>
      <w:r w:rsidRPr="00DB5AA6">
        <w:rPr>
          <w:rFonts w:ascii="Times New Roman" w:hAnsi="Times New Roman" w:cs="Times New Roman"/>
        </w:rPr>
        <w:t xml:space="preserve"> lunar material (rocks and dust), learned about our closest planetary body’s geology and gave us a view of the Earth that changed our perspective. But that’s not what drove </w:t>
      </w:r>
      <w:hyperlink r:id="rId8" w:tooltip="www.lpi.usra.edu" w:history="1">
        <w:r w:rsidRPr="00DB5AA6">
          <w:rPr>
            <w:rStyle w:val="Hyperlink"/>
            <w:rFonts w:ascii="Times New Roman" w:hAnsi="Times New Roman" w:cs="Times New Roman"/>
          </w:rPr>
          <w:t>NASA spending</w:t>
        </w:r>
      </w:hyperlink>
      <w:r w:rsidRPr="00DB5AA6">
        <w:rPr>
          <w:rFonts w:ascii="Times New Roman" w:hAnsi="Times New Roman" w:cs="Times New Roman"/>
        </w:rPr>
        <w:t> to 4 percent of the federal budget in 1965. We were willing to stake so much on the moon landing — only because there was so much at stake.</w:t>
      </w:r>
    </w:p>
    <w:p w14:paraId="0B8A21AE" w14:textId="77777777" w:rsidR="008C6470" w:rsidRPr="00DB5AA6" w:rsidRDefault="008C6470" w:rsidP="008C6470">
      <w:pPr>
        <w:spacing w:line="240" w:lineRule="auto"/>
        <w:rPr>
          <w:rFonts w:ascii="Times New Roman" w:hAnsi="Times New Roman" w:cs="Times New Roman"/>
        </w:rPr>
      </w:pPr>
      <w:r w:rsidRPr="00DB5AA6">
        <w:rPr>
          <w:rFonts w:ascii="Times New Roman" w:hAnsi="Times New Roman" w:cs="Times New Roman"/>
        </w:rPr>
        <w:t>After accomplishing this amazing feat, the aerospace community has again and again sought presidential proclamations to go further. President Trump is the fifth president to </w:t>
      </w:r>
      <w:hyperlink r:id="rId9" w:history="1">
        <w:r w:rsidRPr="00DB5AA6">
          <w:rPr>
            <w:rStyle w:val="Hyperlink"/>
            <w:rFonts w:ascii="Times New Roman" w:hAnsi="Times New Roman" w:cs="Times New Roman"/>
          </w:rPr>
          <w:t>proclaim</w:t>
        </w:r>
      </w:hyperlink>
      <w:r w:rsidRPr="00DB5AA6">
        <w:rPr>
          <w:rFonts w:ascii="Times New Roman" w:hAnsi="Times New Roman" w:cs="Times New Roman"/>
        </w:rPr>
        <w:t> we will send humans to the moon and/or Mars within a specific time frame, a decree without a value proposition that has never inspired broad public support </w:t>
      </w:r>
      <w:hyperlink r:id="rId10" w:tooltip="www.washingtonpost.com" w:history="1">
        <w:r w:rsidRPr="00DB5AA6">
          <w:rPr>
            <w:rStyle w:val="Hyperlink"/>
            <w:rFonts w:ascii="Times New Roman" w:hAnsi="Times New Roman" w:cs="Times New Roman"/>
          </w:rPr>
          <w:t>nor come close to coming true</w:t>
        </w:r>
      </w:hyperlink>
      <w:r w:rsidRPr="00DB5AA6">
        <w:rPr>
          <w:rFonts w:ascii="Times New Roman" w:hAnsi="Times New Roman" w:cs="Times New Roman"/>
        </w:rPr>
        <w:t>.</w:t>
      </w:r>
    </w:p>
    <w:p w14:paraId="4D3AB886" w14:textId="77777777" w:rsidR="008C6470" w:rsidRPr="00DB5AA6" w:rsidRDefault="008C6470" w:rsidP="008C6470">
      <w:pPr>
        <w:spacing w:line="240" w:lineRule="auto"/>
        <w:rPr>
          <w:rFonts w:ascii="Times New Roman" w:hAnsi="Times New Roman" w:cs="Times New Roman"/>
        </w:rPr>
      </w:pPr>
      <w:r w:rsidRPr="00DB5AA6">
        <w:rPr>
          <w:rFonts w:ascii="Times New Roman" w:hAnsi="Times New Roman" w:cs="Times New Roman"/>
        </w:rPr>
        <w:t>NASA remains one the most revered and valuable brands in the world, and the agency is at its best when given a purpose. But the public doesn’t understand the purpose of spending massive amounts of money to send a few astronauts to the moon or Mars. Are we in another race, and if so, is this the most valuable display of our scientific and technological leadership? If science is the rationale, we can send robots for pennies on the dollar. In a July </w:t>
      </w:r>
      <w:hyperlink r:id="rId11" w:history="1">
        <w:r w:rsidRPr="00DB5AA6">
          <w:rPr>
            <w:rStyle w:val="Hyperlink"/>
            <w:rFonts w:ascii="Times New Roman" w:hAnsi="Times New Roman" w:cs="Times New Roman"/>
          </w:rPr>
          <w:t>Pew Research Center study</w:t>
        </w:r>
      </w:hyperlink>
      <w:r w:rsidRPr="00DB5AA6">
        <w:rPr>
          <w:rFonts w:ascii="Times New Roman" w:hAnsi="Times New Roman" w:cs="Times New Roman"/>
        </w:rPr>
        <w:t xml:space="preserve">, </w:t>
      </w:r>
      <w:r w:rsidRPr="00DB5AA6">
        <w:rPr>
          <w:rStyle w:val="TitleChar"/>
          <w:rFonts w:ascii="Times New Roman" w:hAnsi="Times New Roman" w:cs="Times New Roman"/>
        </w:rPr>
        <w:t xml:space="preserve">63 percent of respondents said </w:t>
      </w:r>
      <w:r w:rsidRPr="00DB5AA6">
        <w:rPr>
          <w:rStyle w:val="TitleChar"/>
          <w:rFonts w:ascii="Times New Roman" w:hAnsi="Times New Roman" w:cs="Times New Roman"/>
          <w:highlight w:val="cyan"/>
        </w:rPr>
        <w:t>monitoring</w:t>
      </w:r>
      <w:r w:rsidRPr="00DB5AA6">
        <w:rPr>
          <w:rStyle w:val="TitleChar"/>
          <w:rFonts w:ascii="Times New Roman" w:hAnsi="Times New Roman" w:cs="Times New Roman"/>
        </w:rPr>
        <w:t xml:space="preserve"> key parts of </w:t>
      </w:r>
      <w:r w:rsidRPr="00DB5AA6">
        <w:rPr>
          <w:rStyle w:val="Emphasis"/>
          <w:rFonts w:ascii="Times New Roman" w:hAnsi="Times New Roman" w:cs="Times New Roman"/>
          <w:highlight w:val="cyan"/>
        </w:rPr>
        <w:t xml:space="preserve">Earth’s climate </w:t>
      </w:r>
      <w:r w:rsidRPr="00DB5AA6">
        <w:rPr>
          <w:rStyle w:val="Emphasis"/>
          <w:rFonts w:ascii="Times New Roman" w:hAnsi="Times New Roman" w:cs="Times New Roman"/>
        </w:rPr>
        <w:t>system</w:t>
      </w:r>
      <w:r w:rsidRPr="00DB5AA6">
        <w:rPr>
          <w:rStyle w:val="TitleChar"/>
          <w:rFonts w:ascii="Times New Roman" w:hAnsi="Times New Roman" w:cs="Times New Roman"/>
        </w:rPr>
        <w:t xml:space="preserve"> </w:t>
      </w:r>
      <w:r w:rsidRPr="00DB5AA6">
        <w:rPr>
          <w:rStyle w:val="TitleChar"/>
          <w:rFonts w:ascii="Times New Roman" w:hAnsi="Times New Roman" w:cs="Times New Roman"/>
          <w:highlight w:val="cyan"/>
        </w:rPr>
        <w:t xml:space="preserve">should be </w:t>
      </w:r>
      <w:r w:rsidRPr="00DB5AA6">
        <w:rPr>
          <w:rStyle w:val="TitleChar"/>
          <w:rFonts w:ascii="Times New Roman" w:hAnsi="Times New Roman" w:cs="Times New Roman"/>
        </w:rPr>
        <w:t xml:space="preserve">the </w:t>
      </w:r>
      <w:r w:rsidRPr="00DB5AA6">
        <w:rPr>
          <w:rStyle w:val="Emphasis"/>
          <w:rFonts w:ascii="Times New Roman" w:hAnsi="Times New Roman" w:cs="Times New Roman"/>
          <w:highlight w:val="cyan"/>
        </w:rPr>
        <w:t>highest priority</w:t>
      </w:r>
      <w:r w:rsidRPr="00DB5AA6">
        <w:rPr>
          <w:rStyle w:val="TitleChar"/>
          <w:rFonts w:ascii="Times New Roman" w:hAnsi="Times New Roman" w:cs="Times New Roman"/>
        </w:rPr>
        <w:t xml:space="preserve"> for the U</w:t>
      </w:r>
      <w:r w:rsidRPr="00DB5AA6">
        <w:rPr>
          <w:rFonts w:ascii="Times New Roman" w:hAnsi="Times New Roman" w:cs="Times New Roman"/>
        </w:rPr>
        <w:t xml:space="preserve">nited </w:t>
      </w:r>
      <w:r w:rsidRPr="00DB5AA6">
        <w:rPr>
          <w:rStyle w:val="TitleChar"/>
          <w:rFonts w:ascii="Times New Roman" w:hAnsi="Times New Roman" w:cs="Times New Roman"/>
        </w:rPr>
        <w:t>S</w:t>
      </w:r>
      <w:r w:rsidRPr="00DB5AA6">
        <w:rPr>
          <w:rFonts w:ascii="Times New Roman" w:hAnsi="Times New Roman" w:cs="Times New Roman"/>
        </w:rPr>
        <w:t xml:space="preserve">tates’ </w:t>
      </w:r>
      <w:r w:rsidRPr="00DB5AA6">
        <w:rPr>
          <w:rStyle w:val="TitleChar"/>
          <w:rFonts w:ascii="Times New Roman" w:hAnsi="Times New Roman" w:cs="Times New Roman"/>
        </w:rPr>
        <w:t>space agency</w:t>
      </w:r>
      <w:r w:rsidRPr="00DB5AA6">
        <w:rPr>
          <w:rFonts w:ascii="Times New Roman" w:hAnsi="Times New Roman" w:cs="Times New Roman"/>
        </w:rPr>
        <w:t xml:space="preserve"> — </w:t>
      </w:r>
      <w:r w:rsidRPr="00DB5AA6">
        <w:rPr>
          <w:rStyle w:val="Emphasis"/>
          <w:rFonts w:ascii="Times New Roman" w:hAnsi="Times New Roman" w:cs="Times New Roman"/>
        </w:rPr>
        <w:t>sending astronauts to the moon was their lowest priority</w:t>
      </w:r>
      <w:r w:rsidRPr="00DB5AA6">
        <w:rPr>
          <w:rFonts w:ascii="Times New Roman" w:hAnsi="Times New Roman" w:cs="Times New Roman"/>
        </w:rPr>
        <w:t>, at 13 percent ; 18 percent favor Mars.</w:t>
      </w:r>
    </w:p>
    <w:p w14:paraId="60C5BBE1" w14:textId="77777777" w:rsidR="008C6470" w:rsidRPr="00DB5AA6" w:rsidRDefault="008C6470" w:rsidP="008C6470">
      <w:pPr>
        <w:spacing w:line="240" w:lineRule="auto"/>
        <w:rPr>
          <w:rFonts w:ascii="Times New Roman" w:hAnsi="Times New Roman" w:cs="Times New Roman"/>
        </w:rPr>
      </w:pPr>
      <w:r w:rsidRPr="00DB5AA6">
        <w:rPr>
          <w:rFonts w:ascii="Times New Roman" w:hAnsi="Times New Roman" w:cs="Times New Roman"/>
        </w:rPr>
        <w:t xml:space="preserve">The public is right about this. </w:t>
      </w:r>
      <w:r w:rsidRPr="00DB5AA6">
        <w:rPr>
          <w:rStyle w:val="Emphasis"/>
          <w:rFonts w:ascii="Times New Roman" w:hAnsi="Times New Roman" w:cs="Times New Roman"/>
          <w:highlight w:val="cyan"/>
        </w:rPr>
        <w:t>Climate change</w:t>
      </w:r>
      <w:r w:rsidRPr="00DB5AA6">
        <w:rPr>
          <w:rStyle w:val="TitleChar"/>
          <w:rFonts w:ascii="Times New Roman" w:hAnsi="Times New Roman" w:cs="Times New Roman"/>
        </w:rPr>
        <w:t xml:space="preserve"> — </w:t>
      </w:r>
      <w:r w:rsidRPr="00DB5AA6">
        <w:rPr>
          <w:rStyle w:val="TitleChar"/>
          <w:rFonts w:ascii="Times New Roman" w:hAnsi="Times New Roman" w:cs="Times New Roman"/>
          <w:highlight w:val="cyan"/>
        </w:rPr>
        <w:t xml:space="preserve">not </w:t>
      </w:r>
      <w:r w:rsidRPr="00DB5AA6">
        <w:rPr>
          <w:rStyle w:val="Emphasis"/>
          <w:rFonts w:ascii="Times New Roman" w:hAnsi="Times New Roman" w:cs="Times New Roman"/>
          <w:highlight w:val="cyan"/>
        </w:rPr>
        <w:t>Russia</w:t>
      </w:r>
      <w:r w:rsidRPr="00DB5AA6">
        <w:rPr>
          <w:rStyle w:val="TitleChar"/>
          <w:rFonts w:ascii="Times New Roman" w:hAnsi="Times New Roman" w:cs="Times New Roman"/>
        </w:rPr>
        <w:t xml:space="preserve">, much less </w:t>
      </w:r>
      <w:r w:rsidRPr="00DB5AA6">
        <w:rPr>
          <w:rStyle w:val="Emphasis"/>
          <w:rFonts w:ascii="Times New Roman" w:hAnsi="Times New Roman" w:cs="Times New Roman"/>
          <w:highlight w:val="cyan"/>
        </w:rPr>
        <w:t>China</w:t>
      </w:r>
      <w:r w:rsidRPr="00DB5AA6">
        <w:rPr>
          <w:rFonts w:ascii="Times New Roman" w:hAnsi="Times New Roman" w:cs="Times New Roman"/>
        </w:rPr>
        <w:t xml:space="preserve"> — </w:t>
      </w:r>
      <w:r w:rsidRPr="00DB5AA6">
        <w:rPr>
          <w:rStyle w:val="Emphasis"/>
          <w:rFonts w:ascii="Times New Roman" w:hAnsi="Times New Roman" w:cs="Times New Roman"/>
          <w:highlight w:val="cyan"/>
        </w:rPr>
        <w:t xml:space="preserve">is </w:t>
      </w:r>
      <w:r w:rsidRPr="00DB5AA6">
        <w:rPr>
          <w:rStyle w:val="Emphasis"/>
          <w:rFonts w:ascii="Times New Roman" w:hAnsi="Times New Roman" w:cs="Times New Roman"/>
          <w:sz w:val="24"/>
          <w:highlight w:val="cyan"/>
        </w:rPr>
        <w:t>today’s existential threat</w:t>
      </w:r>
      <w:r w:rsidRPr="00DB5AA6">
        <w:rPr>
          <w:rFonts w:ascii="Times New Roman" w:hAnsi="Times New Roman" w:cs="Times New Roman"/>
        </w:rPr>
        <w:t xml:space="preserve">. </w:t>
      </w:r>
      <w:r w:rsidRPr="00DB5AA6">
        <w:rPr>
          <w:rStyle w:val="TitleChar"/>
          <w:rFonts w:ascii="Times New Roman" w:hAnsi="Times New Roman" w:cs="Times New Roman"/>
        </w:rPr>
        <w:t>Data from NASA satellites show</w:t>
      </w:r>
      <w:r w:rsidRPr="00DB5AA6">
        <w:rPr>
          <w:rFonts w:ascii="Times New Roman" w:hAnsi="Times New Roman" w:cs="Times New Roman"/>
        </w:rPr>
        <w:t xml:space="preserve"> that </w:t>
      </w:r>
      <w:r w:rsidRPr="00DB5AA6">
        <w:rPr>
          <w:rStyle w:val="TitleChar"/>
          <w:rFonts w:ascii="Times New Roman" w:hAnsi="Times New Roman" w:cs="Times New Roman"/>
        </w:rPr>
        <w:t xml:space="preserve">future generations here on </w:t>
      </w:r>
      <w:r w:rsidRPr="00DB5AA6">
        <w:rPr>
          <w:rStyle w:val="TitleChar"/>
          <w:rFonts w:ascii="Times New Roman" w:hAnsi="Times New Roman" w:cs="Times New Roman"/>
          <w:highlight w:val="cyan"/>
        </w:rPr>
        <w:t>Earth will suffer</w:t>
      </w:r>
      <w:r w:rsidRPr="00DB5AA6">
        <w:rPr>
          <w:rStyle w:val="TitleChar"/>
          <w:rFonts w:ascii="Times New Roman" w:hAnsi="Times New Roman" w:cs="Times New Roman"/>
        </w:rPr>
        <w:t xml:space="preserve"> from </w:t>
      </w:r>
      <w:r w:rsidRPr="00DB5AA6">
        <w:rPr>
          <w:rStyle w:val="TitleChar"/>
          <w:rFonts w:ascii="Times New Roman" w:hAnsi="Times New Roman" w:cs="Times New Roman"/>
          <w:highlight w:val="cyan"/>
        </w:rPr>
        <w:t>food and water shortages</w:t>
      </w:r>
      <w:r w:rsidRPr="00DB5AA6">
        <w:rPr>
          <w:rStyle w:val="TitleChar"/>
          <w:rFonts w:ascii="Times New Roman" w:hAnsi="Times New Roman" w:cs="Times New Roman"/>
        </w:rPr>
        <w:t xml:space="preserve">, increased </w:t>
      </w:r>
      <w:proofErr w:type="gramStart"/>
      <w:r w:rsidRPr="00DB5AA6">
        <w:rPr>
          <w:rStyle w:val="TitleChar"/>
          <w:rFonts w:ascii="Times New Roman" w:hAnsi="Times New Roman" w:cs="Times New Roman"/>
          <w:highlight w:val="cyan"/>
        </w:rPr>
        <w:t>disease</w:t>
      </w:r>
      <w:proofErr w:type="gramEnd"/>
      <w:r w:rsidRPr="00DB5AA6">
        <w:rPr>
          <w:rStyle w:val="TitleChar"/>
          <w:rFonts w:ascii="Times New Roman" w:hAnsi="Times New Roman" w:cs="Times New Roman"/>
          <w:highlight w:val="cyan"/>
        </w:rPr>
        <w:t xml:space="preserve"> and conflict</w:t>
      </w:r>
      <w:r w:rsidRPr="00DB5AA6">
        <w:rPr>
          <w:rStyle w:val="TitleChar"/>
          <w:rFonts w:ascii="Times New Roman" w:hAnsi="Times New Roman" w:cs="Times New Roman"/>
        </w:rPr>
        <w:t xml:space="preserve"> over diminished resources</w:t>
      </w:r>
      <w:r w:rsidRPr="00DB5AA6">
        <w:rPr>
          <w:rFonts w:ascii="Times New Roman" w:hAnsi="Times New Roman" w:cs="Times New Roman"/>
        </w:rPr>
        <w:t xml:space="preserve">. In 2018, </w:t>
      </w:r>
      <w:r w:rsidRPr="00DB5AA6">
        <w:rPr>
          <w:rStyle w:val="TitleChar"/>
          <w:rFonts w:ascii="Times New Roman" w:hAnsi="Times New Roman" w:cs="Times New Roman"/>
        </w:rPr>
        <w:t>the National Academy of Sciences </w:t>
      </w:r>
      <w:hyperlink r:id="rId12" w:history="1">
        <w:r w:rsidRPr="00DB5AA6">
          <w:rPr>
            <w:rStyle w:val="TitleChar"/>
            <w:rFonts w:ascii="Times New Roman" w:hAnsi="Times New Roman" w:cs="Times New Roman"/>
          </w:rPr>
          <w:t>released its decadal survey</w:t>
        </w:r>
      </w:hyperlink>
      <w:r w:rsidRPr="00DB5AA6">
        <w:rPr>
          <w:rStyle w:val="TitleChar"/>
          <w:rFonts w:ascii="Times New Roman" w:hAnsi="Times New Roman" w:cs="Times New Roman"/>
        </w:rPr>
        <w:t xml:space="preserve"> for Earth science and declared that </w:t>
      </w:r>
      <w:r w:rsidRPr="00DB5AA6">
        <w:rPr>
          <w:rStyle w:val="Emphasis"/>
          <w:rFonts w:ascii="Times New Roman" w:hAnsi="Times New Roman" w:cs="Times New Roman"/>
          <w:highlight w:val="cyan"/>
        </w:rPr>
        <w:t xml:space="preserve">NASA should </w:t>
      </w:r>
      <w:r w:rsidRPr="00DB5AA6">
        <w:rPr>
          <w:rStyle w:val="Emphasis"/>
          <w:rFonts w:ascii="Times New Roman" w:hAnsi="Times New Roman" w:cs="Times New Roman"/>
        </w:rPr>
        <w:t>prioritize</w:t>
      </w:r>
      <w:r w:rsidRPr="00DB5AA6">
        <w:rPr>
          <w:rStyle w:val="TitleChar"/>
          <w:rFonts w:ascii="Times New Roman" w:hAnsi="Times New Roman" w:cs="Times New Roman"/>
        </w:rPr>
        <w:t xml:space="preserve"> </w:t>
      </w:r>
      <w:r w:rsidRPr="00DB5AA6">
        <w:rPr>
          <w:rFonts w:ascii="Times New Roman" w:hAnsi="Times New Roman" w:cs="Times New Roman"/>
        </w:rPr>
        <w:t>the</w:t>
      </w:r>
      <w:r w:rsidRPr="00DB5AA6">
        <w:rPr>
          <w:rStyle w:val="TitleChar"/>
          <w:rFonts w:ascii="Times New Roman" w:hAnsi="Times New Roman" w:cs="Times New Roman"/>
        </w:rPr>
        <w:t xml:space="preserve"> study of the global hydrological cycle; distribution and movement of mass between oceans, ice sheets, ground water and atmosphere</w:t>
      </w:r>
      <w:r w:rsidRPr="00DB5AA6">
        <w:rPr>
          <w:rFonts w:ascii="Times New Roman" w:hAnsi="Times New Roman" w:cs="Times New Roman"/>
        </w:rPr>
        <w:t xml:space="preserve">; and </w:t>
      </w:r>
      <w:r w:rsidRPr="00DB5AA6">
        <w:rPr>
          <w:rStyle w:val="TitleChar"/>
          <w:rFonts w:ascii="Times New Roman" w:hAnsi="Times New Roman" w:cs="Times New Roman"/>
        </w:rPr>
        <w:t>changes in surface biology and geology</w:t>
      </w:r>
      <w:r w:rsidRPr="00DB5AA6">
        <w:rPr>
          <w:rFonts w:ascii="Times New Roman" w:hAnsi="Times New Roman" w:cs="Times New Roman"/>
        </w:rPr>
        <w:t xml:space="preserve">. </w:t>
      </w:r>
      <w:r w:rsidRPr="00DB5AA6">
        <w:rPr>
          <w:rStyle w:val="Emphasis"/>
          <w:rFonts w:ascii="Times New Roman" w:hAnsi="Times New Roman" w:cs="Times New Roman"/>
        </w:rPr>
        <w:t>Immediately</w:t>
      </w:r>
      <w:r w:rsidRPr="00DB5AA6">
        <w:rPr>
          <w:rFonts w:ascii="Times New Roman" w:hAnsi="Times New Roman" w:cs="Times New Roman"/>
        </w:rPr>
        <w:t xml:space="preserve"> </w:t>
      </w:r>
      <w:r w:rsidRPr="00DB5AA6">
        <w:rPr>
          <w:rStyle w:val="TitleChar"/>
          <w:rFonts w:ascii="Times New Roman" w:hAnsi="Times New Roman" w:cs="Times New Roman"/>
          <w:highlight w:val="cyan"/>
        </w:rPr>
        <w:t>develop</w:t>
      </w:r>
      <w:r w:rsidRPr="00DB5AA6">
        <w:rPr>
          <w:rStyle w:val="TitleChar"/>
          <w:rFonts w:ascii="Times New Roman" w:hAnsi="Times New Roman" w:cs="Times New Roman"/>
        </w:rPr>
        <w:t xml:space="preserve">ing these </w:t>
      </w:r>
      <w:r w:rsidRPr="00DB5AA6">
        <w:rPr>
          <w:rStyle w:val="TitleChar"/>
          <w:rFonts w:ascii="Times New Roman" w:hAnsi="Times New Roman" w:cs="Times New Roman"/>
          <w:highlight w:val="cyan"/>
        </w:rPr>
        <w:t>sensors</w:t>
      </w:r>
      <w:r w:rsidRPr="00DB5AA6">
        <w:rPr>
          <w:rStyle w:val="TitleChar"/>
          <w:rFonts w:ascii="Times New Roman" w:hAnsi="Times New Roman" w:cs="Times New Roman"/>
        </w:rPr>
        <w:t xml:space="preserve"> and satellites while extending existing missions would increase the cadence of new, more </w:t>
      </w:r>
      <w:r w:rsidRPr="00DB5AA6">
        <w:rPr>
          <w:rStyle w:val="TitleChar"/>
          <w:rFonts w:ascii="Times New Roman" w:hAnsi="Times New Roman" w:cs="Times New Roman"/>
          <w:highlight w:val="cyan"/>
        </w:rPr>
        <w:t xml:space="preserve">precise measurements </w:t>
      </w:r>
      <w:r w:rsidRPr="00DB5AA6">
        <w:rPr>
          <w:rStyle w:val="TitleChar"/>
          <w:rFonts w:ascii="Times New Roman" w:hAnsi="Times New Roman" w:cs="Times New Roman"/>
        </w:rPr>
        <w:t xml:space="preserve">and contribute </w:t>
      </w:r>
      <w:r w:rsidRPr="00DB5AA6">
        <w:rPr>
          <w:rStyle w:val="TitleChar"/>
          <w:rFonts w:ascii="Times New Roman" w:hAnsi="Times New Roman" w:cs="Times New Roman"/>
          <w:highlight w:val="cyan"/>
        </w:rPr>
        <w:t xml:space="preserve">to </w:t>
      </w:r>
      <w:r w:rsidRPr="00DB5AA6">
        <w:rPr>
          <w:rStyle w:val="Emphasis"/>
          <w:rFonts w:ascii="Times New Roman" w:hAnsi="Times New Roman" w:cs="Times New Roman"/>
          <w:highlight w:val="cyan"/>
        </w:rPr>
        <w:t>critical</w:t>
      </w:r>
      <w:r w:rsidRPr="00DB5AA6">
        <w:rPr>
          <w:rFonts w:ascii="Times New Roman" w:hAnsi="Times New Roman" w:cs="Times New Roman"/>
        </w:rPr>
        <w:t xml:space="preserve">, </w:t>
      </w:r>
      <w:r w:rsidRPr="00DB5AA6">
        <w:rPr>
          <w:rStyle w:val="Emphasis"/>
          <w:rFonts w:ascii="Times New Roman" w:hAnsi="Times New Roman" w:cs="Times New Roman"/>
        </w:rPr>
        <w:t xml:space="preserve">higher-fidelity </w:t>
      </w:r>
      <w:r w:rsidRPr="00DB5AA6">
        <w:rPr>
          <w:rStyle w:val="Emphasis"/>
          <w:rFonts w:ascii="Times New Roman" w:hAnsi="Times New Roman" w:cs="Times New Roman"/>
          <w:highlight w:val="cyan"/>
        </w:rPr>
        <w:t>climate models</w:t>
      </w:r>
      <w:r w:rsidRPr="00DB5AA6">
        <w:rPr>
          <w:rFonts w:ascii="Times New Roman" w:hAnsi="Times New Roman" w:cs="Times New Roman"/>
          <w:highlight w:val="cyan"/>
        </w:rPr>
        <w:t>.</w:t>
      </w:r>
    </w:p>
    <w:p w14:paraId="1CC5805B" w14:textId="77777777" w:rsidR="008C6470" w:rsidRPr="00DB5AA6" w:rsidRDefault="008C6470" w:rsidP="008C6470">
      <w:pPr>
        <w:spacing w:line="240" w:lineRule="auto"/>
        <w:rPr>
          <w:rStyle w:val="Emphasis"/>
          <w:rFonts w:ascii="Times New Roman" w:hAnsi="Times New Roman" w:cs="Times New Roman"/>
        </w:rPr>
      </w:pPr>
      <w:r w:rsidRPr="00DB5AA6">
        <w:rPr>
          <w:rStyle w:val="Emphasis"/>
          <w:rFonts w:ascii="Times New Roman" w:hAnsi="Times New Roman" w:cs="Times New Roman"/>
        </w:rPr>
        <w:t>NASA could</w:t>
      </w:r>
      <w:r w:rsidRPr="00DB5AA6">
        <w:rPr>
          <w:rFonts w:ascii="Times New Roman" w:hAnsi="Times New Roman" w:cs="Times New Roman"/>
        </w:rPr>
        <w:t xml:space="preserve"> also </w:t>
      </w:r>
      <w:r w:rsidRPr="00DB5AA6">
        <w:rPr>
          <w:rStyle w:val="Emphasis"/>
          <w:rFonts w:ascii="Times New Roman" w:hAnsi="Times New Roman" w:cs="Times New Roman"/>
        </w:rPr>
        <w:t>move beyond measurement</w:t>
      </w:r>
      <w:r w:rsidRPr="00DB5AA6">
        <w:rPr>
          <w:rFonts w:ascii="Times New Roman" w:hAnsi="Times New Roman" w:cs="Times New Roman"/>
        </w:rPr>
        <w:t xml:space="preserve"> and </w:t>
      </w:r>
      <w:r w:rsidRPr="00DB5AA6">
        <w:rPr>
          <w:rStyle w:val="Emphasis"/>
          <w:rFonts w:ascii="Times New Roman" w:hAnsi="Times New Roman" w:cs="Times New Roman"/>
        </w:rPr>
        <w:t>into action</w:t>
      </w:r>
      <w:r w:rsidRPr="00DB5AA6">
        <w:rPr>
          <w:rFonts w:ascii="Times New Roman" w:hAnsi="Times New Roman" w:cs="Times New Roman"/>
        </w:rPr>
        <w:t xml:space="preserve"> — </w:t>
      </w:r>
      <w:r w:rsidRPr="00DB5AA6">
        <w:rPr>
          <w:rStyle w:val="TitleChar"/>
          <w:rFonts w:ascii="Times New Roman" w:hAnsi="Times New Roman" w:cs="Times New Roman"/>
        </w:rPr>
        <w:t xml:space="preserve">focusing on </w:t>
      </w:r>
      <w:r w:rsidRPr="00DB5AA6">
        <w:rPr>
          <w:rStyle w:val="Emphasis"/>
          <w:rFonts w:ascii="Times New Roman" w:hAnsi="Times New Roman" w:cs="Times New Roman"/>
        </w:rPr>
        <w:t>solutions</w:t>
      </w:r>
      <w:r w:rsidRPr="00DB5AA6">
        <w:rPr>
          <w:rStyle w:val="TitleChar"/>
          <w:rFonts w:ascii="Times New Roman" w:hAnsi="Times New Roman" w:cs="Times New Roman"/>
        </w:rPr>
        <w:t xml:space="preserve"> for communities at the front lines of drought, </w:t>
      </w:r>
      <w:proofErr w:type="gramStart"/>
      <w:r w:rsidRPr="00DB5AA6">
        <w:rPr>
          <w:rStyle w:val="TitleChar"/>
          <w:rFonts w:ascii="Times New Roman" w:hAnsi="Times New Roman" w:cs="Times New Roman"/>
        </w:rPr>
        <w:t>flooding</w:t>
      </w:r>
      <w:proofErr w:type="gramEnd"/>
      <w:r w:rsidRPr="00DB5AA6">
        <w:rPr>
          <w:rStyle w:val="TitleChar"/>
          <w:rFonts w:ascii="Times New Roman" w:hAnsi="Times New Roman" w:cs="Times New Roman"/>
        </w:rPr>
        <w:t xml:space="preserve"> and heat extremes.</w:t>
      </w:r>
      <w:r w:rsidRPr="00DB5AA6">
        <w:rPr>
          <w:rFonts w:ascii="Times New Roman" w:hAnsi="Times New Roman" w:cs="Times New Roman"/>
        </w:rPr>
        <w:t xml:space="preserve"> </w:t>
      </w:r>
      <w:r w:rsidRPr="00DB5AA6">
        <w:rPr>
          <w:rStyle w:val="TitleChar"/>
          <w:rFonts w:ascii="Times New Roman" w:hAnsi="Times New Roman" w:cs="Times New Roman"/>
        </w:rPr>
        <w:t xml:space="preserve">It could develop and disseminate standardized applications </w:t>
      </w:r>
      <w:r w:rsidRPr="00DB5AA6">
        <w:rPr>
          <w:rStyle w:val="TitleChar"/>
          <w:rFonts w:ascii="Times New Roman" w:hAnsi="Times New Roman" w:cs="Times New Roman"/>
          <w:highlight w:val="cyan"/>
        </w:rPr>
        <w:t>that provide</w:t>
      </w:r>
      <w:r w:rsidRPr="00DB5AA6">
        <w:rPr>
          <w:rStyle w:val="TitleChar"/>
          <w:rFonts w:ascii="Times New Roman" w:hAnsi="Times New Roman" w:cs="Times New Roman"/>
        </w:rPr>
        <w:t xml:space="preserve"> actionable </w:t>
      </w:r>
      <w:r w:rsidRPr="00DB5AA6">
        <w:rPr>
          <w:rStyle w:val="TitleChar"/>
          <w:rFonts w:ascii="Times New Roman" w:hAnsi="Times New Roman" w:cs="Times New Roman"/>
          <w:highlight w:val="cyan"/>
        </w:rPr>
        <w:t>info</w:t>
      </w:r>
      <w:r w:rsidRPr="00DB5AA6">
        <w:rPr>
          <w:rStyle w:val="TitleChar"/>
          <w:rFonts w:ascii="Times New Roman" w:hAnsi="Times New Roman" w:cs="Times New Roman"/>
        </w:rPr>
        <w:t xml:space="preserve">rmation </w:t>
      </w:r>
      <w:r w:rsidRPr="00DB5AA6">
        <w:rPr>
          <w:rStyle w:val="TitleChar"/>
          <w:rFonts w:ascii="Times New Roman" w:hAnsi="Times New Roman" w:cs="Times New Roman"/>
          <w:highlight w:val="cyan"/>
        </w:rPr>
        <w:t>to populations</w:t>
      </w:r>
      <w:r w:rsidRPr="00DB5AA6">
        <w:rPr>
          <w:rStyle w:val="TitleChar"/>
          <w:rFonts w:ascii="Times New Roman" w:hAnsi="Times New Roman" w:cs="Times New Roman"/>
        </w:rPr>
        <w:t xml:space="preserve"> that are the </w:t>
      </w:r>
      <w:r w:rsidRPr="00DB5AA6">
        <w:rPr>
          <w:rStyle w:val="Emphasis"/>
          <w:rFonts w:ascii="Times New Roman" w:hAnsi="Times New Roman" w:cs="Times New Roman"/>
          <w:highlight w:val="cyan"/>
        </w:rPr>
        <w:t>most vulnerable</w:t>
      </w:r>
      <w:r w:rsidRPr="00DB5AA6">
        <w:rPr>
          <w:rFonts w:ascii="Times New Roman" w:hAnsi="Times New Roman" w:cs="Times New Roman"/>
        </w:rPr>
        <w:t xml:space="preserve">. </w:t>
      </w:r>
      <w:r w:rsidRPr="00DB5AA6">
        <w:rPr>
          <w:rStyle w:val="TitleChar"/>
          <w:rFonts w:ascii="Times New Roman" w:hAnsi="Times New Roman" w:cs="Times New Roman"/>
        </w:rPr>
        <w:t>NASA could create a Climate Corps</w:t>
      </w:r>
      <w:r w:rsidRPr="00DB5AA6">
        <w:rPr>
          <w:rFonts w:ascii="Times New Roman" w:hAnsi="Times New Roman" w:cs="Times New Roman"/>
        </w:rPr>
        <w:t xml:space="preserve"> — modeled after the Peace Corps — </w:t>
      </w:r>
      <w:r w:rsidRPr="00DB5AA6">
        <w:rPr>
          <w:rStyle w:val="TitleChar"/>
          <w:rFonts w:ascii="Times New Roman" w:hAnsi="Times New Roman" w:cs="Times New Roman"/>
        </w:rPr>
        <w:t>in which scientists and engineers spend</w:t>
      </w:r>
      <w:r w:rsidRPr="00DB5AA6">
        <w:rPr>
          <w:rFonts w:ascii="Times New Roman" w:hAnsi="Times New Roman" w:cs="Times New Roman"/>
        </w:rPr>
        <w:t xml:space="preserve"> two </w:t>
      </w:r>
      <w:r w:rsidRPr="00DB5AA6">
        <w:rPr>
          <w:rStyle w:val="TitleChar"/>
          <w:rFonts w:ascii="Times New Roman" w:hAnsi="Times New Roman" w:cs="Times New Roman"/>
        </w:rPr>
        <w:t>years in local communities understanding the unique challenges they face</w:t>
      </w:r>
      <w:r w:rsidRPr="00DB5AA6">
        <w:rPr>
          <w:rFonts w:ascii="Times New Roman" w:hAnsi="Times New Roman" w:cs="Times New Roman"/>
        </w:rPr>
        <w:t xml:space="preserve">, </w:t>
      </w:r>
      <w:r w:rsidRPr="00DB5AA6">
        <w:rPr>
          <w:rStyle w:val="TitleChar"/>
          <w:rFonts w:ascii="Times New Roman" w:hAnsi="Times New Roman" w:cs="Times New Roman"/>
        </w:rPr>
        <w:t>training local populations</w:t>
      </w:r>
      <w:r w:rsidRPr="00DB5AA6">
        <w:rPr>
          <w:rFonts w:ascii="Times New Roman" w:hAnsi="Times New Roman" w:cs="Times New Roman"/>
        </w:rPr>
        <w:t xml:space="preserve"> and </w:t>
      </w:r>
      <w:r w:rsidRPr="00DB5AA6">
        <w:rPr>
          <w:rStyle w:val="TitleChar"/>
          <w:rFonts w:ascii="Times New Roman" w:hAnsi="Times New Roman" w:cs="Times New Roman"/>
          <w:highlight w:val="cyan"/>
        </w:rPr>
        <w:t>connecting</w:t>
      </w:r>
      <w:r w:rsidRPr="00DB5AA6">
        <w:rPr>
          <w:rStyle w:val="TitleChar"/>
          <w:rFonts w:ascii="Times New Roman" w:hAnsi="Times New Roman" w:cs="Times New Roman"/>
        </w:rPr>
        <w:t xml:space="preserve"> them with</w:t>
      </w:r>
      <w:r w:rsidRPr="00DB5AA6">
        <w:rPr>
          <w:rFonts w:ascii="Times New Roman" w:hAnsi="Times New Roman" w:cs="Times New Roman"/>
        </w:rPr>
        <w:t xml:space="preserve"> the </w:t>
      </w:r>
      <w:r w:rsidRPr="00DB5AA6">
        <w:rPr>
          <w:rStyle w:val="Emphasis"/>
          <w:rFonts w:ascii="Times New Roman" w:hAnsi="Times New Roman" w:cs="Times New Roman"/>
          <w:highlight w:val="cyan"/>
        </w:rPr>
        <w:t>data and science</w:t>
      </w:r>
      <w:r w:rsidRPr="00DB5AA6">
        <w:rPr>
          <w:rFonts w:ascii="Times New Roman" w:hAnsi="Times New Roman" w:cs="Times New Roman"/>
        </w:rPr>
        <w:t xml:space="preserve"> needed </w:t>
      </w:r>
      <w:r w:rsidRPr="00DB5AA6">
        <w:rPr>
          <w:rStyle w:val="Emphasis"/>
          <w:rFonts w:ascii="Times New Roman" w:hAnsi="Times New Roman" w:cs="Times New Roman"/>
          <w:highlight w:val="cyan"/>
        </w:rPr>
        <w:t>to support</w:t>
      </w:r>
      <w:r w:rsidRPr="00DB5AA6">
        <w:rPr>
          <w:rFonts w:ascii="Times New Roman" w:hAnsi="Times New Roman" w:cs="Times New Roman"/>
        </w:rPr>
        <w:t xml:space="preserve"> smart, local </w:t>
      </w:r>
      <w:r w:rsidRPr="00DB5AA6">
        <w:rPr>
          <w:rStyle w:val="Emphasis"/>
          <w:rFonts w:ascii="Times New Roman" w:hAnsi="Times New Roman" w:cs="Times New Roman"/>
          <w:highlight w:val="cyan"/>
        </w:rPr>
        <w:t>decision-making</w:t>
      </w:r>
      <w:r w:rsidRPr="00DB5AA6">
        <w:rPr>
          <w:rStyle w:val="Emphasis"/>
          <w:rFonts w:ascii="Times New Roman" w:hAnsi="Times New Roman" w:cs="Times New Roman"/>
        </w:rPr>
        <w:t>.</w:t>
      </w:r>
    </w:p>
    <w:p w14:paraId="5FD9DFD3" w14:textId="77777777" w:rsidR="008C6470" w:rsidRPr="00DB5AA6" w:rsidRDefault="008C6470" w:rsidP="008C6470">
      <w:pPr>
        <w:spacing w:line="240" w:lineRule="auto"/>
        <w:rPr>
          <w:rStyle w:val="Emphasis"/>
          <w:rFonts w:ascii="Times New Roman" w:hAnsi="Times New Roman" w:cs="Times New Roman"/>
          <w:sz w:val="24"/>
        </w:rPr>
      </w:pPr>
      <w:r w:rsidRPr="00DB5AA6">
        <w:rPr>
          <w:rStyle w:val="TitleChar"/>
          <w:rFonts w:ascii="Times New Roman" w:hAnsi="Times New Roman" w:cs="Times New Roman"/>
        </w:rPr>
        <w:t xml:space="preserve">The </w:t>
      </w:r>
      <w:r w:rsidRPr="00DB5AA6">
        <w:rPr>
          <w:rStyle w:val="Emphasis"/>
          <w:rFonts w:ascii="Times New Roman" w:hAnsi="Times New Roman" w:cs="Times New Roman"/>
        </w:rPr>
        <w:t>fragmented</w:t>
      </w:r>
      <w:r w:rsidRPr="00DB5AA6">
        <w:rPr>
          <w:rStyle w:val="TitleChar"/>
          <w:rFonts w:ascii="Times New Roman" w:hAnsi="Times New Roman" w:cs="Times New Roman"/>
        </w:rPr>
        <w:t xml:space="preserve"> system of roles</w:t>
      </w:r>
      <w:r w:rsidRPr="00DB5AA6">
        <w:rPr>
          <w:rFonts w:ascii="Times New Roman" w:hAnsi="Times New Roman" w:cs="Times New Roman"/>
        </w:rPr>
        <w:t xml:space="preserve"> and responsibilities </w:t>
      </w:r>
      <w:r w:rsidRPr="00DB5AA6">
        <w:rPr>
          <w:rStyle w:val="TitleChar"/>
          <w:rFonts w:ascii="Times New Roman" w:hAnsi="Times New Roman" w:cs="Times New Roman"/>
        </w:rPr>
        <w:t xml:space="preserve">related to handing the massive amounts of </w:t>
      </w:r>
      <w:r w:rsidRPr="00DB5AA6">
        <w:rPr>
          <w:rStyle w:val="Emphasis"/>
          <w:rFonts w:ascii="Times New Roman" w:hAnsi="Times New Roman" w:cs="Times New Roman"/>
        </w:rPr>
        <w:t>Earth science data</w:t>
      </w:r>
      <w:r w:rsidRPr="00DB5AA6">
        <w:rPr>
          <w:rStyle w:val="TitleChar"/>
          <w:rFonts w:ascii="Times New Roman" w:hAnsi="Times New Roman" w:cs="Times New Roman"/>
        </w:rPr>
        <w:t xml:space="preserve"> is</w:t>
      </w:r>
      <w:r w:rsidRPr="00DB5AA6">
        <w:rPr>
          <w:rFonts w:ascii="Times New Roman" w:hAnsi="Times New Roman" w:cs="Times New Roman"/>
        </w:rPr>
        <w:t xml:space="preserve"> </w:t>
      </w:r>
      <w:r w:rsidRPr="00DB5AA6">
        <w:rPr>
          <w:rStyle w:val="Emphasis"/>
          <w:rFonts w:ascii="Times New Roman" w:hAnsi="Times New Roman" w:cs="Times New Roman"/>
        </w:rPr>
        <w:t>severely hampering global efforts</w:t>
      </w:r>
      <w:r w:rsidRPr="00DB5AA6">
        <w:rPr>
          <w:rFonts w:ascii="Times New Roman" w:hAnsi="Times New Roman" w:cs="Times New Roman"/>
        </w:rPr>
        <w:t xml:space="preserve"> required </w:t>
      </w:r>
      <w:r w:rsidRPr="00DB5AA6">
        <w:rPr>
          <w:rStyle w:val="Emphasis"/>
          <w:rFonts w:ascii="Times New Roman" w:hAnsi="Times New Roman" w:cs="Times New Roman"/>
        </w:rPr>
        <w:t>to make significant progress</w:t>
      </w:r>
      <w:r w:rsidRPr="00DB5AA6">
        <w:rPr>
          <w:rFonts w:ascii="Times New Roman" w:hAnsi="Times New Roman" w:cs="Times New Roman"/>
        </w:rPr>
        <w:t xml:space="preserve">. </w:t>
      </w:r>
      <w:r w:rsidRPr="00DB5AA6">
        <w:rPr>
          <w:rStyle w:val="TitleChar"/>
          <w:rFonts w:ascii="Times New Roman" w:hAnsi="Times New Roman" w:cs="Times New Roman"/>
        </w:rPr>
        <w:t xml:space="preserve">The U.S. government role in addressing this challenge is </w:t>
      </w:r>
      <w:r w:rsidRPr="00DB5AA6">
        <w:rPr>
          <w:rStyle w:val="Emphasis"/>
          <w:rFonts w:ascii="Times New Roman" w:hAnsi="Times New Roman" w:cs="Times New Roman"/>
        </w:rPr>
        <w:t>foundering</w:t>
      </w:r>
      <w:r w:rsidRPr="00DB5AA6">
        <w:rPr>
          <w:rStyle w:val="TitleChar"/>
          <w:rFonts w:ascii="Times New Roman" w:hAnsi="Times New Roman" w:cs="Times New Roman"/>
        </w:rPr>
        <w:t xml:space="preserve"> without leadership</w:t>
      </w:r>
      <w:r w:rsidRPr="00DB5AA6">
        <w:rPr>
          <w:rFonts w:ascii="Times New Roman" w:hAnsi="Times New Roman" w:cs="Times New Roman"/>
        </w:rPr>
        <w:t xml:space="preserve">. </w:t>
      </w:r>
      <w:r w:rsidRPr="00DB5AA6">
        <w:rPr>
          <w:rStyle w:val="TitleChar"/>
          <w:rFonts w:ascii="Times New Roman" w:hAnsi="Times New Roman" w:cs="Times New Roman"/>
        </w:rPr>
        <w:t xml:space="preserve">Standardizing data collection and coordinating its storage, analysis and distribution require experience </w:t>
      </w:r>
      <w:r w:rsidRPr="00DB5AA6">
        <w:rPr>
          <w:rStyle w:val="Emphasis"/>
          <w:rFonts w:ascii="Times New Roman" w:hAnsi="Times New Roman" w:cs="Times New Roman"/>
        </w:rPr>
        <w:t>working across disciplines</w:t>
      </w:r>
      <w:r w:rsidRPr="00DB5AA6">
        <w:rPr>
          <w:rStyle w:val="TitleChar"/>
          <w:rFonts w:ascii="Times New Roman" w:hAnsi="Times New Roman" w:cs="Times New Roman"/>
        </w:rPr>
        <w:t>, government agencies and universities as well as the private sector and international community</w:t>
      </w:r>
      <w:r w:rsidRPr="00DB5AA6">
        <w:rPr>
          <w:rFonts w:ascii="Times New Roman" w:hAnsi="Times New Roman" w:cs="Times New Roman"/>
        </w:rPr>
        <w:t xml:space="preserve">. </w:t>
      </w:r>
      <w:r w:rsidRPr="00DB5AA6">
        <w:rPr>
          <w:rStyle w:val="Emphasis"/>
          <w:rFonts w:ascii="Times New Roman" w:hAnsi="Times New Roman" w:cs="Times New Roman"/>
        </w:rPr>
        <w:t>Only NASA has done this</w:t>
      </w:r>
      <w:r w:rsidRPr="00DB5AA6">
        <w:rPr>
          <w:rFonts w:ascii="Times New Roman" w:hAnsi="Times New Roman" w:cs="Times New Roman"/>
        </w:rPr>
        <w:t xml:space="preserve"> sort of thing </w:t>
      </w:r>
      <w:r w:rsidRPr="00DB5AA6">
        <w:rPr>
          <w:rStyle w:val="Emphasis"/>
          <w:rFonts w:ascii="Times New Roman" w:hAnsi="Times New Roman" w:cs="Times New Roman"/>
        </w:rPr>
        <w:t>before</w:t>
      </w:r>
      <w:r w:rsidRPr="00DB5AA6">
        <w:rPr>
          <w:rFonts w:ascii="Times New Roman" w:hAnsi="Times New Roman" w:cs="Times New Roman"/>
        </w:rPr>
        <w:t xml:space="preserve">; </w:t>
      </w:r>
      <w:r w:rsidRPr="00DB5AA6">
        <w:rPr>
          <w:rStyle w:val="Emphasis"/>
          <w:rFonts w:ascii="Times New Roman" w:hAnsi="Times New Roman" w:cs="Times New Roman"/>
          <w:sz w:val="24"/>
          <w:highlight w:val="cyan"/>
        </w:rPr>
        <w:t xml:space="preserve">only NASA has </w:t>
      </w:r>
      <w:r w:rsidRPr="00DB5AA6">
        <w:rPr>
          <w:rStyle w:val="Emphasis"/>
          <w:rFonts w:ascii="Times New Roman" w:hAnsi="Times New Roman" w:cs="Times New Roman"/>
          <w:sz w:val="24"/>
        </w:rPr>
        <w:t xml:space="preserve">the </w:t>
      </w:r>
      <w:r w:rsidRPr="00DB5AA6">
        <w:rPr>
          <w:rStyle w:val="Emphasis"/>
          <w:rFonts w:ascii="Times New Roman" w:hAnsi="Times New Roman" w:cs="Times New Roman"/>
          <w:sz w:val="24"/>
          <w:highlight w:val="cyan"/>
        </w:rPr>
        <w:t>cred</w:t>
      </w:r>
      <w:r w:rsidRPr="00DB5AA6">
        <w:rPr>
          <w:rStyle w:val="Emphasis"/>
          <w:rFonts w:ascii="Times New Roman" w:hAnsi="Times New Roman" w:cs="Times New Roman"/>
          <w:sz w:val="24"/>
        </w:rPr>
        <w:t xml:space="preserve">ibility </w:t>
      </w:r>
      <w:r w:rsidRPr="00DB5AA6">
        <w:rPr>
          <w:rStyle w:val="Emphasis"/>
          <w:rFonts w:ascii="Times New Roman" w:hAnsi="Times New Roman" w:cs="Times New Roman"/>
          <w:sz w:val="24"/>
          <w:highlight w:val="cyan"/>
        </w:rPr>
        <w:t>and expertise to do it</w:t>
      </w:r>
      <w:r w:rsidRPr="00DB5AA6">
        <w:rPr>
          <w:rStyle w:val="Emphasis"/>
          <w:rFonts w:ascii="Times New Roman" w:hAnsi="Times New Roman" w:cs="Times New Roman"/>
          <w:sz w:val="24"/>
        </w:rPr>
        <w:t xml:space="preserve"> again.</w:t>
      </w:r>
    </w:p>
    <w:p w14:paraId="446C8768" w14:textId="77777777" w:rsidR="008C6470" w:rsidRPr="00DB5AA6" w:rsidRDefault="008C6470" w:rsidP="008C6470">
      <w:pPr>
        <w:spacing w:line="240" w:lineRule="auto"/>
        <w:rPr>
          <w:rFonts w:ascii="Times New Roman" w:hAnsi="Times New Roman" w:cs="Times New Roman"/>
        </w:rPr>
      </w:pPr>
      <w:r w:rsidRPr="00DB5AA6">
        <w:rPr>
          <w:rStyle w:val="TitleChar"/>
          <w:rFonts w:ascii="Times New Roman" w:hAnsi="Times New Roman" w:cs="Times New Roman"/>
        </w:rPr>
        <w:t xml:space="preserve">Assigning NASA </w:t>
      </w:r>
      <w:r w:rsidRPr="00DB5AA6">
        <w:rPr>
          <w:rStyle w:val="TitleChar"/>
          <w:rFonts w:ascii="Times New Roman" w:hAnsi="Times New Roman" w:cs="Times New Roman"/>
          <w:highlight w:val="cyan"/>
        </w:rPr>
        <w:t>this</w:t>
      </w:r>
      <w:r w:rsidRPr="00DB5AA6">
        <w:rPr>
          <w:rStyle w:val="TitleChar"/>
          <w:rFonts w:ascii="Times New Roman" w:hAnsi="Times New Roman" w:cs="Times New Roman"/>
        </w:rPr>
        <w:t xml:space="preserve"> task </w:t>
      </w:r>
      <w:r w:rsidRPr="00DB5AA6">
        <w:rPr>
          <w:rStyle w:val="TitleChar"/>
          <w:rFonts w:ascii="Times New Roman" w:hAnsi="Times New Roman" w:cs="Times New Roman"/>
          <w:highlight w:val="cyan"/>
        </w:rPr>
        <w:t>would require</w:t>
      </w:r>
      <w:r w:rsidRPr="00DB5AA6">
        <w:rPr>
          <w:rStyle w:val="TitleChar"/>
          <w:rFonts w:ascii="Times New Roman" w:hAnsi="Times New Roman" w:cs="Times New Roman"/>
        </w:rPr>
        <w:t xml:space="preserve"> an </w:t>
      </w:r>
      <w:r w:rsidRPr="00DB5AA6">
        <w:rPr>
          <w:rStyle w:val="Emphasis"/>
          <w:rFonts w:ascii="Times New Roman" w:hAnsi="Times New Roman" w:cs="Times New Roman"/>
        </w:rPr>
        <w:t>Apollo-scale change</w:t>
      </w:r>
      <w:r w:rsidRPr="00DB5AA6">
        <w:rPr>
          <w:rFonts w:ascii="Times New Roman" w:hAnsi="Times New Roman" w:cs="Times New Roman"/>
        </w:rPr>
        <w:t xml:space="preserve"> — but could be </w:t>
      </w:r>
      <w:r w:rsidRPr="00DB5AA6">
        <w:rPr>
          <w:rStyle w:val="TitleChar"/>
          <w:rFonts w:ascii="Times New Roman" w:hAnsi="Times New Roman" w:cs="Times New Roman"/>
        </w:rPr>
        <w:t>accomplished within its existing mandate</w:t>
      </w:r>
      <w:r w:rsidRPr="00DB5AA6">
        <w:rPr>
          <w:rFonts w:ascii="Times New Roman" w:hAnsi="Times New Roman" w:cs="Times New Roman"/>
        </w:rPr>
        <w:t xml:space="preserve"> and </w:t>
      </w:r>
      <w:r w:rsidRPr="00DB5AA6">
        <w:rPr>
          <w:rStyle w:val="Emphasis"/>
          <w:rFonts w:ascii="Times New Roman" w:hAnsi="Times New Roman" w:cs="Times New Roman"/>
        </w:rPr>
        <w:t xml:space="preserve">by shifting </w:t>
      </w:r>
      <w:r w:rsidRPr="00DB5AA6">
        <w:rPr>
          <w:rStyle w:val="Emphasis"/>
          <w:rFonts w:ascii="Times New Roman" w:hAnsi="Times New Roman" w:cs="Times New Roman"/>
          <w:highlight w:val="cyan"/>
        </w:rPr>
        <w:t>funding</w:t>
      </w:r>
      <w:r w:rsidRPr="00DB5AA6">
        <w:rPr>
          <w:rStyle w:val="Emphasis"/>
          <w:rFonts w:ascii="Times New Roman" w:hAnsi="Times New Roman" w:cs="Times New Roman"/>
        </w:rPr>
        <w:t xml:space="preserve"> priorities</w:t>
      </w:r>
      <w:r w:rsidRPr="00DB5AA6">
        <w:rPr>
          <w:rFonts w:ascii="Times New Roman" w:hAnsi="Times New Roman" w:cs="Times New Roman"/>
        </w:rPr>
        <w:t>. </w:t>
      </w:r>
      <w:hyperlink r:id="rId13" w:history="1">
        <w:r w:rsidRPr="00DB5AA6">
          <w:rPr>
            <w:rStyle w:val="TitleChar"/>
            <w:rFonts w:ascii="Times New Roman" w:hAnsi="Times New Roman" w:cs="Times New Roman"/>
          </w:rPr>
          <w:t>The National Aeronautics and Space Act of 1958</w:t>
        </w:r>
      </w:hyperlink>
      <w:r w:rsidRPr="00DB5AA6">
        <w:rPr>
          <w:rFonts w:ascii="Times New Roman" w:hAnsi="Times New Roman" w:cs="Times New Roman"/>
        </w:rPr>
        <w:t xml:space="preserve"> </w:t>
      </w:r>
      <w:r w:rsidRPr="00DB5AA6">
        <w:rPr>
          <w:rStyle w:val="TitleChar"/>
          <w:rFonts w:ascii="Times New Roman" w:hAnsi="Times New Roman" w:cs="Times New Roman"/>
        </w:rPr>
        <w:t>supports expansion of human knowledge of the Earth and</w:t>
      </w:r>
      <w:r w:rsidRPr="00DB5AA6">
        <w:rPr>
          <w:rFonts w:ascii="Times New Roman" w:hAnsi="Times New Roman" w:cs="Times New Roman"/>
        </w:rPr>
        <w:t xml:space="preserve"> phenomena in the atmosphere and </w:t>
      </w:r>
      <w:r w:rsidRPr="00DB5AA6">
        <w:rPr>
          <w:rStyle w:val="TitleChar"/>
          <w:rFonts w:ascii="Times New Roman" w:hAnsi="Times New Roman" w:cs="Times New Roman"/>
        </w:rPr>
        <w:t xml:space="preserve">directs the agency to </w:t>
      </w:r>
      <w:r w:rsidRPr="00DB5AA6">
        <w:rPr>
          <w:rFonts w:ascii="Times New Roman" w:hAnsi="Times New Roman" w:cs="Times New Roman"/>
        </w:rPr>
        <w:t xml:space="preserve">develop and </w:t>
      </w:r>
      <w:r w:rsidRPr="00DB5AA6">
        <w:rPr>
          <w:rStyle w:val="TitleChar"/>
          <w:rFonts w:ascii="Times New Roman" w:hAnsi="Times New Roman" w:cs="Times New Roman"/>
        </w:rPr>
        <w:t>carry out</w:t>
      </w:r>
      <w:r w:rsidRPr="00DB5AA6">
        <w:rPr>
          <w:rFonts w:ascii="Times New Roman" w:hAnsi="Times New Roman" w:cs="Times New Roman"/>
        </w:rPr>
        <w:t xml:space="preserve"> a </w:t>
      </w:r>
      <w:r w:rsidRPr="00DB5AA6">
        <w:rPr>
          <w:rStyle w:val="TitleChar"/>
          <w:rFonts w:ascii="Times New Roman" w:hAnsi="Times New Roman" w:cs="Times New Roman"/>
        </w:rPr>
        <w:t>comprehensive</w:t>
      </w:r>
      <w:r w:rsidRPr="00DB5AA6">
        <w:rPr>
          <w:rFonts w:ascii="Times New Roman" w:hAnsi="Times New Roman" w:cs="Times New Roman"/>
        </w:rPr>
        <w:t xml:space="preserve"> program of </w:t>
      </w:r>
      <w:r w:rsidRPr="00DB5AA6">
        <w:rPr>
          <w:rStyle w:val="TitleChar"/>
          <w:rFonts w:ascii="Times New Roman" w:hAnsi="Times New Roman" w:cs="Times New Roman"/>
        </w:rPr>
        <w:t>research</w:t>
      </w:r>
      <w:r w:rsidRPr="00DB5AA6">
        <w:rPr>
          <w:rFonts w:ascii="Times New Roman" w:hAnsi="Times New Roman" w:cs="Times New Roman"/>
        </w:rPr>
        <w:t xml:space="preserve">, technology and </w:t>
      </w:r>
      <w:r w:rsidRPr="00DB5AA6">
        <w:rPr>
          <w:rStyle w:val="TitleChar"/>
          <w:rFonts w:ascii="Times New Roman" w:hAnsi="Times New Roman" w:cs="Times New Roman"/>
        </w:rPr>
        <w:t>monitoring to</w:t>
      </w:r>
      <w:r w:rsidRPr="00DB5AA6">
        <w:rPr>
          <w:rFonts w:ascii="Times New Roman" w:hAnsi="Times New Roman" w:cs="Times New Roman"/>
        </w:rPr>
        <w:t xml:space="preserve"> understand and </w:t>
      </w:r>
      <w:r w:rsidRPr="00DB5AA6">
        <w:rPr>
          <w:rStyle w:val="Emphasis"/>
          <w:rFonts w:ascii="Times New Roman" w:hAnsi="Times New Roman" w:cs="Times New Roman"/>
        </w:rPr>
        <w:t>maintain</w:t>
      </w:r>
      <w:r w:rsidRPr="00DB5AA6">
        <w:rPr>
          <w:rFonts w:ascii="Times New Roman" w:hAnsi="Times New Roman" w:cs="Times New Roman"/>
        </w:rPr>
        <w:t xml:space="preserve"> the integrity of </w:t>
      </w:r>
      <w:r w:rsidRPr="00DB5AA6">
        <w:rPr>
          <w:rStyle w:val="Emphasis"/>
          <w:rFonts w:ascii="Times New Roman" w:hAnsi="Times New Roman" w:cs="Times New Roman"/>
        </w:rPr>
        <w:t>the Earth’s atmosphere</w:t>
      </w:r>
      <w:r w:rsidRPr="00DB5AA6">
        <w:rPr>
          <w:rFonts w:ascii="Times New Roman" w:hAnsi="Times New Roman" w:cs="Times New Roman"/>
        </w:rPr>
        <w:t xml:space="preserve">. The act requires NASA to </w:t>
      </w:r>
      <w:r w:rsidRPr="00DB5AA6">
        <w:rPr>
          <w:rStyle w:val="TitleChar"/>
          <w:rFonts w:ascii="Times New Roman" w:hAnsi="Times New Roman" w:cs="Times New Roman"/>
        </w:rPr>
        <w:t>work with other federal agencies</w:t>
      </w:r>
      <w:r w:rsidRPr="00DB5AA6">
        <w:rPr>
          <w:rFonts w:ascii="Times New Roman" w:hAnsi="Times New Roman" w:cs="Times New Roman"/>
        </w:rPr>
        <w:t xml:space="preserve">, </w:t>
      </w:r>
      <w:proofErr w:type="gramStart"/>
      <w:r w:rsidRPr="00DB5AA6">
        <w:rPr>
          <w:rFonts w:ascii="Times New Roman" w:hAnsi="Times New Roman" w:cs="Times New Roman"/>
        </w:rPr>
        <w:t>academia</w:t>
      </w:r>
      <w:proofErr w:type="gramEnd"/>
      <w:r w:rsidRPr="00DB5AA6">
        <w:rPr>
          <w:rFonts w:ascii="Times New Roman" w:hAnsi="Times New Roman" w:cs="Times New Roman"/>
        </w:rPr>
        <w:t xml:space="preserve"> </w:t>
      </w:r>
      <w:r w:rsidRPr="00DB5AA6">
        <w:rPr>
          <w:rStyle w:val="TitleChar"/>
          <w:rFonts w:ascii="Times New Roman" w:hAnsi="Times New Roman" w:cs="Times New Roman"/>
        </w:rPr>
        <w:t>and the private sector to make</w:t>
      </w:r>
      <w:r w:rsidRPr="00DB5AA6">
        <w:rPr>
          <w:rFonts w:ascii="Times New Roman" w:hAnsi="Times New Roman" w:cs="Times New Roman"/>
        </w:rPr>
        <w:t xml:space="preserve"> the </w:t>
      </w:r>
      <w:r w:rsidRPr="00DB5AA6">
        <w:rPr>
          <w:rStyle w:val="TitleChar"/>
          <w:rFonts w:ascii="Times New Roman" w:hAnsi="Times New Roman" w:cs="Times New Roman"/>
        </w:rPr>
        <w:t>necessary observations</w:t>
      </w:r>
      <w:r w:rsidRPr="00DB5AA6">
        <w:rPr>
          <w:rFonts w:ascii="Times New Roman" w:hAnsi="Times New Roman" w:cs="Times New Roman"/>
        </w:rPr>
        <w:t>, disseminate their results and enlist the support and cooperation of appropriate scientists and engineers of other countries and international organizations.</w:t>
      </w:r>
    </w:p>
    <w:p w14:paraId="12936DE3" w14:textId="77777777" w:rsidR="008C6470" w:rsidRPr="00DB5AA6" w:rsidRDefault="008C6470" w:rsidP="008C6470">
      <w:pPr>
        <w:spacing w:line="240" w:lineRule="auto"/>
        <w:rPr>
          <w:rStyle w:val="TitleChar"/>
          <w:rFonts w:ascii="Times New Roman" w:hAnsi="Times New Roman" w:cs="Times New Roman"/>
        </w:rPr>
      </w:pPr>
      <w:r w:rsidRPr="00DB5AA6">
        <w:rPr>
          <w:rFonts w:ascii="Times New Roman" w:hAnsi="Times New Roman" w:cs="Times New Roman"/>
        </w:rPr>
        <w:t xml:space="preserve">Apollo’s legacy should not be more meaningless new goals and arbitrary deadlines. </w:t>
      </w:r>
      <w:r w:rsidRPr="00DB5AA6">
        <w:rPr>
          <w:rStyle w:val="Emphasis"/>
          <w:rFonts w:ascii="Times New Roman" w:hAnsi="Times New Roman" w:cs="Times New Roman"/>
        </w:rPr>
        <w:t xml:space="preserve">Let’s not repeat the past. Let’s try </w:t>
      </w:r>
      <w:r w:rsidRPr="00DB5AA6">
        <w:rPr>
          <w:rStyle w:val="Emphasis"/>
          <w:rFonts w:ascii="Times New Roman" w:hAnsi="Times New Roman" w:cs="Times New Roman"/>
          <w:highlight w:val="cyan"/>
        </w:rPr>
        <w:t>to</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save our future</w:t>
      </w:r>
      <w:r w:rsidRPr="00DB5AA6">
        <w:rPr>
          <w:rStyle w:val="Emphasis"/>
          <w:rFonts w:ascii="Times New Roman" w:hAnsi="Times New Roman" w:cs="Times New Roman"/>
        </w:rPr>
        <w:t>.</w:t>
      </w:r>
      <w:r w:rsidRPr="00DB5AA6">
        <w:rPr>
          <w:rFonts w:ascii="Times New Roman" w:hAnsi="Times New Roman" w:cs="Times New Roman"/>
        </w:rPr>
        <w:t xml:space="preserve"> Besides, </w:t>
      </w:r>
      <w:r w:rsidRPr="00DB5AA6">
        <w:rPr>
          <w:rStyle w:val="TitleChar"/>
          <w:rFonts w:ascii="Times New Roman" w:hAnsi="Times New Roman" w:cs="Times New Roman"/>
        </w:rPr>
        <w:t xml:space="preserve">humanity’s intrinsic need to explore is driven by our </w:t>
      </w:r>
      <w:r w:rsidRPr="00DB5AA6">
        <w:rPr>
          <w:rStyle w:val="Emphasis"/>
          <w:rFonts w:ascii="Times New Roman" w:hAnsi="Times New Roman" w:cs="Times New Roman"/>
        </w:rPr>
        <w:t>need to survive</w:t>
      </w:r>
      <w:r w:rsidRPr="00DB5AA6">
        <w:rPr>
          <w:rStyle w:val="TitleChar"/>
          <w:rFonts w:ascii="Times New Roman" w:hAnsi="Times New Roman" w:cs="Times New Roman"/>
        </w:rPr>
        <w:t>.</w:t>
      </w:r>
    </w:p>
    <w:p w14:paraId="3CEB4D6B" w14:textId="77777777" w:rsidR="008C6470" w:rsidRPr="00DB5AA6" w:rsidRDefault="008C6470" w:rsidP="008C6470">
      <w:pPr>
        <w:spacing w:line="240" w:lineRule="auto"/>
        <w:rPr>
          <w:rFonts w:ascii="Times New Roman" w:hAnsi="Times New Roman" w:cs="Times New Roman"/>
        </w:rPr>
      </w:pPr>
    </w:p>
    <w:p w14:paraId="2A05E54D" w14:textId="77777777" w:rsidR="008C6470" w:rsidRPr="00DB5AA6" w:rsidRDefault="008C6470" w:rsidP="008C6470">
      <w:pPr>
        <w:pStyle w:val="Heading3"/>
        <w:spacing w:before="0" w:line="240" w:lineRule="auto"/>
        <w:rPr>
          <w:rFonts w:ascii="Times New Roman" w:hAnsi="Times New Roman" w:cs="Times New Roman"/>
        </w:rPr>
      </w:pPr>
      <w:r w:rsidRPr="00DB5AA6">
        <w:rPr>
          <w:rFonts w:ascii="Times New Roman" w:hAnsi="Times New Roman" w:cs="Times New Roman"/>
        </w:rPr>
        <w:t xml:space="preserve">DA </w:t>
      </w:r>
    </w:p>
    <w:p w14:paraId="3F3A963C" w14:textId="77777777" w:rsidR="008C6470" w:rsidRPr="00DB5AA6" w:rsidRDefault="008C6470" w:rsidP="008C6470">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Link Story</w:t>
      </w:r>
    </w:p>
    <w:p w14:paraId="45A25EC7" w14:textId="77777777" w:rsidR="008C6470" w:rsidRPr="00DB5AA6" w:rsidRDefault="008C6470" w:rsidP="008C6470">
      <w:pPr>
        <w:pStyle w:val="Heading4"/>
        <w:spacing w:before="0" w:line="240" w:lineRule="auto"/>
        <w:rPr>
          <w:rFonts w:ascii="Times New Roman" w:hAnsi="Times New Roman" w:cs="Times New Roman"/>
        </w:rPr>
      </w:pPr>
      <w:r w:rsidRPr="00DB5AA6">
        <w:rPr>
          <w:rFonts w:ascii="Times New Roman" w:hAnsi="Times New Roman" w:cs="Times New Roman"/>
        </w:rPr>
        <w:t>Ownership of Asteroids is necessary to create the incentive for private entities to mine them.</w:t>
      </w:r>
    </w:p>
    <w:p w14:paraId="011AD01D" w14:textId="77777777" w:rsidR="008C6470" w:rsidRPr="00DB5AA6" w:rsidRDefault="008C6470" w:rsidP="008C6470">
      <w:pPr>
        <w:spacing w:line="240" w:lineRule="auto"/>
        <w:rPr>
          <w:rStyle w:val="Style13ptBold"/>
          <w:rFonts w:ascii="Times New Roman" w:hAnsi="Times New Roman" w:cs="Times New Roman"/>
          <w:b w:val="0"/>
          <w:sz w:val="12"/>
          <w:szCs w:val="12"/>
        </w:rPr>
      </w:pPr>
      <w:r w:rsidRPr="00DB5AA6">
        <w:rPr>
          <w:rFonts w:ascii="Times New Roman" w:hAnsi="Times New Roman" w:cs="Times New Roman"/>
          <w:sz w:val="16"/>
          <w:szCs w:val="16"/>
        </w:rPr>
        <w:t xml:space="preserve">Ross </w:t>
      </w:r>
      <w:r w:rsidRPr="00DB5AA6">
        <w:rPr>
          <w:rStyle w:val="Style13ptBold"/>
          <w:rFonts w:ascii="Times New Roman" w:hAnsi="Times New Roman" w:cs="Times New Roman"/>
        </w:rPr>
        <w:t>Myers</w:t>
      </w:r>
      <w:r w:rsidRPr="00DB5AA6">
        <w:rPr>
          <w:rFonts w:ascii="Times New Roman" w:hAnsi="Times New Roman" w:cs="Times New Roman"/>
          <w:sz w:val="16"/>
          <w:szCs w:val="16"/>
        </w:rPr>
        <w:t xml:space="preserve">, The Doctrine of Appropriation and Asteroid Mining: Incentivizing the Private Exploration and Development of Outer Space, </w:t>
      </w:r>
      <w:r w:rsidRPr="00DB5AA6">
        <w:rPr>
          <w:rStyle w:val="Style13ptBold"/>
          <w:rFonts w:ascii="Times New Roman" w:hAnsi="Times New Roman" w:cs="Times New Roman"/>
        </w:rPr>
        <w:t>2016</w:t>
      </w:r>
      <w:r w:rsidRPr="00DB5AA6">
        <w:rPr>
          <w:rFonts w:ascii="Times New Roman" w:hAnsi="Times New Roman" w:cs="Times New Roman"/>
          <w:sz w:val="16"/>
          <w:szCs w:val="16"/>
        </w:rPr>
        <w:t xml:space="preserve">, Oregon Review of International Law, </w:t>
      </w:r>
      <w:r w:rsidRPr="00DB5AA6">
        <w:rPr>
          <w:rFonts w:ascii="Times New Roman" w:hAnsi="Times New Roman" w:cs="Times New Roman"/>
          <w:sz w:val="12"/>
          <w:szCs w:val="12"/>
        </w:rPr>
        <w:t xml:space="preserve">https://scholarsbank.uoregon.edu/xmlui/bitstream/handle/1794/19850/Meyers.pdf?sequence=1 </w:t>
      </w:r>
    </w:p>
    <w:p w14:paraId="7CAE9783" w14:textId="77777777" w:rsidR="008C6470" w:rsidRPr="00DB5AA6" w:rsidRDefault="008C6470" w:rsidP="008C6470">
      <w:pPr>
        <w:spacing w:line="240" w:lineRule="auto"/>
        <w:rPr>
          <w:rFonts w:ascii="Times New Roman" w:hAnsi="Times New Roman" w:cs="Times New Roman"/>
          <w:sz w:val="12"/>
        </w:rPr>
      </w:pPr>
      <w:r w:rsidRPr="00DB5AA6">
        <w:rPr>
          <w:rFonts w:ascii="Times New Roman" w:hAnsi="Times New Roman" w:cs="Times New Roman"/>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w:t>
      </w:r>
      <w:r w:rsidRPr="00DB5AA6">
        <w:rPr>
          <w:rStyle w:val="Emphasis"/>
          <w:rFonts w:ascii="Times New Roman" w:hAnsi="Times New Roman" w:cs="Times New Roman"/>
        </w:rPr>
        <w:t xml:space="preserve">corporate space programs now include space tourism, supply missions, and in one case a one-way colonization mission to Mars.53 </w:t>
      </w:r>
      <w:r w:rsidRPr="00DB5AA6">
        <w:rPr>
          <w:rStyle w:val="Emphasis"/>
          <w:rFonts w:ascii="Times New Roman" w:hAnsi="Times New Roman" w:cs="Times New Roman"/>
          <w:highlight w:val="cyan"/>
        </w:rPr>
        <w:t>Corporate interest in space</w:t>
      </w:r>
      <w:r w:rsidRPr="00DB5AA6">
        <w:rPr>
          <w:rStyle w:val="Emphasis"/>
          <w:rFonts w:ascii="Times New Roman" w:hAnsi="Times New Roman" w:cs="Times New Roman"/>
        </w:rPr>
        <w:t xml:space="preserve"> tourism and development</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demonstrates a strong private commercial interest in space as an industry,</w:t>
      </w:r>
      <w:r w:rsidRPr="00DB5AA6">
        <w:rPr>
          <w:rFonts w:ascii="Times New Roman" w:hAnsi="Times New Roman" w:cs="Times New Roman"/>
          <w:sz w:val="12"/>
        </w:rPr>
        <w:t xml:space="preserve"> which could serve to finance the exploration of space in a period</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where national governments do not have an active financial interest</w:t>
      </w:r>
      <w:r w:rsidRPr="00DB5AA6">
        <w:rPr>
          <w:rStyle w:val="StyleUnderline"/>
          <w:rFonts w:ascii="Times New Roman" w:hAnsi="Times New Roman" w:cs="Times New Roman"/>
        </w:rPr>
        <w:t xml:space="preserve"> in space.</w:t>
      </w:r>
      <w:r w:rsidRPr="00DB5AA6">
        <w:rPr>
          <w:rFonts w:ascii="Times New Roman" w:hAnsi="Times New Roman" w:cs="Times New Roman"/>
          <w:sz w:val="12"/>
        </w:rPr>
        <w:t xml:space="preserve"> </w:t>
      </w:r>
      <w:r w:rsidRPr="00DB5AA6">
        <w:rPr>
          <w:rStyle w:val="StyleUnderline"/>
          <w:rFonts w:ascii="Times New Roman" w:hAnsi="Times New Roman" w:cs="Times New Roman"/>
        </w:rPr>
        <w:t xml:space="preserve">However, </w:t>
      </w:r>
      <w:r w:rsidRPr="00DB5AA6">
        <w:rPr>
          <w:rStyle w:val="Emphasis"/>
          <w:rFonts w:ascii="Times New Roman" w:hAnsi="Times New Roman" w:cs="Times New Roman"/>
          <w:highlight w:val="cyan"/>
        </w:rPr>
        <w:t>under current international treaties, the ownership of asteroids is prohibited, preventing corporations willing to invest in asteroid mining from having a secure claim</w:t>
      </w:r>
      <w:r w:rsidRPr="00DB5AA6">
        <w:rPr>
          <w:rFonts w:ascii="Times New Roman" w:hAnsi="Times New Roman" w:cs="Times New Roman"/>
          <w:sz w:val="12"/>
        </w:rPr>
        <w:t>.</w:t>
      </w:r>
    </w:p>
    <w:p w14:paraId="50F77886" w14:textId="77777777" w:rsidR="008C6470" w:rsidRDefault="008C6470" w:rsidP="008C6470">
      <w:pPr>
        <w:spacing w:line="240" w:lineRule="auto"/>
        <w:rPr>
          <w:rFonts w:ascii="Times New Roman" w:hAnsi="Times New Roman" w:cs="Times New Roman"/>
        </w:rPr>
      </w:pPr>
    </w:p>
    <w:p w14:paraId="40D77C54" w14:textId="77777777" w:rsidR="008C6470" w:rsidRDefault="008C6470" w:rsidP="008C6470">
      <w:pPr>
        <w:spacing w:line="240" w:lineRule="auto"/>
        <w:rPr>
          <w:rFonts w:ascii="Times New Roman" w:hAnsi="Times New Roman" w:cs="Times New Roman"/>
        </w:rPr>
      </w:pPr>
      <w:r>
        <w:rPr>
          <w:rFonts w:ascii="Times New Roman" w:hAnsi="Times New Roman" w:cs="Times New Roman"/>
        </w:rPr>
        <w:t xml:space="preserve">You link – </w:t>
      </w:r>
    </w:p>
    <w:p w14:paraId="25C97F94" w14:textId="77777777" w:rsidR="008C6470" w:rsidRDefault="008C6470" w:rsidP="008C6470">
      <w:pPr>
        <w:spacing w:line="240" w:lineRule="auto"/>
        <w:rPr>
          <w:rFonts w:ascii="Times New Roman" w:hAnsi="Times New Roman" w:cs="Times New Roman"/>
        </w:rPr>
      </w:pPr>
      <w:r>
        <w:rPr>
          <w:rFonts w:ascii="Times New Roman" w:hAnsi="Times New Roman" w:cs="Times New Roman"/>
        </w:rPr>
        <w:t>[1] perceptions</w:t>
      </w:r>
    </w:p>
    <w:p w14:paraId="3E301B2B" w14:textId="77777777" w:rsidR="008C6470" w:rsidRDefault="008C6470" w:rsidP="008C6470">
      <w:pPr>
        <w:spacing w:line="240" w:lineRule="auto"/>
        <w:rPr>
          <w:rFonts w:ascii="Times New Roman" w:hAnsi="Times New Roman" w:cs="Times New Roman"/>
        </w:rPr>
      </w:pPr>
      <w:r>
        <w:rPr>
          <w:rFonts w:ascii="Times New Roman" w:hAnsi="Times New Roman" w:cs="Times New Roman"/>
        </w:rPr>
        <w:t>[2] testing</w:t>
      </w:r>
    </w:p>
    <w:p w14:paraId="568F289F" w14:textId="77777777" w:rsidR="008C6470" w:rsidRDefault="008C6470" w:rsidP="008C6470">
      <w:pPr>
        <w:spacing w:line="240" w:lineRule="auto"/>
        <w:rPr>
          <w:rFonts w:ascii="Times New Roman" w:hAnsi="Times New Roman" w:cs="Times New Roman"/>
        </w:rPr>
      </w:pPr>
      <w:r>
        <w:rPr>
          <w:rFonts w:ascii="Times New Roman" w:hAnsi="Times New Roman" w:cs="Times New Roman"/>
        </w:rPr>
        <w:t>[3] rocket boosters</w:t>
      </w:r>
    </w:p>
    <w:p w14:paraId="4D163A19" w14:textId="77777777" w:rsidR="008C6470" w:rsidRDefault="008C6470" w:rsidP="008C6470">
      <w:pPr>
        <w:spacing w:line="240" w:lineRule="auto"/>
        <w:rPr>
          <w:rFonts w:ascii="Times New Roman" w:hAnsi="Times New Roman" w:cs="Times New Roman"/>
        </w:rPr>
      </w:pPr>
      <w:r>
        <w:rPr>
          <w:rFonts w:ascii="Times New Roman" w:hAnsi="Times New Roman" w:cs="Times New Roman"/>
        </w:rPr>
        <w:t xml:space="preserve">[4] debris </w:t>
      </w:r>
      <w:proofErr w:type="spellStart"/>
      <w:r>
        <w:rPr>
          <w:rFonts w:ascii="Times New Roman" w:hAnsi="Times New Roman" w:cs="Times New Roman"/>
        </w:rPr>
        <w:t>en</w:t>
      </w:r>
      <w:proofErr w:type="spellEnd"/>
      <w:r>
        <w:rPr>
          <w:rFonts w:ascii="Times New Roman" w:hAnsi="Times New Roman" w:cs="Times New Roman"/>
        </w:rPr>
        <w:t xml:space="preserve"> route and back</w:t>
      </w:r>
    </w:p>
    <w:p w14:paraId="68BF9EDB" w14:textId="77777777" w:rsidR="008C6470" w:rsidRPr="00DB5AA6" w:rsidRDefault="008C6470" w:rsidP="008C6470">
      <w:pPr>
        <w:spacing w:line="240" w:lineRule="auto"/>
        <w:rPr>
          <w:rFonts w:ascii="Times New Roman" w:hAnsi="Times New Roman" w:cs="Times New Roman"/>
        </w:rPr>
      </w:pPr>
    </w:p>
    <w:p w14:paraId="1A3E263B" w14:textId="77777777" w:rsidR="008C6470" w:rsidRPr="00DB5AA6" w:rsidRDefault="008C6470" w:rsidP="008C6470">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 xml:space="preserve">Impact Story </w:t>
      </w:r>
    </w:p>
    <w:p w14:paraId="5D4D63C6" w14:textId="77777777" w:rsidR="008C6470" w:rsidRPr="00DB5AA6" w:rsidRDefault="008C6470" w:rsidP="008C6470">
      <w:pPr>
        <w:pStyle w:val="Heading4"/>
        <w:spacing w:before="0" w:line="240" w:lineRule="auto"/>
        <w:rPr>
          <w:rFonts w:ascii="Times New Roman" w:hAnsi="Times New Roman" w:cs="Times New Roman"/>
        </w:rPr>
      </w:pPr>
      <w:r w:rsidRPr="00DB5AA6">
        <w:rPr>
          <w:rFonts w:ascii="Times New Roman" w:hAnsi="Times New Roman" w:cs="Times New Roman"/>
        </w:rPr>
        <w:t>Asteroid mining solves climate change, resource shortages, and environmental degradation – independently its key to space colonization that solves every existential crisis</w:t>
      </w:r>
    </w:p>
    <w:p w14:paraId="7CF98190" w14:textId="77777777" w:rsidR="008C6470" w:rsidRPr="00DB5AA6" w:rsidRDefault="008C6470" w:rsidP="008C6470">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Tina </w:t>
      </w:r>
      <w:proofErr w:type="spellStart"/>
      <w:r w:rsidRPr="00DB5AA6">
        <w:rPr>
          <w:rStyle w:val="Style13ptBold"/>
          <w:rFonts w:ascii="Times New Roman" w:hAnsi="Times New Roman" w:cs="Times New Roman"/>
        </w:rPr>
        <w:t>Hlimi</w:t>
      </w:r>
      <w:proofErr w:type="spellEnd"/>
      <w:r w:rsidRPr="00DB5AA6">
        <w:rPr>
          <w:rFonts w:ascii="Times New Roman" w:hAnsi="Times New Roman" w:cs="Times New Roman"/>
          <w:sz w:val="16"/>
          <w:szCs w:val="16"/>
        </w:rPr>
        <w:t xml:space="preserve">, Canadian lawyer with a </w:t>
      </w:r>
      <w:proofErr w:type="gramStart"/>
      <w:r w:rsidRPr="00DB5AA6">
        <w:rPr>
          <w:rFonts w:ascii="Times New Roman" w:hAnsi="Times New Roman" w:cs="Times New Roman"/>
          <w:sz w:val="16"/>
          <w:szCs w:val="16"/>
        </w:rPr>
        <w:t>Bachelors</w:t>
      </w:r>
      <w:proofErr w:type="gramEnd"/>
      <w:r w:rsidRPr="00DB5AA6">
        <w:rPr>
          <w:rFonts w:ascii="Times New Roman" w:hAnsi="Times New Roman" w:cs="Times New Roman"/>
          <w:sz w:val="16"/>
          <w:szCs w:val="16"/>
        </w:rPr>
        <w:t xml:space="preserve"> and </w:t>
      </w:r>
      <w:proofErr w:type="spellStart"/>
      <w:r w:rsidRPr="00DB5AA6">
        <w:rPr>
          <w:rFonts w:ascii="Times New Roman" w:hAnsi="Times New Roman" w:cs="Times New Roman"/>
          <w:sz w:val="16"/>
          <w:szCs w:val="16"/>
        </w:rPr>
        <w:t>Masters</w:t>
      </w:r>
      <w:proofErr w:type="spellEnd"/>
      <w:r w:rsidRPr="00DB5AA6">
        <w:rPr>
          <w:rFonts w:ascii="Times New Roman" w:hAnsi="Times New Roman" w:cs="Times New Roman"/>
          <w:sz w:val="16"/>
          <w:szCs w:val="16"/>
        </w:rPr>
        <w:t xml:space="preserve"> Degrees in Environmental Sciences from McGill University, </w:t>
      </w:r>
      <w:r w:rsidRPr="00DB5AA6">
        <w:rPr>
          <w:rStyle w:val="Style13ptBold"/>
          <w:rFonts w:ascii="Times New Roman" w:hAnsi="Times New Roman" w:cs="Times New Roman"/>
        </w:rPr>
        <w:t>2014</w:t>
      </w:r>
      <w:r w:rsidRPr="00DB5AA6">
        <w:rPr>
          <w:rFonts w:ascii="Times New Roman" w:hAnsi="Times New Roman" w:cs="Times New Roman"/>
          <w:sz w:val="16"/>
          <w:szCs w:val="16"/>
        </w:rPr>
        <w:t>, “THE NEXT FRONTIER: AN OVERVIEW OF THE LEGAL AND ENVIRONMENTAL IMPLICATIONS OF NEAR-EARTH ASTEROID MINING,” ANNALS OF AIR AND SPACE LAW, https://papers.ssrn.com/sol3/papers.cfm?abstract_id=2546924]/¶</w:t>
      </w:r>
    </w:p>
    <w:p w14:paraId="0AEC5AF7" w14:textId="77777777" w:rsidR="008C6470" w:rsidRPr="00DB5AA6" w:rsidRDefault="008C6470" w:rsidP="008C6470">
      <w:pPr>
        <w:spacing w:line="240" w:lineRule="auto"/>
        <w:rPr>
          <w:rFonts w:ascii="Times New Roman" w:hAnsi="Times New Roman" w:cs="Times New Roman"/>
          <w:sz w:val="16"/>
        </w:rPr>
      </w:pPr>
      <w:r w:rsidRPr="00DB5AA6">
        <w:rPr>
          <w:rFonts w:ascii="Times New Roman" w:hAnsi="Times New Roman" w:cs="Times New Roman"/>
          <w:sz w:val="16"/>
        </w:rPr>
        <w:t xml:space="preserve">THE ENVIRONMENTAL BENEFITS OF </w:t>
      </w:r>
      <w:proofErr w:type="gramStart"/>
      <w:r w:rsidRPr="00DB5AA6">
        <w:rPr>
          <w:rFonts w:ascii="Times New Roman" w:hAnsi="Times New Roman" w:cs="Times New Roman"/>
          <w:sz w:val="16"/>
        </w:rPr>
        <w:t>NEAR EARTH</w:t>
      </w:r>
      <w:proofErr w:type="gramEnd"/>
      <w:r w:rsidRPr="00DB5AA6">
        <w:rPr>
          <w:rFonts w:ascii="Times New Roman" w:hAnsi="Times New Roman" w:cs="Times New Roman"/>
          <w:sz w:val="16"/>
        </w:rPr>
        <w:t xml:space="preserve"> ASTEROID HARVESTING Let us recapitulate what we have already found. </w:t>
      </w:r>
      <w:r w:rsidRPr="00DB5AA6">
        <w:rPr>
          <w:rStyle w:val="StyleUnderline"/>
          <w:rFonts w:ascii="Times New Roman" w:hAnsi="Times New Roman" w:cs="Times New Roman"/>
        </w:rPr>
        <w:t>Shortage of resources is not a fact</w:t>
      </w:r>
      <w:r w:rsidRPr="00DB5AA6">
        <w:rPr>
          <w:rFonts w:ascii="Times New Roman" w:hAnsi="Times New Roman" w:cs="Times New Roman"/>
          <w:sz w:val="16"/>
        </w:rPr>
        <w:t xml:space="preserve">; </w:t>
      </w:r>
      <w:r w:rsidRPr="00DB5AA6">
        <w:rPr>
          <w:rStyle w:val="StyleUnderline"/>
          <w:rFonts w:ascii="Times New Roman" w:hAnsi="Times New Roman" w:cs="Times New Roman"/>
        </w:rPr>
        <w:t>it is an illusion born of ignorance.</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Scientifically and </w:t>
      </w:r>
      <w:r w:rsidRPr="00DB5AA6">
        <w:rPr>
          <w:rStyle w:val="StyleUnderline"/>
          <w:rFonts w:ascii="Times New Roman" w:hAnsi="Times New Roman" w:cs="Times New Roman"/>
          <w:highlight w:val="cyan"/>
        </w:rPr>
        <w:t>tech</w:t>
      </w:r>
      <w:r w:rsidRPr="00DB5AA6">
        <w:rPr>
          <w:rStyle w:val="StyleUnderline"/>
          <w:rFonts w:ascii="Times New Roman" w:hAnsi="Times New Roman" w:cs="Times New Roman"/>
        </w:rPr>
        <w:t xml:space="preserve">nically feasible </w:t>
      </w:r>
      <w:r w:rsidRPr="00DB5AA6">
        <w:rPr>
          <w:rStyle w:val="StyleUnderline"/>
          <w:rFonts w:ascii="Times New Roman" w:hAnsi="Times New Roman" w:cs="Times New Roman"/>
          <w:highlight w:val="cyan"/>
        </w:rPr>
        <w:t>improvements</w:t>
      </w:r>
      <w:r w:rsidRPr="00DB5AA6">
        <w:rPr>
          <w:rStyle w:val="StyleUnderline"/>
          <w:rFonts w:ascii="Times New Roman" w:hAnsi="Times New Roman" w:cs="Times New Roman"/>
        </w:rPr>
        <w:t xml:space="preserve"> in launch vehicles </w:t>
      </w:r>
      <w:r w:rsidRPr="00DB5AA6">
        <w:rPr>
          <w:rStyle w:val="StyleUnderline"/>
          <w:rFonts w:ascii="Times New Roman" w:hAnsi="Times New Roman" w:cs="Times New Roman"/>
          <w:highlight w:val="cyan"/>
        </w:rPr>
        <w:t>will make departure</w:t>
      </w:r>
      <w:r w:rsidRPr="00DB5AA6">
        <w:rPr>
          <w:rFonts w:ascii="Times New Roman" w:hAnsi="Times New Roman" w:cs="Times New Roman"/>
          <w:sz w:val="16"/>
        </w:rPr>
        <w:t xml:space="preserve"> from Earth </w:t>
      </w:r>
      <w:r w:rsidRPr="00DB5AA6">
        <w:rPr>
          <w:rStyle w:val="Emphasis"/>
          <w:rFonts w:ascii="Times New Roman" w:hAnsi="Times New Roman" w:cs="Times New Roman"/>
          <w:highlight w:val="cyan"/>
        </w:rPr>
        <w:t>easy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and</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inexpensive</w:t>
      </w:r>
      <w:r w:rsidRPr="00DB5AA6">
        <w:rPr>
          <w:rFonts w:ascii="Times New Roman" w:hAnsi="Times New Roman" w:cs="Times New Roman"/>
          <w:sz w:val="16"/>
        </w:rPr>
        <w:t xml:space="preserve">. </w:t>
      </w:r>
      <w:r w:rsidRPr="00DB5AA6">
        <w:rPr>
          <w:rStyle w:val="StyleUnderline"/>
          <w:rFonts w:ascii="Times New Roman" w:hAnsi="Times New Roman" w:cs="Times New Roman"/>
        </w:rPr>
        <w:t>Once we have a foothold in space</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the</w:t>
      </w:r>
      <w:r w:rsidRPr="00DB5AA6">
        <w:rPr>
          <w:rFonts w:ascii="Times New Roman" w:hAnsi="Times New Roman" w:cs="Times New Roman"/>
          <w:sz w:val="16"/>
        </w:rPr>
        <w:t xml:space="preserve"> mass of the </w:t>
      </w:r>
      <w:r w:rsidRPr="00DB5AA6">
        <w:rPr>
          <w:rStyle w:val="Emphasis"/>
          <w:rFonts w:ascii="Times New Roman" w:hAnsi="Times New Roman" w:cs="Times New Roman"/>
          <w:highlight w:val="cyan"/>
        </w:rPr>
        <w:t>asteroid belt</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will </w:t>
      </w:r>
      <w:r w:rsidRPr="00DB5AA6">
        <w:rPr>
          <w:rStyle w:val="StyleUnderline"/>
          <w:rFonts w:ascii="Times New Roman" w:hAnsi="Times New Roman" w:cs="Times New Roman"/>
        </w:rPr>
        <w:t xml:space="preserve">be at our </w:t>
      </w:r>
      <w:r w:rsidRPr="00DB5AA6">
        <w:rPr>
          <w:rStyle w:val="Emphasis"/>
          <w:rFonts w:ascii="Times New Roman" w:hAnsi="Times New Roman" w:cs="Times New Roman"/>
        </w:rPr>
        <w:t>disposal</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permitting us to </w:t>
      </w:r>
      <w:r w:rsidRPr="00DB5AA6">
        <w:rPr>
          <w:rStyle w:val="StyleUnderline"/>
          <w:rFonts w:ascii="Times New Roman" w:hAnsi="Times New Roman" w:cs="Times New Roman"/>
          <w:highlight w:val="cyan"/>
        </w:rPr>
        <w:t>provide for the</w:t>
      </w:r>
      <w:r w:rsidRPr="00DB5AA6">
        <w:rPr>
          <w:rStyle w:val="StyleUnderline"/>
          <w:rFonts w:ascii="Times New Roman" w:hAnsi="Times New Roman" w:cs="Times New Roman"/>
        </w:rPr>
        <w:t xml:space="preserve"> material </w:t>
      </w:r>
      <w:r w:rsidRPr="00DB5AA6">
        <w:rPr>
          <w:rStyle w:val="StyleUnderline"/>
          <w:rFonts w:ascii="Times New Roman" w:hAnsi="Times New Roman" w:cs="Times New Roman"/>
          <w:highlight w:val="cyan"/>
        </w:rPr>
        <w:t xml:space="preserve">needs of a </w:t>
      </w:r>
      <w:r w:rsidRPr="00DB5AA6">
        <w:rPr>
          <w:rStyle w:val="Emphasis"/>
          <w:rFonts w:ascii="Times New Roman" w:hAnsi="Times New Roman" w:cs="Times New Roman"/>
          <w:highlight w:val="cyan"/>
        </w:rPr>
        <w:t>million times</w:t>
      </w:r>
      <w:r w:rsidRPr="00DB5AA6">
        <w:rPr>
          <w:rStyle w:val="StyleUnderline"/>
          <w:rFonts w:ascii="Times New Roman" w:hAnsi="Times New Roman" w:cs="Times New Roman"/>
          <w:highlight w:val="cyan"/>
        </w:rPr>
        <w:t xml:space="preserve"> as many people as Earth</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can hold</w:t>
      </w:r>
      <w:r w:rsidRPr="00DB5AA6">
        <w:rPr>
          <w:rFonts w:ascii="Times New Roman" w:hAnsi="Times New Roman" w:cs="Times New Roman"/>
          <w:sz w:val="16"/>
        </w:rPr>
        <w:t xml:space="preserve">. </w:t>
      </w:r>
      <w:r w:rsidRPr="00DB5AA6">
        <w:rPr>
          <w:rStyle w:val="Emphasis"/>
          <w:rFonts w:ascii="Times New Roman" w:hAnsi="Times New Roman" w:cs="Times New Roman"/>
          <w:highlight w:val="cyan"/>
        </w:rPr>
        <w:t>Solar power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can</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provide </w:t>
      </w:r>
      <w:r w:rsidRPr="00DB5AA6">
        <w:rPr>
          <w:rStyle w:val="StyleUnderline"/>
          <w:rFonts w:ascii="Times New Roman" w:hAnsi="Times New Roman" w:cs="Times New Roman"/>
        </w:rPr>
        <w:t xml:space="preserve">all the </w:t>
      </w:r>
      <w:r w:rsidRPr="00DB5AA6">
        <w:rPr>
          <w:rStyle w:val="StyleUnderline"/>
          <w:rFonts w:ascii="Times New Roman" w:hAnsi="Times New Roman" w:cs="Times New Roman"/>
          <w:highlight w:val="cyan"/>
        </w:rPr>
        <w:t xml:space="preserve">energy needs </w:t>
      </w:r>
      <w:r w:rsidRPr="00DB5AA6">
        <w:rPr>
          <w:rStyle w:val="StyleUnderline"/>
          <w:rFonts w:ascii="Times New Roman" w:hAnsi="Times New Roman" w:cs="Times New Roman"/>
        </w:rPr>
        <w:t xml:space="preserve">of </w:t>
      </w:r>
      <w:r w:rsidRPr="00DB5AA6">
        <w:rPr>
          <w:rFonts w:ascii="Times New Roman" w:hAnsi="Times New Roman" w:cs="Times New Roman"/>
          <w:sz w:val="16"/>
        </w:rPr>
        <w:t xml:space="preserve">this vast </w:t>
      </w:r>
      <w:proofErr w:type="spellStart"/>
      <w:r w:rsidRPr="00DB5AA6">
        <w:rPr>
          <w:rStyle w:val="StyleUnderline"/>
          <w:rFonts w:ascii="Times New Roman" w:hAnsi="Times New Roman" w:cs="Times New Roman"/>
        </w:rPr>
        <w:t>civilisation</w:t>
      </w:r>
      <w:proofErr w:type="spellEnd"/>
      <w:r w:rsidRPr="00DB5AA6">
        <w:rPr>
          <w:rFonts w:ascii="Times New Roman" w:hAnsi="Times New Roman" w:cs="Times New Roman"/>
          <w:sz w:val="16"/>
        </w:rPr>
        <w:t xml:space="preserve"> (10,000,000 billion people) from now </w:t>
      </w:r>
      <w:r w:rsidRPr="00DB5AA6">
        <w:rPr>
          <w:rStyle w:val="Emphasis"/>
          <w:rFonts w:ascii="Times New Roman" w:hAnsi="Times New Roman" w:cs="Times New Roman"/>
          <w:highlight w:val="cyan"/>
        </w:rPr>
        <w:t>until the Sun expires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Using less than one percent of the helium-3 energy resources of Uranus and Neptune for fusion propulsion, </w:t>
      </w:r>
      <w:r w:rsidRPr="00DB5AA6">
        <w:rPr>
          <w:rStyle w:val="StyleUnderline"/>
          <w:rFonts w:ascii="Times New Roman" w:hAnsi="Times New Roman" w:cs="Times New Roman"/>
          <w:highlight w:val="cyan"/>
        </w:rPr>
        <w:t>we could send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billion interstellar arks</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each containing </w:t>
      </w:r>
      <w:r w:rsidRPr="00DB5AA6">
        <w:rPr>
          <w:rStyle w:val="Emphasis"/>
          <w:rFonts w:ascii="Times New Roman" w:hAnsi="Times New Roman" w:cs="Times New Roman"/>
          <w:highlight w:val="cyan"/>
        </w:rPr>
        <w:t>a billion people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the stars</w:t>
      </w:r>
      <w:r w:rsidRPr="00DB5AA6">
        <w:rPr>
          <w:rFonts w:ascii="Times New Roman" w:hAnsi="Times New Roman" w:cs="Times New Roman"/>
          <w:sz w:val="16"/>
        </w:rPr>
        <w:t xml:space="preserve">. </w:t>
      </w:r>
      <w:r w:rsidRPr="00DB5AA6">
        <w:rPr>
          <w:rStyle w:val="StyleUnderline"/>
          <w:rFonts w:ascii="Times New Roman" w:hAnsi="Times New Roman" w:cs="Times New Roman"/>
        </w:rPr>
        <w:t>There are about a billion Sun-like stars in our galaxy</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We have the resources to </w:t>
      </w:r>
      <w:proofErr w:type="spellStart"/>
      <w:r w:rsidRPr="00DB5AA6">
        <w:rPr>
          <w:rStyle w:val="Emphasis"/>
          <w:rFonts w:ascii="Times New Roman" w:hAnsi="Times New Roman" w:cs="Times New Roman"/>
          <w:highlight w:val="cyan"/>
        </w:rPr>
        <w:t>colonise</w:t>
      </w:r>
      <w:proofErr w:type="spellEnd"/>
      <w:r w:rsidRPr="00DB5AA6">
        <w:rPr>
          <w:rStyle w:val="StyleUnderline"/>
          <w:rFonts w:ascii="Times New Roman" w:hAnsi="Times New Roman" w:cs="Times New Roman"/>
          <w:highlight w:val="cyan"/>
        </w:rPr>
        <w:t xml:space="preserve"> the </w:t>
      </w:r>
      <w:r w:rsidRPr="00DB5AA6">
        <w:rPr>
          <w:rStyle w:val="Emphasis"/>
          <w:rFonts w:ascii="Times New Roman" w:hAnsi="Times New Roman" w:cs="Times New Roman"/>
          <w:highlight w:val="cyan"/>
        </w:rPr>
        <w:t>entire Milky Way</w:t>
      </w:r>
      <w:r w:rsidRPr="00DB5AA6">
        <w:rPr>
          <w:rFonts w:ascii="Times New Roman" w:hAnsi="Times New Roman" w:cs="Times New Roman"/>
          <w:sz w:val="16"/>
        </w:rPr>
        <w:t xml:space="preserve">. 122 In addition to demystifying the legal doctrine governing outer space natural resource appropriation it is also necessary to weigh the benefits and detriments of space-faring activities. Foremost, </w:t>
      </w:r>
      <w:r w:rsidRPr="00DB5AA6">
        <w:rPr>
          <w:rStyle w:val="StyleUnderline"/>
          <w:rFonts w:ascii="Times New Roman" w:hAnsi="Times New Roman" w:cs="Times New Roman"/>
          <w:highlight w:val="cyan"/>
        </w:rPr>
        <w:t>States</w:t>
      </w:r>
      <w:r w:rsidRPr="00DB5AA6">
        <w:rPr>
          <w:rFonts w:ascii="Times New Roman" w:hAnsi="Times New Roman" w:cs="Times New Roman"/>
          <w:sz w:val="16"/>
        </w:rPr>
        <w:t xml:space="preserve"> around the world </w:t>
      </w:r>
      <w:r w:rsidRPr="00DB5AA6">
        <w:rPr>
          <w:rStyle w:val="StyleUnderline"/>
          <w:rFonts w:ascii="Times New Roman" w:hAnsi="Times New Roman" w:cs="Times New Roman"/>
          <w:highlight w:val="cyan"/>
        </w:rPr>
        <w:t xml:space="preserve">are developing at </w:t>
      </w:r>
      <w:r w:rsidRPr="00DB5AA6">
        <w:rPr>
          <w:rStyle w:val="Emphasis"/>
          <w:rFonts w:ascii="Times New Roman" w:hAnsi="Times New Roman" w:cs="Times New Roman"/>
          <w:highlight w:val="cyan"/>
        </w:rPr>
        <w:t>unprecedented rates</w:t>
      </w:r>
      <w:r w:rsidRPr="00DB5AA6">
        <w:rPr>
          <w:rStyle w:val="StyleUnderline"/>
          <w:rFonts w:ascii="Times New Roman" w:hAnsi="Times New Roman" w:cs="Times New Roman"/>
        </w:rPr>
        <w:t xml:space="preserve"> and the human population is mounting in conjunction with demand for natural resources to sustain</w:t>
      </w:r>
      <w:r w:rsidRPr="00DB5AA6">
        <w:rPr>
          <w:rFonts w:ascii="Times New Roman" w:hAnsi="Times New Roman" w:cs="Times New Roman"/>
          <w:sz w:val="16"/>
        </w:rPr>
        <w:t xml:space="preserve"> </w:t>
      </w:r>
      <w:r w:rsidRPr="00DB5AA6">
        <w:rPr>
          <w:rStyle w:val="StyleUnderline"/>
          <w:rFonts w:ascii="Times New Roman" w:hAnsi="Times New Roman" w:cs="Times New Roman"/>
        </w:rPr>
        <w:t>the</w:t>
      </w:r>
      <w:r w:rsidRPr="00DB5AA6">
        <w:rPr>
          <w:rFonts w:ascii="Times New Roman" w:hAnsi="Times New Roman" w:cs="Times New Roman"/>
          <w:sz w:val="16"/>
        </w:rPr>
        <w:t xml:space="preserve"> current and </w:t>
      </w:r>
      <w:r w:rsidRPr="00DB5AA6">
        <w:rPr>
          <w:rStyle w:val="StyleUnderline"/>
          <w:rFonts w:ascii="Times New Roman" w:hAnsi="Times New Roman" w:cs="Times New Roman"/>
        </w:rPr>
        <w:t>new</w:t>
      </w:r>
      <w:r w:rsidRPr="00DB5AA6">
        <w:rPr>
          <w:rFonts w:ascii="Times New Roman" w:hAnsi="Times New Roman" w:cs="Times New Roman"/>
          <w:sz w:val="16"/>
        </w:rPr>
        <w:t xml:space="preserve">ly established western </w:t>
      </w:r>
      <w:r w:rsidRPr="00DB5AA6">
        <w:rPr>
          <w:rStyle w:val="StyleUnderline"/>
          <w:rFonts w:ascii="Times New Roman" w:hAnsi="Times New Roman" w:cs="Times New Roman"/>
        </w:rPr>
        <w:t>standard of living</w:t>
      </w:r>
      <w:r w:rsidRPr="00DB5AA6">
        <w:rPr>
          <w:rFonts w:ascii="Times New Roman" w:hAnsi="Times New Roman" w:cs="Times New Roman"/>
          <w:sz w:val="16"/>
        </w:rPr>
        <w:t xml:space="preserve">. One of the fastest growing nations, </w:t>
      </w:r>
      <w:r w:rsidRPr="00DB5AA6">
        <w:rPr>
          <w:rStyle w:val="StyleUnderline"/>
          <w:rFonts w:ascii="Times New Roman" w:hAnsi="Times New Roman" w:cs="Times New Roman"/>
        </w:rPr>
        <w:t xml:space="preserve">China, is experiencing unhindered growth </w:t>
      </w:r>
      <w:r w:rsidRPr="00DB5AA6">
        <w:rPr>
          <w:rStyle w:val="StyleUnderline"/>
          <w:rFonts w:ascii="Times New Roman" w:hAnsi="Times New Roman" w:cs="Times New Roman"/>
          <w:highlight w:val="cyan"/>
        </w:rPr>
        <w:t xml:space="preserve">facilitated by </w:t>
      </w:r>
      <w:r w:rsidRPr="00DB5AA6">
        <w:rPr>
          <w:rStyle w:val="Emphasis"/>
          <w:rFonts w:ascii="Times New Roman" w:hAnsi="Times New Roman" w:cs="Times New Roman"/>
          <w:highlight w:val="cyan"/>
        </w:rPr>
        <w:t>fossil fuel</w:t>
      </w:r>
      <w:r w:rsidRPr="00DB5AA6">
        <w:rPr>
          <w:rStyle w:val="StyleUnderline"/>
          <w:rFonts w:ascii="Times New Roman" w:hAnsi="Times New Roman" w:cs="Times New Roman"/>
          <w:highlight w:val="cyan"/>
        </w:rPr>
        <w:t xml:space="preserve"> use</w:t>
      </w:r>
      <w:r w:rsidRPr="00DB5AA6">
        <w:rPr>
          <w:rStyle w:val="StyleUnderline"/>
          <w:rFonts w:ascii="Times New Roman" w:hAnsi="Times New Roman" w:cs="Times New Roman"/>
        </w:rPr>
        <w:t xml:space="preserve"> from coal and extensive mining</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This</w:t>
      </w:r>
      <w:r w:rsidRPr="00DB5AA6">
        <w:rPr>
          <w:rStyle w:val="StyleUnderline"/>
          <w:rFonts w:ascii="Times New Roman" w:hAnsi="Times New Roman" w:cs="Times New Roman"/>
        </w:rPr>
        <w:t xml:space="preserve"> has </w:t>
      </w:r>
      <w:r w:rsidRPr="00DB5AA6">
        <w:rPr>
          <w:rStyle w:val="StyleUnderline"/>
          <w:rFonts w:ascii="Times New Roman" w:hAnsi="Times New Roman" w:cs="Times New Roman"/>
          <w:highlight w:val="cyan"/>
        </w:rPr>
        <w:t xml:space="preserve">caused </w:t>
      </w:r>
      <w:r w:rsidRPr="00DB5AA6">
        <w:rPr>
          <w:rStyle w:val="Emphasis"/>
          <w:rFonts w:ascii="Times New Roman" w:hAnsi="Times New Roman" w:cs="Times New Roman"/>
          <w:highlight w:val="cyan"/>
        </w:rPr>
        <w:t>substantial</w:t>
      </w:r>
      <w:r w:rsidRPr="00DB5AA6">
        <w:rPr>
          <w:rStyle w:val="StyleUnderline"/>
          <w:rFonts w:ascii="Times New Roman" w:hAnsi="Times New Roman" w:cs="Times New Roman"/>
          <w:highlight w:val="cyan"/>
        </w:rPr>
        <w:t xml:space="preserve"> water</w:t>
      </w:r>
      <w:r w:rsidRPr="00DB5AA6">
        <w:rPr>
          <w:rStyle w:val="StyleUnderline"/>
          <w:rFonts w:ascii="Times New Roman" w:hAnsi="Times New Roman" w:cs="Times New Roman"/>
        </w:rPr>
        <w:t xml:space="preserve">, </w:t>
      </w:r>
      <w:proofErr w:type="gramStart"/>
      <w:r w:rsidRPr="00DB5AA6">
        <w:rPr>
          <w:rStyle w:val="StyleUnderline"/>
          <w:rFonts w:ascii="Times New Roman" w:hAnsi="Times New Roman" w:cs="Times New Roman"/>
          <w:highlight w:val="cyan"/>
        </w:rPr>
        <w:t>soil</w:t>
      </w:r>
      <w:proofErr w:type="gramEnd"/>
      <w:r w:rsidRPr="00DB5AA6">
        <w:rPr>
          <w:rStyle w:val="StyleUnderline"/>
          <w:rFonts w:ascii="Times New Roman" w:hAnsi="Times New Roman" w:cs="Times New Roman"/>
          <w:highlight w:val="cyan"/>
        </w:rPr>
        <w:t xml:space="preserve"> and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air degradation</w:t>
      </w:r>
      <w:r w:rsidRPr="00DB5AA6">
        <w:rPr>
          <w:rFonts w:ascii="Times New Roman" w:hAnsi="Times New Roman" w:cs="Times New Roman"/>
          <w:sz w:val="16"/>
        </w:rPr>
        <w:t xml:space="preserve">. In the face of these troubles,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mining could be</w:t>
      </w:r>
      <w:r w:rsidRPr="00DB5AA6">
        <w:rPr>
          <w:rStyle w:val="StyleUnderline"/>
          <w:rFonts w:ascii="Times New Roman" w:hAnsi="Times New Roman" w:cs="Times New Roman"/>
        </w:rPr>
        <w:t xml:space="preserve"> the </w:t>
      </w:r>
      <w:r w:rsidRPr="00DB5AA6">
        <w:rPr>
          <w:rStyle w:val="Emphasis"/>
          <w:rFonts w:ascii="Times New Roman" w:hAnsi="Times New Roman" w:cs="Times New Roman"/>
          <w:highlight w:val="cyan"/>
        </w:rPr>
        <w:t>key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preserving</w:t>
      </w:r>
      <w:r w:rsidRPr="00DB5AA6">
        <w:rPr>
          <w:rStyle w:val="StyleUnderline"/>
          <w:rFonts w:ascii="Times New Roman" w:hAnsi="Times New Roman" w:cs="Times New Roman"/>
        </w:rPr>
        <w:t xml:space="preserve"> the </w:t>
      </w:r>
      <w:r w:rsidRPr="00DB5AA6">
        <w:rPr>
          <w:rStyle w:val="StyleUnderline"/>
          <w:rFonts w:ascii="Times New Roman" w:hAnsi="Times New Roman" w:cs="Times New Roman"/>
          <w:highlight w:val="cyan"/>
        </w:rPr>
        <w:t>Earth's</w:t>
      </w:r>
      <w:r w:rsidRPr="00DB5AA6">
        <w:rPr>
          <w:rStyle w:val="StyleUnderline"/>
          <w:rFonts w:ascii="Times New Roman" w:hAnsi="Times New Roman" w:cs="Times New Roman"/>
        </w:rPr>
        <w:t xml:space="preserve"> bounty and replenishing contaminated water </w:t>
      </w:r>
      <w:r w:rsidRPr="00DB5AA6">
        <w:rPr>
          <w:rStyle w:val="StyleUnderline"/>
          <w:rFonts w:ascii="Times New Roman" w:hAnsi="Times New Roman" w:cs="Times New Roman"/>
          <w:highlight w:val="cyan"/>
        </w:rPr>
        <w:t>supplies</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The influx of </w:t>
      </w:r>
      <w:r w:rsidRPr="00DB5AA6">
        <w:rPr>
          <w:rStyle w:val="StyleUnderline"/>
          <w:rFonts w:ascii="Times New Roman" w:hAnsi="Times New Roman" w:cs="Times New Roman"/>
        </w:rPr>
        <w:t xml:space="preserve">natural </w:t>
      </w:r>
      <w:r w:rsidRPr="00DB5AA6">
        <w:rPr>
          <w:rStyle w:val="StyleUnderline"/>
          <w:rFonts w:ascii="Times New Roman" w:hAnsi="Times New Roman" w:cs="Times New Roman"/>
          <w:highlight w:val="cyan"/>
        </w:rPr>
        <w:t xml:space="preserve">resources could </w:t>
      </w:r>
      <w:r w:rsidRPr="00DB5AA6">
        <w:rPr>
          <w:rStyle w:val="Emphasis"/>
          <w:rFonts w:ascii="Times New Roman" w:hAnsi="Times New Roman" w:cs="Times New Roman"/>
          <w:highlight w:val="cyan"/>
        </w:rPr>
        <w:t>thwart</w:t>
      </w:r>
      <w:r w:rsidRPr="00DB5AA6">
        <w:rPr>
          <w:rStyle w:val="StyleUnderline"/>
          <w:rFonts w:ascii="Times New Roman" w:hAnsi="Times New Roman" w:cs="Times New Roman"/>
          <w:highlight w:val="cyan"/>
        </w:rPr>
        <w:t xml:space="preserve"> the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burning of</w:t>
      </w:r>
      <w:r w:rsidRPr="00DB5AA6">
        <w:rPr>
          <w:rStyle w:val="StyleUnderline"/>
          <w:rFonts w:ascii="Times New Roman" w:hAnsi="Times New Roman" w:cs="Times New Roman"/>
        </w:rPr>
        <w:t xml:space="preserve"> dirty coal and </w:t>
      </w:r>
      <w:r w:rsidRPr="00DB5AA6">
        <w:rPr>
          <w:rStyle w:val="StyleUnderline"/>
          <w:rFonts w:ascii="Times New Roman" w:hAnsi="Times New Roman" w:cs="Times New Roman"/>
          <w:highlight w:val="cyan"/>
        </w:rPr>
        <w:t>fossil fuels</w:t>
      </w:r>
      <w:r w:rsidRPr="00DB5AA6">
        <w:rPr>
          <w:rFonts w:ascii="Times New Roman" w:hAnsi="Times New Roman" w:cs="Times New Roman"/>
          <w:sz w:val="16"/>
        </w:rPr>
        <w:t xml:space="preserve">, thereby </w:t>
      </w:r>
      <w:r w:rsidRPr="00DB5AA6">
        <w:rPr>
          <w:rStyle w:val="Emphasis"/>
          <w:rFonts w:ascii="Times New Roman" w:hAnsi="Times New Roman" w:cs="Times New Roman"/>
          <w:highlight w:val="cyan"/>
        </w:rPr>
        <w:t>mitigating</w:t>
      </w:r>
      <w:r w:rsidRPr="00DB5AA6">
        <w:rPr>
          <w:rStyle w:val="StyleUnderline"/>
          <w:rFonts w:ascii="Times New Roman" w:hAnsi="Times New Roman" w:cs="Times New Roman"/>
        </w:rPr>
        <w:t xml:space="preserve"> the effects of </w:t>
      </w:r>
      <w:r w:rsidRPr="00DB5AA6">
        <w:rPr>
          <w:rStyle w:val="Emphasis"/>
          <w:rFonts w:ascii="Times New Roman" w:hAnsi="Times New Roman" w:cs="Times New Roman"/>
          <w:highlight w:val="cyan"/>
        </w:rPr>
        <w:t>climate change</w:t>
      </w:r>
      <w:r w:rsidRPr="00DB5AA6">
        <w:rPr>
          <w:rStyle w:val="StyleUnderline"/>
          <w:rFonts w:ascii="Times New Roman" w:hAnsi="Times New Roman" w:cs="Times New Roman"/>
        </w:rPr>
        <w:t>, such as, rising sea level, atmospheric pollution, melting of sea ice and rising temperatures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harvesting</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could</w:t>
      </w:r>
      <w:r w:rsidRPr="00DB5AA6">
        <w:rPr>
          <w:rFonts w:ascii="Times New Roman" w:hAnsi="Times New Roman" w:cs="Times New Roman"/>
          <w:sz w:val="16"/>
        </w:rPr>
        <w:t xml:space="preserve"> also </w:t>
      </w:r>
      <w:r w:rsidRPr="00DB5AA6">
        <w:rPr>
          <w:rStyle w:val="StyleUnderline"/>
          <w:rFonts w:ascii="Times New Roman" w:hAnsi="Times New Roman" w:cs="Times New Roman"/>
          <w:highlight w:val="cyan"/>
        </w:rPr>
        <w:t>protect the ocean</w:t>
      </w:r>
      <w:r w:rsidRPr="00DB5AA6">
        <w:rPr>
          <w:rStyle w:val="StyleUnderline"/>
          <w:rFonts w:ascii="Times New Roman" w:hAnsi="Times New Roman" w:cs="Times New Roman"/>
        </w:rPr>
        <w:t xml:space="preserve"> and the fragile and largely unexplored deep </w:t>
      </w:r>
      <w:proofErr w:type="spellStart"/>
      <w:r w:rsidRPr="00DB5AA6">
        <w:rPr>
          <w:rStyle w:val="StyleUnderline"/>
          <w:rFonts w:ascii="Times New Roman" w:hAnsi="Times New Roman" w:cs="Times New Roman"/>
        </w:rPr>
        <w:t>seabeds</w:t>
      </w:r>
      <w:proofErr w:type="spellEnd"/>
      <w:r w:rsidRPr="00DB5AA6">
        <w:rPr>
          <w:rFonts w:ascii="Times New Roman" w:hAnsi="Times New Roman" w:cs="Times New Roman"/>
          <w:sz w:val="16"/>
        </w:rPr>
        <w:t xml:space="preserve"> 123 </w:t>
      </w:r>
      <w:r w:rsidRPr="00DB5AA6">
        <w:rPr>
          <w:rStyle w:val="StyleUnderline"/>
          <w:rFonts w:ascii="Times New Roman" w:hAnsi="Times New Roman" w:cs="Times New Roman"/>
        </w:rPr>
        <w:t>from oil and gas drilling</w:t>
      </w:r>
      <w:r w:rsidRPr="00DB5AA6">
        <w:rPr>
          <w:rFonts w:ascii="Times New Roman" w:hAnsi="Times New Roman" w:cs="Times New Roman"/>
          <w:sz w:val="16"/>
        </w:rPr>
        <w:t xml:space="preserve">. </w:t>
      </w:r>
      <w:r w:rsidRPr="00DB5AA6">
        <w:rPr>
          <w:rStyle w:val="StyleUnderline"/>
          <w:rFonts w:ascii="Times New Roman" w:hAnsi="Times New Roman" w:cs="Times New Roman"/>
        </w:rPr>
        <w:t>It could</w:t>
      </w:r>
      <w:r w:rsidRPr="00DB5AA6">
        <w:rPr>
          <w:rFonts w:ascii="Times New Roman" w:hAnsi="Times New Roman" w:cs="Times New Roman"/>
          <w:sz w:val="16"/>
        </w:rPr>
        <w:t xml:space="preserve"> furthermore </w:t>
      </w:r>
      <w:r w:rsidRPr="00DB5AA6">
        <w:rPr>
          <w:rStyle w:val="StyleUnderline"/>
          <w:rFonts w:ascii="Times New Roman" w:hAnsi="Times New Roman" w:cs="Times New Roman"/>
        </w:rPr>
        <w:t>protect</w:t>
      </w:r>
      <w:r w:rsidRPr="00DB5AA6">
        <w:rPr>
          <w:rFonts w:ascii="Times New Roman" w:hAnsi="Times New Roman" w:cs="Times New Roman"/>
          <w:sz w:val="16"/>
        </w:rPr>
        <w:t xml:space="preserve"> </w:t>
      </w:r>
      <w:r w:rsidRPr="00DB5AA6">
        <w:rPr>
          <w:rStyle w:val="StyleUnderline"/>
          <w:rFonts w:ascii="Times New Roman" w:hAnsi="Times New Roman" w:cs="Times New Roman"/>
        </w:rPr>
        <w:t>ecosystems from rare-earth mineral mining</w:t>
      </w:r>
      <w:r w:rsidRPr="00DB5AA6">
        <w:rPr>
          <w:rFonts w:ascii="Times New Roman" w:hAnsi="Times New Roman" w:cs="Times New Roman"/>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DB5AA6">
        <w:rPr>
          <w:rStyle w:val="StyleUnderline"/>
          <w:rFonts w:ascii="Times New Roman" w:hAnsi="Times New Roman" w:cs="Times New Roman"/>
        </w:rPr>
        <w:t>States</w:t>
      </w:r>
      <w:r w:rsidRPr="00DB5AA6">
        <w:rPr>
          <w:rFonts w:ascii="Times New Roman" w:hAnsi="Times New Roman" w:cs="Times New Roman"/>
          <w:sz w:val="16"/>
        </w:rPr>
        <w:t xml:space="preserve">, which have </w:t>
      </w:r>
      <w:r w:rsidRPr="00DB5AA6">
        <w:rPr>
          <w:rStyle w:val="StyleUnderline"/>
          <w:rFonts w:ascii="Times New Roman" w:hAnsi="Times New Roman" w:cs="Times New Roman"/>
        </w:rPr>
        <w:t xml:space="preserve">joined the </w:t>
      </w:r>
      <w:r w:rsidRPr="00DB5AA6">
        <w:rPr>
          <w:rStyle w:val="Emphasis"/>
          <w:rFonts w:ascii="Times New Roman" w:hAnsi="Times New Roman" w:cs="Times New Roman"/>
        </w:rPr>
        <w:t>environmentally destructive</w:t>
      </w:r>
      <w:r w:rsidRPr="00DB5AA6">
        <w:rPr>
          <w:rStyle w:val="StyleUnderline"/>
          <w:rFonts w:ascii="Times New Roman" w:hAnsi="Times New Roman" w:cs="Times New Roman"/>
        </w:rPr>
        <w:t xml:space="preserve"> rare-earth mineral exploration movement</w:t>
      </w:r>
      <w:r w:rsidRPr="00DB5AA6">
        <w:rPr>
          <w:rFonts w:ascii="Times New Roman" w:hAnsi="Times New Roman" w:cs="Times New Roman"/>
          <w:sz w:val="16"/>
        </w:rPr>
        <w:t xml:space="preserve"> include India, Canada, Tanzania, Australia, </w:t>
      </w:r>
      <w:proofErr w:type="gramStart"/>
      <w:r w:rsidRPr="00DB5AA6">
        <w:rPr>
          <w:rFonts w:ascii="Times New Roman" w:hAnsi="Times New Roman" w:cs="Times New Roman"/>
          <w:sz w:val="16"/>
        </w:rPr>
        <w:t>Brazil</w:t>
      </w:r>
      <w:proofErr w:type="gramEnd"/>
      <w:r w:rsidRPr="00DB5AA6">
        <w:rPr>
          <w:rFonts w:ascii="Times New Roman" w:hAnsi="Times New Roman" w:cs="Times New Roman"/>
          <w:sz w:val="16"/>
        </w:rPr>
        <w:t xml:space="preserve"> and Vietnam., </w:t>
      </w:r>
      <w:r w:rsidRPr="00DB5AA6">
        <w:rPr>
          <w:rStyle w:val="StyleUnderline"/>
          <w:rFonts w:ascii="Times New Roman" w:hAnsi="Times New Roman" w:cs="Times New Roman"/>
        </w:rPr>
        <w:t>There is accordingly much competition</w:t>
      </w:r>
      <w:r w:rsidRPr="00DB5AA6">
        <w:rPr>
          <w:rFonts w:ascii="Times New Roman" w:hAnsi="Times New Roman" w:cs="Times New Roman"/>
          <w:sz w:val="16"/>
        </w:rPr>
        <w:t xml:space="preserve"> and exploration </w:t>
      </w:r>
      <w:r w:rsidRPr="00DB5AA6">
        <w:rPr>
          <w:rStyle w:val="StyleUnderline"/>
          <w:rFonts w:ascii="Times New Roman" w:hAnsi="Times New Roman" w:cs="Times New Roman"/>
        </w:rPr>
        <w:t xml:space="preserve">for rare-earth minerals which could result in </w:t>
      </w:r>
      <w:r w:rsidRPr="00DB5AA6">
        <w:rPr>
          <w:rStyle w:val="Emphasis"/>
          <w:rFonts w:ascii="Times New Roman" w:hAnsi="Times New Roman" w:cs="Times New Roman"/>
        </w:rPr>
        <w:t>significant exploitation</w:t>
      </w:r>
      <w:r w:rsidRPr="00DB5AA6">
        <w:rPr>
          <w:rStyle w:val="StyleUnderline"/>
          <w:rFonts w:ascii="Times New Roman" w:hAnsi="Times New Roman" w:cs="Times New Roman"/>
        </w:rPr>
        <w:t xml:space="preserve"> of untouched</w:t>
      </w:r>
      <w:r w:rsidRPr="00DB5AA6">
        <w:rPr>
          <w:rFonts w:ascii="Times New Roman" w:hAnsi="Times New Roman" w:cs="Times New Roman"/>
          <w:sz w:val="16"/>
        </w:rPr>
        <w:t xml:space="preserve"> </w:t>
      </w:r>
      <w:r w:rsidRPr="00DB5AA6">
        <w:rPr>
          <w:rStyle w:val="StyleUnderline"/>
          <w:rFonts w:ascii="Times New Roman" w:hAnsi="Times New Roman" w:cs="Times New Roman"/>
        </w:rPr>
        <w:t>areas like the PEEZ seabed and Mongolia</w:t>
      </w:r>
      <w:r w:rsidRPr="00DB5AA6">
        <w:rPr>
          <w:rFonts w:ascii="Times New Roman" w:hAnsi="Times New Roman" w:cs="Times New Roman"/>
          <w:sz w:val="16"/>
        </w:rPr>
        <w:t xml:space="preserve">.125 Other </w:t>
      </w:r>
      <w:r w:rsidRPr="00DB5AA6">
        <w:rPr>
          <w:rStyle w:val="StyleUnderline"/>
          <w:rFonts w:ascii="Times New Roman" w:hAnsi="Times New Roman" w:cs="Times New Roman"/>
        </w:rPr>
        <w:t>regions which may soon be targeted for mineral and hydrological resources include Antarctica and the Arctic</w:t>
      </w:r>
      <w:r w:rsidRPr="00DB5AA6">
        <w:rPr>
          <w:rFonts w:ascii="Times New Roman" w:hAnsi="Times New Roman" w:cs="Times New Roman"/>
          <w:sz w:val="16"/>
        </w:rPr>
        <w:t xml:space="preserve">. With the advent of technological advances, </w:t>
      </w:r>
      <w:r w:rsidRPr="00DB5AA6">
        <w:rPr>
          <w:rStyle w:val="StyleUnderline"/>
          <w:rFonts w:ascii="Times New Roman" w:hAnsi="Times New Roman" w:cs="Times New Roman"/>
          <w:highlight w:val="cyan"/>
        </w:rPr>
        <w:t>environmentally destructive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practices</w:t>
      </w:r>
      <w:r w:rsidRPr="00DB5AA6">
        <w:rPr>
          <w:rStyle w:val="StyleUnderline"/>
          <w:rFonts w:ascii="Times New Roman" w:hAnsi="Times New Roman" w:cs="Times New Roman"/>
        </w:rPr>
        <w:t xml:space="preserve"> such as refining </w:t>
      </w:r>
      <w:r w:rsidRPr="00DB5AA6">
        <w:rPr>
          <w:rStyle w:val="StyleUnderline"/>
          <w:rFonts w:ascii="Times New Roman" w:hAnsi="Times New Roman" w:cs="Times New Roman"/>
          <w:highlight w:val="cyan"/>
        </w:rPr>
        <w:t>may</w:t>
      </w:r>
      <w:r w:rsidRPr="00DB5AA6">
        <w:rPr>
          <w:rStyle w:val="StyleUnderline"/>
          <w:rFonts w:ascii="Times New Roman" w:hAnsi="Times New Roman" w:cs="Times New Roman"/>
        </w:rPr>
        <w:t xml:space="preserve"> soon </w:t>
      </w:r>
      <w:r w:rsidRPr="00DB5AA6">
        <w:rPr>
          <w:rStyle w:val="StyleUnderline"/>
          <w:rFonts w:ascii="Times New Roman" w:hAnsi="Times New Roman" w:cs="Times New Roman"/>
          <w:highlight w:val="cyan"/>
        </w:rPr>
        <w:t>occur in</w:t>
      </w:r>
      <w:r w:rsidRPr="00DB5AA6">
        <w:rPr>
          <w:rStyle w:val="StyleUnderline"/>
          <w:rFonts w:ascii="Times New Roman" w:hAnsi="Times New Roman" w:cs="Times New Roman"/>
        </w:rPr>
        <w:t xml:space="preserve"> outer </w:t>
      </w:r>
      <w:r w:rsidRPr="00DB5AA6">
        <w:rPr>
          <w:rStyle w:val="StyleUnderline"/>
          <w:rFonts w:ascii="Times New Roman" w:hAnsi="Times New Roman" w:cs="Times New Roman"/>
          <w:highlight w:val="cyan"/>
        </w:rPr>
        <w:t>space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sparing the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Earth</w:t>
      </w:r>
      <w:r w:rsidRPr="00DB5AA6">
        <w:rPr>
          <w:rStyle w:val="StyleUnderline"/>
          <w:rFonts w:ascii="Times New Roman" w:hAnsi="Times New Roman" w:cs="Times New Roman"/>
        </w:rPr>
        <w:t xml:space="preserve"> of pollution</w:t>
      </w:r>
      <w:r w:rsidRPr="00DB5AA6">
        <w:rPr>
          <w:rFonts w:ascii="Times New Roman" w:hAnsi="Times New Roman" w:cs="Times New Roman"/>
          <w:sz w:val="16"/>
        </w:rPr>
        <w:t xml:space="preserve">. 126 Accordingly, </w:t>
      </w:r>
      <w:r w:rsidRPr="00DB5AA6">
        <w:rPr>
          <w:rStyle w:val="StyleUnderline"/>
          <w:rFonts w:ascii="Times New Roman" w:hAnsi="Times New Roman" w:cs="Times New Roman"/>
        </w:rPr>
        <w:t xml:space="preserve">NEA mining is a viable technology for preserving the Earth's environment by curbing atmospheric and marine pollution, enhancing water supply and </w:t>
      </w:r>
      <w:proofErr w:type="gramStart"/>
      <w:r w:rsidRPr="00DB5AA6">
        <w:rPr>
          <w:rStyle w:val="StyleUnderline"/>
          <w:rFonts w:ascii="Times New Roman" w:hAnsi="Times New Roman" w:cs="Times New Roman"/>
        </w:rPr>
        <w:t>quality</w:t>
      </w:r>
      <w:proofErr w:type="gramEnd"/>
      <w:r w:rsidRPr="00DB5AA6">
        <w:rPr>
          <w:rFonts w:ascii="Times New Roman" w:hAnsi="Times New Roman" w:cs="Times New Roman"/>
          <w:sz w:val="16"/>
        </w:rPr>
        <w:t xml:space="preserve"> </w:t>
      </w:r>
      <w:r w:rsidRPr="00DB5AA6">
        <w:rPr>
          <w:rStyle w:val="StyleUnderline"/>
          <w:rFonts w:ascii="Times New Roman" w:hAnsi="Times New Roman" w:cs="Times New Roman"/>
        </w:rPr>
        <w:t>and</w:t>
      </w:r>
      <w:r w:rsidRPr="00DB5AA6">
        <w:rPr>
          <w:rFonts w:ascii="Times New Roman" w:hAnsi="Times New Roman" w:cs="Times New Roman"/>
          <w:sz w:val="16"/>
        </w:rPr>
        <w:t xml:space="preserve"> </w:t>
      </w:r>
      <w:r w:rsidRPr="00DB5AA6">
        <w:rPr>
          <w:rStyle w:val="StyleUnderline"/>
          <w:rFonts w:ascii="Times New Roman" w:hAnsi="Times New Roman" w:cs="Times New Roman"/>
        </w:rPr>
        <w:t>mitigating</w:t>
      </w:r>
      <w:r w:rsidRPr="00DB5AA6">
        <w:rPr>
          <w:rFonts w:ascii="Times New Roman" w:hAnsi="Times New Roman" w:cs="Times New Roman"/>
          <w:sz w:val="16"/>
        </w:rPr>
        <w:t xml:space="preserve"> the effects of </w:t>
      </w:r>
      <w:r w:rsidRPr="00DB5AA6">
        <w:rPr>
          <w:rStyle w:val="StyleUnderline"/>
          <w:rFonts w:ascii="Times New Roman" w:hAnsi="Times New Roman" w:cs="Times New Roman"/>
        </w:rPr>
        <w:t>climate change</w:t>
      </w:r>
      <w:r w:rsidRPr="00DB5AA6">
        <w:rPr>
          <w:rFonts w:ascii="Times New Roman" w:hAnsi="Times New Roman" w:cs="Times New Roman"/>
          <w:sz w:val="16"/>
        </w:rPr>
        <w:t xml:space="preserve">; all while allowing humankind to maintain and even improve their standard of living through increased technologies, consumption and population growth. B. THE ENVIRONMENTAL CONSEQUENCES OF </w:t>
      </w:r>
      <w:proofErr w:type="gramStart"/>
      <w:r w:rsidRPr="00DB5AA6">
        <w:rPr>
          <w:rFonts w:ascii="Times New Roman" w:hAnsi="Times New Roman" w:cs="Times New Roman"/>
          <w:sz w:val="16"/>
        </w:rPr>
        <w:t>NEAR EARTH</w:t>
      </w:r>
      <w:proofErr w:type="gramEnd"/>
      <w:r w:rsidRPr="00DB5AA6">
        <w:rPr>
          <w:rFonts w:ascii="Times New Roman" w:hAnsi="Times New Roman" w:cs="Times New Roman"/>
          <w:sz w:val="16"/>
        </w:rPr>
        <w:t xml:space="preserve"> ASTEROID MINING</w:t>
      </w:r>
    </w:p>
    <w:p w14:paraId="286A6DB4" w14:textId="77777777" w:rsidR="008C6470" w:rsidRDefault="008C6470" w:rsidP="008C6470"/>
    <w:p w14:paraId="15FF602B" w14:textId="77777777" w:rsidR="008C6470" w:rsidRPr="00310E69" w:rsidRDefault="008C6470" w:rsidP="008C6470">
      <w:pPr>
        <w:pStyle w:val="Heading4"/>
        <w:rPr>
          <w:rStyle w:val="Style13ptBold"/>
          <w:rFonts w:asciiTheme="minorHAnsi" w:hAnsiTheme="minorHAnsi"/>
          <w:b/>
        </w:rPr>
      </w:pPr>
      <w:r w:rsidRPr="00310E69">
        <w:rPr>
          <w:rStyle w:val="Style13ptBold"/>
          <w:rFonts w:asciiTheme="minorHAnsi" w:hAnsiTheme="minorHAnsi"/>
          <w:b/>
        </w:rPr>
        <w:t xml:space="preserve">Expert consensus that warming is </w:t>
      </w:r>
      <w:r w:rsidRPr="002F17D3">
        <w:rPr>
          <w:rStyle w:val="Style13ptBold"/>
          <w:rFonts w:asciiTheme="minorHAnsi" w:hAnsiTheme="minorHAnsi"/>
          <w:b/>
          <w:i/>
          <w:u w:val="single"/>
        </w:rPr>
        <w:t>real</w:t>
      </w:r>
      <w:r w:rsidRPr="00310E69">
        <w:rPr>
          <w:rStyle w:val="Style13ptBold"/>
          <w:rFonts w:asciiTheme="minorHAnsi" w:hAnsiTheme="minorHAnsi"/>
          <w:b/>
        </w:rPr>
        <w:t xml:space="preserve"> and </w:t>
      </w:r>
      <w:r w:rsidRPr="002F17D3">
        <w:rPr>
          <w:rStyle w:val="Style13ptBold"/>
          <w:rFonts w:asciiTheme="minorHAnsi" w:hAnsiTheme="minorHAnsi"/>
          <w:b/>
          <w:i/>
          <w:u w:val="single"/>
        </w:rPr>
        <w:t>existential</w:t>
      </w:r>
      <w:r w:rsidRPr="00310E69">
        <w:rPr>
          <w:rStyle w:val="Style13ptBold"/>
          <w:rFonts w:asciiTheme="minorHAnsi" w:hAnsiTheme="minorHAnsi"/>
          <w:b/>
        </w:rPr>
        <w:t xml:space="preserve"> – it shatters the scales of cost-benefit analysis </w:t>
      </w:r>
    </w:p>
    <w:p w14:paraId="011919EE" w14:textId="77777777" w:rsidR="008C6470" w:rsidRPr="00310E69" w:rsidRDefault="008C6470" w:rsidP="008C6470">
      <w:pPr>
        <w:rPr>
          <w:rFonts w:asciiTheme="minorHAnsi" w:hAnsiTheme="minorHAnsi"/>
        </w:rPr>
      </w:pPr>
      <w:proofErr w:type="spellStart"/>
      <w:r w:rsidRPr="00310E69">
        <w:rPr>
          <w:rStyle w:val="Style13ptBold"/>
          <w:rFonts w:asciiTheme="minorHAnsi" w:hAnsiTheme="minorHAnsi"/>
        </w:rPr>
        <w:t>Treich</w:t>
      </w:r>
      <w:proofErr w:type="spellEnd"/>
      <w:r w:rsidRPr="00310E69">
        <w:rPr>
          <w:rStyle w:val="Style13ptBold"/>
          <w:rFonts w:asciiTheme="minorHAnsi" w:hAnsiTheme="minorHAnsi"/>
        </w:rPr>
        <w:t>, 15</w:t>
      </w:r>
      <w:r w:rsidRPr="00310E69">
        <w:rPr>
          <w:rFonts w:asciiTheme="minorHAnsi" w:hAnsiTheme="minorHAnsi"/>
        </w:rPr>
        <w:t xml:space="preserve">—Christoph </w:t>
      </w:r>
      <w:proofErr w:type="spellStart"/>
      <w:r w:rsidRPr="00310E69">
        <w:rPr>
          <w:rFonts w:asciiTheme="minorHAnsi" w:hAnsiTheme="minorHAnsi"/>
        </w:rPr>
        <w:t>Rheinberger</w:t>
      </w:r>
      <w:proofErr w:type="spellEnd"/>
      <w:r w:rsidRPr="00310E69">
        <w:rPr>
          <w:rFonts w:asciiTheme="minorHAnsi" w:hAnsiTheme="minorHAnsi"/>
        </w:rPr>
        <w:t xml:space="preserve"> (Professor of Health Policy and Management @ Harvard) and Nicolas </w:t>
      </w:r>
      <w:proofErr w:type="spellStart"/>
      <w:r w:rsidRPr="00310E69">
        <w:rPr>
          <w:rFonts w:asciiTheme="minorHAnsi" w:hAnsiTheme="minorHAnsi"/>
        </w:rPr>
        <w:t>Treich</w:t>
      </w:r>
      <w:proofErr w:type="spellEnd"/>
      <w:r w:rsidRPr="00310E69">
        <w:rPr>
          <w:rFonts w:asciiTheme="minorHAnsi" w:hAnsiTheme="minorHAnsi"/>
        </w:rPr>
        <w:t xml:space="preserve"> (Professor at the Toulouse School of Economics). Citing Weitzman (economist @ Harvard) and Bostrom (prof @ Oxford).  “On the economics of the end of the world as we know it,” The Economist, http://www.economist.com/blogs/freeexchange/2015/07/climate-change </w:t>
      </w:r>
    </w:p>
    <w:p w14:paraId="3B047DCD" w14:textId="77777777" w:rsidR="008C6470" w:rsidRPr="00310E69" w:rsidRDefault="008C6470" w:rsidP="008C6470">
      <w:pPr>
        <w:rPr>
          <w:rFonts w:asciiTheme="minorHAnsi" w:hAnsiTheme="minorHAnsi"/>
          <w:sz w:val="16"/>
        </w:rPr>
      </w:pPr>
      <w:r w:rsidRPr="0067029A">
        <w:rPr>
          <w:rStyle w:val="StyleUnderline"/>
          <w:rFonts w:asciiTheme="minorHAnsi" w:hAnsiTheme="minorHAnsi"/>
          <w:highlight w:val="green"/>
        </w:rPr>
        <w:t xml:space="preserve">CLIMATE change </w:t>
      </w:r>
      <w:r w:rsidRPr="0067029A">
        <w:rPr>
          <w:rStyle w:val="Emphasis"/>
          <w:rFonts w:asciiTheme="minorHAnsi" w:hAnsiTheme="minorHAnsi"/>
          <w:highlight w:val="green"/>
        </w:rPr>
        <w:t>puts humanity at risk</w:t>
      </w:r>
      <w:r w:rsidRPr="00310E69">
        <w:rPr>
          <w:rFonts w:asciiTheme="minorHAnsi" w:hAnsiTheme="minorHAnsi"/>
          <w:sz w:val="16"/>
        </w:rPr>
        <w:t xml:space="preserve">. The Pope’s celebrated encyclical letter on the subject released last month </w:t>
      </w:r>
      <w:proofErr w:type="spellStart"/>
      <w:r w:rsidRPr="00310E69">
        <w:rPr>
          <w:rFonts w:asciiTheme="minorHAnsi" w:hAnsiTheme="minorHAnsi"/>
          <w:sz w:val="16"/>
        </w:rPr>
        <w:t>emphasised</w:t>
      </w:r>
      <w:proofErr w:type="spellEnd"/>
      <w:r w:rsidRPr="00310E69">
        <w:rPr>
          <w:rFonts w:asciiTheme="minorHAnsi" w:hAnsiTheme="minorHAnsi"/>
          <w:sz w:val="16"/>
        </w:rPr>
        <w:t xml:space="preserve"> this risk “for our common home”, arguing that “doomsday predictions can no longer be met with irony or disdain”. But apocalyptic predictions are often made by religious groups. So, how serious is this claim? </w:t>
      </w:r>
      <w:r w:rsidRPr="00310E69">
        <w:rPr>
          <w:rStyle w:val="StyleUnderline"/>
          <w:rFonts w:asciiTheme="minorHAnsi" w:hAnsiTheme="minorHAnsi"/>
        </w:rPr>
        <w:t xml:space="preserve">Perhaps for the first time in history, there seems to be a </w:t>
      </w:r>
      <w:r w:rsidRPr="0067029A">
        <w:rPr>
          <w:rStyle w:val="Emphasis"/>
          <w:rFonts w:asciiTheme="minorHAnsi" w:hAnsiTheme="minorHAnsi"/>
          <w:highlight w:val="green"/>
        </w:rPr>
        <w:t>broad consensus</w:t>
      </w:r>
      <w:r w:rsidRPr="00310E69">
        <w:rPr>
          <w:rStyle w:val="StyleUnderline"/>
          <w:rFonts w:asciiTheme="minorHAnsi" w:hAnsiTheme="minorHAnsi"/>
        </w:rPr>
        <w:t xml:space="preserve"> among scientists. They </w:t>
      </w:r>
      <w:r w:rsidRPr="0067029A">
        <w:rPr>
          <w:rStyle w:val="StyleUnderline"/>
          <w:rFonts w:asciiTheme="minorHAnsi" w:hAnsiTheme="minorHAnsi"/>
          <w:highlight w:val="green"/>
        </w:rPr>
        <w:t>claim</w:t>
      </w:r>
      <w:r w:rsidRPr="00310E69">
        <w:rPr>
          <w:rStyle w:val="StyleUnderline"/>
          <w:rFonts w:asciiTheme="minorHAnsi" w:hAnsiTheme="minorHAnsi"/>
        </w:rPr>
        <w:t xml:space="preserve"> that our planet might face </w:t>
      </w:r>
      <w:r w:rsidRPr="0067029A">
        <w:rPr>
          <w:rStyle w:val="StyleUnderline"/>
          <w:rFonts w:asciiTheme="minorHAnsi" w:hAnsiTheme="minorHAnsi"/>
          <w:highlight w:val="green"/>
        </w:rPr>
        <w:t>a frightening future if we cannot</w:t>
      </w:r>
      <w:r w:rsidRPr="00310E69">
        <w:rPr>
          <w:rStyle w:val="StyleUnderline"/>
          <w:rFonts w:asciiTheme="minorHAnsi" w:hAnsiTheme="minorHAnsi"/>
        </w:rPr>
        <w:t xml:space="preserve"> agree to </w:t>
      </w:r>
      <w:r w:rsidRPr="0067029A">
        <w:rPr>
          <w:rStyle w:val="StyleUnderline"/>
          <w:rFonts w:asciiTheme="minorHAnsi" w:hAnsiTheme="minorHAnsi"/>
          <w:highlight w:val="green"/>
        </w:rPr>
        <w:t xml:space="preserve">take </w:t>
      </w:r>
      <w:r w:rsidRPr="0067029A">
        <w:rPr>
          <w:rStyle w:val="Emphasis"/>
          <w:rFonts w:asciiTheme="minorHAnsi" w:hAnsiTheme="minorHAnsi"/>
          <w:highlight w:val="green"/>
        </w:rPr>
        <w:t>decisive actions</w:t>
      </w:r>
      <w:r w:rsidRPr="00310E69">
        <w:rPr>
          <w:rStyle w:val="Emphasis"/>
          <w:rFonts w:asciiTheme="minorHAnsi" w:hAnsiTheme="minorHAnsi"/>
        </w:rPr>
        <w:t xml:space="preserve"> here and </w:t>
      </w:r>
      <w:r w:rsidRPr="0067029A">
        <w:rPr>
          <w:rStyle w:val="Emphasis"/>
          <w:rFonts w:asciiTheme="minorHAnsi" w:hAnsiTheme="minorHAnsi"/>
          <w:highlight w:val="green"/>
        </w:rPr>
        <w:t>now</w:t>
      </w:r>
      <w:r w:rsidRPr="00310E69">
        <w:rPr>
          <w:rStyle w:val="StyleUnderline"/>
          <w:rFonts w:asciiTheme="minorHAnsi" w:hAnsiTheme="minorHAnsi"/>
        </w:rPr>
        <w:t xml:space="preserve">. Changes to how seawater circulates in the Atlantic, the </w:t>
      </w:r>
      <w:r w:rsidRPr="0067029A">
        <w:rPr>
          <w:rStyle w:val="StyleUnderline"/>
          <w:rFonts w:asciiTheme="minorHAnsi" w:hAnsiTheme="minorHAnsi"/>
          <w:highlight w:val="green"/>
        </w:rPr>
        <w:t>melting</w:t>
      </w:r>
      <w:r w:rsidRPr="00310E69">
        <w:rPr>
          <w:rStyle w:val="StyleUnderline"/>
          <w:rFonts w:asciiTheme="minorHAnsi" w:hAnsiTheme="minorHAnsi"/>
        </w:rPr>
        <w:t xml:space="preserve"> of </w:t>
      </w:r>
      <w:r w:rsidRPr="0067029A">
        <w:rPr>
          <w:rStyle w:val="StyleUnderline"/>
          <w:rFonts w:asciiTheme="minorHAnsi" w:hAnsiTheme="minorHAnsi"/>
          <w:highlight w:val="green"/>
        </w:rPr>
        <w:t>glaciers</w:t>
      </w:r>
      <w:r w:rsidRPr="00310E69">
        <w:rPr>
          <w:rStyle w:val="StyleUnderline"/>
          <w:rFonts w:asciiTheme="minorHAnsi" w:hAnsiTheme="minorHAnsi"/>
        </w:rPr>
        <w:t xml:space="preserve"> </w:t>
      </w:r>
      <w:proofErr w:type="gramStart"/>
      <w:r w:rsidRPr="00310E69">
        <w:rPr>
          <w:rStyle w:val="StyleUnderline"/>
          <w:rFonts w:asciiTheme="minorHAnsi" w:hAnsiTheme="minorHAnsi"/>
        </w:rPr>
        <w:t>on</w:t>
      </w:r>
      <w:proofErr w:type="gramEnd"/>
      <w:r w:rsidRPr="00310E69">
        <w:rPr>
          <w:rStyle w:val="StyleUnderline"/>
          <w:rFonts w:asciiTheme="minorHAnsi" w:hAnsiTheme="minorHAnsi"/>
        </w:rPr>
        <w:t xml:space="preserve"> Greenland and in the Antarctic, and </w:t>
      </w:r>
      <w:r w:rsidRPr="0067029A">
        <w:rPr>
          <w:rStyle w:val="StyleUnderline"/>
          <w:rFonts w:asciiTheme="minorHAnsi" w:hAnsiTheme="minorHAnsi"/>
          <w:highlight w:val="green"/>
        </w:rPr>
        <w:t xml:space="preserve">rising sea levels </w:t>
      </w:r>
      <w:r w:rsidRPr="00310E69">
        <w:rPr>
          <w:rStyle w:val="StyleUnderline"/>
          <w:rFonts w:asciiTheme="minorHAnsi" w:hAnsiTheme="minorHAnsi"/>
        </w:rPr>
        <w:t>might all result from inaction. Accounting for these catastrophic scenarios is a huge challenge for scientists and economists alike</w:t>
      </w:r>
      <w:r w:rsidRPr="00310E69">
        <w:rPr>
          <w:rFonts w:asciiTheme="minorHAnsi" w:hAnsiTheme="minorHAnsi"/>
          <w:sz w:val="16"/>
        </w:rPr>
        <w:t xml:space="preserve">. So, </w:t>
      </w:r>
      <w:r w:rsidRPr="00310E69">
        <w:rPr>
          <w:rStyle w:val="StyleUnderline"/>
          <w:rFonts w:asciiTheme="minorHAnsi" w:hAnsiTheme="minorHAnsi"/>
        </w:rPr>
        <w:t>what should we do in the face of existential risks?</w:t>
      </w:r>
      <w:r w:rsidRPr="00310E69">
        <w:rPr>
          <w:rFonts w:asciiTheme="minorHAnsi" w:hAnsiTheme="minorHAnsi"/>
          <w:sz w:val="16"/>
        </w:rPr>
        <w:t xml:space="preserve"> One, perhaps extreme, view is that </w:t>
      </w:r>
      <w:r w:rsidRPr="00310E69">
        <w:rPr>
          <w:rStyle w:val="StyleUnderline"/>
          <w:rFonts w:asciiTheme="minorHAnsi" w:hAnsiTheme="minorHAnsi"/>
        </w:rPr>
        <w:t>the mere possibility of massive human extinction should inspire us to do everything we can to avoid it</w:t>
      </w:r>
      <w:r w:rsidRPr="00310E69">
        <w:rPr>
          <w:rFonts w:asciiTheme="minorHAnsi" w:hAnsiTheme="minorHAnsi"/>
          <w:sz w:val="16"/>
        </w:rPr>
        <w:t xml:space="preserve">. The counterargument goes that we face several other existential risks and focusing on one may be shortsighted. In his fascinating book “Catastrophe: Risk and Response”, published in 2004, Richard </w:t>
      </w:r>
      <w:r w:rsidRPr="00310E69">
        <w:rPr>
          <w:rStyle w:val="StyleUnderline"/>
          <w:rFonts w:asciiTheme="minorHAnsi" w:hAnsiTheme="minorHAnsi"/>
        </w:rPr>
        <w:t>Posner argues that we do not do enough to hedge against catastrophic risks such as climate change</w:t>
      </w:r>
      <w:r w:rsidRPr="00310E69">
        <w:rPr>
          <w:rFonts w:asciiTheme="minorHAnsi" w:hAnsiTheme="minorHAnsi"/>
          <w:sz w:val="16"/>
        </w:rPr>
        <w:t xml:space="preserve">, asteroid </w:t>
      </w:r>
      <w:proofErr w:type="gramStart"/>
      <w:r w:rsidRPr="00310E69">
        <w:rPr>
          <w:rFonts w:asciiTheme="minorHAnsi" w:hAnsiTheme="minorHAnsi"/>
          <w:sz w:val="16"/>
        </w:rPr>
        <w:t>impacts</w:t>
      </w:r>
      <w:proofErr w:type="gramEnd"/>
      <w:r w:rsidRPr="00310E69">
        <w:rPr>
          <w:rFonts w:asciiTheme="minorHAnsi" w:hAnsiTheme="minorHAnsi"/>
          <w:sz w:val="16"/>
        </w:rPr>
        <w:t xml:space="preserve"> or bioterrorism. </w:t>
      </w:r>
      <w:proofErr w:type="gramStart"/>
      <w:r w:rsidRPr="00310E69">
        <w:rPr>
          <w:rFonts w:asciiTheme="minorHAnsi" w:hAnsiTheme="minorHAnsi"/>
          <w:sz w:val="16"/>
        </w:rPr>
        <w:t>In light of</w:t>
      </w:r>
      <w:proofErr w:type="gramEnd"/>
      <w:r w:rsidRPr="00310E69">
        <w:rPr>
          <w:rFonts w:asciiTheme="minorHAnsi" w:hAnsiTheme="minorHAnsi"/>
          <w:sz w:val="16"/>
        </w:rPr>
        <w:t xml:space="preserve"> the “competition” of existential risks, </w:t>
      </w:r>
      <w:r w:rsidRPr="00310E69">
        <w:rPr>
          <w:rStyle w:val="StyleUnderline"/>
          <w:rFonts w:asciiTheme="minorHAnsi" w:hAnsiTheme="minorHAnsi"/>
        </w:rPr>
        <w:t xml:space="preserve">how much should humanity invest in the mitigation of climate change? Conventional wisdom holds that </w:t>
      </w:r>
      <w:r w:rsidRPr="0067029A">
        <w:rPr>
          <w:rStyle w:val="StyleUnderline"/>
          <w:rFonts w:asciiTheme="minorHAnsi" w:hAnsiTheme="minorHAnsi"/>
          <w:highlight w:val="green"/>
        </w:rPr>
        <w:t>we should limit</w:t>
      </w:r>
      <w:r w:rsidRPr="00310E69">
        <w:rPr>
          <w:rStyle w:val="StyleUnderline"/>
          <w:rFonts w:asciiTheme="minorHAnsi" w:hAnsiTheme="minorHAnsi"/>
        </w:rPr>
        <w:t xml:space="preserve"> global </w:t>
      </w:r>
      <w:r w:rsidRPr="0067029A">
        <w:rPr>
          <w:rStyle w:val="StyleUnderline"/>
          <w:rFonts w:asciiTheme="minorHAnsi" w:hAnsiTheme="minorHAnsi"/>
          <w:highlight w:val="green"/>
        </w:rPr>
        <w:t>warming to 2°C</w:t>
      </w:r>
      <w:r w:rsidRPr="00310E69">
        <w:rPr>
          <w:rStyle w:val="StyleUnderline"/>
          <w:rFonts w:asciiTheme="minorHAnsi" w:hAnsiTheme="minorHAnsi"/>
        </w:rPr>
        <w:t>. To justify this target, economists seek to compare the cost of reducing current emissions with its benefits. Indeed, there is a trade-off: investing more resources today in climate-change prevention leaves less to combat other immediate risks.</w:t>
      </w:r>
      <w:r w:rsidRPr="00310E69">
        <w:rPr>
          <w:rFonts w:asciiTheme="minorHAnsi" w:hAnsiTheme="minorHAnsi"/>
          <w:sz w:val="16"/>
        </w:rPr>
        <w:t xml:space="preserve"> Interestingly, the Pope’s letter </w:t>
      </w:r>
      <w:proofErr w:type="spellStart"/>
      <w:r w:rsidRPr="00310E69">
        <w:rPr>
          <w:rFonts w:asciiTheme="minorHAnsi" w:hAnsiTheme="minorHAnsi"/>
          <w:sz w:val="16"/>
        </w:rPr>
        <w:t>recognises</w:t>
      </w:r>
      <w:proofErr w:type="spellEnd"/>
      <w:r w:rsidRPr="00310E69">
        <w:rPr>
          <w:rFonts w:asciiTheme="minorHAnsi" w:hAnsiTheme="minorHAnsi"/>
          <w:sz w:val="16"/>
        </w:rPr>
        <w:t xml:space="preserve"> that “decisions must be made based on a comparison of the risks and benefits foreseen for the various possible alternatives”. </w:t>
      </w:r>
      <w:r w:rsidRPr="00310E69">
        <w:rPr>
          <w:rStyle w:val="StyleUnderline"/>
          <w:rFonts w:asciiTheme="minorHAnsi" w:hAnsiTheme="minorHAnsi"/>
        </w:rPr>
        <w:t>However, estimating these benefits means that we need to determine the value of a reduction in preventing a possible future catastrophic risk. This is a thorny task</w:t>
      </w:r>
      <w:r w:rsidRPr="00310E69">
        <w:rPr>
          <w:rFonts w:asciiTheme="minorHAnsi" w:hAnsiTheme="minorHAnsi"/>
          <w:sz w:val="16"/>
        </w:rPr>
        <w:t xml:space="preserve">. Martin </w:t>
      </w:r>
      <w:r w:rsidRPr="00310E69">
        <w:rPr>
          <w:rStyle w:val="StyleUnderline"/>
          <w:rFonts w:asciiTheme="minorHAnsi" w:hAnsiTheme="minorHAnsi"/>
        </w:rPr>
        <w:t>Weitzman, an economist at Harvard</w:t>
      </w:r>
      <w:r w:rsidRPr="00310E69">
        <w:rPr>
          <w:rFonts w:asciiTheme="minorHAnsi" w:hAnsiTheme="minorHAnsi"/>
          <w:sz w:val="16"/>
        </w:rPr>
        <w:t xml:space="preserve"> University, </w:t>
      </w:r>
      <w:r w:rsidRPr="00310E69">
        <w:rPr>
          <w:rStyle w:val="StyleUnderline"/>
          <w:rFonts w:asciiTheme="minorHAnsi" w:hAnsiTheme="minorHAnsi"/>
        </w:rPr>
        <w:t xml:space="preserve">argues that </w:t>
      </w:r>
      <w:r w:rsidRPr="0067029A">
        <w:rPr>
          <w:rStyle w:val="StyleUnderline"/>
          <w:rFonts w:asciiTheme="minorHAnsi" w:hAnsiTheme="minorHAnsi"/>
          <w:highlight w:val="green"/>
        </w:rPr>
        <w:t>the</w:t>
      </w:r>
      <w:r w:rsidRPr="00310E69">
        <w:rPr>
          <w:rStyle w:val="StyleUnderline"/>
          <w:rFonts w:asciiTheme="minorHAnsi" w:hAnsiTheme="minorHAnsi"/>
        </w:rPr>
        <w:t xml:space="preserve"> expected </w:t>
      </w:r>
      <w:r w:rsidRPr="0067029A">
        <w:rPr>
          <w:rStyle w:val="StyleUnderline"/>
          <w:rFonts w:asciiTheme="minorHAnsi" w:hAnsiTheme="minorHAnsi"/>
          <w:highlight w:val="green"/>
        </w:rPr>
        <w:t>loss</w:t>
      </w:r>
      <w:r w:rsidRPr="00310E69">
        <w:rPr>
          <w:rStyle w:val="StyleUnderline"/>
          <w:rFonts w:asciiTheme="minorHAnsi" w:hAnsiTheme="minorHAnsi"/>
        </w:rPr>
        <w:t xml:space="preserve"> to society </w:t>
      </w:r>
      <w:r w:rsidRPr="0067029A">
        <w:rPr>
          <w:rStyle w:val="StyleUnderline"/>
          <w:rFonts w:asciiTheme="minorHAnsi" w:hAnsiTheme="minorHAnsi"/>
          <w:highlight w:val="green"/>
        </w:rPr>
        <w:t>because of</w:t>
      </w:r>
      <w:r w:rsidRPr="00310E69">
        <w:rPr>
          <w:rStyle w:val="StyleUnderline"/>
          <w:rFonts w:asciiTheme="minorHAnsi" w:hAnsiTheme="minorHAnsi"/>
        </w:rPr>
        <w:t xml:space="preserve"> catastrophic </w:t>
      </w:r>
      <w:r w:rsidRPr="0067029A">
        <w:rPr>
          <w:rStyle w:val="StyleUnderline"/>
          <w:rFonts w:asciiTheme="minorHAnsi" w:hAnsiTheme="minorHAnsi"/>
          <w:highlight w:val="green"/>
        </w:rPr>
        <w:t xml:space="preserve">climate change is </w:t>
      </w:r>
      <w:r w:rsidRPr="0067029A">
        <w:rPr>
          <w:rStyle w:val="Emphasis"/>
          <w:rFonts w:asciiTheme="minorHAnsi" w:hAnsiTheme="minorHAnsi"/>
          <w:highlight w:val="green"/>
        </w:rPr>
        <w:t>so large</w:t>
      </w:r>
      <w:r w:rsidRPr="00310E69">
        <w:rPr>
          <w:rStyle w:val="Emphasis"/>
          <w:rFonts w:asciiTheme="minorHAnsi" w:hAnsiTheme="minorHAnsi"/>
        </w:rPr>
        <w:t xml:space="preserve"> </w:t>
      </w:r>
      <w:r w:rsidRPr="0067029A">
        <w:rPr>
          <w:rStyle w:val="Emphasis"/>
          <w:rFonts w:asciiTheme="minorHAnsi" w:hAnsiTheme="minorHAnsi"/>
          <w:highlight w:val="green"/>
        </w:rPr>
        <w:t>that it cannot be reliably estimated</w:t>
      </w:r>
      <w:r w:rsidRPr="00310E69">
        <w:rPr>
          <w:rStyle w:val="StyleUnderline"/>
          <w:rFonts w:asciiTheme="minorHAnsi" w:hAnsiTheme="minorHAnsi"/>
        </w:rPr>
        <w:t>. A cost-benefit analysis—economists’ standard tool for assessing policies—cannot be applied here as reducing an infinite loss is infinitely profitable</w:t>
      </w:r>
      <w:r w:rsidRPr="00310E69">
        <w:rPr>
          <w:rFonts w:asciiTheme="minorHAnsi" w:hAnsiTheme="minorHAnsi"/>
          <w:sz w:val="16"/>
        </w:rPr>
        <w:t xml:space="preserve">. Other economists, including Kenneth Arrow of Stanford University and William Nordhaus of Yale University, have examined the technical limits of </w:t>
      </w:r>
      <w:proofErr w:type="spellStart"/>
      <w:r w:rsidRPr="00310E69">
        <w:rPr>
          <w:rFonts w:asciiTheme="minorHAnsi" w:hAnsiTheme="minorHAnsi"/>
          <w:sz w:val="16"/>
        </w:rPr>
        <w:t>Mr</w:t>
      </w:r>
      <w:proofErr w:type="spellEnd"/>
      <w:r w:rsidRPr="00310E69">
        <w:rPr>
          <w:rFonts w:asciiTheme="minorHAnsi" w:hAnsiTheme="minorHAnsi"/>
          <w:sz w:val="16"/>
        </w:rPr>
        <w:t xml:space="preserve"> Weitzman’s argument. As the interpretation of infinity in economic climate models is essentially a debate about how to deal with the threat of extinction, </w:t>
      </w:r>
      <w:proofErr w:type="spellStart"/>
      <w:r w:rsidRPr="00310E69">
        <w:rPr>
          <w:rFonts w:asciiTheme="minorHAnsi" w:hAnsiTheme="minorHAnsi"/>
          <w:sz w:val="16"/>
        </w:rPr>
        <w:t>Mr</w:t>
      </w:r>
      <w:proofErr w:type="spellEnd"/>
      <w:r w:rsidRPr="00310E69">
        <w:rPr>
          <w:rFonts w:asciiTheme="minorHAnsi" w:hAnsiTheme="minorHAnsi"/>
          <w:sz w:val="16"/>
        </w:rPr>
        <w:t xml:space="preserve"> Weitzman’s argument depends heavily on a judgement about the value of life. Economists estimate this value based on people’s personal choices: we purchase bicycle helmets, pay more for a safer car, and receive compensation for risky occupations. The observed trade-offs between safety and money tell us about society’s willingness to pay for a reduction in mortality risk. Hundreds of studies indicate that people in developed countries are collectively willing to pay a few million dollars to avoid an additional statistical death. For example, America’s Environmental Protection Agency recommends using a value of around $8m per fatality avoided. Similar values are used to evaluate vaccination </w:t>
      </w:r>
      <w:proofErr w:type="spellStart"/>
      <w:r w:rsidRPr="00310E69">
        <w:rPr>
          <w:rFonts w:asciiTheme="minorHAnsi" w:hAnsiTheme="minorHAnsi"/>
          <w:sz w:val="16"/>
        </w:rPr>
        <w:t>programmes</w:t>
      </w:r>
      <w:proofErr w:type="spellEnd"/>
      <w:r w:rsidRPr="00310E69">
        <w:rPr>
          <w:rFonts w:asciiTheme="minorHAnsi" w:hAnsiTheme="minorHAnsi"/>
          <w:sz w:val="16"/>
        </w:rPr>
        <w:t xml:space="preserve"> and prevention of traffic accidents or airborne diseases. </w:t>
      </w:r>
      <w:proofErr w:type="spellStart"/>
      <w:r w:rsidRPr="00310E69">
        <w:rPr>
          <w:rFonts w:asciiTheme="minorHAnsi" w:hAnsiTheme="minorHAnsi"/>
          <w:sz w:val="16"/>
        </w:rPr>
        <w:t>Mr</w:t>
      </w:r>
      <w:proofErr w:type="spellEnd"/>
      <w:r w:rsidRPr="00310E69">
        <w:rPr>
          <w:rFonts w:asciiTheme="minorHAnsi" w:hAnsiTheme="minorHAnsi"/>
          <w:sz w:val="16"/>
        </w:rPr>
        <w:t xml:space="preserve"> Posner multiplies the value of life by an estimate of Earth’s future population and obtains an illustrative figure of $336m billion as the cost of human extinction. Nick </w:t>
      </w:r>
      <w:r w:rsidRPr="00310E69">
        <w:rPr>
          <w:rStyle w:val="StyleUnderline"/>
          <w:rFonts w:asciiTheme="minorHAnsi" w:hAnsiTheme="minorHAnsi"/>
        </w:rPr>
        <w:t>Bostrom, a philosopher at Oxford</w:t>
      </w:r>
      <w:r w:rsidRPr="00310E69">
        <w:rPr>
          <w:rFonts w:asciiTheme="minorHAnsi" w:hAnsiTheme="minorHAnsi"/>
          <w:sz w:val="16"/>
        </w:rPr>
        <w:t xml:space="preserve"> University, </w:t>
      </w:r>
      <w:r w:rsidRPr="00310E69">
        <w:rPr>
          <w:rStyle w:val="StyleUnderline"/>
          <w:rFonts w:asciiTheme="minorHAnsi" w:hAnsiTheme="minorHAnsi"/>
        </w:rPr>
        <w:t>argues that</w:t>
      </w:r>
      <w:r w:rsidRPr="00310E69">
        <w:rPr>
          <w:rFonts w:asciiTheme="minorHAnsi" w:hAnsiTheme="minorHAnsi"/>
          <w:sz w:val="16"/>
        </w:rPr>
        <w:t xml:space="preserve"> this approach ignores </w:t>
      </w:r>
      <w:r w:rsidRPr="0067029A">
        <w:rPr>
          <w:rStyle w:val="StyleUnderline"/>
          <w:rFonts w:asciiTheme="minorHAnsi" w:hAnsiTheme="minorHAnsi"/>
          <w:highlight w:val="green"/>
        </w:rPr>
        <w:t>the value of life of unborn generations</w:t>
      </w:r>
      <w:r w:rsidRPr="00310E69">
        <w:rPr>
          <w:rFonts w:asciiTheme="minorHAnsi" w:hAnsiTheme="minorHAnsi"/>
          <w:sz w:val="16"/>
        </w:rPr>
        <w:t xml:space="preserve"> and that the tentative figure </w:t>
      </w:r>
      <w:r w:rsidRPr="0067029A">
        <w:rPr>
          <w:rStyle w:val="StyleUnderline"/>
          <w:rFonts w:asciiTheme="minorHAnsi" w:hAnsiTheme="minorHAnsi"/>
          <w:highlight w:val="green"/>
        </w:rPr>
        <w:t>should be</w:t>
      </w:r>
      <w:r w:rsidRPr="00310E69">
        <w:rPr>
          <w:rStyle w:val="StyleUnderline"/>
          <w:rFonts w:asciiTheme="minorHAnsi" w:hAnsiTheme="minorHAnsi"/>
        </w:rPr>
        <w:t xml:space="preserve"> much </w:t>
      </w:r>
      <w:r w:rsidRPr="0067029A">
        <w:rPr>
          <w:rStyle w:val="StyleUnderline"/>
          <w:rFonts w:asciiTheme="minorHAnsi" w:hAnsiTheme="minorHAnsi"/>
          <w:highlight w:val="green"/>
        </w:rPr>
        <w:t>larger</w:t>
      </w:r>
      <w:r w:rsidRPr="00310E69">
        <w:rPr>
          <w:rStyle w:val="StyleUnderline"/>
          <w:rFonts w:asciiTheme="minorHAnsi" w:hAnsiTheme="minorHAnsi"/>
        </w:rPr>
        <w:t>—</w:t>
      </w:r>
      <w:r w:rsidRPr="00310E69">
        <w:rPr>
          <w:rStyle w:val="Emphasis"/>
          <w:rFonts w:asciiTheme="minorHAnsi" w:hAnsiTheme="minorHAnsi"/>
        </w:rPr>
        <w:t xml:space="preserve">perhaps </w:t>
      </w:r>
      <w:r w:rsidRPr="0067029A">
        <w:rPr>
          <w:rStyle w:val="Emphasis"/>
          <w:rFonts w:asciiTheme="minorHAnsi" w:hAnsiTheme="minorHAnsi"/>
          <w:highlight w:val="green"/>
        </w:rPr>
        <w:t>infinitely</w:t>
      </w:r>
      <w:r w:rsidRPr="00310E69">
        <w:rPr>
          <w:rStyle w:val="Emphasis"/>
          <w:rFonts w:asciiTheme="minorHAnsi" w:hAnsiTheme="minorHAnsi"/>
        </w:rPr>
        <w:t xml:space="preserve"> so</w:t>
      </w:r>
      <w:r w:rsidRPr="00310E69">
        <w:rPr>
          <w:rStyle w:val="StyleUnderline"/>
          <w:rFonts w:asciiTheme="minorHAnsi" w:hAnsiTheme="minorHAnsi"/>
        </w:rPr>
        <w:t>. T</w:t>
      </w:r>
      <w:r w:rsidRPr="00310E69">
        <w:rPr>
          <w:rFonts w:asciiTheme="minorHAnsi" w:hAnsiTheme="minorHAnsi"/>
          <w:sz w:val="16"/>
        </w:rPr>
        <w:t xml:space="preserve">he value of life as a concept is a natural candidate for a tentative estimation of the benefit of reducing extinction risk. Yet the approach seems somewhat awkward in this context. The extinction risk here is completely different from the individual risk we face in our everyday lives. </w:t>
      </w:r>
      <w:r w:rsidRPr="00310E69">
        <w:rPr>
          <w:rStyle w:val="StyleUnderline"/>
          <w:rFonts w:asciiTheme="minorHAnsi" w:hAnsiTheme="minorHAnsi"/>
        </w:rPr>
        <w:t xml:space="preserve">Human </w:t>
      </w:r>
      <w:r w:rsidRPr="0067029A">
        <w:rPr>
          <w:rStyle w:val="StyleUnderline"/>
          <w:rFonts w:asciiTheme="minorHAnsi" w:hAnsiTheme="minorHAnsi"/>
          <w:highlight w:val="green"/>
        </w:rPr>
        <w:t>extinction</w:t>
      </w:r>
      <w:r w:rsidRPr="00310E69">
        <w:rPr>
          <w:rStyle w:val="StyleUnderline"/>
          <w:rFonts w:asciiTheme="minorHAnsi" w:hAnsiTheme="minorHAnsi"/>
        </w:rPr>
        <w:t xml:space="preserve"> is a risk we all share—and it </w:t>
      </w:r>
      <w:r w:rsidRPr="0067029A">
        <w:rPr>
          <w:rStyle w:val="StyleUnderline"/>
          <w:rFonts w:asciiTheme="minorHAnsi" w:hAnsiTheme="minorHAnsi"/>
          <w:highlight w:val="green"/>
        </w:rPr>
        <w:t xml:space="preserve">would be an </w:t>
      </w:r>
      <w:r w:rsidRPr="0067029A">
        <w:rPr>
          <w:rStyle w:val="Emphasis"/>
          <w:rFonts w:asciiTheme="minorHAnsi" w:hAnsiTheme="minorHAnsi"/>
          <w:highlight w:val="green"/>
        </w:rPr>
        <w:t>unprecedented event that can happen only once</w:t>
      </w:r>
      <w:r w:rsidRPr="00310E69">
        <w:rPr>
          <w:rFonts w:asciiTheme="minorHAnsi" w:hAnsiTheme="minorHAnsi"/>
          <w:sz w:val="16"/>
        </w:rPr>
        <w:t xml:space="preserve">. A lack of reliable data exacerbates the profound methodological and philosophical difficulties faced by climate change economists. </w:t>
      </w:r>
      <w:r w:rsidRPr="00310E69">
        <w:rPr>
          <w:rStyle w:val="StyleUnderline"/>
          <w:rFonts w:asciiTheme="minorHAnsi" w:hAnsiTheme="minorHAnsi"/>
        </w:rPr>
        <w:t xml:space="preserve">Extinction is a threat to future generations, while evaluating and designing prevention policies is an urgent challenge today. </w:t>
      </w:r>
      <w:r w:rsidRPr="00310E69">
        <w:rPr>
          <w:rFonts w:asciiTheme="minorHAnsi" w:hAnsiTheme="minorHAnsi"/>
          <w:sz w:val="16"/>
        </w:rPr>
        <w:t xml:space="preserve">The United Nations conference in Paris this December offers a chance to take appropriate steps to protect future generations from this risk. Many economists do not believe in the current pledge-and-review </w:t>
      </w:r>
      <w:proofErr w:type="gramStart"/>
      <w:r w:rsidRPr="00310E69">
        <w:rPr>
          <w:rFonts w:asciiTheme="minorHAnsi" w:hAnsiTheme="minorHAnsi"/>
          <w:sz w:val="16"/>
        </w:rPr>
        <w:t>mechanism, and</w:t>
      </w:r>
      <w:proofErr w:type="gramEnd"/>
      <w:r w:rsidRPr="00310E69">
        <w:rPr>
          <w:rFonts w:asciiTheme="minorHAnsi" w:hAnsiTheme="minorHAnsi"/>
          <w:sz w:val="16"/>
        </w:rPr>
        <w:t xml:space="preserve"> </w:t>
      </w:r>
      <w:proofErr w:type="spellStart"/>
      <w:r w:rsidRPr="00310E69">
        <w:rPr>
          <w:rFonts w:asciiTheme="minorHAnsi" w:hAnsiTheme="minorHAnsi"/>
          <w:sz w:val="16"/>
        </w:rPr>
        <w:t>favour</w:t>
      </w:r>
      <w:proofErr w:type="spellEnd"/>
      <w:r w:rsidRPr="00310E69">
        <w:rPr>
          <w:rFonts w:asciiTheme="minorHAnsi" w:hAnsiTheme="minorHAnsi"/>
          <w:sz w:val="16"/>
        </w:rPr>
        <w:t xml:space="preserve"> the implementation of a </w:t>
      </w:r>
      <w:proofErr w:type="spellStart"/>
      <w:r w:rsidRPr="00310E69">
        <w:rPr>
          <w:rFonts w:asciiTheme="minorHAnsi" w:hAnsiTheme="minorHAnsi"/>
          <w:sz w:val="16"/>
        </w:rPr>
        <w:t>generalised</w:t>
      </w:r>
      <w:proofErr w:type="spellEnd"/>
      <w:r w:rsidRPr="00310E69">
        <w:rPr>
          <w:rFonts w:asciiTheme="minorHAnsi" w:hAnsiTheme="minorHAnsi"/>
          <w:sz w:val="16"/>
        </w:rPr>
        <w:t xml:space="preserve"> carbon-trading system instead. While the Pope dismisses that solution out of hand, his attacks on technological innovation and capitalism, however, may not be very effective in overcoming the current inertia that climate negotiations suffer from. </w:t>
      </w:r>
    </w:p>
    <w:p w14:paraId="491C33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1D30D67"/>
    <w:multiLevelType w:val="hybridMultilevel"/>
    <w:tmpl w:val="35B81D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50A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8C6470"/>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50A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6E593"/>
  <w15:chartTrackingRefBased/>
  <w15:docId w15:val="{E4C5D5FA-9100-44A9-8709-5AE30C601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6470"/>
    <w:rPr>
      <w:rFonts w:ascii="Calibri" w:hAnsi="Calibri"/>
    </w:rPr>
  </w:style>
  <w:style w:type="paragraph" w:styleId="Heading1">
    <w:name w:val="heading 1"/>
    <w:aliases w:val="Pocket"/>
    <w:basedOn w:val="Normal"/>
    <w:next w:val="Normal"/>
    <w:link w:val="Heading1Char"/>
    <w:qFormat/>
    <w:rsid w:val="00FD50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50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FD50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FD50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50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0A6"/>
  </w:style>
  <w:style w:type="character" w:customStyle="1" w:styleId="Heading1Char">
    <w:name w:val="Heading 1 Char"/>
    <w:aliases w:val="Pocket Char"/>
    <w:basedOn w:val="DefaultParagraphFont"/>
    <w:link w:val="Heading1"/>
    <w:rsid w:val="00FD50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50A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D50A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D50A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D50A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50A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D50A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D50A6"/>
    <w:rPr>
      <w:color w:val="auto"/>
      <w:u w:val="none"/>
    </w:rPr>
  </w:style>
  <w:style w:type="character" w:styleId="FollowedHyperlink">
    <w:name w:val="FollowedHyperlink"/>
    <w:basedOn w:val="DefaultParagraphFont"/>
    <w:uiPriority w:val="99"/>
    <w:semiHidden/>
    <w:unhideWhenUsed/>
    <w:rsid w:val="00FD50A6"/>
    <w:rPr>
      <w:color w:val="auto"/>
      <w:u w:val="none"/>
    </w:rPr>
  </w:style>
  <w:style w:type="paragraph" w:customStyle="1" w:styleId="Emphasis1">
    <w:name w:val="Emphasis1"/>
    <w:basedOn w:val="Normal"/>
    <w:link w:val="Emphasis"/>
    <w:autoRedefine/>
    <w:uiPriority w:val="7"/>
    <w:qFormat/>
    <w:rsid w:val="008C64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8C64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Debate Normal Char,Non Read Text Char"/>
    <w:basedOn w:val="DefaultParagraphFont"/>
    <w:link w:val="Title"/>
    <w:uiPriority w:val="99"/>
    <w:qFormat/>
    <w:rsid w:val="008C6470"/>
    <w:rPr>
      <w:u w:val="single"/>
    </w:rPr>
  </w:style>
  <w:style w:type="paragraph" w:styleId="Title">
    <w:name w:val="Title"/>
    <w:aliases w:val="title,UNDERLINE,Cites and Cards,Bold Underlined,Read This,Block Heading,Debate Normal,Non Read Text"/>
    <w:basedOn w:val="Normal"/>
    <w:next w:val="Normal"/>
    <w:link w:val="TitleChar"/>
    <w:uiPriority w:val="99"/>
    <w:qFormat/>
    <w:rsid w:val="008C6470"/>
    <w:pPr>
      <w:pBdr>
        <w:bottom w:val="single" w:sz="8" w:space="4" w:color="4F81BD"/>
      </w:pBdr>
      <w:spacing w:after="300"/>
    </w:pPr>
    <w:rPr>
      <w:rFonts w:asciiTheme="minorHAnsi" w:hAnsiTheme="minorHAnsi"/>
      <w:u w:val="single"/>
    </w:rPr>
  </w:style>
  <w:style w:type="character" w:customStyle="1" w:styleId="TitleChar1">
    <w:name w:val="Title Char1"/>
    <w:basedOn w:val="DefaultParagraphFont"/>
    <w:uiPriority w:val="99"/>
    <w:semiHidden/>
    <w:rsid w:val="008C647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pi.usra.edu/exploration/multimedia/NASABudgetHistory.pdf" TargetMode="External"/><Relationship Id="rId13" Type="http://schemas.openxmlformats.org/officeDocument/2006/relationships/hyperlink" Target="https://history.nasa.gov/spaceact.html" TargetMode="External"/><Relationship Id="rId3" Type="http://schemas.openxmlformats.org/officeDocument/2006/relationships/styles" Target="styles.xml"/><Relationship Id="rId7" Type="http://schemas.openxmlformats.org/officeDocument/2006/relationships/hyperlink" Target="https://curator.jsc.nasa.gov/lunar/" TargetMode="External"/><Relationship Id="rId12" Type="http://schemas.openxmlformats.org/officeDocument/2006/relationships/hyperlink" Target="https://www.nap.edu/catalog/24938/thriving-on-our-changing-planet-a-decadal-strategy-for-eart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pinions/forget-new-manned-missions-in-space-nasa-should-focus-on-saving-earth/2019/07/18/79e55eb8-a995-11e9-9214-246e594de5d5_story.html" TargetMode="External"/><Relationship Id="rId11" Type="http://schemas.openxmlformats.org/officeDocument/2006/relationships/hyperlink" Target="https://www.pewresearch.org/fact-tank/2019/07/17/how-americans-see-the-future-of-space-exploration-50-years-after-the-first-moon-land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ashingtonpost.com/news/retropolis/wp/2017/10/10/presidents-love-evoking-jfks-iconic-moon-speech-now-its-the-trump-administrations-turn/?utm_term=.36a7cb94faf7" TargetMode="External"/><Relationship Id="rId4" Type="http://schemas.openxmlformats.org/officeDocument/2006/relationships/settings" Target="settings.xml"/><Relationship Id="rId9" Type="http://schemas.openxmlformats.org/officeDocument/2006/relationships/hyperlink" Target="https://www.space.com/president-trump-lauds-moon-landing.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4638</Words>
  <Characters>26438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9</cp:revision>
  <dcterms:created xsi:type="dcterms:W3CDTF">2022-01-14T02:23:00Z</dcterms:created>
  <dcterms:modified xsi:type="dcterms:W3CDTF">2022-01-14T02:25:00Z</dcterms:modified>
</cp:coreProperties>
</file>