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BEED" w14:textId="45CFA438" w:rsidR="00AF04E9" w:rsidRDefault="00AF04E9" w:rsidP="00AF04E9">
      <w:pPr>
        <w:pStyle w:val="Heading1"/>
      </w:pPr>
      <w:r>
        <w:t>1AC</w:t>
      </w:r>
    </w:p>
    <w:p w14:paraId="273F5DA5"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Advantage – Military (2:40)</w:t>
      </w:r>
    </w:p>
    <w:p w14:paraId="44F84AB9" w14:textId="77777777" w:rsidR="00AF04E9" w:rsidRPr="0025065A" w:rsidRDefault="00AF04E9" w:rsidP="00AF04E9">
      <w:pPr>
        <w:pStyle w:val="Heading4"/>
        <w:rPr>
          <w:rFonts w:asciiTheme="minorHAnsi" w:eastAsia="Times New Roman" w:hAnsiTheme="minorHAnsi" w:cstheme="minorHAnsi"/>
        </w:rPr>
      </w:pPr>
      <w:r w:rsidRPr="0025065A">
        <w:rPr>
          <w:rFonts w:asciiTheme="minorHAnsi" w:eastAsia="Times New Roman" w:hAnsiTheme="minorHAnsi" w:cstheme="minorHAnsi"/>
        </w:rPr>
        <w:t>I affirm Resolved - The appropriation of outer space by private entities is unjust.</w:t>
      </w:r>
    </w:p>
    <w:p w14:paraId="04577580" w14:textId="77777777" w:rsidR="00AF04E9" w:rsidRPr="0025065A" w:rsidRDefault="00AF04E9" w:rsidP="00AF04E9">
      <w:pPr>
        <w:rPr>
          <w:rFonts w:asciiTheme="minorHAnsi" w:hAnsiTheme="minorHAnsi" w:cstheme="minorHAnsi"/>
        </w:rPr>
      </w:pPr>
    </w:p>
    <w:p w14:paraId="2A435E42" w14:textId="202AFB4F" w:rsidR="00AF04E9" w:rsidRPr="0025065A" w:rsidRDefault="00AF04E9" w:rsidP="00AF04E9">
      <w:pPr>
        <w:pStyle w:val="Heading4"/>
        <w:rPr>
          <w:rFonts w:asciiTheme="minorHAnsi" w:hAnsiTheme="minorHAnsi" w:cstheme="minorHAnsi"/>
          <w:szCs w:val="20"/>
        </w:rPr>
      </w:pPr>
      <w:r w:rsidRPr="0025065A">
        <w:rPr>
          <w:rFonts w:asciiTheme="minorHAnsi" w:hAnsiTheme="minorHAnsi" w:cstheme="minorHAnsi"/>
        </w:rPr>
        <w:t>Militarism has coopted the space industry and tra</w:t>
      </w:r>
      <w:r w:rsidR="000B01E3">
        <w:rPr>
          <w:rFonts w:asciiTheme="minorHAnsi" w:hAnsiTheme="minorHAnsi" w:cstheme="minorHAnsi"/>
        </w:rPr>
        <w:t>s</w:t>
      </w:r>
      <w:r w:rsidRPr="0025065A">
        <w:rPr>
          <w:rFonts w:asciiTheme="minorHAnsi" w:hAnsiTheme="minorHAnsi" w:cstheme="minorHAnsi"/>
        </w:rPr>
        <w:t>nsformed academia into an adjunct of the military industrial complex</w:t>
      </w:r>
    </w:p>
    <w:p w14:paraId="7583CAA3" w14:textId="77777777" w:rsidR="00AF04E9" w:rsidRPr="0025065A" w:rsidRDefault="00AF04E9" w:rsidP="00AF04E9">
      <w:pPr>
        <w:rPr>
          <w:rFonts w:asciiTheme="minorHAnsi" w:hAnsiTheme="minorHAnsi" w:cstheme="minorHAnsi"/>
          <w:sz w:val="16"/>
          <w:szCs w:val="20"/>
        </w:rPr>
      </w:pPr>
      <w:r w:rsidRPr="0025065A">
        <w:rPr>
          <w:rStyle w:val="Style13ptBold"/>
          <w:rFonts w:asciiTheme="minorHAnsi" w:hAnsiTheme="minorHAnsi" w:cstheme="minorHAnsi"/>
        </w:rPr>
        <w:t>Webb 09</w:t>
      </w:r>
      <w:r w:rsidRPr="0025065A">
        <w:rPr>
          <w:rStyle w:val="apple-converted-space"/>
          <w:rFonts w:asciiTheme="minorHAnsi" w:hAnsiTheme="minorHAnsi" w:cstheme="minorHAnsi"/>
          <w:color w:val="222222"/>
          <w:sz w:val="16"/>
        </w:rPr>
        <w:t> </w:t>
      </w:r>
      <w:r w:rsidRPr="0025065A">
        <w:rPr>
          <w:rFonts w:asciiTheme="minorHAnsi" w:hAnsiTheme="minorHAnsi" w:cstheme="minorHAnsi"/>
          <w:sz w:val="16"/>
        </w:rPr>
        <w:t>(Dave Webb is a Professor of Engineering Modeling, Director of the 'Praxis Centre" (a multidisciplinary research centre for the 'Study of Information Technology to Peace, Conflict and Human Rights') and a member of the School of Applied Global Ethics at Leeds Metropolitan University. "Securing Outer Space";</w:t>
      </w:r>
      <w:r w:rsidRPr="0025065A">
        <w:rPr>
          <w:rStyle w:val="apple-converted-space"/>
          <w:rFonts w:asciiTheme="minorHAnsi" w:hAnsiTheme="minorHAnsi" w:cstheme="minorHAnsi"/>
          <w:color w:val="222222"/>
          <w:sz w:val="16"/>
        </w:rPr>
        <w:t> </w:t>
      </w:r>
      <w:r w:rsidRPr="0025065A">
        <w:rPr>
          <w:rFonts w:asciiTheme="minorHAnsi" w:hAnsiTheme="minorHAnsi" w:cstheme="minorHAnsi"/>
          <w:sz w:val="16"/>
        </w:rPr>
        <w:t>"Space Weapons: Dream, nightmare or reality?"</w:t>
      </w:r>
      <w:r w:rsidRPr="0025065A">
        <w:rPr>
          <w:rStyle w:val="apple-converted-space"/>
          <w:rFonts w:asciiTheme="minorHAnsi" w:hAnsiTheme="minorHAnsi" w:cstheme="minorHAnsi"/>
          <w:color w:val="222222"/>
          <w:sz w:val="16"/>
        </w:rPr>
        <w:t> </w:t>
      </w:r>
      <w:r w:rsidRPr="0025065A">
        <w:rPr>
          <w:rFonts w:asciiTheme="minorHAnsi" w:hAnsiTheme="minorHAnsi" w:cstheme="minorHAnsi"/>
          <w:sz w:val="16"/>
        </w:rPr>
        <w:t>Routledge Critical Security Studies Series, 2009)</w:t>
      </w:r>
    </w:p>
    <w:p w14:paraId="5C01C60D" w14:textId="77777777" w:rsidR="00AF04E9" w:rsidRPr="0025065A" w:rsidRDefault="00AF04E9" w:rsidP="00AF04E9">
      <w:pPr>
        <w:spacing w:before="240" w:after="240" w:line="240" w:lineRule="auto"/>
        <w:rPr>
          <w:rFonts w:asciiTheme="minorHAnsi" w:eastAsia="Times New Roman" w:hAnsiTheme="minorHAnsi" w:cstheme="minorHAnsi"/>
          <w:sz w:val="24"/>
          <w:szCs w:val="24"/>
        </w:rPr>
      </w:pPr>
      <w:r w:rsidRPr="0025065A">
        <w:rPr>
          <w:rFonts w:asciiTheme="minorHAnsi" w:eastAsia="Times New Roman" w:hAnsiTheme="minorHAnsi" w:cstheme="minorHAnsi"/>
          <w:color w:val="000000"/>
          <w:sz w:val="16"/>
          <w:szCs w:val="16"/>
        </w:rPr>
        <w:t>It appears therefore that</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u w:val="single"/>
        </w:rPr>
        <w:t>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military</w:t>
      </w:r>
      <w:r w:rsidRPr="0025065A">
        <w:rPr>
          <w:rFonts w:asciiTheme="minorHAnsi" w:eastAsia="Times New Roman" w:hAnsiTheme="minorHAnsi" w:cstheme="minorHAnsi"/>
          <w:color w:val="000000"/>
          <w:u w:val="single"/>
        </w:rPr>
        <w:t xml:space="preserve"> industrial complex is </w:t>
      </w:r>
      <w:r w:rsidRPr="0025065A">
        <w:rPr>
          <w:rFonts w:asciiTheme="minorHAnsi" w:eastAsia="Times New Roman" w:hAnsiTheme="minorHAnsi" w:cstheme="minorHAnsi"/>
          <w:color w:val="000000"/>
          <w:highlight w:val="cyan"/>
          <w:u w:val="single"/>
        </w:rPr>
        <w:t>hard at work</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here.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US aerospace companies</w:t>
      </w:r>
      <w:r w:rsidRPr="0025065A">
        <w:rPr>
          <w:rFonts w:asciiTheme="minorHAnsi" w:eastAsia="Times New Roman" w:hAnsiTheme="minorHAnsi" w:cstheme="minorHAnsi"/>
          <w:color w:val="000000"/>
          <w:u w:val="single"/>
        </w:rPr>
        <w:t xml:space="preserve"> are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very</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good </w:t>
      </w:r>
      <w:r w:rsidRPr="0025065A">
        <w:rPr>
          <w:rFonts w:asciiTheme="minorHAnsi" w:eastAsia="Times New Roman" w:hAnsiTheme="minorHAnsi" w:cstheme="minorHAnsi"/>
          <w:color w:val="000000"/>
          <w:highlight w:val="cyan"/>
          <w:u w:val="single"/>
        </w:rPr>
        <w:t>lobbyists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they are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constantly</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reminding politicians about</w:t>
      </w:r>
      <w:r w:rsidRPr="0025065A">
        <w:rPr>
          <w:rFonts w:asciiTheme="minorHAnsi" w:eastAsia="Times New Roman" w:hAnsiTheme="minorHAnsi" w:cstheme="minorHAnsi"/>
          <w:color w:val="000000"/>
          <w:u w:val="single"/>
        </w:rPr>
        <w:t xml:space="preserve"> 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b/>
          <w:bCs/>
          <w:color w:val="000000"/>
          <w:u w:val="single"/>
        </w:rPr>
        <w:t xml:space="preserve">number of </w:t>
      </w:r>
      <w:r w:rsidRPr="0025065A">
        <w:rPr>
          <w:rFonts w:asciiTheme="minorHAnsi" w:eastAsia="Times New Roman" w:hAnsiTheme="minorHAnsi" w:cstheme="minorHAnsi"/>
          <w:b/>
          <w:bCs/>
          <w:color w:val="000000"/>
          <w:highlight w:val="cyan"/>
          <w:u w:val="single"/>
        </w:rPr>
        <w:t>jobs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that they are generating in their constituencies </w:t>
      </w:r>
      <w:r w:rsidRPr="0025065A">
        <w:rPr>
          <w:rFonts w:asciiTheme="minorHAnsi" w:eastAsia="Times New Roman" w:hAnsiTheme="minorHAnsi" w:cstheme="minorHAnsi"/>
          <w:color w:val="000000"/>
          <w:highlight w:val="cyan"/>
          <w:u w:val="single"/>
        </w:rPr>
        <w:t>and</w:t>
      </w:r>
      <w:r w:rsidRPr="0025065A">
        <w:rPr>
          <w:rFonts w:asciiTheme="minorHAnsi" w:eastAsia="Times New Roman" w:hAnsiTheme="minorHAnsi" w:cstheme="minorHAnsi"/>
          <w:color w:val="000000"/>
          <w:u w:val="single"/>
        </w:rPr>
        <w:t xml:space="preserve"> they make </w:t>
      </w:r>
      <w:r w:rsidRPr="0025065A">
        <w:rPr>
          <w:rFonts w:asciiTheme="minorHAnsi" w:eastAsia="Times New Roman" w:hAnsiTheme="minorHAnsi" w:cstheme="minorHAnsi"/>
          <w:color w:val="000000"/>
          <w:highlight w:val="cyan"/>
          <w:u w:val="single"/>
        </w:rPr>
        <w:t>large donations</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to</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both Republican and Democrat</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parties.</w:t>
      </w:r>
      <w:r w:rsidRPr="0025065A">
        <w:rPr>
          <w:rFonts w:asciiTheme="minorHAnsi" w:eastAsia="Times New Roman" w:hAnsiTheme="minorHAnsi" w:cstheme="minorHAnsi"/>
          <w:color w:val="000000"/>
          <w:u w:val="single"/>
        </w:rPr>
        <w:t xml:space="preserve">They are the </w:t>
      </w:r>
      <w:r w:rsidRPr="0025065A">
        <w:rPr>
          <w:rFonts w:asciiTheme="minorHAnsi" w:eastAsia="Times New Roman" w:hAnsiTheme="minorHAnsi" w:cstheme="minorHAnsi"/>
          <w:color w:val="000000"/>
          <w:highlight w:val="cyan"/>
          <w:u w:val="single"/>
        </w:rPr>
        <w:t>sellers of the dreams of</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b/>
          <w:bCs/>
          <w:color w:val="000000"/>
          <w:u w:val="single"/>
        </w:rPr>
        <w:t xml:space="preserve">ultimate </w:t>
      </w:r>
      <w:r w:rsidRPr="0025065A">
        <w:rPr>
          <w:rFonts w:asciiTheme="minorHAnsi" w:eastAsia="Times New Roman" w:hAnsiTheme="minorHAnsi" w:cstheme="minorHAnsi"/>
          <w:b/>
          <w:bCs/>
          <w:color w:val="000000"/>
          <w:highlight w:val="cyan"/>
          <w:u w:val="single"/>
        </w:rPr>
        <w:t>political control of space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and of the Hatth</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in return for billion-dollar contracts. The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highlight w:val="cyan"/>
          <w:u w:val="single"/>
        </w:rPr>
        <w:t>politicians don't</w:t>
      </w:r>
      <w:r w:rsidRPr="0025065A">
        <w:rPr>
          <w:rFonts w:asciiTheme="minorHAnsi" w:eastAsia="Times New Roman" w:hAnsiTheme="minorHAnsi" w:cstheme="minorHAnsi"/>
          <w:color w:val="000000"/>
          <w:u w:val="single"/>
        </w:rPr>
        <w:t xml:space="preserve"> know enough</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about physics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to </w:t>
      </w:r>
      <w:r w:rsidRPr="0025065A">
        <w:rPr>
          <w:rFonts w:asciiTheme="minorHAnsi" w:eastAsia="Times New Roman" w:hAnsiTheme="minorHAnsi" w:cstheme="minorHAnsi"/>
          <w:color w:val="000000"/>
          <w:highlight w:val="cyan"/>
          <w:u w:val="single"/>
        </w:rPr>
        <w:t>question the projects</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sz w:val="16"/>
          <w:szCs w:val="16"/>
        </w:rPr>
        <w:t>in any details and nowadays there is a third partner in all this - the universities.</w:t>
      </w:r>
      <w:r w:rsidRPr="0025065A">
        <w:rPr>
          <w:rFonts w:asciiTheme="minorHAnsi" w:eastAsia="Times New Roman" w:hAnsiTheme="minorHAnsi" w:cstheme="minorHAnsi"/>
          <w:color w:val="222222"/>
          <w:sz w:val="16"/>
          <w:szCs w:val="16"/>
        </w:rPr>
        <w:t xml:space="preserve"> </w:t>
      </w:r>
      <w:r w:rsidRPr="0025065A">
        <w:rPr>
          <w:rFonts w:asciiTheme="minorHAnsi" w:eastAsia="Times New Roman" w:hAnsiTheme="minorHAnsi" w:cstheme="minorHAnsi"/>
          <w:color w:val="000000"/>
          <w:u w:val="single"/>
        </w:rPr>
        <w:t xml:space="preserve">The </w:t>
      </w:r>
      <w:r w:rsidRPr="0025065A">
        <w:rPr>
          <w:rFonts w:asciiTheme="minorHAnsi" w:eastAsia="Times New Roman" w:hAnsiTheme="minorHAnsi" w:cstheme="minorHAnsi"/>
          <w:color w:val="000000"/>
          <w:highlight w:val="cyan"/>
          <w:u w:val="single"/>
        </w:rPr>
        <w:t>academic world</w:t>
      </w:r>
      <w:r w:rsidRPr="0025065A">
        <w:rPr>
          <w:rFonts w:asciiTheme="minorHAnsi" w:eastAsia="Times New Roman" w:hAnsiTheme="minorHAnsi" w:cstheme="minorHAnsi"/>
          <w:color w:val="000000"/>
          <w:u w:val="single"/>
        </w:rPr>
        <w:t xml:space="preserve"> is increasingly </w:t>
      </w:r>
      <w:r w:rsidRPr="0025065A">
        <w:rPr>
          <w:rFonts w:asciiTheme="minorHAnsi" w:eastAsia="Times New Roman" w:hAnsiTheme="minorHAnsi" w:cstheme="minorHAnsi"/>
          <w:color w:val="000000"/>
          <w:highlight w:val="cyan"/>
          <w:u w:val="single"/>
        </w:rPr>
        <w:t>involved</w:t>
      </w:r>
      <w:r w:rsidRPr="0025065A">
        <w:rPr>
          <w:rFonts w:asciiTheme="minorHAnsi" w:eastAsia="Times New Roman" w:hAnsiTheme="minorHAnsi" w:cstheme="minorHAnsi"/>
          <w:color w:val="000000"/>
          <w:u w:val="single"/>
        </w:rPr>
        <w:t xml:space="preserve"> as </w:t>
      </w:r>
      <w:r w:rsidRPr="0025065A">
        <w:rPr>
          <w:rFonts w:asciiTheme="minorHAnsi" w:eastAsia="Times New Roman" w:hAnsiTheme="minorHAnsi" w:cstheme="minorHAnsi"/>
          <w:color w:val="000000"/>
          <w:highlight w:val="cyan"/>
          <w:u w:val="single"/>
        </w:rPr>
        <w:t>funding for</w:t>
      </w:r>
      <w:r w:rsidRPr="0025065A">
        <w:rPr>
          <w:rFonts w:asciiTheme="minorHAnsi" w:eastAsia="Times New Roman" w:hAnsiTheme="minorHAnsi" w:cstheme="minorHAnsi"/>
          <w:color w:val="222222"/>
          <w:highlight w:val="cyan"/>
        </w:rPr>
        <w:t xml:space="preserve"> </w:t>
      </w:r>
      <w:r w:rsidRPr="0025065A">
        <w:rPr>
          <w:rFonts w:asciiTheme="minorHAnsi" w:eastAsia="Times New Roman" w:hAnsiTheme="minorHAnsi" w:cstheme="minorHAnsi"/>
          <w:color w:val="000000"/>
          <w:highlight w:val="cyan"/>
          <w:u w:val="single"/>
        </w:rPr>
        <w:t>science and engineering research</w:t>
      </w:r>
      <w:r w:rsidRPr="0025065A">
        <w:rPr>
          <w:rFonts w:asciiTheme="minorHAnsi" w:eastAsia="Times New Roman" w:hAnsiTheme="minorHAnsi" w:cstheme="minorHAnsi"/>
          <w:color w:val="222222"/>
          <w:highlight w:val="cyan"/>
        </w:rPr>
        <w:t xml:space="preserve"> </w:t>
      </w:r>
      <w:r w:rsidRPr="0025065A">
        <w:rPr>
          <w:rFonts w:asciiTheme="minorHAnsi" w:eastAsia="Times New Roman" w:hAnsiTheme="minorHAnsi" w:cstheme="minorHAnsi"/>
          <w:color w:val="000000"/>
          <w:highlight w:val="cyan"/>
          <w:u w:val="single"/>
        </w:rPr>
        <w:t>projects</w:t>
      </w:r>
      <w:r w:rsidRPr="0025065A">
        <w:rPr>
          <w:rFonts w:asciiTheme="minorHAnsi" w:eastAsia="Times New Roman" w:hAnsiTheme="minorHAnsi" w:cstheme="minorHAnsi"/>
          <w:color w:val="222222"/>
          <w:highlight w:val="cyan"/>
        </w:rPr>
        <w:t xml:space="preserve"> </w:t>
      </w:r>
      <w:r w:rsidRPr="0025065A">
        <w:rPr>
          <w:rFonts w:asciiTheme="minorHAnsi" w:eastAsia="Times New Roman" w:hAnsiTheme="minorHAnsi" w:cstheme="minorHAnsi"/>
          <w:color w:val="000000"/>
          <w:highlight w:val="cyan"/>
          <w:u w:val="single"/>
        </w:rPr>
        <w:t>at universities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comes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increasingly</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to </w:t>
      </w:r>
      <w:r w:rsidRPr="0025065A">
        <w:rPr>
          <w:rFonts w:asciiTheme="minorHAnsi" w:eastAsia="Times New Roman" w:hAnsiTheme="minorHAnsi" w:cstheme="minorHAnsi"/>
          <w:color w:val="000000"/>
          <w:highlight w:val="cyan"/>
          <w:u w:val="single"/>
        </w:rPr>
        <w:t>depend on the military and aerospace companies</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it</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 xml:space="preserve">is questionable as to whether they can be considered to be </w:t>
      </w:r>
      <w:r w:rsidRPr="0025065A">
        <w:rPr>
          <w:rFonts w:asciiTheme="minorHAnsi" w:eastAsia="Times New Roman" w:hAnsiTheme="minorHAnsi" w:cstheme="minorHAnsi"/>
          <w:b/>
          <w:bCs/>
          <w:color w:val="000000"/>
          <w:u w:val="single"/>
        </w:rPr>
        <w:t>neutral</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and to give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b/>
          <w:bCs/>
          <w:color w:val="000000"/>
          <w:u w:val="single"/>
        </w:rPr>
        <w:t>unbiased</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advice</w:t>
      </w:r>
      <w:r w:rsidRPr="0025065A">
        <w:rPr>
          <w:rFonts w:asciiTheme="minorHAnsi" w:eastAsia="Times New Roman" w:hAnsiTheme="minorHAnsi" w:cstheme="minorHAnsi"/>
          <w:color w:val="222222"/>
        </w:rPr>
        <w:t xml:space="preserve"> </w:t>
      </w:r>
      <w:r w:rsidRPr="0025065A">
        <w:rPr>
          <w:rFonts w:asciiTheme="minorHAnsi" w:eastAsia="Times New Roman" w:hAnsiTheme="minorHAnsi" w:cstheme="minorHAnsi"/>
          <w:color w:val="000000"/>
          <w:u w:val="single"/>
        </w:rPr>
        <w:t>to government</w:t>
      </w:r>
      <w:r w:rsidRPr="0025065A">
        <w:rPr>
          <w:rFonts w:asciiTheme="minorHAnsi" w:eastAsia="Times New Roman" w:hAnsiTheme="minorHAnsi" w:cstheme="minorHAnsi"/>
          <w:color w:val="000000"/>
          <w:sz w:val="16"/>
          <w:szCs w:val="16"/>
        </w:rPr>
        <w:t>.</w:t>
      </w:r>
    </w:p>
    <w:p w14:paraId="4B17BDDC" w14:textId="77777777" w:rsidR="00AF04E9" w:rsidRPr="0025065A" w:rsidRDefault="00AF04E9" w:rsidP="00AF04E9">
      <w:pPr>
        <w:rPr>
          <w:rFonts w:asciiTheme="minorHAnsi" w:hAnsiTheme="minorHAnsi" w:cstheme="minorHAnsi"/>
        </w:rPr>
      </w:pPr>
    </w:p>
    <w:p w14:paraId="68DB724B"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Civilian space programs is a smokescreen of tropes and ideology that masks military development---empirically used as the face of American space programs to deflect scrutiny</w:t>
      </w:r>
    </w:p>
    <w:p w14:paraId="45BC8B20"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Michael </w:t>
      </w:r>
      <w:r w:rsidRPr="0025065A">
        <w:rPr>
          <w:rStyle w:val="Style13ptBold"/>
          <w:rFonts w:asciiTheme="minorHAnsi" w:hAnsiTheme="minorHAnsi" w:cstheme="minorHAnsi"/>
        </w:rPr>
        <w:t>Sheehan 7</w:t>
      </w:r>
      <w:r w:rsidRPr="0025065A">
        <w:rPr>
          <w:rFonts w:asciiTheme="minorHAnsi" w:hAnsiTheme="minorHAnsi" w:cstheme="minorHAnsi"/>
        </w:rPr>
        <w:t>, Professor of International Relations, University of Swansea, 2007, The International Politics of Space, p. 43-44</w:t>
      </w:r>
    </w:p>
    <w:p w14:paraId="6D322955"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In 1958 </w:t>
      </w:r>
      <w:r w:rsidRPr="0025065A">
        <w:rPr>
          <w:rStyle w:val="StyleUnderline"/>
          <w:rFonts w:asciiTheme="minorHAnsi" w:hAnsiTheme="minorHAnsi" w:cstheme="minorHAnsi"/>
        </w:rPr>
        <w:t xml:space="preserve">the PSAC identified four drivers of the American space programme: the human </w:t>
      </w:r>
      <w:r w:rsidRPr="0025065A">
        <w:rPr>
          <w:rStyle w:val="Emphasis"/>
          <w:rFonts w:asciiTheme="minorHAnsi" w:hAnsiTheme="minorHAnsi" w:cstheme="minorHAnsi"/>
        </w:rPr>
        <w:t>urge to explore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the need to use </w:t>
      </w:r>
      <w:r w:rsidRPr="0025065A">
        <w:rPr>
          <w:rStyle w:val="Emphasis"/>
          <w:rFonts w:asciiTheme="minorHAnsi" w:hAnsiTheme="minorHAnsi" w:cstheme="minorHAnsi"/>
        </w:rPr>
        <w:t>space for military purposes</w:t>
      </w:r>
      <w:r w:rsidRPr="0025065A">
        <w:rPr>
          <w:rFonts w:asciiTheme="minorHAnsi" w:hAnsiTheme="minorHAnsi" w:cstheme="minorHAnsi"/>
        </w:rPr>
        <w:t xml:space="preserve"> </w:t>
      </w:r>
      <w:r w:rsidRPr="0025065A">
        <w:rPr>
          <w:rStyle w:val="StyleUnderline"/>
          <w:rFonts w:asciiTheme="minorHAnsi" w:hAnsiTheme="minorHAnsi" w:cstheme="minorHAnsi"/>
        </w:rPr>
        <w:t>to enhance US security</w:t>
      </w:r>
      <w:r w:rsidRPr="0025065A">
        <w:rPr>
          <w:rFonts w:asciiTheme="minorHAnsi" w:hAnsiTheme="minorHAnsi" w:cstheme="minorHAnsi"/>
        </w:rPr>
        <w:t xml:space="preserve">, </w:t>
      </w:r>
      <w:r w:rsidRPr="0025065A">
        <w:rPr>
          <w:rStyle w:val="Emphasis"/>
          <w:rFonts w:asciiTheme="minorHAnsi" w:hAnsiTheme="minorHAnsi" w:cstheme="minorHAnsi"/>
        </w:rPr>
        <w:t>national prestige</w:t>
      </w:r>
      <w:r w:rsidRPr="0025065A">
        <w:rPr>
          <w:rFonts w:asciiTheme="minorHAnsi" w:hAnsiTheme="minorHAnsi" w:cstheme="minorHAnsi"/>
        </w:rPr>
        <w:t xml:space="preserve">, </w:t>
      </w:r>
      <w:r w:rsidRPr="0025065A">
        <w:rPr>
          <w:rStyle w:val="StyleUnderline"/>
          <w:rFonts w:asciiTheme="minorHAnsi" w:hAnsiTheme="minorHAnsi" w:cstheme="minorHAnsi"/>
        </w:rPr>
        <w:t>and new opportunities for</w:t>
      </w:r>
      <w:r w:rsidRPr="0025065A">
        <w:rPr>
          <w:rFonts w:asciiTheme="minorHAnsi" w:hAnsiTheme="minorHAnsi" w:cstheme="minorHAnsi"/>
        </w:rPr>
        <w:t xml:space="preserve"> </w:t>
      </w:r>
      <w:r w:rsidRPr="0025065A">
        <w:rPr>
          <w:rStyle w:val="Emphasis"/>
          <w:rFonts w:asciiTheme="minorHAnsi" w:hAnsiTheme="minorHAnsi" w:cstheme="minorHAnsi"/>
        </w:rPr>
        <w:t>scientific discovery</w:t>
      </w:r>
      <w:r w:rsidRPr="0025065A">
        <w:rPr>
          <w:rFonts w:asciiTheme="minorHAnsi" w:hAnsiTheme="minorHAnsi" w:cstheme="minorHAnsi"/>
        </w:rPr>
        <w:t xml:space="preserve">.28 As with the Soviet Union, </w:t>
      </w:r>
      <w:r w:rsidRPr="0025065A">
        <w:rPr>
          <w:rStyle w:val="StyleUnderline"/>
          <w:rFonts w:asciiTheme="minorHAnsi" w:hAnsiTheme="minorHAnsi" w:cstheme="minorHAnsi"/>
        </w:rPr>
        <w:t>it was the second and third factors that would be the most compelling</w:t>
      </w:r>
      <w:r w:rsidRPr="0025065A">
        <w:rPr>
          <w:rFonts w:asciiTheme="minorHAnsi" w:hAnsiTheme="minorHAnsi" w:cstheme="minorHAnsi"/>
        </w:rPr>
        <w:t xml:space="preserve"> for the next two decades. </w:t>
      </w:r>
      <w:r w:rsidRPr="0025065A">
        <w:rPr>
          <w:rStyle w:val="StyleUnderline"/>
          <w:rFonts w:asciiTheme="minorHAnsi" w:hAnsiTheme="minorHAnsi" w:cstheme="minorHAnsi"/>
        </w:rPr>
        <w:t>The desire to regain and enhance</w:t>
      </w:r>
      <w:r w:rsidRPr="0025065A">
        <w:rPr>
          <w:rFonts w:asciiTheme="minorHAnsi" w:hAnsiTheme="minorHAnsi" w:cstheme="minorHAnsi"/>
        </w:rPr>
        <w:t xml:space="preserve"> </w:t>
      </w:r>
      <w:r w:rsidRPr="0025065A">
        <w:rPr>
          <w:rStyle w:val="Emphasis"/>
          <w:rFonts w:asciiTheme="minorHAnsi" w:hAnsiTheme="minorHAnsi" w:cstheme="minorHAnsi"/>
        </w:rPr>
        <w:t>national prestige would take centre stage</w:t>
      </w:r>
      <w:r w:rsidRPr="0025065A">
        <w:rPr>
          <w:rFonts w:asciiTheme="minorHAnsi" w:hAnsiTheme="minorHAnsi" w:cstheme="minorHAnsi"/>
        </w:rPr>
        <w:t xml:space="preserve"> </w:t>
      </w:r>
      <w:r w:rsidRPr="0025065A">
        <w:rPr>
          <w:rStyle w:val="StyleUnderline"/>
          <w:rFonts w:asciiTheme="minorHAnsi" w:hAnsiTheme="minorHAnsi" w:cstheme="minorHAnsi"/>
        </w:rPr>
        <w:t>in the short-term. Given the nature of the</w:t>
      </w:r>
      <w:r w:rsidRPr="0025065A">
        <w:rPr>
          <w:rFonts w:asciiTheme="minorHAnsi" w:hAnsiTheme="minorHAnsi" w:cstheme="minorHAnsi"/>
        </w:rPr>
        <w:t xml:space="preserve"> </w:t>
      </w:r>
      <w:r w:rsidRPr="0025065A">
        <w:rPr>
          <w:rStyle w:val="Emphasis"/>
          <w:rFonts w:asciiTheme="minorHAnsi" w:hAnsiTheme="minorHAnsi" w:cstheme="minorHAnsi"/>
        </w:rPr>
        <w:t>ideological competition</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between the two superpowers, prestige and national image were crucial not only in terms of how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tates perceived itself, but in terms of how the US was perceived by other countries.</w:t>
      </w:r>
      <w:r w:rsidRPr="0025065A">
        <w:rPr>
          <w:rFonts w:asciiTheme="minorHAnsi" w:hAnsiTheme="minorHAnsi" w:cstheme="minorHAnsi"/>
        </w:rP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sidRPr="0025065A">
        <w:rPr>
          <w:rStyle w:val="StyleUnderline"/>
          <w:rFonts w:asciiTheme="minorHAnsi" w:hAnsiTheme="minorHAnsi" w:cstheme="minorHAnsi"/>
        </w:rPr>
        <w:t xml:space="preserve">There was also a need to impress the governments and peoples of the Soviet Union and its allies. In all cases, it was </w:t>
      </w:r>
      <w:r w:rsidRPr="0025065A">
        <w:rPr>
          <w:rStyle w:val="Emphasis"/>
          <w:rFonts w:asciiTheme="minorHAnsi" w:hAnsiTheme="minorHAnsi" w:cstheme="minorHAnsi"/>
        </w:rPr>
        <w:t>essential</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that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was able to project successfully an </w:t>
      </w:r>
      <w:r w:rsidRPr="0025065A">
        <w:rPr>
          <w:rStyle w:val="Emphasis"/>
          <w:rFonts w:asciiTheme="minorHAnsi" w:hAnsiTheme="minorHAnsi" w:cstheme="minorHAnsi"/>
        </w:rPr>
        <w:t>image of strength and leadership</w:t>
      </w:r>
      <w:r w:rsidRPr="0025065A">
        <w:rPr>
          <w:rFonts w:asciiTheme="minorHAnsi" w:hAnsiTheme="minorHAnsi" w:cstheme="minorHAnsi"/>
        </w:rPr>
        <w:t>.</w:t>
      </w:r>
    </w:p>
    <w:p w14:paraId="3868927F" w14:textId="77777777" w:rsidR="00AF04E9" w:rsidRPr="0025065A" w:rsidRDefault="00AF04E9" w:rsidP="00AF04E9">
      <w:pPr>
        <w:rPr>
          <w:rFonts w:asciiTheme="minorHAnsi" w:hAnsiTheme="minorHAnsi" w:cstheme="minorHAnsi"/>
        </w:rPr>
      </w:pP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1958 Space Act</w:t>
      </w:r>
      <w:r w:rsidRPr="0025065A">
        <w:rPr>
          <w:rStyle w:val="StyleUnderline"/>
          <w:rFonts w:asciiTheme="minorHAnsi" w:hAnsiTheme="minorHAnsi" w:cstheme="minorHAnsi"/>
        </w:rPr>
        <w:t xml:space="preserve"> declared that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was keen to explore space for ‘peaceful purposes for the benefit of [hu]mankind’, and </w:t>
      </w:r>
      <w:r w:rsidRPr="0025065A">
        <w:rPr>
          <w:rStyle w:val="StyleUnderline"/>
          <w:rFonts w:asciiTheme="minorHAnsi" w:hAnsiTheme="minorHAnsi" w:cstheme="minorHAnsi"/>
          <w:highlight w:val="cyan"/>
        </w:rPr>
        <w:t xml:space="preserve">allowed </w:t>
      </w:r>
      <w:r w:rsidRPr="0025065A">
        <w:rPr>
          <w:rStyle w:val="StyleUnderline"/>
          <w:rFonts w:asciiTheme="minorHAnsi" w:hAnsiTheme="minorHAnsi" w:cstheme="minorHAnsi"/>
        </w:rPr>
        <w:t xml:space="preserve">for </w:t>
      </w:r>
      <w:r w:rsidRPr="0025065A">
        <w:rPr>
          <w:rStyle w:val="StyleUnderline"/>
          <w:rFonts w:asciiTheme="minorHAnsi" w:hAnsiTheme="minorHAnsi" w:cstheme="minorHAnsi"/>
          <w:highlight w:val="cyan"/>
        </w:rPr>
        <w:t>‘</w:t>
      </w:r>
      <w:r w:rsidRPr="0025065A">
        <w:rPr>
          <w:rStyle w:val="Emphasis"/>
          <w:rFonts w:asciiTheme="minorHAnsi" w:hAnsiTheme="minorHAnsi" w:cstheme="minorHAnsi"/>
          <w:highlight w:val="cyan"/>
        </w:rPr>
        <w:t>cooperation</w:t>
      </w:r>
      <w:r w:rsidRPr="0025065A">
        <w:rPr>
          <w:rStyle w:val="Emphasis"/>
          <w:rFonts w:asciiTheme="minorHAnsi" w:hAnsiTheme="minorHAnsi" w:cstheme="minorHAnsi"/>
        </w:rPr>
        <w:t xml:space="preserve"> by the United States with other nations</w:t>
      </w:r>
      <w:r w:rsidRPr="0025065A">
        <w:rPr>
          <w:rFonts w:asciiTheme="minorHAnsi" w:hAnsiTheme="minorHAnsi" w:cstheme="minorHAnsi"/>
        </w:rPr>
        <w:t xml:space="preserve"> and groups of nations’.30 </w:t>
      </w:r>
      <w:r w:rsidRPr="0025065A">
        <w:rPr>
          <w:rStyle w:val="StyleUnderline"/>
          <w:rFonts w:asciiTheme="minorHAnsi" w:hAnsiTheme="minorHAnsi" w:cstheme="minorHAnsi"/>
        </w:rPr>
        <w:t xml:space="preserve">This </w:t>
      </w:r>
      <w:r w:rsidRPr="0025065A">
        <w:rPr>
          <w:rStyle w:val="StyleUnderline"/>
          <w:rFonts w:asciiTheme="minorHAnsi" w:hAnsiTheme="minorHAnsi" w:cstheme="minorHAnsi"/>
          <w:highlight w:val="cyan"/>
        </w:rPr>
        <w:t>declaration had</w:t>
      </w:r>
      <w:r w:rsidRPr="0025065A">
        <w:rPr>
          <w:rStyle w:val="StyleUnderline"/>
          <w:rFonts w:asciiTheme="minorHAnsi" w:hAnsiTheme="minorHAnsi" w:cstheme="minorHAnsi"/>
        </w:rPr>
        <w:t xml:space="preserve"> a</w:t>
      </w:r>
      <w:r w:rsidRPr="0025065A">
        <w:rPr>
          <w:rFonts w:asciiTheme="minorHAnsi" w:hAnsiTheme="minorHAnsi" w:cstheme="minorHAnsi"/>
        </w:rPr>
        <w:t xml:space="preserve"> </w:t>
      </w:r>
      <w:r w:rsidRPr="0025065A">
        <w:rPr>
          <w:rStyle w:val="Emphasis"/>
          <w:rFonts w:asciiTheme="minorHAnsi" w:hAnsiTheme="minorHAnsi" w:cstheme="minorHAnsi"/>
          <w:highlight w:val="cyan"/>
        </w:rPr>
        <w:t>dual purpose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first</w:t>
      </w:r>
      <w:r w:rsidRPr="0025065A">
        <w:rPr>
          <w:rStyle w:val="StyleUnderline"/>
          <w:rFonts w:asciiTheme="minorHAnsi" w:hAnsiTheme="minorHAnsi" w:cstheme="minorHAnsi"/>
        </w:rPr>
        <w:t xml:space="preserve"> statement was designed to </w:t>
      </w:r>
      <w:r w:rsidRPr="0025065A">
        <w:rPr>
          <w:rStyle w:val="Emphasis"/>
          <w:rFonts w:asciiTheme="minorHAnsi" w:hAnsiTheme="minorHAnsi" w:cstheme="minorHAnsi"/>
          <w:highlight w:val="cyan"/>
        </w:rPr>
        <w:t>deflect attention</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away </w:t>
      </w:r>
      <w:r w:rsidRPr="0025065A">
        <w:rPr>
          <w:rStyle w:val="StyleUnderline"/>
          <w:rFonts w:asciiTheme="minorHAnsi" w:hAnsiTheme="minorHAnsi" w:cstheme="minorHAnsi"/>
          <w:highlight w:val="cyan"/>
        </w:rPr>
        <w:t>from</w:t>
      </w:r>
      <w:r w:rsidRPr="0025065A">
        <w:rPr>
          <w:rStyle w:val="StyleUnderline"/>
          <w:rFonts w:asciiTheme="minorHAnsi" w:hAnsiTheme="minorHAnsi" w:cstheme="minorHAnsi"/>
        </w:rPr>
        <w:t xml:space="preserve"> the </w:t>
      </w:r>
      <w:r w:rsidRPr="0025065A">
        <w:rPr>
          <w:rStyle w:val="Emphasis"/>
          <w:rFonts w:asciiTheme="minorHAnsi" w:hAnsiTheme="minorHAnsi" w:cstheme="minorHAnsi"/>
          <w:highlight w:val="cyan"/>
        </w:rPr>
        <w:t>military</w:t>
      </w:r>
      <w:r w:rsidRPr="0025065A">
        <w:rPr>
          <w:rStyle w:val="Emphasis"/>
          <w:rFonts w:asciiTheme="minorHAnsi" w:hAnsiTheme="minorHAnsi" w:cstheme="minorHAnsi"/>
        </w:rPr>
        <w:t xml:space="preserve"> dimension of US space </w:t>
      </w:r>
      <w:r w:rsidRPr="0025065A">
        <w:rPr>
          <w:rStyle w:val="Emphasis"/>
          <w:rFonts w:asciiTheme="minorHAnsi" w:hAnsiTheme="minorHAnsi" w:cstheme="minorHAnsi"/>
          <w:highlight w:val="cyan"/>
        </w:rPr>
        <w:t>research</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and reduce foreign concerns that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was seeking to </w:t>
      </w:r>
      <w:r w:rsidRPr="0025065A">
        <w:rPr>
          <w:rStyle w:val="Emphasis"/>
          <w:rFonts w:asciiTheme="minorHAnsi" w:hAnsiTheme="minorHAnsi" w:cstheme="minorHAnsi"/>
        </w:rPr>
        <w:t>militarise outer space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second</w:t>
      </w:r>
      <w:r w:rsidRPr="0025065A">
        <w:rPr>
          <w:rStyle w:val="StyleUnderline"/>
          <w:rFonts w:asciiTheme="minorHAnsi" w:hAnsiTheme="minorHAnsi" w:cstheme="minorHAnsi"/>
        </w:rPr>
        <w:t xml:space="preserve"> statement’s purpose was to </w:t>
      </w:r>
      <w:r w:rsidRPr="0025065A">
        <w:rPr>
          <w:rStyle w:val="StyleUnderline"/>
          <w:rFonts w:asciiTheme="minorHAnsi" w:hAnsiTheme="minorHAnsi" w:cstheme="minorHAnsi"/>
          <w:highlight w:val="cyan"/>
        </w:rPr>
        <w:t>promote</w:t>
      </w:r>
      <w:r w:rsidRPr="0025065A">
        <w:rPr>
          <w:rStyle w:val="StyleUnderline"/>
          <w:rFonts w:asciiTheme="minorHAnsi" w:hAnsiTheme="minorHAnsi" w:cstheme="minorHAnsi"/>
        </w:rPr>
        <w:t xml:space="preserve"> the image of the </w:t>
      </w:r>
      <w:r w:rsidRPr="0025065A">
        <w:rPr>
          <w:rStyle w:val="Emphasis"/>
          <w:rFonts w:asciiTheme="minorHAnsi" w:hAnsiTheme="minorHAnsi" w:cstheme="minorHAnsi"/>
          <w:highlight w:val="cyan"/>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highlight w:val="cyan"/>
        </w:rPr>
        <w:t>S</w:t>
      </w:r>
      <w:r w:rsidRPr="0025065A">
        <w:rPr>
          <w:rStyle w:val="StyleUnderline"/>
          <w:rFonts w:asciiTheme="minorHAnsi" w:hAnsiTheme="minorHAnsi" w:cstheme="minorHAnsi"/>
        </w:rPr>
        <w:t xml:space="preserve">tates </w:t>
      </w:r>
      <w:r w:rsidRPr="0025065A">
        <w:rPr>
          <w:rStyle w:val="StyleUnderline"/>
          <w:rFonts w:asciiTheme="minorHAnsi" w:hAnsiTheme="minorHAnsi" w:cstheme="minorHAnsi"/>
          <w:highlight w:val="cyan"/>
        </w:rPr>
        <w:t xml:space="preserve">as a </w:t>
      </w:r>
      <w:r w:rsidRPr="0025065A">
        <w:rPr>
          <w:rStyle w:val="Emphasis"/>
          <w:rFonts w:asciiTheme="minorHAnsi" w:hAnsiTheme="minorHAnsi" w:cstheme="minorHAnsi"/>
          <w:highlight w:val="cyan"/>
        </w:rPr>
        <w:t>scientific leader</w:t>
      </w:r>
      <w:r w:rsidRPr="0025065A">
        <w:rPr>
          <w:rStyle w:val="StyleUnderline"/>
          <w:rFonts w:asciiTheme="minorHAnsi" w:hAnsiTheme="minorHAnsi" w:cstheme="minorHAnsi"/>
        </w:rPr>
        <w:t xml:space="preserve"> that was </w:t>
      </w:r>
      <w:r w:rsidRPr="0025065A">
        <w:rPr>
          <w:rStyle w:val="StyleUnderline"/>
          <w:rFonts w:asciiTheme="minorHAnsi" w:hAnsiTheme="minorHAnsi" w:cstheme="minorHAnsi"/>
          <w:highlight w:val="cyan"/>
        </w:rPr>
        <w:t>willing to share</w:t>
      </w:r>
      <w:r w:rsidRPr="0025065A">
        <w:rPr>
          <w:rStyle w:val="StyleUnderline"/>
          <w:rFonts w:asciiTheme="minorHAnsi" w:hAnsiTheme="minorHAnsi" w:cstheme="minorHAnsi"/>
        </w:rPr>
        <w:t xml:space="preserve"> the development of space </w:t>
      </w:r>
      <w:r w:rsidRPr="0025065A">
        <w:rPr>
          <w:rStyle w:val="StyleUnderline"/>
          <w:rFonts w:asciiTheme="minorHAnsi" w:hAnsiTheme="minorHAnsi" w:cstheme="minorHAnsi"/>
          <w:highlight w:val="cyan"/>
        </w:rPr>
        <w:t>with</w:t>
      </w:r>
      <w:r w:rsidRPr="0025065A">
        <w:rPr>
          <w:rStyle w:val="StyleUnderline"/>
          <w:rFonts w:asciiTheme="minorHAnsi" w:hAnsiTheme="minorHAnsi" w:cstheme="minorHAnsi"/>
        </w:rPr>
        <w:t xml:space="preserve"> other nations, and which therefore clearly had </w:t>
      </w:r>
      <w:r w:rsidRPr="0025065A">
        <w:rPr>
          <w:rStyle w:val="Emphasis"/>
          <w:rFonts w:asciiTheme="minorHAnsi" w:hAnsiTheme="minorHAnsi" w:cstheme="minorHAnsi"/>
          <w:highlight w:val="cyan"/>
        </w:rPr>
        <w:t>no hidden agenda</w:t>
      </w:r>
      <w:r w:rsidRPr="0025065A">
        <w:rPr>
          <w:rFonts w:asciiTheme="minorHAnsi" w:hAnsiTheme="minorHAnsi" w:cstheme="minorHAnsi"/>
        </w:rPr>
        <w:t xml:space="preserve"> </w:t>
      </w:r>
      <w:r w:rsidRPr="0025065A">
        <w:rPr>
          <w:rStyle w:val="StyleUnderline"/>
          <w:rFonts w:asciiTheme="minorHAnsi" w:hAnsiTheme="minorHAnsi" w:cstheme="minorHAnsi"/>
        </w:rPr>
        <w:t>beyond</w:t>
      </w:r>
      <w:r w:rsidRPr="0025065A">
        <w:rPr>
          <w:rFonts w:asciiTheme="minorHAnsi" w:hAnsiTheme="minorHAnsi" w:cstheme="minorHAnsi"/>
        </w:rPr>
        <w:t xml:space="preserve"> space exploration for </w:t>
      </w:r>
      <w:r w:rsidRPr="0025065A">
        <w:rPr>
          <w:rStyle w:val="StyleUnderline"/>
          <w:rFonts w:asciiTheme="minorHAnsi" w:hAnsiTheme="minorHAnsi" w:cstheme="minorHAnsi"/>
        </w:rPr>
        <w:t>the general benefit of humanity</w:t>
      </w:r>
      <w:r w:rsidRPr="0025065A">
        <w:rPr>
          <w:rFonts w:asciiTheme="minorHAnsi" w:hAnsiTheme="minorHAnsi" w:cstheme="minorHAnsi"/>
        </w:rPr>
        <w:t xml:space="preserve">. In this regard, </w:t>
      </w:r>
      <w:r w:rsidRPr="0025065A">
        <w:rPr>
          <w:rStyle w:val="StyleUnderline"/>
          <w:rFonts w:asciiTheme="minorHAnsi" w:hAnsiTheme="minorHAnsi" w:cstheme="minorHAnsi"/>
        </w:rPr>
        <w:t xml:space="preserve">it fitted in with other US policy initiatives designed to promote the image of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as a country </w:t>
      </w:r>
      <w:r w:rsidRPr="0025065A">
        <w:rPr>
          <w:rStyle w:val="Emphasis"/>
          <w:rFonts w:asciiTheme="minorHAnsi" w:hAnsiTheme="minorHAnsi" w:cstheme="minorHAnsi"/>
        </w:rPr>
        <w:t>eager to cooperate internationally</w:t>
      </w:r>
      <w:r w:rsidRPr="0025065A">
        <w:rPr>
          <w:rFonts w:asciiTheme="minorHAnsi" w:hAnsiTheme="minorHAnsi" w:cstheme="minorHAnsi"/>
        </w:rPr>
        <w:t xml:space="preserve"> in an open and transparent manner. The Marshall Plan, Atoms-for-Peace and the Peace Corps were all part of this general image-building approach, though all had other motivations as well, as did the space policy.</w:t>
      </w:r>
    </w:p>
    <w:p w14:paraId="1EC8EC47" w14:textId="77777777" w:rsidR="00AF04E9" w:rsidRPr="0025065A" w:rsidRDefault="00AF04E9" w:rsidP="00AF04E9">
      <w:pPr>
        <w:rPr>
          <w:rFonts w:asciiTheme="minorHAnsi" w:hAnsiTheme="minorHAnsi" w:cstheme="minorHAnsi"/>
        </w:rPr>
      </w:pP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apparent separation of civilian and military</w:t>
      </w:r>
      <w:r w:rsidRPr="0025065A">
        <w:rPr>
          <w:rStyle w:val="Emphasis"/>
          <w:rFonts w:asciiTheme="minorHAnsi" w:hAnsiTheme="minorHAnsi" w:cstheme="minorHAnsi"/>
        </w:rPr>
        <w:t xml:space="preserve"> activities</w:t>
      </w:r>
      <w:r w:rsidRPr="0025065A">
        <w:rPr>
          <w:rFonts w:asciiTheme="minorHAnsi" w:hAnsiTheme="minorHAnsi" w:cstheme="minorHAnsi"/>
        </w:rPr>
        <w:t xml:space="preserve"> </w:t>
      </w:r>
      <w:r w:rsidRPr="0025065A">
        <w:rPr>
          <w:rStyle w:val="StyleUnderline"/>
          <w:rFonts w:asciiTheme="minorHAnsi" w:hAnsiTheme="minorHAnsi" w:cstheme="minorHAnsi"/>
          <w:highlight w:val="cyan"/>
        </w:rPr>
        <w:t>allowed</w:t>
      </w:r>
      <w:r w:rsidRPr="0025065A">
        <w:rPr>
          <w:rStyle w:val="StyleUnderline"/>
          <w:rFonts w:asciiTheme="minorHAnsi" w:hAnsiTheme="minorHAnsi" w:cstheme="minorHAnsi"/>
        </w:rPr>
        <w:t xml:space="preserve"> the </w:t>
      </w:r>
      <w:r w:rsidRPr="0025065A">
        <w:rPr>
          <w:rStyle w:val="Emphasis"/>
          <w:rFonts w:asciiTheme="minorHAnsi" w:hAnsiTheme="minorHAnsi" w:cstheme="minorHAnsi"/>
        </w:rPr>
        <w:t>U</w:t>
      </w:r>
      <w:r w:rsidRPr="0025065A">
        <w:rPr>
          <w:rStyle w:val="StyleUnderline"/>
          <w:rFonts w:asciiTheme="minorHAnsi" w:hAnsiTheme="minorHAnsi" w:cstheme="minorHAnsi"/>
        </w:rPr>
        <w:t xml:space="preserve">nited </w:t>
      </w:r>
      <w:r w:rsidRPr="0025065A">
        <w:rPr>
          <w:rStyle w:val="Emphasis"/>
          <w:rFonts w:asciiTheme="minorHAnsi" w:hAnsiTheme="minorHAnsi" w:cstheme="minorHAnsi"/>
        </w:rPr>
        <w:t>S</w:t>
      </w:r>
      <w:r w:rsidRPr="0025065A">
        <w:rPr>
          <w:rStyle w:val="StyleUnderline"/>
          <w:rFonts w:asciiTheme="minorHAnsi" w:hAnsiTheme="minorHAnsi" w:cstheme="minorHAnsi"/>
        </w:rPr>
        <w:t xml:space="preserve">tates considerable </w:t>
      </w:r>
      <w:r w:rsidRPr="0025065A">
        <w:rPr>
          <w:rStyle w:val="StyleUnderline"/>
          <w:rFonts w:asciiTheme="minorHAnsi" w:hAnsiTheme="minorHAnsi" w:cstheme="minorHAnsi"/>
          <w:highlight w:val="cyan"/>
        </w:rPr>
        <w:t>flexibility. By having</w:t>
      </w:r>
      <w:r w:rsidRPr="0025065A">
        <w:rPr>
          <w:rStyle w:val="StyleUnderline"/>
          <w:rFonts w:asciiTheme="minorHAnsi" w:hAnsiTheme="minorHAnsi" w:cstheme="minorHAnsi"/>
        </w:rPr>
        <w:t xml:space="preserve"> a largely </w:t>
      </w:r>
      <w:r w:rsidRPr="0025065A">
        <w:rPr>
          <w:rStyle w:val="StyleUnderline"/>
          <w:rFonts w:asciiTheme="minorHAnsi" w:hAnsiTheme="minorHAnsi" w:cstheme="minorHAnsi"/>
          <w:highlight w:val="cyan"/>
        </w:rPr>
        <w:t>transparent civilian</w:t>
      </w:r>
      <w:r w:rsidRPr="0025065A">
        <w:rPr>
          <w:rStyle w:val="StyleUnderline"/>
          <w:rFonts w:asciiTheme="minorHAnsi" w:hAnsiTheme="minorHAnsi" w:cstheme="minorHAnsi"/>
        </w:rPr>
        <w:t xml:space="preserve">-dominated </w:t>
      </w:r>
      <w:r w:rsidRPr="0025065A">
        <w:rPr>
          <w:rStyle w:val="StyleUnderline"/>
          <w:rFonts w:asciiTheme="minorHAnsi" w:hAnsiTheme="minorHAnsi" w:cstheme="minorHAnsi"/>
          <w:highlight w:val="cyan"/>
        </w:rPr>
        <w:t>programme</w:t>
      </w:r>
      <w:r w:rsidRPr="0025065A">
        <w:rPr>
          <w:rStyle w:val="StyleUnderline"/>
          <w:rFonts w:asciiTheme="minorHAnsi" w:hAnsiTheme="minorHAnsi" w:cstheme="minorHAnsi"/>
        </w:rPr>
        <w:t xml:space="preserve">, American </w:t>
      </w:r>
      <w:r w:rsidRPr="0025065A">
        <w:rPr>
          <w:rStyle w:val="Emphasis"/>
          <w:rFonts w:asciiTheme="minorHAnsi" w:hAnsiTheme="minorHAnsi" w:cstheme="minorHAnsi"/>
          <w:highlight w:val="cyan"/>
        </w:rPr>
        <w:t>public insecurity was alleviated</w:t>
      </w:r>
      <w:r w:rsidRPr="0025065A">
        <w:rPr>
          <w:rStyle w:val="StyleUnderline"/>
          <w:rFonts w:asciiTheme="minorHAnsi" w:hAnsiTheme="minorHAnsi" w:cstheme="minorHAnsi"/>
          <w:highlight w:val="cyan"/>
        </w:rPr>
        <w:t>, yet</w:t>
      </w:r>
      <w:r w:rsidRPr="0025065A">
        <w:rPr>
          <w:rStyle w:val="StyleUnderline"/>
          <w:rFonts w:asciiTheme="minorHAnsi" w:hAnsiTheme="minorHAnsi" w:cstheme="minorHAnsi"/>
        </w:rPr>
        <w:t xml:space="preserve"> at the same time the </w:t>
      </w:r>
      <w:r w:rsidRPr="0025065A">
        <w:rPr>
          <w:rStyle w:val="StyleUnderline"/>
          <w:rFonts w:asciiTheme="minorHAnsi" w:hAnsiTheme="minorHAnsi" w:cstheme="minorHAnsi"/>
          <w:highlight w:val="cyan"/>
        </w:rPr>
        <w:t xml:space="preserve">US </w:t>
      </w:r>
      <w:r w:rsidRPr="0025065A">
        <w:rPr>
          <w:rStyle w:val="StyleUnderline"/>
          <w:rFonts w:asciiTheme="minorHAnsi" w:hAnsiTheme="minorHAnsi" w:cstheme="minorHAnsi"/>
        </w:rPr>
        <w:t xml:space="preserve">was able to </w:t>
      </w:r>
      <w:r w:rsidRPr="0025065A">
        <w:rPr>
          <w:rStyle w:val="StyleUnderline"/>
          <w:rFonts w:asciiTheme="minorHAnsi" w:hAnsiTheme="minorHAnsi" w:cstheme="minorHAnsi"/>
          <w:highlight w:val="cyan"/>
        </w:rPr>
        <w:t>continue</w:t>
      </w:r>
      <w:r w:rsidRPr="0025065A">
        <w:rPr>
          <w:rStyle w:val="StyleUnderline"/>
          <w:rFonts w:asciiTheme="minorHAnsi" w:hAnsiTheme="minorHAnsi" w:cstheme="minorHAnsi"/>
        </w:rPr>
        <w:t xml:space="preserve"> its </w:t>
      </w:r>
      <w:r w:rsidRPr="0025065A">
        <w:rPr>
          <w:rStyle w:val="StyleUnderline"/>
          <w:rFonts w:asciiTheme="minorHAnsi" w:hAnsiTheme="minorHAnsi" w:cstheme="minorHAnsi"/>
          <w:highlight w:val="cyan"/>
        </w:rPr>
        <w:t>military programmes</w:t>
      </w:r>
      <w:r w:rsidRPr="0025065A">
        <w:rPr>
          <w:rStyle w:val="StyleUnderline"/>
          <w:rFonts w:asciiTheme="minorHAnsi" w:hAnsiTheme="minorHAnsi" w:cstheme="minorHAnsi"/>
        </w:rPr>
        <w:t xml:space="preserve"> away from the </w:t>
      </w:r>
      <w:r w:rsidRPr="0025065A">
        <w:rPr>
          <w:rStyle w:val="Emphasis"/>
          <w:rFonts w:asciiTheme="minorHAnsi" w:hAnsiTheme="minorHAnsi" w:cstheme="minorHAnsi"/>
        </w:rPr>
        <w:t>glare</w:t>
      </w:r>
      <w:r w:rsidRPr="0025065A">
        <w:rPr>
          <w:rStyle w:val="StyleUnderline"/>
          <w:rFonts w:asciiTheme="minorHAnsi" w:hAnsiTheme="minorHAnsi" w:cstheme="minorHAnsi"/>
        </w:rPr>
        <w:t xml:space="preserve"> of national and international </w:t>
      </w:r>
      <w:r w:rsidRPr="0025065A">
        <w:rPr>
          <w:rStyle w:val="Emphasis"/>
          <w:rFonts w:asciiTheme="minorHAnsi" w:hAnsiTheme="minorHAnsi" w:cstheme="minorHAnsi"/>
        </w:rPr>
        <w:t>scrutiny</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and often </w:t>
      </w:r>
      <w:r w:rsidRPr="0025065A">
        <w:rPr>
          <w:rStyle w:val="Emphasis"/>
          <w:rFonts w:asciiTheme="minorHAnsi" w:hAnsiTheme="minorHAnsi" w:cstheme="minorHAnsi"/>
        </w:rPr>
        <w:t xml:space="preserve">successfully </w:t>
      </w:r>
      <w:r w:rsidRPr="0025065A">
        <w:rPr>
          <w:rStyle w:val="Emphasis"/>
          <w:rFonts w:asciiTheme="minorHAnsi" w:hAnsiTheme="minorHAnsi" w:cstheme="minorHAnsi"/>
          <w:highlight w:val="cyan"/>
        </w:rPr>
        <w:t>camouflaged behind</w:t>
      </w:r>
      <w:r w:rsidRPr="0025065A">
        <w:rPr>
          <w:rStyle w:val="Emphasis"/>
          <w:rFonts w:asciiTheme="minorHAnsi" w:hAnsiTheme="minorHAnsi" w:cstheme="minorHAnsi"/>
        </w:rPr>
        <w:t xml:space="preserve"> actual or fictitious </w:t>
      </w:r>
      <w:r w:rsidRPr="0025065A">
        <w:rPr>
          <w:rStyle w:val="Emphasis"/>
          <w:rFonts w:asciiTheme="minorHAnsi" w:hAnsiTheme="minorHAnsi" w:cstheme="minorHAnsi"/>
          <w:highlight w:val="cyan"/>
        </w:rPr>
        <w:t>civilian</w:t>
      </w:r>
      <w:r w:rsidRPr="0025065A">
        <w:rPr>
          <w:rStyle w:val="Emphasis"/>
          <w:rFonts w:asciiTheme="minorHAnsi" w:hAnsiTheme="minorHAnsi" w:cstheme="minorHAnsi"/>
        </w:rPr>
        <w:t xml:space="preserve"> space </w:t>
      </w:r>
      <w:r w:rsidRPr="0025065A">
        <w:rPr>
          <w:rStyle w:val="Emphasis"/>
          <w:rFonts w:asciiTheme="minorHAnsi" w:hAnsiTheme="minorHAnsi" w:cstheme="minorHAnsi"/>
          <w:highlight w:val="cyan"/>
        </w:rPr>
        <w:t>projects</w:t>
      </w:r>
      <w:r w:rsidRPr="0025065A">
        <w:rPr>
          <w:rFonts w:asciiTheme="minorHAnsi" w:hAnsiTheme="minorHAnsi" w:cstheme="minorHAnsi"/>
        </w:rPr>
        <w:t xml:space="preserve">. </w:t>
      </w:r>
    </w:p>
    <w:p w14:paraId="1D1D26F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In fact, </w:t>
      </w:r>
      <w:r w:rsidRPr="0025065A">
        <w:rPr>
          <w:rStyle w:val="StyleUnderline"/>
          <w:rFonts w:asciiTheme="minorHAnsi" w:hAnsiTheme="minorHAnsi" w:cstheme="minorHAnsi"/>
        </w:rPr>
        <w:t xml:space="preserve">unknown to the American public, there were </w:t>
      </w:r>
      <w:r w:rsidRPr="0025065A">
        <w:rPr>
          <w:rStyle w:val="StyleUnderline"/>
          <w:rFonts w:asciiTheme="minorHAnsi" w:hAnsiTheme="minorHAnsi" w:cstheme="minorHAnsi"/>
          <w:highlight w:val="cyan"/>
        </w:rPr>
        <w:t>three</w:t>
      </w:r>
      <w:r w:rsidRPr="0025065A">
        <w:rPr>
          <w:rStyle w:val="StyleUnderline"/>
          <w:rFonts w:asciiTheme="minorHAnsi" w:hAnsiTheme="minorHAnsi" w:cstheme="minorHAnsi"/>
        </w:rPr>
        <w:t xml:space="preserve">, not two space </w:t>
      </w:r>
      <w:r w:rsidRPr="0025065A">
        <w:rPr>
          <w:rStyle w:val="StyleUnderline"/>
          <w:rFonts w:asciiTheme="minorHAnsi" w:hAnsiTheme="minorHAnsi" w:cstheme="minorHAnsi"/>
          <w:highlight w:val="cyan"/>
        </w:rPr>
        <w:t>programmes</w:t>
      </w:r>
      <w:r w:rsidRPr="0025065A">
        <w:rPr>
          <w:rStyle w:val="StyleUnderline"/>
          <w:rFonts w:asciiTheme="minorHAnsi" w:hAnsiTheme="minorHAnsi" w:cstheme="minorHAnsi"/>
        </w:rPr>
        <w:t xml:space="preserve">, white, blue and black. The white programme was the high profile </w:t>
      </w:r>
      <w:r w:rsidRPr="0025065A">
        <w:rPr>
          <w:rStyle w:val="Emphasis"/>
          <w:rFonts w:asciiTheme="minorHAnsi" w:hAnsiTheme="minorHAnsi" w:cstheme="minorHAnsi"/>
          <w:highlight w:val="cyan"/>
        </w:rPr>
        <w:t>civilian</w:t>
      </w:r>
      <w:r w:rsidRPr="0025065A">
        <w:rPr>
          <w:rStyle w:val="StyleUnderline"/>
          <w:rFonts w:asciiTheme="minorHAnsi" w:hAnsiTheme="minorHAnsi" w:cstheme="minorHAnsi"/>
        </w:rPr>
        <w:t xml:space="preserve"> programme led </w:t>
      </w:r>
      <w:r w:rsidRPr="0025065A">
        <w:rPr>
          <w:rStyle w:val="StyleUnderline"/>
          <w:rFonts w:asciiTheme="minorHAnsi" w:hAnsiTheme="minorHAnsi" w:cstheme="minorHAnsi"/>
          <w:highlight w:val="cyan"/>
        </w:rPr>
        <w:t>by NASA</w:t>
      </w:r>
      <w:r w:rsidRPr="0025065A">
        <w:rPr>
          <w:rStyle w:val="StyleUnderline"/>
          <w:rFonts w:asciiTheme="minorHAnsi" w:hAnsiTheme="minorHAnsi" w:cstheme="minorHAnsi"/>
        </w:rPr>
        <w:t xml:space="preserve">. The blue programme was the </w:t>
      </w:r>
      <w:r w:rsidRPr="0025065A">
        <w:rPr>
          <w:rStyle w:val="Emphasis"/>
          <w:rFonts w:asciiTheme="minorHAnsi" w:hAnsiTheme="minorHAnsi" w:cstheme="minorHAnsi"/>
          <w:highlight w:val="cyan"/>
        </w:rPr>
        <w:t>classified military</w:t>
      </w:r>
      <w:r w:rsidRPr="0025065A">
        <w:rPr>
          <w:rStyle w:val="Emphasis"/>
          <w:rFonts w:asciiTheme="minorHAnsi" w:hAnsiTheme="minorHAnsi" w:cstheme="minorHAnsi"/>
        </w:rPr>
        <w:t xml:space="preserve"> programme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run </w:t>
      </w:r>
      <w:r w:rsidRPr="0025065A">
        <w:rPr>
          <w:rStyle w:val="StyleUnderline"/>
          <w:rFonts w:asciiTheme="minorHAnsi" w:hAnsiTheme="minorHAnsi" w:cstheme="minorHAnsi"/>
          <w:highlight w:val="cyan"/>
        </w:rPr>
        <w:t>by the</w:t>
      </w:r>
      <w:r w:rsidRPr="0025065A">
        <w:rPr>
          <w:rStyle w:val="StyleUnderline"/>
          <w:rFonts w:asciiTheme="minorHAnsi" w:hAnsiTheme="minorHAnsi" w:cstheme="minorHAnsi"/>
        </w:rPr>
        <w:t xml:space="preserve"> </w:t>
      </w:r>
      <w:r w:rsidRPr="0025065A">
        <w:rPr>
          <w:rStyle w:val="Emphasis"/>
          <w:rFonts w:asciiTheme="minorHAnsi" w:hAnsiTheme="minorHAnsi" w:cstheme="minorHAnsi"/>
          <w:highlight w:val="cyan"/>
        </w:rPr>
        <w:t>D</w:t>
      </w:r>
      <w:r w:rsidRPr="0025065A">
        <w:rPr>
          <w:rStyle w:val="StyleUnderline"/>
          <w:rFonts w:asciiTheme="minorHAnsi" w:hAnsiTheme="minorHAnsi" w:cstheme="minorHAnsi"/>
        </w:rPr>
        <w:t xml:space="preserve">epartment </w:t>
      </w:r>
      <w:r w:rsidRPr="0025065A">
        <w:rPr>
          <w:rStyle w:val="Emphasis"/>
          <w:rFonts w:asciiTheme="minorHAnsi" w:hAnsiTheme="minorHAnsi" w:cstheme="minorHAnsi"/>
          <w:highlight w:val="cyan"/>
        </w:rPr>
        <w:t>o</w:t>
      </w:r>
      <w:r w:rsidRPr="0025065A">
        <w:rPr>
          <w:rStyle w:val="StyleUnderline"/>
          <w:rFonts w:asciiTheme="minorHAnsi" w:hAnsiTheme="minorHAnsi" w:cstheme="minorHAnsi"/>
        </w:rPr>
        <w:t xml:space="preserve">f </w:t>
      </w:r>
      <w:r w:rsidRPr="0025065A">
        <w:rPr>
          <w:rStyle w:val="Emphasis"/>
          <w:rFonts w:asciiTheme="minorHAnsi" w:hAnsiTheme="minorHAnsi" w:cstheme="minorHAnsi"/>
          <w:highlight w:val="cyan"/>
        </w:rPr>
        <w:t>D</w:t>
      </w:r>
      <w:r w:rsidRPr="0025065A">
        <w:rPr>
          <w:rStyle w:val="StyleUnderline"/>
          <w:rFonts w:asciiTheme="minorHAnsi" w:hAnsiTheme="minorHAnsi" w:cstheme="minorHAnsi"/>
        </w:rPr>
        <w:t xml:space="preserve">efense. In addition, there was the ‘black programme’, the </w:t>
      </w:r>
      <w:r w:rsidRPr="0025065A">
        <w:rPr>
          <w:rStyle w:val="Emphasis"/>
          <w:rFonts w:asciiTheme="minorHAnsi" w:hAnsiTheme="minorHAnsi" w:cstheme="minorHAnsi"/>
          <w:highlight w:val="cyan"/>
        </w:rPr>
        <w:t>reconnaissance</w:t>
      </w:r>
      <w:r w:rsidRPr="0025065A">
        <w:rPr>
          <w:rStyle w:val="Emphasis"/>
          <w:rFonts w:asciiTheme="minorHAnsi" w:hAnsiTheme="minorHAnsi" w:cstheme="minorHAnsi"/>
        </w:rPr>
        <w:t xml:space="preserve"> programme</w:t>
      </w:r>
      <w:r w:rsidRPr="0025065A">
        <w:rPr>
          <w:rFonts w:asciiTheme="minorHAnsi" w:hAnsiTheme="minorHAnsi" w:cstheme="minorHAnsi"/>
        </w:rPr>
        <w:t xml:space="preserve"> </w:t>
      </w:r>
      <w:r w:rsidRPr="0025065A">
        <w:rPr>
          <w:rStyle w:val="StyleUnderline"/>
          <w:rFonts w:asciiTheme="minorHAnsi" w:hAnsiTheme="minorHAnsi" w:cstheme="minorHAnsi"/>
        </w:rPr>
        <w:t xml:space="preserve">run </w:t>
      </w:r>
      <w:r w:rsidRPr="0025065A">
        <w:rPr>
          <w:rStyle w:val="StyleUnderline"/>
          <w:rFonts w:asciiTheme="minorHAnsi" w:hAnsiTheme="minorHAnsi" w:cstheme="minorHAnsi"/>
          <w:highlight w:val="cyan"/>
        </w:rPr>
        <w:t>by</w:t>
      </w:r>
      <w:r w:rsidRPr="0025065A">
        <w:rPr>
          <w:rStyle w:val="StyleUnderline"/>
          <w:rFonts w:asciiTheme="minorHAnsi" w:hAnsiTheme="minorHAnsi" w:cstheme="minorHAnsi"/>
        </w:rPr>
        <w:t xml:space="preserve"> the</w:t>
      </w:r>
      <w:r w:rsidRPr="0025065A">
        <w:rPr>
          <w:rFonts w:asciiTheme="minorHAnsi" w:hAnsiTheme="minorHAnsi" w:cstheme="minorHAnsi"/>
        </w:rPr>
        <w:t xml:space="preserve"> </w:t>
      </w:r>
      <w:r w:rsidRPr="0025065A">
        <w:rPr>
          <w:rStyle w:val="Emphasis"/>
          <w:rFonts w:asciiTheme="minorHAnsi" w:hAnsiTheme="minorHAnsi" w:cstheme="minorHAnsi"/>
          <w:highlight w:val="cyan"/>
        </w:rPr>
        <w:t>intelligence agencies</w:t>
      </w:r>
      <w:r w:rsidRPr="0025065A">
        <w:rPr>
          <w:rFonts w:asciiTheme="minorHAnsi" w:hAnsiTheme="minorHAnsi" w:cstheme="minorHAnsi"/>
        </w:rPr>
        <w:t>.</w:t>
      </w:r>
    </w:p>
    <w:p w14:paraId="026D0DBB" w14:textId="77777777" w:rsidR="00AF04E9" w:rsidRPr="0025065A" w:rsidRDefault="00AF04E9" w:rsidP="00AF04E9">
      <w:pPr>
        <w:rPr>
          <w:rFonts w:asciiTheme="minorHAnsi" w:hAnsiTheme="minorHAnsi" w:cstheme="minorHAnsi"/>
        </w:rPr>
      </w:pP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apparent separation</w:t>
      </w:r>
      <w:r w:rsidRPr="0025065A">
        <w:rPr>
          <w:rStyle w:val="StyleUnderline"/>
          <w:rFonts w:asciiTheme="minorHAnsi" w:hAnsiTheme="minorHAnsi" w:cstheme="minorHAnsi"/>
        </w:rPr>
        <w:t xml:space="preserve"> of the elements of the US space programme </w:t>
      </w:r>
      <w:r w:rsidRPr="0025065A">
        <w:rPr>
          <w:rStyle w:val="StyleUnderline"/>
          <w:rFonts w:asciiTheme="minorHAnsi" w:hAnsiTheme="minorHAnsi" w:cstheme="minorHAnsi"/>
          <w:highlight w:val="cyan"/>
        </w:rPr>
        <w:t xml:space="preserve">made it </w:t>
      </w:r>
      <w:r w:rsidRPr="0025065A">
        <w:rPr>
          <w:rStyle w:val="Emphasis"/>
          <w:rFonts w:asciiTheme="minorHAnsi" w:hAnsiTheme="minorHAnsi" w:cstheme="minorHAnsi"/>
          <w:highlight w:val="cyan"/>
        </w:rPr>
        <w:t>easier</w:t>
      </w:r>
      <w:r w:rsidRPr="0025065A">
        <w:rPr>
          <w:rFonts w:asciiTheme="minorHAnsi" w:hAnsiTheme="minorHAnsi" w:cstheme="minorHAnsi"/>
          <w:highlight w:val="cyan"/>
        </w:rPr>
        <w:t xml:space="preserve"> </w:t>
      </w:r>
      <w:r w:rsidRPr="0025065A">
        <w:rPr>
          <w:rStyle w:val="StyleUnderline"/>
          <w:rFonts w:asciiTheme="minorHAnsi" w:hAnsiTheme="minorHAnsi" w:cstheme="minorHAnsi"/>
          <w:highlight w:val="cyan"/>
        </w:rPr>
        <w:t>for the</w:t>
      </w:r>
      <w:r w:rsidRPr="0025065A">
        <w:rPr>
          <w:rStyle w:val="StyleUnderline"/>
          <w:rFonts w:asciiTheme="minorHAnsi" w:hAnsiTheme="minorHAnsi" w:cstheme="minorHAnsi"/>
        </w:rPr>
        <w:t xml:space="preserve"> vast majority of the American </w:t>
      </w:r>
      <w:r w:rsidRPr="0025065A">
        <w:rPr>
          <w:rStyle w:val="StyleUnderline"/>
          <w:rFonts w:asciiTheme="minorHAnsi" w:hAnsiTheme="minorHAnsi" w:cstheme="minorHAnsi"/>
          <w:highlight w:val="cyan"/>
        </w:rPr>
        <w:t>political establishment to rally</w:t>
      </w:r>
      <w:r w:rsidRPr="0025065A">
        <w:rPr>
          <w:rStyle w:val="StyleUnderline"/>
          <w:rFonts w:asciiTheme="minorHAnsi" w:hAnsiTheme="minorHAnsi" w:cstheme="minorHAnsi"/>
        </w:rPr>
        <w:t xml:space="preserve"> behind a substantial and energetic space programme. Liberals could support it as an</w:t>
      </w:r>
      <w:r w:rsidRPr="0025065A">
        <w:rPr>
          <w:rFonts w:asciiTheme="minorHAnsi" w:hAnsiTheme="minorHAnsi" w:cstheme="minorHAnsi"/>
        </w:rPr>
        <w:t xml:space="preserve"> </w:t>
      </w:r>
      <w:r w:rsidRPr="0025065A">
        <w:rPr>
          <w:rStyle w:val="Emphasis"/>
          <w:rFonts w:asciiTheme="minorHAnsi" w:hAnsiTheme="minorHAnsi" w:cstheme="minorHAnsi"/>
        </w:rPr>
        <w:t>alternative form of competition</w:t>
      </w:r>
      <w:r w:rsidRPr="0025065A">
        <w:rPr>
          <w:rFonts w:asciiTheme="minorHAnsi" w:hAnsiTheme="minorHAnsi" w:cstheme="minorHAnsi"/>
        </w:rPr>
        <w:t xml:space="preserve"> with the Soviet Union in an era </w:t>
      </w:r>
      <w:r w:rsidRPr="0025065A">
        <w:rPr>
          <w:rStyle w:val="StyleUnderline"/>
          <w:rFonts w:asciiTheme="minorHAnsi" w:hAnsiTheme="minorHAnsi" w:cstheme="minorHAnsi"/>
        </w:rPr>
        <w:t xml:space="preserve">when the dangers of nuclear war were very real, while conservatives saw the programme as </w:t>
      </w:r>
      <w:r w:rsidRPr="0025065A">
        <w:rPr>
          <w:rStyle w:val="Emphasis"/>
          <w:rFonts w:asciiTheme="minorHAnsi" w:hAnsiTheme="minorHAnsi" w:cstheme="minorHAnsi"/>
        </w:rPr>
        <w:t>developing military hardware</w:t>
      </w:r>
      <w:r w:rsidRPr="0025065A">
        <w:rPr>
          <w:rFonts w:asciiTheme="minorHAnsi" w:hAnsiTheme="minorHAnsi" w:cstheme="minorHAnsi"/>
        </w:rPr>
        <w:t xml:space="preserve"> </w:t>
      </w:r>
      <w:r w:rsidRPr="0025065A">
        <w:rPr>
          <w:rStyle w:val="StyleUnderline"/>
          <w:rFonts w:asciiTheme="minorHAnsi" w:hAnsiTheme="minorHAnsi" w:cstheme="minorHAnsi"/>
        </w:rPr>
        <w:t>and providing capabilities that would in the long run</w:t>
      </w:r>
      <w:r w:rsidRPr="0025065A">
        <w:rPr>
          <w:rFonts w:asciiTheme="minorHAnsi" w:hAnsiTheme="minorHAnsi" w:cstheme="minorHAnsi"/>
        </w:rPr>
        <w:t xml:space="preserve"> </w:t>
      </w:r>
      <w:r w:rsidRPr="0025065A">
        <w:rPr>
          <w:rStyle w:val="Emphasis"/>
          <w:rFonts w:asciiTheme="minorHAnsi" w:hAnsiTheme="minorHAnsi" w:cstheme="minorHAnsi"/>
        </w:rPr>
        <w:t>enhance the effectiveness of US armed forces</w:t>
      </w:r>
      <w:r w:rsidRPr="0025065A">
        <w:rPr>
          <w:rFonts w:asciiTheme="minorHAnsi" w:hAnsiTheme="minorHAnsi" w:cstheme="minorHAnsi"/>
        </w:rPr>
        <w:t>.31</w:t>
      </w:r>
    </w:p>
    <w:p w14:paraId="2CB4684C" w14:textId="77777777" w:rsidR="00AF04E9" w:rsidRPr="0025065A" w:rsidRDefault="00AF04E9" w:rsidP="00AF04E9">
      <w:pPr>
        <w:rPr>
          <w:rFonts w:asciiTheme="minorHAnsi" w:hAnsiTheme="minorHAnsi" w:cstheme="minorHAnsi"/>
        </w:rPr>
      </w:pPr>
    </w:p>
    <w:p w14:paraId="2011E948" w14:textId="77777777" w:rsidR="00AF04E9" w:rsidRPr="0025065A" w:rsidRDefault="00AF04E9" w:rsidP="00AF04E9">
      <w:pPr>
        <w:rPr>
          <w:rFonts w:asciiTheme="minorHAnsi" w:hAnsiTheme="minorHAnsi" w:cstheme="minorHAnsi"/>
          <w:sz w:val="16"/>
        </w:rPr>
      </w:pPr>
    </w:p>
    <w:p w14:paraId="6A2F2614"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The collapse of the non-appropriation principle causes space arms races and implodes space law – also turns any commercial development impacts</w:t>
      </w:r>
    </w:p>
    <w:p w14:paraId="2DD4AC93" w14:textId="77777777" w:rsidR="00AF04E9" w:rsidRPr="0025065A" w:rsidRDefault="00AF04E9" w:rsidP="00AF04E9">
      <w:pPr>
        <w:rPr>
          <w:rFonts w:asciiTheme="minorHAnsi" w:hAnsiTheme="minorHAnsi" w:cstheme="minorHAnsi"/>
        </w:rPr>
      </w:pPr>
      <w:r w:rsidRPr="0025065A">
        <w:rPr>
          <w:rStyle w:val="Heading4Char"/>
          <w:rFonts w:asciiTheme="minorHAnsi" w:hAnsiTheme="minorHAnsi" w:cstheme="minorHAnsi"/>
        </w:rPr>
        <w:t xml:space="preserve">Tronchetti 7 </w:t>
      </w:r>
      <w:r w:rsidRPr="0025065A">
        <w:rPr>
          <w:rFonts w:asciiTheme="minorHAnsi" w:hAnsiTheme="minorHAnsi" w:cstheme="minorHAnsi"/>
        </w:rP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52ED5F0A" w14:textId="77777777" w:rsidR="00AF04E9" w:rsidRPr="0025065A" w:rsidRDefault="00AF04E9" w:rsidP="00AF04E9">
      <w:pPr>
        <w:rPr>
          <w:rFonts w:asciiTheme="minorHAnsi" w:hAnsiTheme="minorHAnsi" w:cstheme="minorHAnsi"/>
          <w:sz w:val="14"/>
        </w:rPr>
      </w:pPr>
      <w:r w:rsidRPr="0025065A">
        <w:rPr>
          <w:rFonts w:asciiTheme="minorHAnsi" w:hAnsiTheme="minorHAnsi" w:cstheme="minorHAnsi"/>
          <w:sz w:val="14"/>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sidRPr="0025065A">
        <w:rPr>
          <w:rStyle w:val="StyleUnderline"/>
          <w:rFonts w:asciiTheme="minorHAnsi" w:hAnsiTheme="minorHAnsi" w:cstheme="minorHAnsi"/>
        </w:rPr>
        <w:t>The non-appropriative nature of outer space</w:t>
      </w:r>
      <w:r w:rsidRPr="0025065A">
        <w:rPr>
          <w:rFonts w:asciiTheme="minorHAnsi" w:hAnsiTheme="minorHAnsi" w:cstheme="minorHAnsi"/>
          <w:sz w:val="14"/>
        </w:rPr>
        <w:t xml:space="preserve">, first declared in the UN General Assembly Resolution 1721 and 1962, </w:t>
      </w:r>
      <w:r w:rsidRPr="0025065A">
        <w:rPr>
          <w:rStyle w:val="StyleUnderline"/>
          <w:rFonts w:asciiTheme="minorHAnsi" w:hAnsiTheme="minorHAnsi" w:cstheme="minorHAnsi"/>
        </w:rPr>
        <w:t>was</w:t>
      </w:r>
      <w:r w:rsidRPr="0025065A">
        <w:rPr>
          <w:rFonts w:asciiTheme="minorHAnsi" w:hAnsiTheme="minorHAnsi" w:cstheme="minorHAnsi"/>
          <w:sz w:val="14"/>
        </w:rPr>
        <w:t xml:space="preserve"> </w:t>
      </w:r>
      <w:r w:rsidRPr="0025065A">
        <w:rPr>
          <w:rStyle w:val="StyleUnderline"/>
          <w:rFonts w:asciiTheme="minorHAnsi" w:hAnsiTheme="minorHAnsi" w:cstheme="minorHAnsi"/>
        </w:rPr>
        <w:t>formally laid down in</w:t>
      </w:r>
      <w:r w:rsidRPr="0025065A">
        <w:rPr>
          <w:rFonts w:asciiTheme="minorHAnsi" w:hAnsiTheme="minorHAnsi" w:cstheme="minorHAnsi"/>
          <w:sz w:val="14"/>
        </w:rPr>
        <w:t xml:space="preserve"> Article II of </w:t>
      </w:r>
      <w:r w:rsidRPr="0025065A">
        <w:rPr>
          <w:rStyle w:val="StyleUnderline"/>
          <w:rFonts w:asciiTheme="minorHAnsi" w:hAnsiTheme="minorHAnsi" w:cstheme="minorHAnsi"/>
        </w:rPr>
        <w:t>the</w:t>
      </w:r>
      <w:r w:rsidRPr="0025065A">
        <w:rPr>
          <w:rFonts w:asciiTheme="minorHAnsi" w:hAnsiTheme="minorHAnsi" w:cstheme="minorHAnsi"/>
          <w:sz w:val="14"/>
        </w:rPr>
        <w:t xml:space="preserve"> 1967 </w:t>
      </w:r>
      <w:r w:rsidRPr="0025065A">
        <w:rPr>
          <w:rStyle w:val="StyleUnderline"/>
          <w:rFonts w:asciiTheme="minorHAnsi" w:hAnsiTheme="minorHAnsi" w:cstheme="minorHAnsi"/>
        </w:rPr>
        <w:t>Outer Space Treaty</w:t>
      </w:r>
      <w:r w:rsidRPr="0025065A">
        <w:rPr>
          <w:rFonts w:asciiTheme="minorHAnsi" w:hAnsiTheme="minorHAnsi" w:cstheme="minorHAnsi"/>
          <w:sz w:val="14"/>
        </w:rPr>
        <w:t xml:space="preserve">. Since then, </w:t>
      </w:r>
      <w:r w:rsidRPr="0025065A">
        <w:rPr>
          <w:rStyle w:val="StyleUnderline"/>
          <w:rFonts w:asciiTheme="minorHAnsi" w:hAnsiTheme="minorHAnsi" w:cstheme="minorHAnsi"/>
        </w:rPr>
        <w:t>the non-appropriation principle has provided guidance and direction for all activities in the space beyond the earth’s atmosphere</w:t>
      </w:r>
      <w:r w:rsidRPr="0025065A">
        <w:rPr>
          <w:rFonts w:asciiTheme="minorHAnsi" w:hAnsiTheme="minorHAnsi" w:cstheme="minorHAnsi"/>
          <w:sz w:val="14"/>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non-appropriation</w:t>
      </w:r>
      <w:r w:rsidRPr="0025065A">
        <w:rPr>
          <w:rStyle w:val="StyleUnderline"/>
          <w:rFonts w:asciiTheme="minorHAnsi" w:hAnsiTheme="minorHAnsi" w:cstheme="minorHAnsi"/>
        </w:rPr>
        <w:t xml:space="preserve"> principle represents the </w:t>
      </w:r>
      <w:r w:rsidRPr="0025065A">
        <w:rPr>
          <w:rStyle w:val="Emphasis"/>
          <w:rFonts w:asciiTheme="minorHAnsi" w:hAnsiTheme="minorHAnsi" w:cstheme="minorHAnsi"/>
        </w:rPr>
        <w:t>cardinal rule</w:t>
      </w:r>
      <w:r w:rsidRPr="0025065A">
        <w:rPr>
          <w:rFonts w:asciiTheme="minorHAnsi" w:hAnsiTheme="minorHAnsi" w:cstheme="minorHAnsi"/>
          <w:sz w:val="14"/>
        </w:rPr>
        <w:t xml:space="preserve"> </w:t>
      </w:r>
      <w:r w:rsidRPr="0025065A">
        <w:rPr>
          <w:rStyle w:val="StyleUnderline"/>
          <w:rFonts w:asciiTheme="minorHAnsi" w:hAnsiTheme="minorHAnsi" w:cstheme="minorHAnsi"/>
        </w:rPr>
        <w:t>of</w:t>
      </w:r>
      <w:r w:rsidRPr="0025065A">
        <w:rPr>
          <w:rFonts w:asciiTheme="minorHAnsi" w:hAnsiTheme="minorHAnsi" w:cstheme="minorHAnsi"/>
          <w:sz w:val="14"/>
        </w:rPr>
        <w:t xml:space="preserve"> the </w:t>
      </w:r>
      <w:r w:rsidRPr="0025065A">
        <w:rPr>
          <w:rStyle w:val="StyleUnderline"/>
          <w:rFonts w:asciiTheme="minorHAnsi" w:hAnsiTheme="minorHAnsi" w:cstheme="minorHAnsi"/>
        </w:rPr>
        <w:t>space law</w:t>
      </w:r>
      <w:r w:rsidRPr="0025065A">
        <w:rPr>
          <w:rFonts w:asciiTheme="minorHAnsi" w:hAnsiTheme="minorHAnsi" w:cstheme="minorHAnsi"/>
          <w:sz w:val="14"/>
        </w:rPr>
        <w:t xml:space="preserve"> system. Since this principle was incorporated in Article II of the Outer Space Treaty (OST)1 in 1967, first declared in the United Nations General Assembly (UNGA) Resolutions 17212 and 19623 , </w:t>
      </w:r>
      <w:r w:rsidRPr="0025065A">
        <w:rPr>
          <w:rStyle w:val="StyleUnderline"/>
          <w:rFonts w:asciiTheme="minorHAnsi" w:hAnsiTheme="minorHAnsi" w:cstheme="minorHAnsi"/>
        </w:rPr>
        <w:t>it</w:t>
      </w:r>
      <w:r w:rsidRPr="0025065A">
        <w:rPr>
          <w:rFonts w:asciiTheme="minorHAnsi" w:hAnsiTheme="minorHAnsi" w:cstheme="minorHAnsi"/>
          <w:sz w:val="14"/>
        </w:rPr>
        <w:t xml:space="preserve"> has </w:t>
      </w:r>
      <w:r w:rsidRPr="0025065A">
        <w:rPr>
          <w:rStyle w:val="StyleUnderline"/>
          <w:rFonts w:asciiTheme="minorHAnsi" w:hAnsiTheme="minorHAnsi" w:cstheme="minorHAnsi"/>
        </w:rPr>
        <w:t xml:space="preserve">provided guidance and basis for space activities and has </w:t>
      </w:r>
      <w:r w:rsidRPr="0025065A">
        <w:rPr>
          <w:rStyle w:val="StyleUnderline"/>
          <w:rFonts w:asciiTheme="minorHAnsi" w:hAnsiTheme="minorHAnsi" w:cstheme="minorHAnsi"/>
          <w:highlight w:val="cyan"/>
        </w:rPr>
        <w:t xml:space="preserve">contributed to </w:t>
      </w:r>
      <w:r w:rsidRPr="0025065A">
        <w:rPr>
          <w:rStyle w:val="Emphasis"/>
          <w:rFonts w:asciiTheme="minorHAnsi" w:hAnsiTheme="minorHAnsi" w:cstheme="minorHAnsi"/>
          <w:highlight w:val="cyan"/>
        </w:rPr>
        <w:t>40 years</w:t>
      </w:r>
      <w:r w:rsidRPr="0025065A">
        <w:rPr>
          <w:rStyle w:val="StyleUnderline"/>
          <w:rFonts w:asciiTheme="minorHAnsi" w:hAnsiTheme="minorHAnsi" w:cstheme="minorHAnsi"/>
          <w:highlight w:val="cyan"/>
        </w:rPr>
        <w:t xml:space="preserve"> of </w:t>
      </w:r>
      <w:r w:rsidRPr="0025065A">
        <w:rPr>
          <w:rStyle w:val="Emphasis"/>
          <w:rFonts w:asciiTheme="minorHAnsi" w:hAnsiTheme="minorHAnsi" w:cstheme="minorHAnsi"/>
          <w:highlight w:val="cyan"/>
        </w:rPr>
        <w:t>peace</w:t>
      </w:r>
      <w:r w:rsidRPr="0025065A">
        <w:rPr>
          <w:rStyle w:val="Emphasis"/>
          <w:rFonts w:asciiTheme="minorHAnsi" w:hAnsiTheme="minorHAnsi" w:cstheme="minorHAnsi"/>
        </w:rPr>
        <w:t>ful</w:t>
      </w:r>
      <w:r w:rsidRPr="0025065A">
        <w:rPr>
          <w:rStyle w:val="StyleUnderline"/>
          <w:rFonts w:asciiTheme="minorHAnsi" w:hAnsiTheme="minorHAnsi" w:cstheme="minorHAnsi"/>
        </w:rPr>
        <w:t xml:space="preserve"> exploration and use of outer space</w:t>
      </w:r>
      <w:r w:rsidRPr="0025065A">
        <w:rPr>
          <w:rFonts w:asciiTheme="minorHAnsi" w:hAnsiTheme="minorHAnsi" w:cstheme="minorHAnsi"/>
          <w:sz w:val="14"/>
        </w:rPr>
        <w:t xml:space="preserve">. The importance of </w:t>
      </w:r>
      <w:r w:rsidRPr="0025065A">
        <w:rPr>
          <w:rStyle w:val="StyleUnderline"/>
          <w:rFonts w:asciiTheme="minorHAnsi" w:hAnsiTheme="minorHAnsi" w:cstheme="minorHAnsi"/>
        </w:rPr>
        <w:t>the non-appropriation</w:t>
      </w:r>
      <w:r w:rsidRPr="0025065A">
        <w:rPr>
          <w:rFonts w:asciiTheme="minorHAnsi" w:hAnsiTheme="minorHAnsi" w:cstheme="minorHAnsi"/>
          <w:sz w:val="14"/>
        </w:rPr>
        <w:t xml:space="preserve"> </w:t>
      </w:r>
      <w:r w:rsidRPr="0025065A">
        <w:rPr>
          <w:rStyle w:val="StyleUnderline"/>
          <w:rFonts w:asciiTheme="minorHAnsi" w:hAnsiTheme="minorHAnsi" w:cstheme="minorHAnsi"/>
        </w:rPr>
        <w:t>principle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stems from the fact that it has </w:t>
      </w:r>
      <w:r w:rsidRPr="0025065A">
        <w:rPr>
          <w:rStyle w:val="Emphasis"/>
          <w:rFonts w:asciiTheme="minorHAnsi" w:hAnsiTheme="minorHAnsi" w:cstheme="minorHAnsi"/>
          <w:highlight w:val="cyan"/>
        </w:rPr>
        <w:t>prevented</w:t>
      </w:r>
      <w:r w:rsidRPr="0025065A">
        <w:rPr>
          <w:rStyle w:val="StyleUnderline"/>
          <w:rFonts w:asciiTheme="minorHAnsi" w:hAnsiTheme="minorHAnsi" w:cstheme="minorHAnsi"/>
        </w:rPr>
        <w:t xml:space="preserve"> outer </w:t>
      </w:r>
      <w:r w:rsidRPr="0025065A">
        <w:rPr>
          <w:rStyle w:val="StyleUnderline"/>
          <w:rFonts w:asciiTheme="minorHAnsi" w:hAnsiTheme="minorHAnsi" w:cstheme="minorHAnsi"/>
          <w:highlight w:val="cyan"/>
        </w:rPr>
        <w:t xml:space="preserve">space </w:t>
      </w:r>
      <w:r w:rsidRPr="0025065A">
        <w:rPr>
          <w:rStyle w:val="StyleUnderline"/>
          <w:rFonts w:asciiTheme="minorHAnsi" w:hAnsiTheme="minorHAnsi" w:cstheme="minorHAnsi"/>
        </w:rPr>
        <w:t xml:space="preserve">from becoming an area of </w:t>
      </w:r>
      <w:r w:rsidRPr="0025065A">
        <w:rPr>
          <w:rStyle w:val="Emphasis"/>
          <w:rFonts w:asciiTheme="minorHAnsi" w:hAnsiTheme="minorHAnsi" w:cstheme="minorHAnsi"/>
        </w:rPr>
        <w:t xml:space="preserve">international </w:t>
      </w:r>
      <w:r w:rsidRPr="0025065A">
        <w:rPr>
          <w:rStyle w:val="Emphasis"/>
          <w:rFonts w:asciiTheme="minorHAnsi" w:hAnsiTheme="minorHAnsi" w:cstheme="minorHAnsi"/>
          <w:highlight w:val="cyan"/>
        </w:rPr>
        <w:t>conflict</w:t>
      </w:r>
      <w:r w:rsidRPr="0025065A">
        <w:rPr>
          <w:rStyle w:val="StyleUnderline"/>
          <w:rFonts w:asciiTheme="minorHAnsi" w:hAnsiTheme="minorHAnsi" w:cstheme="minorHAnsi"/>
          <w:highlight w:val="cyan"/>
        </w:rPr>
        <w:t xml:space="preserve"> </w:t>
      </w:r>
      <w:r w:rsidRPr="0025065A">
        <w:rPr>
          <w:rStyle w:val="StyleUnderline"/>
          <w:rFonts w:asciiTheme="minorHAnsi" w:hAnsiTheme="minorHAnsi" w:cstheme="minorHAnsi"/>
        </w:rPr>
        <w:t xml:space="preserve">among States. </w:t>
      </w:r>
      <w:r w:rsidRPr="0025065A">
        <w:rPr>
          <w:rStyle w:val="StyleUnderline"/>
          <w:rFonts w:asciiTheme="minorHAnsi" w:hAnsiTheme="minorHAnsi" w:cstheme="minorHAnsi"/>
          <w:highlight w:val="cyan"/>
        </w:rPr>
        <w:t>By prohibiting</w:t>
      </w:r>
      <w:r w:rsidRPr="0025065A">
        <w:rPr>
          <w:rStyle w:val="StyleUnderline"/>
          <w:rFonts w:asciiTheme="minorHAnsi" w:hAnsiTheme="minorHAnsi" w:cstheme="minorHAnsi"/>
        </w:rPr>
        <w:t xml:space="preserve"> States from obtaining territorial </w:t>
      </w:r>
      <w:r w:rsidRPr="0025065A">
        <w:rPr>
          <w:rStyle w:val="StyleUnderline"/>
          <w:rFonts w:asciiTheme="minorHAnsi" w:hAnsiTheme="minorHAnsi" w:cstheme="minorHAnsi"/>
          <w:highlight w:val="cyan"/>
        </w:rPr>
        <w:t>sovereignty rights</w:t>
      </w:r>
      <w:r w:rsidRPr="0025065A">
        <w:rPr>
          <w:rStyle w:val="StyleUnderline"/>
          <w:rFonts w:asciiTheme="minorHAnsi" w:hAnsiTheme="minorHAnsi" w:cstheme="minorHAnsi"/>
        </w:rPr>
        <w:t xml:space="preserve"> over outer space or any of its parts, it has </w:t>
      </w:r>
      <w:r w:rsidRPr="0025065A">
        <w:rPr>
          <w:rStyle w:val="StyleUnderline"/>
          <w:rFonts w:asciiTheme="minorHAnsi" w:hAnsiTheme="minorHAnsi" w:cstheme="minorHAnsi"/>
          <w:highlight w:val="cyan"/>
        </w:rPr>
        <w:t xml:space="preserve">avoided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risk</w:t>
      </w:r>
      <w:r w:rsidRPr="0025065A">
        <w:rPr>
          <w:rStyle w:val="StyleUnderline"/>
          <w:rFonts w:asciiTheme="minorHAnsi" w:hAnsiTheme="minorHAnsi" w:cstheme="minorHAnsi"/>
          <w:highlight w:val="cyan"/>
        </w:rPr>
        <w:t xml:space="preserve"> that </w:t>
      </w:r>
      <w:r w:rsidRPr="0025065A">
        <w:rPr>
          <w:rStyle w:val="Emphasis"/>
          <w:rFonts w:asciiTheme="minorHAnsi" w:hAnsiTheme="minorHAnsi" w:cstheme="minorHAnsi"/>
          <w:highlight w:val="cyan"/>
        </w:rPr>
        <w:t>rivalries</w:t>
      </w:r>
      <w:r w:rsidRPr="0025065A">
        <w:rPr>
          <w:rStyle w:val="StyleUnderline"/>
          <w:rFonts w:asciiTheme="minorHAnsi" w:hAnsiTheme="minorHAnsi" w:cstheme="minorHAnsi"/>
          <w:highlight w:val="cyan"/>
        </w:rPr>
        <w:t xml:space="preserve"> </w:t>
      </w:r>
      <w:r w:rsidRPr="0025065A">
        <w:rPr>
          <w:rStyle w:val="StyleUnderline"/>
          <w:rFonts w:asciiTheme="minorHAnsi" w:hAnsiTheme="minorHAnsi" w:cstheme="minorHAnsi"/>
        </w:rPr>
        <w:t xml:space="preserve">and </w:t>
      </w:r>
      <w:r w:rsidRPr="0025065A">
        <w:rPr>
          <w:rStyle w:val="Emphasis"/>
          <w:rFonts w:asciiTheme="minorHAnsi" w:hAnsiTheme="minorHAnsi" w:cstheme="minorHAnsi"/>
          <w:highlight w:val="cyan"/>
        </w:rPr>
        <w:t>tensions</w:t>
      </w:r>
      <w:r w:rsidRPr="0025065A">
        <w:rPr>
          <w:rStyle w:val="StyleUnderline"/>
          <w:rFonts w:asciiTheme="minorHAnsi" w:hAnsiTheme="minorHAnsi" w:cstheme="minorHAnsi"/>
          <w:highlight w:val="cyan"/>
        </w:rPr>
        <w:t xml:space="preserve"> </w:t>
      </w:r>
      <w:r w:rsidRPr="0025065A">
        <w:rPr>
          <w:rStyle w:val="StyleUnderline"/>
          <w:rFonts w:asciiTheme="minorHAnsi" w:hAnsiTheme="minorHAnsi" w:cstheme="minorHAnsi"/>
        </w:rPr>
        <w:t xml:space="preserve">could </w:t>
      </w:r>
      <w:r w:rsidRPr="0025065A">
        <w:rPr>
          <w:rStyle w:val="StyleUnderline"/>
          <w:rFonts w:asciiTheme="minorHAnsi" w:hAnsiTheme="minorHAnsi" w:cstheme="minorHAnsi"/>
          <w:highlight w:val="cyan"/>
        </w:rPr>
        <w:t>arise in relation to</w:t>
      </w:r>
      <w:r w:rsidRPr="0025065A">
        <w:rPr>
          <w:rStyle w:val="StyleUnderline"/>
          <w:rFonts w:asciiTheme="minorHAnsi" w:hAnsiTheme="minorHAnsi" w:cstheme="minorHAnsi"/>
        </w:rPr>
        <w:t xml:space="preserve"> the management of outer </w:t>
      </w:r>
      <w:r w:rsidRPr="0025065A">
        <w:rPr>
          <w:rStyle w:val="StyleUnderline"/>
          <w:rFonts w:asciiTheme="minorHAnsi" w:hAnsiTheme="minorHAnsi" w:cstheme="minorHAnsi"/>
          <w:highlight w:val="cyan"/>
        </w:rPr>
        <w:t>space</w:t>
      </w:r>
      <w:r w:rsidRPr="0025065A">
        <w:rPr>
          <w:rStyle w:val="StyleUnderline"/>
          <w:rFonts w:asciiTheme="minorHAnsi" w:hAnsiTheme="minorHAnsi" w:cstheme="minorHAnsi"/>
        </w:rPr>
        <w:t xml:space="preserve"> and its </w:t>
      </w:r>
      <w:r w:rsidRPr="0025065A">
        <w:rPr>
          <w:rStyle w:val="StyleUnderline"/>
          <w:rFonts w:asciiTheme="minorHAnsi" w:hAnsiTheme="minorHAnsi" w:cstheme="minorHAnsi"/>
          <w:highlight w:val="cyan"/>
        </w:rPr>
        <w:t>resources</w:t>
      </w:r>
      <w:r w:rsidRPr="0025065A">
        <w:rPr>
          <w:rFonts w:asciiTheme="minorHAnsi" w:hAnsiTheme="minorHAnsi" w:cstheme="minorHAnsi"/>
          <w:sz w:val="14"/>
        </w:rPr>
        <w:t xml:space="preserve">. Moreover, </w:t>
      </w:r>
      <w:r w:rsidRPr="0025065A">
        <w:rPr>
          <w:rStyle w:val="StyleUnderline"/>
          <w:rFonts w:asciiTheme="minorHAnsi" w:hAnsiTheme="minorHAnsi" w:cstheme="minorHAnsi"/>
        </w:rPr>
        <w:t>its presence</w:t>
      </w:r>
      <w:r w:rsidRPr="0025065A">
        <w:rPr>
          <w:rFonts w:asciiTheme="minorHAnsi" w:hAnsiTheme="minorHAnsi" w:cstheme="minorHAnsi"/>
          <w:sz w:val="14"/>
        </w:rPr>
        <w:t xml:space="preserve"> has </w:t>
      </w:r>
      <w:r w:rsidRPr="0025065A">
        <w:rPr>
          <w:rStyle w:val="StyleUnderline"/>
          <w:rFonts w:asciiTheme="minorHAnsi" w:hAnsiTheme="minorHAnsi" w:cstheme="minorHAnsi"/>
        </w:rPr>
        <w:t>represented the best guarantee for the realization of</w:t>
      </w:r>
      <w:r w:rsidRPr="0025065A">
        <w:rPr>
          <w:rFonts w:asciiTheme="minorHAnsi" w:hAnsiTheme="minorHAnsi" w:cstheme="minorHAnsi"/>
          <w:sz w:val="14"/>
        </w:rPr>
        <w:t xml:space="preserve"> one of the fundamental principles of </w:t>
      </w:r>
      <w:r w:rsidRPr="0025065A">
        <w:rPr>
          <w:rStyle w:val="StyleUnderline"/>
          <w:rFonts w:asciiTheme="minorHAnsi" w:hAnsiTheme="minorHAnsi" w:cstheme="minorHAnsi"/>
        </w:rPr>
        <w:t>space law</w:t>
      </w:r>
      <w:r w:rsidRPr="0025065A">
        <w:rPr>
          <w:rFonts w:asciiTheme="minorHAnsi" w:hAnsiTheme="minorHAnsi" w:cstheme="minorHAnsi"/>
          <w:sz w:val="14"/>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sidRPr="0025065A">
        <w:rPr>
          <w:rStyle w:val="StyleUnderline"/>
          <w:rFonts w:asciiTheme="minorHAnsi" w:hAnsiTheme="minorHAnsi" w:cstheme="minorHAnsi"/>
        </w:rPr>
        <w:t>the non-appropriation principle</w:t>
      </w:r>
      <w:r w:rsidRPr="0025065A">
        <w:rPr>
          <w:rFonts w:asciiTheme="minorHAnsi" w:hAnsiTheme="minorHAnsi" w:cstheme="minorHAnsi"/>
          <w:sz w:val="14"/>
        </w:rPr>
        <w:t xml:space="preserve"> </w:t>
      </w:r>
      <w:r w:rsidRPr="0025065A">
        <w:rPr>
          <w:rStyle w:val="StyleUnderline"/>
          <w:rFonts w:asciiTheme="minorHAnsi" w:hAnsiTheme="minorHAnsi" w:cstheme="minorHAnsi"/>
        </w:rPr>
        <w:t>has</w:t>
      </w:r>
      <w:r w:rsidRPr="0025065A">
        <w:rPr>
          <w:rFonts w:asciiTheme="minorHAnsi" w:hAnsiTheme="minorHAnsi" w:cstheme="minorHAnsi"/>
          <w:sz w:val="14"/>
        </w:rPr>
        <w:t xml:space="preserve"> been </w:t>
      </w:r>
      <w:r w:rsidRPr="0025065A">
        <w:rPr>
          <w:rStyle w:val="StyleUnderline"/>
          <w:rFonts w:asciiTheme="minorHAnsi" w:hAnsiTheme="minorHAnsi" w:cstheme="minorHAnsi"/>
        </w:rPr>
        <w:t>successful in allowing the safe and orderly development of space activities</w:t>
      </w:r>
      <w:r w:rsidRPr="0025065A">
        <w:rPr>
          <w:rFonts w:asciiTheme="minorHAnsi" w:hAnsiTheme="minorHAnsi" w:cstheme="minorHAnsi"/>
          <w:sz w:val="14"/>
        </w:rPr>
        <w:t xml:space="preserve">. Nowadays, however, despite its merits and its undisputable contribution to the success of the system of space law, </w:t>
      </w:r>
      <w:r w:rsidRPr="0025065A">
        <w:rPr>
          <w:rStyle w:val="StyleUnderline"/>
          <w:rFonts w:asciiTheme="minorHAnsi" w:hAnsiTheme="minorHAnsi" w:cstheme="minorHAnsi"/>
        </w:rPr>
        <w:t>the non-appropriation principle is the object of</w:t>
      </w:r>
      <w:r w:rsidRPr="0025065A">
        <w:rPr>
          <w:rFonts w:asciiTheme="minorHAnsi" w:hAnsiTheme="minorHAnsi" w:cstheme="minorHAnsi"/>
          <w:sz w:val="14"/>
        </w:rPr>
        <w:t xml:space="preserve"> direct and indirect </w:t>
      </w:r>
      <w:r w:rsidRPr="0025065A">
        <w:rPr>
          <w:rStyle w:val="StyleUnderline"/>
          <w:rFonts w:asciiTheme="minorHAnsi" w:hAnsiTheme="minorHAnsi" w:cstheme="minorHAnsi"/>
        </w:rPr>
        <w:t>attacks</w:t>
      </w:r>
      <w:r w:rsidRPr="0025065A">
        <w:rPr>
          <w:rFonts w:asciiTheme="minorHAnsi" w:hAnsiTheme="minorHAnsi" w:cstheme="minorHAnsi"/>
          <w:sz w:val="14"/>
        </w:rPr>
        <w:t xml:space="preserve">. On one side, </w:t>
      </w:r>
      <w:r w:rsidRPr="0025065A">
        <w:rPr>
          <w:rStyle w:val="StyleUnderline"/>
          <w:rFonts w:asciiTheme="minorHAnsi" w:hAnsiTheme="minorHAnsi" w:cstheme="minorHAnsi"/>
        </w:rPr>
        <w:t>there are</w:t>
      </w:r>
      <w:r w:rsidRPr="0025065A">
        <w:rPr>
          <w:rFonts w:asciiTheme="minorHAnsi" w:hAnsiTheme="minorHAnsi" w:cstheme="minorHAnsi"/>
          <w:sz w:val="14"/>
        </w:rPr>
        <w:t xml:space="preserve"> some </w:t>
      </w:r>
      <w:r w:rsidRPr="0025065A">
        <w:rPr>
          <w:rStyle w:val="StyleUnderline"/>
          <w:rFonts w:asciiTheme="minorHAnsi" w:hAnsiTheme="minorHAnsi" w:cstheme="minorHAnsi"/>
        </w:rPr>
        <w:t>legal proposals arguing</w:t>
      </w:r>
      <w:r w:rsidRPr="0025065A">
        <w:rPr>
          <w:rFonts w:asciiTheme="minorHAnsi" w:hAnsiTheme="minorHAnsi" w:cstheme="minorHAnsi"/>
          <w:sz w:val="14"/>
        </w:rPr>
        <w:t xml:space="preserve"> the need </w:t>
      </w:r>
      <w:r w:rsidRPr="0025065A">
        <w:rPr>
          <w:rStyle w:val="StyleUnderline"/>
          <w:rFonts w:asciiTheme="minorHAnsi" w:hAnsiTheme="minorHAnsi" w:cstheme="minorHAnsi"/>
        </w:rPr>
        <w:t>for</w:t>
      </w:r>
      <w:r w:rsidRPr="0025065A">
        <w:rPr>
          <w:rFonts w:asciiTheme="minorHAnsi" w:hAnsiTheme="minorHAnsi" w:cstheme="minorHAnsi"/>
          <w:sz w:val="14"/>
        </w:rPr>
        <w:t xml:space="preserve"> amending or </w:t>
      </w:r>
      <w:r w:rsidRPr="0025065A">
        <w:rPr>
          <w:rStyle w:val="StyleUnderline"/>
          <w:rFonts w:asciiTheme="minorHAnsi" w:hAnsiTheme="minorHAnsi" w:cstheme="minorHAnsi"/>
        </w:rPr>
        <w:t>abolishing it</w:t>
      </w:r>
      <w:r w:rsidRPr="0025065A">
        <w:rPr>
          <w:rFonts w:asciiTheme="minorHAnsi" w:hAnsiTheme="minorHAnsi" w:cstheme="minorHAnsi"/>
          <w:sz w:val="14"/>
        </w:rPr>
        <w:t xml:space="preserve"> in order </w:t>
      </w:r>
      <w:r w:rsidRPr="0025065A">
        <w:rPr>
          <w:rStyle w:val="StyleUnderline"/>
          <w:rFonts w:asciiTheme="minorHAnsi" w:hAnsiTheme="minorHAnsi" w:cstheme="minorHAnsi"/>
        </w:rPr>
        <w:t>to promote the commercial development of outer space</w:t>
      </w:r>
      <w:r w:rsidRPr="0025065A">
        <w:rPr>
          <w:rFonts w:asciiTheme="minorHAnsi" w:hAnsiTheme="minorHAnsi" w:cstheme="minorHAnsi"/>
          <w:sz w:val="14"/>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sidRPr="0025065A">
        <w:rPr>
          <w:rStyle w:val="StyleUnderline"/>
          <w:rFonts w:asciiTheme="minorHAnsi" w:hAnsiTheme="minorHAnsi" w:cstheme="minorHAnsi"/>
        </w:rPr>
        <w:t xml:space="preserve">All these practices are undermining the importance and value of the </w:t>
      </w:r>
      <w:r w:rsidRPr="0025065A">
        <w:rPr>
          <w:rStyle w:val="StyleUnderline"/>
          <w:rFonts w:asciiTheme="minorHAnsi" w:hAnsiTheme="minorHAnsi" w:cstheme="minorHAnsi"/>
          <w:highlight w:val="cyan"/>
        </w:rPr>
        <w:t>nonappropriation</w:t>
      </w:r>
      <w:r w:rsidRPr="0025065A">
        <w:rPr>
          <w:rStyle w:val="StyleUnderline"/>
          <w:rFonts w:asciiTheme="minorHAnsi" w:hAnsiTheme="minorHAnsi" w:cstheme="minorHAnsi"/>
        </w:rPr>
        <w:t xml:space="preserve"> principle and questioning its leading role in the upcoming commercial era of outer space</w:t>
      </w:r>
      <w:r w:rsidRPr="0025065A">
        <w:rPr>
          <w:rFonts w:asciiTheme="minorHAnsi" w:hAnsiTheme="minorHAnsi" w:cstheme="minorHAnsi"/>
          <w:sz w:val="14"/>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sidRPr="0025065A">
        <w:rPr>
          <w:rStyle w:val="StyleUnderline"/>
          <w:rFonts w:asciiTheme="minorHAnsi" w:hAnsiTheme="minorHAnsi" w:cstheme="minorHAnsi"/>
        </w:rPr>
        <w:t>the nonappropriative nature of outer space</w:t>
      </w:r>
      <w:r w:rsidRPr="0025065A">
        <w:rPr>
          <w:rFonts w:asciiTheme="minorHAnsi" w:hAnsiTheme="minorHAnsi" w:cstheme="minorHAnsi"/>
          <w:sz w:val="14"/>
        </w:rPr>
        <w:t xml:space="preserve"> and other celestial bodies </w:t>
      </w:r>
      <w:r w:rsidRPr="0025065A">
        <w:rPr>
          <w:rStyle w:val="StyleUnderline"/>
          <w:rFonts w:asciiTheme="minorHAnsi" w:hAnsiTheme="minorHAnsi" w:cstheme="minorHAnsi"/>
        </w:rPr>
        <w:t>is</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fundamental concept</w:t>
      </w:r>
      <w:r w:rsidRPr="0025065A">
        <w:rPr>
          <w:rStyle w:val="StyleUnderline"/>
          <w:rFonts w:asciiTheme="minorHAnsi" w:hAnsiTheme="minorHAnsi" w:cstheme="minorHAnsi"/>
        </w:rPr>
        <w:t xml:space="preserve"> </w:t>
      </w:r>
      <w:r w:rsidRPr="0025065A">
        <w:rPr>
          <w:rStyle w:val="StyleUnderline"/>
          <w:rFonts w:asciiTheme="minorHAnsi" w:hAnsiTheme="minorHAnsi" w:cstheme="minorHAnsi"/>
          <w:highlight w:val="cyan"/>
        </w:rPr>
        <w:t xml:space="preserve">on which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rPr>
        <w:t>entire system</w:t>
      </w:r>
      <w:r w:rsidRPr="0025065A">
        <w:rPr>
          <w:rStyle w:val="StyleUnderline"/>
          <w:rFonts w:asciiTheme="minorHAnsi" w:hAnsiTheme="minorHAnsi" w:cstheme="minorHAnsi"/>
        </w:rPr>
        <w:t xml:space="preserve"> of </w:t>
      </w:r>
      <w:r w:rsidRPr="0025065A">
        <w:rPr>
          <w:rStyle w:val="StyleUnderline"/>
          <w:rFonts w:asciiTheme="minorHAnsi" w:hAnsiTheme="minorHAnsi" w:cstheme="minorHAnsi"/>
          <w:highlight w:val="cyan"/>
        </w:rPr>
        <w:t xml:space="preserve">space law is </w:t>
      </w:r>
      <w:r w:rsidRPr="0025065A">
        <w:rPr>
          <w:rStyle w:val="Emphasis"/>
          <w:rFonts w:asciiTheme="minorHAnsi" w:hAnsiTheme="minorHAnsi" w:cstheme="minorHAnsi"/>
          <w:highlight w:val="cyan"/>
        </w:rPr>
        <w:t>based</w:t>
      </w:r>
      <w:r w:rsidRPr="0025065A">
        <w:rPr>
          <w:rFonts w:asciiTheme="minorHAnsi" w:hAnsiTheme="minorHAnsi" w:cstheme="minorHAnsi"/>
          <w:sz w:val="14"/>
        </w:rPr>
        <w:t xml:space="preserve">. </w:t>
      </w:r>
      <w:r w:rsidRPr="0025065A">
        <w:rPr>
          <w:rStyle w:val="StyleUnderline"/>
          <w:rFonts w:asciiTheme="minorHAnsi" w:hAnsiTheme="minorHAnsi" w:cstheme="minorHAnsi"/>
        </w:rPr>
        <w:t>If this concept is applied and properly respected, this system works</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if not, this system is likely to </w:t>
      </w:r>
      <w:r w:rsidRPr="0025065A">
        <w:rPr>
          <w:rStyle w:val="Emphasis"/>
          <w:rFonts w:asciiTheme="minorHAnsi" w:hAnsiTheme="minorHAnsi" w:cstheme="minorHAnsi"/>
        </w:rPr>
        <w:t>collapse</w:t>
      </w:r>
      <w:r w:rsidRPr="0025065A">
        <w:rPr>
          <w:rStyle w:val="StyleUnderline"/>
          <w:rFonts w:asciiTheme="minorHAnsi" w:hAnsiTheme="minorHAnsi" w:cstheme="minorHAnsi"/>
        </w:rPr>
        <w:t xml:space="preserve"> and to generate </w:t>
      </w:r>
      <w:r w:rsidRPr="0025065A">
        <w:rPr>
          <w:rStyle w:val="Emphasis"/>
          <w:rFonts w:asciiTheme="minorHAnsi" w:hAnsiTheme="minorHAnsi" w:cstheme="minorHAnsi"/>
        </w:rPr>
        <w:t>unforeseeable</w:t>
      </w:r>
      <w:r w:rsidRPr="0025065A">
        <w:rPr>
          <w:rStyle w:val="StyleUnderline"/>
          <w:rFonts w:asciiTheme="minorHAnsi" w:hAnsiTheme="minorHAnsi" w:cstheme="minorHAnsi"/>
        </w:rPr>
        <w:t xml:space="preserve"> </w:t>
      </w:r>
      <w:r w:rsidRPr="0025065A">
        <w:rPr>
          <w:rStyle w:val="Emphasis"/>
          <w:rFonts w:asciiTheme="minorHAnsi" w:hAnsiTheme="minorHAnsi" w:cstheme="minorHAnsi"/>
        </w:rPr>
        <w:t>consequences</w:t>
      </w:r>
      <w:r w:rsidRPr="0025065A">
        <w:rPr>
          <w:rFonts w:asciiTheme="minorHAnsi" w:hAnsiTheme="minorHAnsi" w:cstheme="minorHAnsi"/>
          <w:sz w:val="14"/>
        </w:rPr>
        <w:t xml:space="preserve">. </w:t>
      </w:r>
      <w:r w:rsidRPr="0025065A">
        <w:rPr>
          <w:rStyle w:val="StyleUnderline"/>
          <w:rFonts w:asciiTheme="minorHAnsi" w:hAnsiTheme="minorHAnsi" w:cstheme="minorHAnsi"/>
        </w:rPr>
        <w:t>These factors make the non-appropriation principle a rule whose legal value</w:t>
      </w:r>
      <w:r w:rsidRPr="0025065A">
        <w:rPr>
          <w:rFonts w:asciiTheme="minorHAnsi" w:hAnsiTheme="minorHAnsi" w:cstheme="minorHAnsi"/>
          <w:sz w:val="14"/>
        </w:rPr>
        <w:t xml:space="preserve"> and implications </w:t>
      </w:r>
      <w:r w:rsidRPr="0025065A">
        <w:rPr>
          <w:rStyle w:val="StyleUnderline"/>
          <w:rFonts w:asciiTheme="minorHAnsi" w:hAnsiTheme="minorHAnsi" w:cstheme="minorHAnsi"/>
        </w:rPr>
        <w:t>are unique</w:t>
      </w:r>
      <w:r w:rsidRPr="0025065A">
        <w:rPr>
          <w:rFonts w:asciiTheme="minorHAnsi" w:hAnsiTheme="minorHAnsi" w:cstheme="minorHAnsi"/>
          <w:sz w:val="14"/>
        </w:rPr>
        <w:t xml:space="preserve"> not only in the context of space law but also </w:t>
      </w:r>
      <w:r w:rsidRPr="0025065A">
        <w:rPr>
          <w:rStyle w:val="StyleUnderline"/>
          <w:rFonts w:asciiTheme="minorHAnsi" w:hAnsiTheme="minorHAnsi" w:cstheme="minorHAnsi"/>
        </w:rPr>
        <w:t>in that of</w:t>
      </w:r>
      <w:r w:rsidRPr="0025065A">
        <w:rPr>
          <w:rFonts w:asciiTheme="minorHAnsi" w:hAnsiTheme="minorHAnsi" w:cstheme="minorHAnsi"/>
          <w:sz w:val="14"/>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sidRPr="0025065A">
        <w:rPr>
          <w:rStyle w:val="Emphasis"/>
          <w:rFonts w:asciiTheme="minorHAnsi" w:hAnsiTheme="minorHAnsi" w:cstheme="minorHAnsi"/>
        </w:rPr>
        <w:t>a jus cogens norm</w:t>
      </w:r>
      <w:r w:rsidRPr="0025065A">
        <w:rPr>
          <w:rFonts w:asciiTheme="minorHAnsi" w:hAnsiTheme="minorHAnsi" w:cstheme="minorHAnsi"/>
          <w:sz w:val="14"/>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sidRPr="0025065A">
        <w:rPr>
          <w:rStyle w:val="StyleUnderline"/>
          <w:rFonts w:asciiTheme="minorHAnsi" w:hAnsiTheme="minorHAnsi" w:cstheme="minorHAnsi"/>
        </w:rPr>
        <w:t xml:space="preserve">there is a </w:t>
      </w:r>
      <w:r w:rsidRPr="0025065A">
        <w:rPr>
          <w:rStyle w:val="Emphasis"/>
          <w:rFonts w:asciiTheme="minorHAnsi" w:hAnsiTheme="minorHAnsi" w:cstheme="minorHAnsi"/>
        </w:rPr>
        <w:t>general consensus</w:t>
      </w:r>
      <w:r w:rsidRPr="0025065A">
        <w:rPr>
          <w:rFonts w:asciiTheme="minorHAnsi" w:hAnsiTheme="minorHAnsi" w:cstheme="minorHAnsi"/>
          <w:sz w:val="14"/>
        </w:rPr>
        <w:t xml:space="preserve"> on the fact that </w:t>
      </w:r>
      <w:r w:rsidRPr="0025065A">
        <w:rPr>
          <w:rStyle w:val="StyleUnderline"/>
          <w:rFonts w:asciiTheme="minorHAnsi" w:hAnsiTheme="minorHAnsi" w:cstheme="minorHAnsi"/>
        </w:rPr>
        <w:t xml:space="preserve">both national appropriation and private property rights are </w:t>
      </w:r>
      <w:r w:rsidRPr="0025065A">
        <w:rPr>
          <w:rStyle w:val="Emphasis"/>
          <w:rFonts w:asciiTheme="minorHAnsi" w:hAnsiTheme="minorHAnsi" w:cstheme="minorHAnsi"/>
        </w:rPr>
        <w:t>denied</w:t>
      </w:r>
      <w:r w:rsidRPr="0025065A">
        <w:rPr>
          <w:rStyle w:val="StyleUnderline"/>
          <w:rFonts w:asciiTheme="minorHAnsi" w:hAnsiTheme="minorHAnsi" w:cstheme="minorHAnsi"/>
        </w:rPr>
        <w:t xml:space="preserve"> under the Outer Space Treaty</w:t>
      </w:r>
      <w:r w:rsidRPr="0025065A">
        <w:rPr>
          <w:rFonts w:asciiTheme="minorHAnsi" w:hAnsiTheme="minorHAnsi" w:cstheme="minorHAnsi"/>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25065A">
        <w:rPr>
          <w:rStyle w:val="StyleUnderline"/>
          <w:rFonts w:asciiTheme="minorHAnsi" w:hAnsiTheme="minorHAnsi" w:cstheme="minorHAnsi"/>
        </w:rPr>
        <w:t>Private entities are allowed</w:t>
      </w:r>
      <w:r w:rsidRPr="0025065A">
        <w:rPr>
          <w:rFonts w:asciiTheme="minorHAnsi" w:hAnsiTheme="minorHAnsi" w:cstheme="minorHAnsi"/>
          <w:sz w:val="14"/>
        </w:rPr>
        <w:t xml:space="preserve"> to carry out space activities but, </w:t>
      </w:r>
      <w:r w:rsidRPr="0025065A">
        <w:rPr>
          <w:rStyle w:val="StyleUnderline"/>
          <w:rFonts w:asciiTheme="minorHAnsi" w:hAnsiTheme="minorHAnsi" w:cstheme="minorHAnsi"/>
        </w:rPr>
        <w:t xml:space="preserve">according to Article VI of the Outer Space Treaty, they must be authorized to conduct </w:t>
      </w:r>
      <w:r w:rsidRPr="0025065A">
        <w:rPr>
          <w:rFonts w:asciiTheme="minorHAnsi" w:hAnsiTheme="minorHAnsi" w:cstheme="minorHAnsi"/>
          <w:sz w:val="14"/>
        </w:rPr>
        <w:t xml:space="preserve">such </w:t>
      </w:r>
      <w:r w:rsidRPr="0025065A">
        <w:rPr>
          <w:rStyle w:val="StyleUnderline"/>
          <w:rFonts w:asciiTheme="minorHAnsi" w:hAnsiTheme="minorHAnsi" w:cstheme="minorHAnsi"/>
        </w:rPr>
        <w:t>activities by the appropriate State of</w:t>
      </w:r>
      <w:r w:rsidRPr="0025065A">
        <w:rPr>
          <w:rFonts w:asciiTheme="minorHAnsi" w:hAnsiTheme="minorHAnsi" w:cstheme="minorHAnsi"/>
          <w:sz w:val="14"/>
        </w:rPr>
        <w:t xml:space="preserve"> </w:t>
      </w:r>
      <w:r w:rsidRPr="0025065A">
        <w:rPr>
          <w:rStyle w:val="StyleUnderline"/>
          <w:rFonts w:asciiTheme="minorHAnsi" w:hAnsiTheme="minorHAnsi" w:cstheme="minorHAnsi"/>
        </w:rPr>
        <w:t>nationality</w:t>
      </w:r>
      <w:r w:rsidRPr="0025065A">
        <w:rPr>
          <w:rFonts w:asciiTheme="minorHAnsi" w:hAnsiTheme="minorHAnsi" w:cstheme="minorHAnsi"/>
          <w:sz w:val="14"/>
        </w:rPr>
        <w:t xml:space="preserve">. But </w:t>
      </w:r>
      <w:r w:rsidRPr="0025065A">
        <w:rPr>
          <w:rStyle w:val="StyleUnderline"/>
          <w:rFonts w:asciiTheme="minorHAnsi" w:hAnsiTheme="minorHAnsi" w:cstheme="minorHAnsi"/>
        </w:rPr>
        <w:t>if the State is prohibited from engaging in certain conduct</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then it </w:t>
      </w:r>
      <w:r w:rsidRPr="0025065A">
        <w:rPr>
          <w:rStyle w:val="Emphasis"/>
          <w:rFonts w:asciiTheme="minorHAnsi" w:hAnsiTheme="minorHAnsi" w:cstheme="minorHAnsi"/>
        </w:rPr>
        <w:t>lacks</w:t>
      </w:r>
      <w:r w:rsidRPr="0025065A">
        <w:rPr>
          <w:rStyle w:val="StyleUnderline"/>
          <w:rFonts w:asciiTheme="minorHAnsi" w:hAnsiTheme="minorHAnsi" w:cstheme="minorHAnsi"/>
        </w:rPr>
        <w:t xml:space="preserve"> the </w:t>
      </w:r>
      <w:r w:rsidRPr="0025065A">
        <w:rPr>
          <w:rStyle w:val="Emphasis"/>
          <w:rFonts w:asciiTheme="minorHAnsi" w:hAnsiTheme="minorHAnsi" w:cstheme="minorHAnsi"/>
        </w:rPr>
        <w:t>authority</w:t>
      </w:r>
      <w:r w:rsidRPr="0025065A">
        <w:rPr>
          <w:rStyle w:val="StyleUnderline"/>
          <w:rFonts w:asciiTheme="minorHAnsi" w:hAnsiTheme="minorHAnsi" w:cstheme="minorHAnsi"/>
        </w:rPr>
        <w:t xml:space="preserve"> to license its nationals or other entities subject to its jurisdiction to engage in that prohibited activity</w:t>
      </w:r>
      <w:r w:rsidRPr="0025065A">
        <w:rPr>
          <w:rFonts w:asciiTheme="minorHAnsi" w:hAnsiTheme="minorHAnsi" w:cstheme="minorHAnsi"/>
          <w:sz w:val="14"/>
        </w:rPr>
        <w:t>. Jenks argues that “</w:t>
      </w:r>
      <w:r w:rsidRPr="0025065A">
        <w:rPr>
          <w:rStyle w:val="StyleUnderline"/>
          <w:rFonts w:asciiTheme="minorHAnsi" w:hAnsiTheme="minorHAnsi" w:cstheme="minorHAnsi"/>
        </w:rPr>
        <w:t>States bear international responsibility for national activities in space; it follows that what is forbidden to a State is not permitted to a chartered company created by a State or to one of its nationals acting as a private adventurer</w:t>
      </w:r>
      <w:r w:rsidRPr="0025065A">
        <w:rPr>
          <w:rFonts w:asciiTheme="minorHAnsi" w:hAnsiTheme="minorHAnsi" w:cstheme="minorHAnsi"/>
          <w:sz w:val="14"/>
        </w:rPr>
        <w:t xml:space="preserve">”9 . It has been also suggested that </w:t>
      </w:r>
      <w:r w:rsidRPr="0025065A">
        <w:rPr>
          <w:rStyle w:val="StyleUnderline"/>
          <w:rFonts w:asciiTheme="minorHAnsi" w:hAnsiTheme="minorHAnsi" w:cstheme="minorHAnsi"/>
        </w:rPr>
        <w:t>the</w:t>
      </w:r>
      <w:r w:rsidRPr="0025065A">
        <w:rPr>
          <w:rFonts w:asciiTheme="minorHAnsi" w:hAnsiTheme="minorHAnsi" w:cstheme="minorHAnsi"/>
          <w:sz w:val="14"/>
        </w:rPr>
        <w:t xml:space="preserve"> </w:t>
      </w:r>
      <w:r w:rsidRPr="0025065A">
        <w:rPr>
          <w:rStyle w:val="StyleUnderline"/>
          <w:rFonts w:asciiTheme="minorHAnsi" w:hAnsiTheme="minorHAnsi" w:cstheme="minorHAnsi"/>
        </w:rPr>
        <w:t>prohibition of national appropriation implies prohibition of private appropriation because the latter cannot exist independently from the former</w:t>
      </w:r>
      <w:r w:rsidRPr="0025065A">
        <w:rPr>
          <w:rFonts w:asciiTheme="minorHAnsi" w:hAnsiTheme="minorHAnsi" w:cstheme="minorHAnsi"/>
          <w:sz w:val="14"/>
        </w:rPr>
        <w:t xml:space="preserve">10. In order to exist, indeed, </w:t>
      </w:r>
      <w:r w:rsidRPr="0025065A">
        <w:rPr>
          <w:rStyle w:val="StyleUnderline"/>
          <w:rFonts w:asciiTheme="minorHAnsi" w:hAnsiTheme="minorHAnsi" w:cstheme="minorHAnsi"/>
        </w:rPr>
        <w:t>private property requires a superior authority to enforce it, be in the form of a State or some other recognised entity</w:t>
      </w:r>
      <w:r w:rsidRPr="0025065A">
        <w:rPr>
          <w:rFonts w:asciiTheme="minorHAnsi" w:hAnsiTheme="minorHAnsi" w:cstheme="minorHAnsi"/>
          <w:sz w:val="14"/>
        </w:rPr>
        <w:t xml:space="preserve">. </w:t>
      </w:r>
      <w:r w:rsidRPr="0025065A">
        <w:rPr>
          <w:rStyle w:val="StyleUnderline"/>
          <w:rFonts w:asciiTheme="minorHAnsi" w:hAnsiTheme="minorHAnsi" w:cstheme="minorHAnsi"/>
        </w:rPr>
        <w:t>In outer space, however, this practice of State endorsement is forbidden</w:t>
      </w:r>
      <w:r w:rsidRPr="0025065A">
        <w:rPr>
          <w:rFonts w:asciiTheme="minorHAnsi" w:hAnsiTheme="minorHAnsi" w:cstheme="minorHAnsi"/>
          <w:sz w:val="14"/>
        </w:rPr>
        <w:t xml:space="preserve">. </w:t>
      </w:r>
      <w:r w:rsidRPr="0025065A">
        <w:rPr>
          <w:rStyle w:val="StyleUnderline"/>
          <w:rFonts w:asciiTheme="minorHAnsi" w:hAnsiTheme="minorHAnsi" w:cstheme="minorHAnsi"/>
        </w:rPr>
        <w:t>Should a State recognise or protect the territorial acquisitions of any of its subjects, this would constitute a form of national appropriation in violation of Article II</w:t>
      </w:r>
      <w:r w:rsidRPr="0025065A">
        <w:rPr>
          <w:rFonts w:asciiTheme="minorHAnsi" w:hAnsiTheme="minorHAnsi" w:cstheme="minorHAnsi"/>
          <w:sz w:val="14"/>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sidRPr="0025065A">
        <w:rPr>
          <w:rStyle w:val="StyleUnderline"/>
          <w:rFonts w:asciiTheme="minorHAnsi" w:hAnsiTheme="minorHAnsi" w:cstheme="minorHAnsi"/>
        </w:rPr>
        <w:t xml:space="preserve">The theory </w:t>
      </w:r>
      <w:r w:rsidRPr="0025065A">
        <w:rPr>
          <w:rFonts w:asciiTheme="minorHAnsi" w:hAnsiTheme="minorHAnsi" w:cstheme="minorHAnsi"/>
          <w:sz w:val="14"/>
        </w:rPr>
        <w:t xml:space="preserve">that </w:t>
      </w:r>
      <w:r w:rsidRPr="0025065A">
        <w:rPr>
          <w:rStyle w:val="StyleUnderline"/>
          <w:rFonts w:asciiTheme="minorHAnsi" w:hAnsiTheme="minorHAnsi" w:cstheme="minorHAnsi"/>
        </w:rPr>
        <w:t>private operators are not subject to this rule represents a myth that is not supported by any valid legal argument</w:t>
      </w:r>
      <w:r w:rsidRPr="0025065A">
        <w:rPr>
          <w:rFonts w:asciiTheme="minorHAnsi" w:hAnsiTheme="minorHAnsi" w:cstheme="minorHAnsi"/>
          <w:sz w:val="14"/>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7763E217" w14:textId="77777777" w:rsidR="00AF04E9" w:rsidRPr="0025065A" w:rsidRDefault="00AF04E9" w:rsidP="00AF04E9">
      <w:pPr>
        <w:rPr>
          <w:rFonts w:asciiTheme="minorHAnsi" w:hAnsiTheme="minorHAnsi" w:cstheme="minorHAnsi"/>
          <w:sz w:val="8"/>
          <w:szCs w:val="8"/>
        </w:rPr>
      </w:pPr>
      <w:r w:rsidRPr="0025065A">
        <w:rPr>
          <w:rFonts w:asciiTheme="minorHAnsi" w:hAnsiTheme="minorHAnsi" w:cstheme="minorHAnsi"/>
          <w:sz w:val="8"/>
          <w:szCs w:val="8"/>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4DE575EE" w14:textId="77777777" w:rsidR="00AF04E9" w:rsidRPr="0025065A" w:rsidRDefault="00AF04E9" w:rsidP="00AF04E9">
      <w:pPr>
        <w:rPr>
          <w:rFonts w:asciiTheme="minorHAnsi" w:hAnsiTheme="minorHAnsi" w:cstheme="minorHAnsi"/>
          <w:sz w:val="14"/>
        </w:rPr>
      </w:pPr>
      <w:r w:rsidRPr="0025065A">
        <w:rPr>
          <w:rStyle w:val="StyleUnderline"/>
          <w:rFonts w:asciiTheme="minorHAnsi" w:hAnsiTheme="minorHAnsi" w:cstheme="minorHAnsi"/>
        </w:rPr>
        <w:t xml:space="preserve"> The ruling</w:t>
      </w:r>
      <w:r w:rsidRPr="0025065A">
        <w:rPr>
          <w:rFonts w:asciiTheme="minorHAnsi" w:hAnsiTheme="minorHAnsi" w:cstheme="minorHAnsi"/>
          <w:sz w:val="14"/>
        </w:rPr>
        <w:t xml:space="preserve"> of the Chinese Court represents a very significant confirmation of the nonappropriative nature of outer space after forty years of its entry into force. It</w:t>
      </w:r>
      <w:r w:rsidRPr="0025065A">
        <w:rPr>
          <w:rStyle w:val="StyleUnderline"/>
          <w:rFonts w:asciiTheme="minorHAnsi" w:hAnsiTheme="minorHAnsi" w:cstheme="minorHAnsi"/>
        </w:rPr>
        <w:t xml:space="preserve"> is a </w:t>
      </w:r>
      <w:r w:rsidRPr="0025065A">
        <w:rPr>
          <w:rStyle w:val="Emphasis"/>
          <w:rFonts w:asciiTheme="minorHAnsi" w:hAnsiTheme="minorHAnsi" w:cstheme="minorHAnsi"/>
        </w:rPr>
        <w:t xml:space="preserve">clear-cut </w:t>
      </w:r>
      <w:r w:rsidRPr="0025065A">
        <w:rPr>
          <w:rStyle w:val="StyleUnderline"/>
          <w:rFonts w:asciiTheme="minorHAnsi" w:hAnsiTheme="minorHAnsi" w:cstheme="minorHAnsi"/>
        </w:rPr>
        <w:t>indication</w:t>
      </w:r>
      <w:r w:rsidRPr="0025065A">
        <w:rPr>
          <w:rFonts w:asciiTheme="minorHAnsi" w:hAnsiTheme="minorHAnsi" w:cstheme="minorHAnsi"/>
          <w:sz w:val="14"/>
        </w:rPr>
        <w:t xml:space="preserve"> of the fact that </w:t>
      </w:r>
      <w:r w:rsidRPr="0025065A">
        <w:rPr>
          <w:rStyle w:val="StyleUnderline"/>
          <w:rFonts w:asciiTheme="minorHAnsi" w:hAnsiTheme="minorHAnsi" w:cstheme="minorHAnsi"/>
        </w:rPr>
        <w:t>the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nonappropriation principle holds a </w:t>
      </w:r>
      <w:r w:rsidRPr="0025065A">
        <w:rPr>
          <w:rStyle w:val="Emphasis"/>
          <w:rFonts w:asciiTheme="minorHAnsi" w:hAnsiTheme="minorHAnsi" w:cstheme="minorHAnsi"/>
        </w:rPr>
        <w:t>special status</w:t>
      </w:r>
      <w:r w:rsidRPr="0025065A">
        <w:rPr>
          <w:rFonts w:asciiTheme="minorHAnsi" w:hAnsiTheme="minorHAnsi" w:cstheme="minorHAnsi"/>
          <w:sz w:val="14"/>
        </w:rPr>
        <w:t xml:space="preserve">. </w:t>
      </w:r>
      <w:r w:rsidRPr="0025065A">
        <w:rPr>
          <w:rStyle w:val="StyleUnderline"/>
          <w:rFonts w:asciiTheme="minorHAnsi" w:hAnsiTheme="minorHAnsi" w:cstheme="minorHAnsi"/>
        </w:rPr>
        <w:t>Individuals are not allowed to act</w:t>
      </w:r>
      <w:r w:rsidRPr="0025065A">
        <w:rPr>
          <w:rFonts w:asciiTheme="minorHAnsi" w:hAnsiTheme="minorHAnsi" w:cstheme="minorHAnsi"/>
          <w:sz w:val="14"/>
        </w:rPr>
        <w:t xml:space="preserve"> in contrast to it </w:t>
      </w:r>
      <w:r w:rsidRPr="0025065A">
        <w:rPr>
          <w:rStyle w:val="StyleUnderline"/>
          <w:rFonts w:asciiTheme="minorHAnsi" w:hAnsiTheme="minorHAnsi" w:cstheme="minorHAnsi"/>
        </w:rPr>
        <w:t>because its presence is vital for the safe management of outer space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If </w:t>
      </w:r>
      <w:r w:rsidRPr="0025065A">
        <w:rPr>
          <w:rStyle w:val="StyleUnderline"/>
          <w:rFonts w:asciiTheme="minorHAnsi" w:hAnsiTheme="minorHAnsi" w:cstheme="minorHAnsi"/>
          <w:highlight w:val="cyan"/>
        </w:rPr>
        <w:t>violation</w:t>
      </w:r>
      <w:r w:rsidRPr="0025065A">
        <w:rPr>
          <w:rStyle w:val="StyleUnderline"/>
          <w:rFonts w:asciiTheme="minorHAnsi" w:hAnsiTheme="minorHAnsi" w:cstheme="minorHAnsi"/>
        </w:rPr>
        <w:t xml:space="preserve"> to the </w:t>
      </w:r>
      <w:r w:rsidRPr="0025065A">
        <w:rPr>
          <w:rStyle w:val="StyleUnderline"/>
          <w:rFonts w:asciiTheme="minorHAnsi" w:hAnsiTheme="minorHAnsi" w:cstheme="minorHAnsi"/>
          <w:highlight w:val="cyan"/>
        </w:rPr>
        <w:t>non-appropriation</w:t>
      </w:r>
      <w:r w:rsidRPr="0025065A">
        <w:rPr>
          <w:rStyle w:val="StyleUnderline"/>
          <w:rFonts w:asciiTheme="minorHAnsi" w:hAnsiTheme="minorHAnsi" w:cstheme="minorHAnsi"/>
        </w:rPr>
        <w:t xml:space="preserve"> principle were allowed, the </w:t>
      </w:r>
      <w:r w:rsidRPr="0025065A">
        <w:rPr>
          <w:rStyle w:val="Emphasis"/>
          <w:rFonts w:asciiTheme="minorHAnsi" w:hAnsiTheme="minorHAnsi" w:cstheme="minorHAnsi"/>
          <w:highlight w:val="cyan"/>
        </w:rPr>
        <w:t>consequences</w:t>
      </w:r>
      <w:r w:rsidRPr="0025065A">
        <w:rPr>
          <w:rStyle w:val="StyleUnderline"/>
          <w:rFonts w:asciiTheme="minorHAnsi" w:hAnsiTheme="minorHAnsi" w:cstheme="minorHAnsi"/>
        </w:rPr>
        <w:t xml:space="preserve"> for the whole space law system would be </w:t>
      </w:r>
      <w:r w:rsidRPr="0025065A">
        <w:rPr>
          <w:rStyle w:val="Emphasis"/>
          <w:rFonts w:asciiTheme="minorHAnsi" w:hAnsiTheme="minorHAnsi" w:cstheme="minorHAnsi"/>
          <w:highlight w:val="cyan"/>
        </w:rPr>
        <w:t>catastrophic</w:t>
      </w:r>
      <w:r w:rsidRPr="0025065A">
        <w:rPr>
          <w:rFonts w:asciiTheme="minorHAnsi" w:hAnsiTheme="minorHAnsi" w:cstheme="minorHAnsi"/>
          <w:sz w:val="14"/>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sidRPr="0025065A">
        <w:rPr>
          <w:rStyle w:val="StyleUnderline"/>
          <w:rFonts w:asciiTheme="minorHAnsi" w:hAnsiTheme="minorHAnsi" w:cstheme="minorHAnsi"/>
        </w:rPr>
        <w:t xml:space="preserve">The abrogation of the non-appropriation principle </w:t>
      </w:r>
      <w:r w:rsidRPr="0025065A">
        <w:rPr>
          <w:rStyle w:val="StyleUnderline"/>
          <w:rFonts w:asciiTheme="minorHAnsi" w:hAnsiTheme="minorHAnsi" w:cstheme="minorHAnsi"/>
          <w:highlight w:val="cyan"/>
        </w:rPr>
        <w:t xml:space="preserve">will generate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collapse</w:t>
      </w:r>
      <w:r w:rsidRPr="0025065A">
        <w:rPr>
          <w:rStyle w:val="StyleUnderline"/>
          <w:rFonts w:asciiTheme="minorHAnsi" w:hAnsiTheme="minorHAnsi" w:cstheme="minorHAnsi"/>
          <w:highlight w:val="cyan"/>
        </w:rPr>
        <w:t xml:space="preserve"> of</w:t>
      </w:r>
      <w:r w:rsidRPr="0025065A">
        <w:rPr>
          <w:rFonts w:asciiTheme="minorHAnsi" w:hAnsiTheme="minorHAnsi" w:cstheme="minorHAnsi"/>
          <w:sz w:val="14"/>
        </w:rPr>
        <w:t xml:space="preserve"> the system of </w:t>
      </w:r>
      <w:r w:rsidRPr="0025065A">
        <w:rPr>
          <w:rStyle w:val="StyleUnderline"/>
          <w:rFonts w:asciiTheme="minorHAnsi" w:hAnsiTheme="minorHAnsi" w:cstheme="minorHAnsi"/>
          <w:highlight w:val="cyan"/>
        </w:rPr>
        <w:t>space law</w:t>
      </w:r>
      <w:r w:rsidRPr="0025065A">
        <w:rPr>
          <w:rFonts w:asciiTheme="minorHAnsi" w:hAnsiTheme="minorHAnsi" w:cstheme="minorHAnsi"/>
          <w:sz w:val="14"/>
        </w:rPr>
        <w:t xml:space="preserve"> If the non-appropriation principle was removed, </w:t>
      </w:r>
      <w:r w:rsidRPr="0025065A">
        <w:rPr>
          <w:rStyle w:val="StyleUnderline"/>
          <w:rFonts w:asciiTheme="minorHAnsi" w:hAnsiTheme="minorHAnsi" w:cstheme="minorHAnsi"/>
        </w:rPr>
        <w:t>it is very likely</w:t>
      </w:r>
      <w:r w:rsidRPr="0025065A">
        <w:rPr>
          <w:rFonts w:asciiTheme="minorHAnsi" w:hAnsiTheme="minorHAnsi" w:cstheme="minorHAnsi"/>
          <w:sz w:val="14"/>
        </w:rPr>
        <w:t xml:space="preserve"> that </w:t>
      </w:r>
      <w:r w:rsidRPr="0025065A">
        <w:rPr>
          <w:rStyle w:val="StyleUnderline"/>
          <w:rFonts w:asciiTheme="minorHAnsi" w:hAnsiTheme="minorHAnsi" w:cstheme="minorHAnsi"/>
        </w:rPr>
        <w:t>the system of space law</w:t>
      </w:r>
      <w:r w:rsidRPr="0025065A">
        <w:rPr>
          <w:rFonts w:asciiTheme="minorHAnsi" w:hAnsiTheme="minorHAnsi" w:cstheme="minorHAnsi"/>
          <w:sz w:val="14"/>
        </w:rPr>
        <w:t xml:space="preserve"> as we have know it so far </w:t>
      </w:r>
      <w:r w:rsidRPr="0025065A">
        <w:rPr>
          <w:rStyle w:val="StyleUnderline"/>
          <w:rFonts w:asciiTheme="minorHAnsi" w:hAnsiTheme="minorHAnsi" w:cstheme="minorHAnsi"/>
        </w:rPr>
        <w:t xml:space="preserve">would </w:t>
      </w:r>
      <w:r w:rsidRPr="0025065A">
        <w:rPr>
          <w:rStyle w:val="Emphasis"/>
          <w:rFonts w:asciiTheme="minorHAnsi" w:hAnsiTheme="minorHAnsi" w:cstheme="minorHAnsi"/>
        </w:rPr>
        <w:t>cease to exist</w:t>
      </w:r>
      <w:r w:rsidRPr="0025065A">
        <w:rPr>
          <w:rFonts w:asciiTheme="minorHAnsi" w:hAnsiTheme="minorHAnsi" w:cstheme="minorHAnsi"/>
          <w:sz w:val="14"/>
        </w:rPr>
        <w:t xml:space="preserve">. In a future space scenario </w:t>
      </w:r>
      <w:r w:rsidRPr="0025065A">
        <w:rPr>
          <w:rStyle w:val="StyleUnderline"/>
          <w:rFonts w:asciiTheme="minorHAnsi" w:hAnsiTheme="minorHAnsi" w:cstheme="minorHAnsi"/>
        </w:rPr>
        <w:t>without</w:t>
      </w:r>
      <w:r w:rsidRPr="0025065A">
        <w:rPr>
          <w:rFonts w:asciiTheme="minorHAnsi" w:hAnsiTheme="minorHAnsi" w:cstheme="minorHAnsi"/>
          <w:sz w:val="14"/>
        </w:rPr>
        <w:t xml:space="preserve"> the presence of </w:t>
      </w:r>
      <w:r w:rsidRPr="0025065A">
        <w:rPr>
          <w:rStyle w:val="StyleUnderline"/>
          <w:rFonts w:asciiTheme="minorHAnsi" w:hAnsiTheme="minorHAnsi" w:cstheme="minorHAnsi"/>
        </w:rPr>
        <w:t>the non-appropriation</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principle, </w:t>
      </w:r>
      <w:r w:rsidRPr="0025065A">
        <w:rPr>
          <w:rStyle w:val="Emphasis"/>
          <w:rFonts w:asciiTheme="minorHAnsi" w:hAnsiTheme="minorHAnsi" w:cstheme="minorHAnsi"/>
          <w:highlight w:val="cyan"/>
        </w:rPr>
        <w:t>conflicting claims</w:t>
      </w:r>
      <w:r w:rsidRPr="0025065A">
        <w:rPr>
          <w:rStyle w:val="StyleUnderline"/>
          <w:rFonts w:asciiTheme="minorHAnsi" w:hAnsiTheme="minorHAnsi" w:cstheme="minorHAnsi"/>
          <w:highlight w:val="cyan"/>
        </w:rPr>
        <w:t xml:space="preserve"> among States</w:t>
      </w:r>
      <w:r w:rsidRPr="0025065A">
        <w:rPr>
          <w:rStyle w:val="StyleUnderline"/>
          <w:rFonts w:asciiTheme="minorHAnsi" w:hAnsiTheme="minorHAnsi" w:cstheme="minorHAnsi"/>
        </w:rPr>
        <w:t xml:space="preserve"> would </w:t>
      </w:r>
      <w:r w:rsidRPr="0025065A">
        <w:rPr>
          <w:rStyle w:val="StyleUnderline"/>
          <w:rFonts w:asciiTheme="minorHAnsi" w:hAnsiTheme="minorHAnsi" w:cstheme="minorHAnsi"/>
          <w:highlight w:val="cyan"/>
        </w:rPr>
        <w:t>arise</w:t>
      </w:r>
      <w:r w:rsidRPr="0025065A">
        <w:rPr>
          <w:rFonts w:asciiTheme="minorHAnsi" w:hAnsiTheme="minorHAnsi" w:cstheme="minorHAnsi"/>
          <w:sz w:val="14"/>
        </w:rPr>
        <w:t xml:space="preserve">. </w:t>
      </w:r>
      <w:r w:rsidRPr="0025065A">
        <w:rPr>
          <w:rStyle w:val="StyleUnderline"/>
          <w:rFonts w:asciiTheme="minorHAnsi" w:hAnsiTheme="minorHAnsi" w:cstheme="minorHAnsi"/>
        </w:rPr>
        <w:t xml:space="preserve">This situation would </w:t>
      </w:r>
      <w:r w:rsidRPr="0025065A">
        <w:rPr>
          <w:rStyle w:val="StyleUnderline"/>
          <w:rFonts w:asciiTheme="minorHAnsi" w:hAnsiTheme="minorHAnsi" w:cstheme="minorHAnsi"/>
          <w:highlight w:val="cyan"/>
        </w:rPr>
        <w:t xml:space="preserve">engender </w:t>
      </w:r>
      <w:r w:rsidRPr="0025065A">
        <w:rPr>
          <w:rStyle w:val="Emphasis"/>
          <w:rFonts w:asciiTheme="minorHAnsi" w:hAnsiTheme="minorHAnsi" w:cstheme="minorHAnsi"/>
          <w:highlight w:val="cyan"/>
        </w:rPr>
        <w:t>international tension</w:t>
      </w:r>
      <w:r w:rsidRPr="0025065A">
        <w:rPr>
          <w:rStyle w:val="StyleUnderline"/>
          <w:rFonts w:asciiTheme="minorHAnsi" w:hAnsiTheme="minorHAnsi" w:cstheme="minorHAnsi"/>
        </w:rPr>
        <w:t xml:space="preserve"> and </w:t>
      </w:r>
      <w:r w:rsidRPr="0025065A">
        <w:rPr>
          <w:rStyle w:val="StyleUnderline"/>
          <w:rFonts w:asciiTheme="minorHAnsi" w:hAnsiTheme="minorHAnsi" w:cstheme="minorHAnsi"/>
          <w:highlight w:val="cyan"/>
        </w:rPr>
        <w:t xml:space="preserve">increase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 xml:space="preserve">risk for </w:t>
      </w:r>
      <w:r w:rsidRPr="0025065A">
        <w:rPr>
          <w:rStyle w:val="StyleUnderline"/>
          <w:rFonts w:asciiTheme="minorHAnsi" w:hAnsiTheme="minorHAnsi" w:cstheme="minorHAnsi"/>
        </w:rPr>
        <w:t xml:space="preserve">armed </w:t>
      </w:r>
      <w:r w:rsidRPr="0025065A">
        <w:rPr>
          <w:rStyle w:val="Emphasis"/>
          <w:rFonts w:asciiTheme="minorHAnsi" w:hAnsiTheme="minorHAnsi" w:cstheme="minorHAnsi"/>
          <w:highlight w:val="cyan"/>
        </w:rPr>
        <w:t>conflict</w:t>
      </w:r>
      <w:r w:rsidRPr="0025065A">
        <w:rPr>
          <w:rStyle w:val="StyleUnderline"/>
          <w:rFonts w:asciiTheme="minorHAnsi" w:hAnsiTheme="minorHAnsi" w:cstheme="minorHAnsi"/>
        </w:rPr>
        <w:t xml:space="preserve"> in outer space</w:t>
      </w:r>
      <w:r w:rsidRPr="0025065A">
        <w:rPr>
          <w:rFonts w:asciiTheme="minorHAnsi" w:hAnsiTheme="minorHAnsi" w:cstheme="minorHAnsi"/>
          <w:sz w:val="14"/>
        </w:rPr>
        <w:t xml:space="preserve">. Moreover, </w:t>
      </w:r>
      <w:r w:rsidRPr="0025065A">
        <w:rPr>
          <w:rStyle w:val="StyleUnderline"/>
          <w:rFonts w:asciiTheme="minorHAnsi" w:hAnsiTheme="minorHAnsi" w:cstheme="minorHAnsi"/>
        </w:rPr>
        <w:t>as soon as a State was able to gain control over</w:t>
      </w:r>
      <w:r w:rsidRPr="0025065A">
        <w:rPr>
          <w:rFonts w:asciiTheme="minorHAnsi" w:hAnsiTheme="minorHAnsi" w:cstheme="minorHAnsi"/>
          <w:sz w:val="14"/>
        </w:rPr>
        <w:t xml:space="preserve"> an area of </w:t>
      </w:r>
      <w:r w:rsidRPr="0025065A">
        <w:rPr>
          <w:rStyle w:val="StyleUnderline"/>
          <w:rFonts w:asciiTheme="minorHAnsi" w:hAnsiTheme="minorHAnsi" w:cstheme="minorHAnsi"/>
        </w:rPr>
        <w:t xml:space="preserve">a celestial body, there would be nothing to prevent </w:t>
      </w:r>
      <w:r w:rsidRPr="0025065A">
        <w:rPr>
          <w:rFonts w:asciiTheme="minorHAnsi" w:hAnsiTheme="minorHAnsi" w:cstheme="minorHAnsi"/>
          <w:sz w:val="14"/>
        </w:rPr>
        <w:t xml:space="preserve">such </w:t>
      </w:r>
      <w:r w:rsidRPr="0025065A">
        <w:rPr>
          <w:rStyle w:val="StyleUnderline"/>
          <w:rFonts w:asciiTheme="minorHAnsi" w:hAnsiTheme="minorHAnsi" w:cstheme="minorHAnsi"/>
        </w:rPr>
        <w:t>a State to impose taxes and royalties for the acquisition of rights by private operators to use such area and its resources</w:t>
      </w:r>
      <w:r w:rsidRPr="0025065A">
        <w:rPr>
          <w:rFonts w:asciiTheme="minorHAnsi" w:hAnsiTheme="minorHAnsi" w:cstheme="minorHAnsi"/>
          <w:sz w:val="14"/>
        </w:rPr>
        <w:t xml:space="preserve">. As indicated by Sters and Tennen, in a similar scenario </w:t>
      </w:r>
      <w:r w:rsidRPr="0025065A">
        <w:rPr>
          <w:rStyle w:val="StyleUnderline"/>
          <w:rFonts w:asciiTheme="minorHAnsi" w:hAnsiTheme="minorHAnsi" w:cstheme="minorHAnsi"/>
        </w:rPr>
        <w:t xml:space="preserve">the </w:t>
      </w:r>
      <w:r w:rsidRPr="0025065A">
        <w:rPr>
          <w:rStyle w:val="Emphasis"/>
          <w:rFonts w:asciiTheme="minorHAnsi" w:hAnsiTheme="minorHAnsi" w:cstheme="minorHAnsi"/>
          <w:highlight w:val="cyan"/>
        </w:rPr>
        <w:t>costs</w:t>
      </w:r>
      <w:r w:rsidRPr="0025065A">
        <w:rPr>
          <w:rStyle w:val="StyleUnderline"/>
          <w:rFonts w:asciiTheme="minorHAnsi" w:hAnsiTheme="minorHAnsi" w:cstheme="minorHAnsi"/>
          <w:highlight w:val="cyan"/>
        </w:rPr>
        <w:t xml:space="preserve"> for utilizing space</w:t>
      </w:r>
      <w:r w:rsidRPr="0025065A">
        <w:rPr>
          <w:rStyle w:val="StyleUnderline"/>
          <w:rFonts w:asciiTheme="minorHAnsi" w:hAnsiTheme="minorHAnsi" w:cstheme="minorHAnsi"/>
        </w:rPr>
        <w:t xml:space="preserve"> resources and for carrying out exploitative missions would </w:t>
      </w:r>
      <w:r w:rsidRPr="0025065A">
        <w:rPr>
          <w:rStyle w:val="StyleUnderline"/>
          <w:rFonts w:asciiTheme="minorHAnsi" w:hAnsiTheme="minorHAnsi" w:cstheme="minorHAnsi"/>
          <w:highlight w:val="cyan"/>
        </w:rPr>
        <w:t>increase</w:t>
      </w:r>
      <w:r w:rsidRPr="0025065A">
        <w:rPr>
          <w:rFonts w:asciiTheme="minorHAnsi" w:hAnsiTheme="minorHAnsi" w:cstheme="minorHAnsi"/>
          <w:sz w:val="14"/>
        </w:rPr>
        <w:t xml:space="preserve">36. Therefore,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abrogation</w:t>
      </w:r>
      <w:r w:rsidRPr="0025065A">
        <w:rPr>
          <w:rStyle w:val="StyleUnderline"/>
          <w:rFonts w:asciiTheme="minorHAnsi" w:hAnsiTheme="minorHAnsi" w:cstheme="minorHAnsi"/>
        </w:rPr>
        <w:t xml:space="preserve"> of the nonappropriation principle </w:t>
      </w:r>
      <w:r w:rsidRPr="0025065A">
        <w:rPr>
          <w:rStyle w:val="StyleUnderline"/>
          <w:rFonts w:asciiTheme="minorHAnsi" w:hAnsiTheme="minorHAnsi" w:cstheme="minorHAnsi"/>
          <w:highlight w:val="cyan"/>
        </w:rPr>
        <w:t xml:space="preserve">would </w:t>
      </w:r>
      <w:r w:rsidRPr="0025065A">
        <w:rPr>
          <w:rStyle w:val="Emphasis"/>
          <w:rFonts w:asciiTheme="minorHAnsi" w:hAnsiTheme="minorHAnsi" w:cstheme="minorHAnsi"/>
          <w:highlight w:val="cyan"/>
        </w:rPr>
        <w:t>prevent</w:t>
      </w:r>
      <w:r w:rsidRPr="0025065A">
        <w:rPr>
          <w:rFonts w:asciiTheme="minorHAnsi" w:hAnsiTheme="minorHAnsi" w:cstheme="minorHAnsi"/>
          <w:sz w:val="14"/>
        </w:rPr>
        <w:t xml:space="preserve"> instead of favour, as it is suggested by some,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commercial development</w:t>
      </w:r>
      <w:r w:rsidRPr="0025065A">
        <w:rPr>
          <w:rStyle w:val="StyleUnderline"/>
          <w:rFonts w:asciiTheme="minorHAnsi" w:hAnsiTheme="minorHAnsi" w:cstheme="minorHAnsi"/>
        </w:rPr>
        <w:t xml:space="preserve"> of outer space</w:t>
      </w:r>
      <w:r w:rsidRPr="0025065A">
        <w:rPr>
          <w:rFonts w:asciiTheme="minorHAnsi" w:hAnsiTheme="minorHAnsi" w:cstheme="minorHAnsi"/>
          <w:sz w:val="14"/>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sidRPr="0025065A">
        <w:rPr>
          <w:rStyle w:val="StyleUnderline"/>
          <w:rFonts w:asciiTheme="minorHAnsi" w:hAnsiTheme="minorHAnsi" w:cstheme="minorHAnsi"/>
        </w:rPr>
        <w:t xml:space="preserve">if the non-appropriation principle was removed, the risk for an armed conflict in outer space would be </w:t>
      </w:r>
      <w:r w:rsidRPr="0025065A">
        <w:rPr>
          <w:rStyle w:val="Emphasis"/>
          <w:rFonts w:asciiTheme="minorHAnsi" w:hAnsiTheme="minorHAnsi" w:cstheme="minorHAnsi"/>
        </w:rPr>
        <w:t>high</w:t>
      </w:r>
      <w:r w:rsidRPr="0025065A">
        <w:rPr>
          <w:rFonts w:asciiTheme="minorHAnsi" w:hAnsiTheme="minorHAnsi" w:cstheme="minorHAnsi"/>
          <w:sz w:val="14"/>
        </w:rPr>
        <w:t xml:space="preserve">. Therefore, </w:t>
      </w:r>
      <w:r w:rsidRPr="0025065A">
        <w:rPr>
          <w:rStyle w:val="StyleUnderline"/>
          <w:rFonts w:asciiTheme="minorHAnsi" w:hAnsiTheme="minorHAnsi" w:cstheme="minorHAnsi"/>
        </w:rPr>
        <w:t xml:space="preserve">States have a </w:t>
      </w:r>
      <w:r w:rsidRPr="0025065A">
        <w:rPr>
          <w:rStyle w:val="Emphasis"/>
          <w:rFonts w:asciiTheme="minorHAnsi" w:hAnsiTheme="minorHAnsi" w:cstheme="minorHAnsi"/>
        </w:rPr>
        <w:t>special duty</w:t>
      </w:r>
      <w:r w:rsidRPr="0025065A">
        <w:rPr>
          <w:rStyle w:val="StyleUnderline"/>
          <w:rFonts w:asciiTheme="minorHAnsi" w:hAnsiTheme="minorHAnsi" w:cstheme="minorHAnsi"/>
        </w:rPr>
        <w:t xml:space="preserve"> to act in conformity with such principle</w:t>
      </w:r>
      <w:r w:rsidRPr="0025065A">
        <w:rPr>
          <w:rFonts w:asciiTheme="minorHAnsi" w:hAnsiTheme="minorHAnsi" w:cstheme="minorHAnsi"/>
          <w:sz w:val="14"/>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sidRPr="0025065A">
        <w:rPr>
          <w:rStyle w:val="StyleUnderline"/>
          <w:rFonts w:asciiTheme="minorHAnsi" w:hAnsiTheme="minorHAnsi" w:cstheme="minorHAnsi"/>
        </w:rPr>
        <w:t>the individual violation by a State</w:t>
      </w:r>
      <w:r w:rsidRPr="0025065A">
        <w:rPr>
          <w:rFonts w:asciiTheme="minorHAnsi" w:hAnsiTheme="minorHAnsi" w:cstheme="minorHAnsi"/>
          <w:sz w:val="14"/>
        </w:rPr>
        <w:t xml:space="preserve"> of the principle contained in Article II </w:t>
      </w:r>
      <w:r w:rsidRPr="0025065A">
        <w:rPr>
          <w:rStyle w:val="StyleUnderline"/>
          <w:rFonts w:asciiTheme="minorHAnsi" w:hAnsiTheme="minorHAnsi" w:cstheme="minorHAnsi"/>
        </w:rPr>
        <w:t xml:space="preserve">of the OST should be considered a </w:t>
      </w:r>
      <w:r w:rsidRPr="0025065A">
        <w:rPr>
          <w:rStyle w:val="Emphasis"/>
          <w:rFonts w:asciiTheme="minorHAnsi" w:hAnsiTheme="minorHAnsi" w:cstheme="minorHAnsi"/>
        </w:rPr>
        <w:t>threat</w:t>
      </w:r>
      <w:r w:rsidRPr="0025065A">
        <w:rPr>
          <w:rStyle w:val="StyleUnderline"/>
          <w:rFonts w:asciiTheme="minorHAnsi" w:hAnsiTheme="minorHAnsi" w:cstheme="minorHAnsi"/>
        </w:rPr>
        <w:t xml:space="preserve"> </w:t>
      </w:r>
      <w:r w:rsidRPr="0025065A">
        <w:rPr>
          <w:rStyle w:val="Emphasis"/>
          <w:rFonts w:asciiTheme="minorHAnsi" w:hAnsiTheme="minorHAnsi" w:cstheme="minorHAnsi"/>
        </w:rPr>
        <w:t>to international peace</w:t>
      </w:r>
      <w:r w:rsidRPr="0025065A">
        <w:rPr>
          <w:rFonts w:asciiTheme="minorHAnsi" w:hAnsiTheme="minorHAnsi" w:cstheme="minorHAnsi"/>
          <w:sz w:val="14"/>
        </w:rPr>
        <w:t xml:space="preserve">. Such </w:t>
      </w:r>
      <w:r w:rsidRPr="0025065A">
        <w:rPr>
          <w:rStyle w:val="StyleUnderline"/>
          <w:rFonts w:asciiTheme="minorHAnsi" w:hAnsiTheme="minorHAnsi" w:cstheme="minorHAnsi"/>
        </w:rPr>
        <w:t>a State should be seen as responsible for an act of particular gravity towards the whole community of States</w:t>
      </w:r>
      <w:r w:rsidRPr="0025065A">
        <w:rPr>
          <w:rFonts w:asciiTheme="minorHAnsi" w:hAnsiTheme="minorHAnsi" w:cstheme="minorHAnsi"/>
          <w:sz w:val="14"/>
        </w:rPr>
        <w:t xml:space="preserve">. Therefore, in a similar situation the other </w:t>
      </w:r>
      <w:r w:rsidRPr="0025065A">
        <w:rPr>
          <w:rStyle w:val="StyleUnderline"/>
          <w:rFonts w:asciiTheme="minorHAnsi" w:hAnsiTheme="minorHAnsi" w:cstheme="minorHAnsi"/>
        </w:rPr>
        <w:t>States would be entitled to act collectively through the United Nations to stop such behaviour and to remove this threat to peace</w:t>
      </w:r>
      <w:r w:rsidRPr="0025065A">
        <w:rPr>
          <w:rFonts w:asciiTheme="minorHAnsi" w:hAnsiTheme="minorHAnsi" w:cstheme="minorHAnsi"/>
          <w:sz w:val="14"/>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sidRPr="0025065A">
        <w:rPr>
          <w:rStyle w:val="StyleUnderline"/>
          <w:rFonts w:asciiTheme="minorHAnsi" w:hAnsiTheme="minorHAnsi" w:cstheme="minorHAnsi"/>
        </w:rPr>
        <w:t>The non-appropriation principle represents the</w:t>
      </w:r>
      <w:r w:rsidRPr="0025065A">
        <w:rPr>
          <w:rStyle w:val="Emphasis"/>
          <w:rFonts w:asciiTheme="minorHAnsi" w:hAnsiTheme="minorHAnsi" w:cstheme="minorHAnsi"/>
        </w:rPr>
        <w:t xml:space="preserve"> basic principle</w:t>
      </w:r>
      <w:r w:rsidRPr="0025065A">
        <w:rPr>
          <w:rStyle w:val="StyleUnderline"/>
          <w:rFonts w:asciiTheme="minorHAnsi" w:hAnsiTheme="minorHAnsi" w:cstheme="minorHAnsi"/>
        </w:rPr>
        <w:t xml:space="preserve"> of space law</w:t>
      </w:r>
      <w:r w:rsidRPr="0025065A">
        <w:rPr>
          <w:rFonts w:asciiTheme="minorHAnsi" w:hAnsiTheme="minorHAnsi" w:cstheme="minorHAnsi"/>
          <w:sz w:val="14"/>
        </w:rPr>
        <w:t xml:space="preserve">. Considering its importance and its role in providing the conditions for the peaceful and orderly management and development of space activities, this paper has put forward the hypothesis of </w:t>
      </w:r>
      <w:r w:rsidRPr="0025065A">
        <w:rPr>
          <w:rStyle w:val="StyleUnderline"/>
          <w:rFonts w:asciiTheme="minorHAnsi" w:hAnsiTheme="minorHAnsi" w:cstheme="minorHAnsi"/>
        </w:rPr>
        <w:t>consider</w:t>
      </w:r>
      <w:r w:rsidRPr="0025065A">
        <w:rPr>
          <w:rFonts w:asciiTheme="minorHAnsi" w:hAnsiTheme="minorHAnsi" w:cstheme="minorHAnsi"/>
          <w:sz w:val="14"/>
        </w:rPr>
        <w:t xml:space="preserve">ing </w:t>
      </w:r>
      <w:r w:rsidRPr="0025065A">
        <w:rPr>
          <w:rStyle w:val="StyleUnderline"/>
          <w:rFonts w:asciiTheme="minorHAnsi" w:hAnsiTheme="minorHAnsi" w:cstheme="minorHAnsi"/>
        </w:rPr>
        <w:t xml:space="preserve">that principle a </w:t>
      </w:r>
      <w:r w:rsidRPr="0025065A">
        <w:rPr>
          <w:rStyle w:val="Emphasis"/>
          <w:rFonts w:asciiTheme="minorHAnsi" w:hAnsiTheme="minorHAnsi" w:cstheme="minorHAnsi"/>
        </w:rPr>
        <w:t>structural rule</w:t>
      </w:r>
      <w:r w:rsidRPr="0025065A">
        <w:rPr>
          <w:rStyle w:val="StyleUnderline"/>
          <w:rFonts w:asciiTheme="minorHAnsi" w:hAnsiTheme="minorHAnsi" w:cstheme="minorHAnsi"/>
        </w:rPr>
        <w:t xml:space="preserve"> of international law</w:t>
      </w:r>
      <w:r w:rsidRPr="0025065A">
        <w:rPr>
          <w:rFonts w:asciiTheme="minorHAnsi" w:hAnsiTheme="minorHAnsi" w:cstheme="minorHAnsi"/>
          <w:sz w:val="14"/>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sidRPr="0025065A">
        <w:rPr>
          <w:rStyle w:val="StyleUnderline"/>
          <w:rFonts w:asciiTheme="minorHAnsi" w:hAnsiTheme="minorHAnsi" w:cstheme="minorHAnsi"/>
        </w:rPr>
        <w:t>proposing its abrogation</w:t>
      </w:r>
      <w:r w:rsidRPr="0025065A">
        <w:rPr>
          <w:rFonts w:asciiTheme="minorHAnsi" w:hAnsiTheme="minorHAnsi" w:cstheme="minorHAnsi"/>
          <w:sz w:val="14"/>
        </w:rPr>
        <w:t xml:space="preserve"> or suggesting unilateral State actions against it </w:t>
      </w:r>
      <w:r w:rsidRPr="0025065A">
        <w:rPr>
          <w:rStyle w:val="StyleUnderline"/>
          <w:rFonts w:asciiTheme="minorHAnsi" w:hAnsiTheme="minorHAnsi" w:cstheme="minorHAnsi"/>
        </w:rPr>
        <w:t>are</w:t>
      </w:r>
      <w:r w:rsidRPr="0025065A">
        <w:rPr>
          <w:rFonts w:asciiTheme="minorHAnsi" w:hAnsiTheme="minorHAnsi" w:cstheme="minorHAnsi"/>
          <w:sz w:val="14"/>
        </w:rPr>
        <w:t xml:space="preserve"> unacceptable. If these theories were put into practice, </w:t>
      </w:r>
      <w:r w:rsidRPr="0025065A">
        <w:rPr>
          <w:rStyle w:val="StyleUnderline"/>
          <w:rFonts w:asciiTheme="minorHAnsi" w:hAnsiTheme="minorHAnsi" w:cstheme="minorHAnsi"/>
        </w:rPr>
        <w:t xml:space="preserve">the use of outer space would evolve into a situation of </w:t>
      </w:r>
      <w:r w:rsidRPr="0025065A">
        <w:rPr>
          <w:rStyle w:val="Emphasis"/>
          <w:rFonts w:asciiTheme="minorHAnsi" w:hAnsiTheme="minorHAnsi" w:cstheme="minorHAnsi"/>
        </w:rPr>
        <w:t>chaos</w:t>
      </w:r>
      <w:r w:rsidRPr="0025065A">
        <w:rPr>
          <w:rFonts w:asciiTheme="minorHAnsi" w:hAnsiTheme="minorHAnsi" w:cstheme="minorHAnsi"/>
          <w:sz w:val="14"/>
        </w:rPr>
        <w:t xml:space="preserve"> and, moreover, </w:t>
      </w:r>
      <w:r w:rsidRPr="0025065A">
        <w:rPr>
          <w:rStyle w:val="StyleUnderline"/>
          <w:rFonts w:asciiTheme="minorHAnsi" w:hAnsiTheme="minorHAnsi" w:cstheme="minorHAnsi"/>
        </w:rPr>
        <w:t>its commercial development would be hindered</w:t>
      </w:r>
      <w:r w:rsidRPr="0025065A">
        <w:rPr>
          <w:rFonts w:asciiTheme="minorHAnsi" w:hAnsiTheme="minorHAnsi" w:cstheme="minorHAnsi"/>
          <w:sz w:val="14"/>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76EA02C0" w14:textId="77777777" w:rsidR="00AF04E9" w:rsidRPr="0025065A" w:rsidRDefault="00AF04E9" w:rsidP="00AF04E9">
      <w:pPr>
        <w:rPr>
          <w:rFonts w:asciiTheme="minorHAnsi" w:hAnsiTheme="minorHAnsi" w:cstheme="minorHAnsi"/>
        </w:rPr>
      </w:pPr>
    </w:p>
    <w:p w14:paraId="0A78710C"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 xml:space="preserve">Western </w:t>
      </w:r>
      <w:r w:rsidRPr="0025065A">
        <w:rPr>
          <w:rFonts w:asciiTheme="minorHAnsi" w:hAnsiTheme="minorHAnsi" w:cstheme="minorHAnsi"/>
          <w:u w:val="single"/>
        </w:rPr>
        <w:t>militarization</w:t>
      </w:r>
      <w:r w:rsidRPr="0025065A">
        <w:rPr>
          <w:rFonts w:asciiTheme="minorHAnsi" w:hAnsiTheme="minorHAnsi" w:cstheme="minorHAnsi"/>
        </w:rPr>
        <w:t xml:space="preserve"> of space </w:t>
      </w:r>
      <w:r w:rsidRPr="0025065A">
        <w:rPr>
          <w:rFonts w:asciiTheme="minorHAnsi" w:hAnsiTheme="minorHAnsi" w:cstheme="minorHAnsi"/>
          <w:i/>
        </w:rPr>
        <w:t>consolidates</w:t>
      </w:r>
      <w:r w:rsidRPr="0025065A">
        <w:rPr>
          <w:rFonts w:asciiTheme="minorHAnsi" w:hAnsiTheme="minorHAnsi" w:cstheme="minorHAnsi"/>
        </w:rPr>
        <w:t xml:space="preserve"> an extra-terrestrial system of rule </w:t>
      </w:r>
      <w:r w:rsidRPr="0025065A">
        <w:rPr>
          <w:rFonts w:asciiTheme="minorHAnsi" w:hAnsiTheme="minorHAnsi" w:cstheme="minorHAnsi"/>
          <w:u w:val="single"/>
        </w:rPr>
        <w:t>designed</w:t>
      </w:r>
      <w:r w:rsidRPr="0025065A">
        <w:rPr>
          <w:rFonts w:asciiTheme="minorHAnsi" w:hAnsiTheme="minorHAnsi" w:cstheme="minorHAnsi"/>
        </w:rPr>
        <w:t xml:space="preserve"> to increase coercion of non-Western powers and </w:t>
      </w:r>
      <w:r w:rsidRPr="0025065A">
        <w:rPr>
          <w:rFonts w:asciiTheme="minorHAnsi" w:hAnsiTheme="minorHAnsi" w:cstheme="minorHAnsi"/>
          <w:u w:val="single"/>
        </w:rPr>
        <w:t>strengthen</w:t>
      </w:r>
      <w:r w:rsidRPr="0025065A">
        <w:rPr>
          <w:rFonts w:asciiTheme="minorHAnsi" w:hAnsiTheme="minorHAnsi" w:cstheme="minorHAnsi"/>
        </w:rPr>
        <w:t xml:space="preserve"> neoliberal exploitation of the space environment.</w:t>
      </w:r>
    </w:p>
    <w:p w14:paraId="49957F0C" w14:textId="77777777" w:rsidR="00AF04E9" w:rsidRPr="0025065A" w:rsidRDefault="00AF04E9" w:rsidP="00AF04E9">
      <w:pPr>
        <w:rPr>
          <w:rFonts w:asciiTheme="minorHAnsi" w:hAnsiTheme="minorHAnsi" w:cstheme="minorHAnsi"/>
          <w:b/>
          <w:sz w:val="26"/>
          <w:szCs w:val="26"/>
        </w:rPr>
      </w:pPr>
      <w:r w:rsidRPr="0025065A">
        <w:rPr>
          <w:rFonts w:asciiTheme="minorHAnsi" w:hAnsiTheme="minorHAnsi" w:cstheme="minorHAnsi"/>
          <w:b/>
          <w:sz w:val="26"/>
          <w:szCs w:val="26"/>
        </w:rPr>
        <w:t>Duvall et al, 8</w:t>
      </w:r>
    </w:p>
    <w:p w14:paraId="0737D737"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sidRPr="0025065A">
        <w:rPr>
          <w:rFonts w:asciiTheme="minorHAnsi" w:hAnsiTheme="minorHAnsi" w:cstheme="minorHAnsi"/>
          <w:i/>
        </w:rPr>
        <w:t>Review of International Studies</w:t>
      </w:r>
      <w:r w:rsidRPr="0025065A">
        <w:rPr>
          <w:rFonts w:asciiTheme="minorHAnsi" w:hAnsiTheme="minorHAnsi" w:cstheme="minorHAnsi"/>
        </w:rPr>
        <w:t xml:space="preserve"> (2008), 34, 755-775 Copyright© British International Studies Association dot 10. 101 7IS02602 10508008267, Ak.)</w:t>
      </w:r>
    </w:p>
    <w:p w14:paraId="04480305" w14:textId="77777777" w:rsidR="00AF04E9" w:rsidRPr="0025065A" w:rsidRDefault="00AF04E9" w:rsidP="00AF04E9">
      <w:pPr>
        <w:rPr>
          <w:rFonts w:asciiTheme="minorHAnsi" w:hAnsiTheme="minorHAnsi" w:cstheme="minorHAnsi"/>
          <w:sz w:val="16"/>
          <w:szCs w:val="16"/>
        </w:rPr>
      </w:pPr>
      <w:r w:rsidRPr="0025065A">
        <w:rPr>
          <w:rFonts w:asciiTheme="minorHAnsi" w:hAnsiTheme="minorHAnsi" w:cstheme="minorHAnsi"/>
          <w:sz w:val="16"/>
          <w:szCs w:val="16"/>
        </w:rPr>
        <w:t xml:space="preserve">Space weapons, sovereignty, and the constitution of empire Our argument, in simple terms, is that the </w:t>
      </w:r>
      <w:r w:rsidRPr="0025065A">
        <w:rPr>
          <w:rFonts w:asciiTheme="minorHAnsi" w:eastAsia="Calibri" w:hAnsiTheme="minorHAnsi" w:cstheme="minorHAnsi"/>
          <w:b/>
          <w:highlight w:val="cyan"/>
          <w:u w:val="single"/>
        </w:rPr>
        <w:t>unilateral militarisation of space reconstitutes and alters</w:t>
      </w:r>
      <w:r w:rsidRPr="0025065A">
        <w:rPr>
          <w:rFonts w:asciiTheme="minorHAnsi" w:eastAsia="Calibri" w:hAnsiTheme="minorHAnsi" w:cstheme="minorHAnsi"/>
          <w:b/>
          <w:u w:val="single"/>
        </w:rPr>
        <w:t xml:space="preserve"> the social production of </w:t>
      </w:r>
      <w:r w:rsidRPr="0025065A">
        <w:rPr>
          <w:rFonts w:asciiTheme="minorHAnsi" w:eastAsia="Calibri" w:hAnsiTheme="minorHAnsi" w:cstheme="minorHAnsi"/>
          <w:b/>
          <w:highlight w:val="cyan"/>
          <w:u w:val="single"/>
        </w:rPr>
        <w:t>political society</w:t>
      </w:r>
      <w:r w:rsidRPr="0025065A">
        <w:rPr>
          <w:rFonts w:asciiTheme="minorHAnsi" w:hAnsiTheme="minorHAnsi" w:cstheme="minorHAnsi"/>
          <w:sz w:val="16"/>
          <w:szCs w:val="16"/>
        </w:rPr>
        <w:t xml:space="preserve"> globally in three interlocked ways that are rooted respectively in the three forms of deploying technologies/cartographies of violence in orbital space identified in the previous section: </w:t>
      </w:r>
      <w:r w:rsidRPr="0025065A">
        <w:rPr>
          <w:rFonts w:asciiTheme="minorHAnsi" w:hAnsiTheme="minorHAnsi" w:cstheme="minorHAnsi"/>
          <w:b/>
          <w:highlight w:val="cyan"/>
          <w:u w:val="single"/>
        </w:rPr>
        <w:t>missile defence; space control; and force application</w:t>
      </w:r>
      <w:r w:rsidRPr="0025065A">
        <w:rPr>
          <w:rFonts w:asciiTheme="minorHAnsi" w:hAnsiTheme="minorHAnsi" w:cstheme="minorHAnsi"/>
          <w:sz w:val="16"/>
          <w:szCs w:val="16"/>
        </w:rPr>
        <w:t xml:space="preserve">. The conjoint effect of those three technologically induced processes of reconstitution33 is to </w:t>
      </w:r>
      <w:r w:rsidRPr="0025065A">
        <w:rPr>
          <w:rFonts w:asciiTheme="minorHAnsi" w:hAnsiTheme="minorHAnsi" w:cstheme="minorHAnsi"/>
          <w:b/>
          <w:u w:val="single"/>
        </w:rPr>
        <w:t xml:space="preserve">substitute the </w:t>
      </w:r>
      <w:r w:rsidRPr="0025065A">
        <w:rPr>
          <w:rFonts w:asciiTheme="minorHAnsi" w:eastAsia="Calibri" w:hAnsiTheme="minorHAnsi" w:cstheme="minorHAnsi"/>
          <w:b/>
          <w:u w:val="single"/>
        </w:rPr>
        <w:t xml:space="preserve">consolidation of an </w:t>
      </w:r>
      <w:r w:rsidRPr="0025065A">
        <w:rPr>
          <w:rFonts w:asciiTheme="minorHAnsi" w:eastAsia="Calibri" w:hAnsiTheme="minorHAnsi" w:cstheme="minorHAnsi"/>
          <w:b/>
          <w:highlight w:val="cyan"/>
          <w:u w:val="single"/>
        </w:rPr>
        <w:t>extra-territorial system of rule</w:t>
      </w:r>
      <w:r w:rsidRPr="0025065A">
        <w:rPr>
          <w:rFonts w:asciiTheme="minorHAnsi" w:hAnsiTheme="minorHAnsi" w:cstheme="minorHAnsi"/>
          <w:sz w:val="16"/>
          <w:szCs w:val="16"/>
        </w:rPr>
        <w:t xml:space="preserve"> - which we refer to as </w:t>
      </w:r>
      <w:r w:rsidRPr="0025065A">
        <w:rPr>
          <w:rFonts w:asciiTheme="minorHAnsi" w:hAnsiTheme="minorHAnsi" w:cstheme="minorHAnsi"/>
          <w:b/>
          <w:u w:val="single"/>
        </w:rPr>
        <w:t>empire of the future</w:t>
      </w:r>
      <w:r w:rsidRPr="0025065A">
        <w:rPr>
          <w:rFonts w:asciiTheme="minorHAnsi" w:hAnsiTheme="minorHAnsi" w:cstheme="minorHAnsi"/>
          <w:sz w:val="16"/>
          <w:szCs w:val="16"/>
        </w:rPr>
        <w:t xml:space="preserve"> - </w:t>
      </w:r>
      <w:r w:rsidRPr="0025065A">
        <w:rPr>
          <w:rFonts w:asciiTheme="minorHAnsi" w:hAnsiTheme="minorHAnsi" w:cstheme="minorHAnsi"/>
          <w:b/>
          <w:u w:val="single"/>
        </w:rPr>
        <w:t>for the competitive sovereignties of</w:t>
      </w:r>
      <w:r w:rsidRPr="0025065A">
        <w:rPr>
          <w:rFonts w:asciiTheme="minorHAnsi" w:hAnsiTheme="minorHAnsi" w:cstheme="minorHAnsi"/>
          <w:sz w:val="16"/>
          <w:szCs w:val="16"/>
        </w:rPr>
        <w:t xml:space="preserve"> the </w:t>
      </w:r>
      <w:r w:rsidRPr="0025065A">
        <w:rPr>
          <w:rFonts w:asciiTheme="minorHAnsi" w:hAnsiTheme="minorHAnsi" w:cstheme="minorHAnsi"/>
          <w:b/>
          <w:u w:val="single"/>
        </w:rPr>
        <w:t>modern states</w:t>
      </w:r>
      <w:r w:rsidRPr="0025065A">
        <w:rPr>
          <w:rFonts w:asciiTheme="minorHAnsi" w:hAnsiTheme="minorHAnsi" w:cstheme="minorHAnsi"/>
          <w:sz w:val="16"/>
          <w:szCs w:val="16"/>
        </w:rPr>
        <w:t xml:space="preserve">-system. Missile defence The first weapons in </w:t>
      </w:r>
      <w:r w:rsidRPr="0025065A">
        <w:rPr>
          <w:rFonts w:asciiTheme="minorHAnsi" w:hAnsiTheme="minorHAnsi" w:cstheme="minorHAnsi"/>
          <w:b/>
          <w:u w:val="single"/>
        </w:rPr>
        <w:t>space</w:t>
      </w:r>
      <w:r w:rsidRPr="0025065A">
        <w:rPr>
          <w:rFonts w:asciiTheme="minorHAnsi" w:hAnsiTheme="minorHAnsi" w:cstheme="minorHAnsi"/>
          <w:sz w:val="16"/>
          <w:szCs w:val="16"/>
        </w:rPr>
        <w:t xml:space="preserve"> will probably be </w:t>
      </w:r>
      <w:r w:rsidRPr="0025065A">
        <w:rPr>
          <w:rFonts w:asciiTheme="minorHAnsi" w:hAnsiTheme="minorHAnsi" w:cstheme="minorHAnsi"/>
          <w:b/>
          <w:u w:val="single"/>
        </w:rPr>
        <w:t>deployed</w:t>
      </w:r>
      <w:r w:rsidRPr="0025065A">
        <w:rPr>
          <w:rFonts w:asciiTheme="minorHAnsi" w:hAnsiTheme="minorHAnsi" w:cstheme="minorHAnsi"/>
          <w:sz w:val="16"/>
          <w:szCs w:val="16"/>
        </w:rPr>
        <w:t xml:space="preserve"> for </w:t>
      </w:r>
      <w:r w:rsidRPr="0025065A">
        <w:rPr>
          <w:rFonts w:asciiTheme="minorHAnsi" w:hAnsiTheme="minorHAnsi" w:cstheme="minorHAnsi"/>
          <w:b/>
          <w:u w:val="single"/>
        </w:rPr>
        <w:t>missile defence</w:t>
      </w:r>
      <w:r w:rsidRPr="0025065A">
        <w:rPr>
          <w:rFonts w:asciiTheme="minorHAnsi" w:hAnsiTheme="minorHAnsi" w:cstheme="minorHAnsi"/>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sidRPr="0025065A">
        <w:rPr>
          <w:rFonts w:asciiTheme="minorHAnsi" w:hAnsiTheme="minorHAnsi" w:cstheme="minorHAnsi"/>
          <w:b/>
          <w:u w:val="single"/>
        </w:rPr>
        <w:t>replaces mutual deterrence with the singular US capability</w:t>
      </w:r>
      <w:r w:rsidRPr="0025065A">
        <w:rPr>
          <w:rFonts w:asciiTheme="minorHAnsi" w:hAnsiTheme="minorHAnsi" w:cstheme="minorHAnsi"/>
          <w:sz w:val="16"/>
          <w:szCs w:val="16"/>
        </w:rPr>
        <w:t xml:space="preserve"> (perhaps extended to allies) </w:t>
      </w:r>
      <w:r w:rsidRPr="0025065A">
        <w:rPr>
          <w:rFonts w:asciiTheme="minorHAnsi" w:hAnsiTheme="minorHAnsi" w:cstheme="minorHAnsi"/>
          <w:b/>
          <w:u w:val="single"/>
        </w:rPr>
        <w:t>to launch unilateral pre-emptive and preventative attacks freed from concerns of retaliation</w:t>
      </w:r>
      <w:r w:rsidRPr="0025065A">
        <w:rPr>
          <w:rFonts w:asciiTheme="minorHAnsi" w:hAnsiTheme="minorHAnsi" w:cstheme="minorHAnsi"/>
          <w:sz w:val="16"/>
          <w:szCs w:val="16"/>
        </w:rPr>
        <w:t xml:space="preserve"> through ballistic missile counter-attacks. The missile defence system now envisioned by the US thus undermines the logic of mutual deterrence. </w:t>
      </w:r>
      <w:r w:rsidRPr="0025065A">
        <w:rPr>
          <w:rFonts w:asciiTheme="minorHAnsi" w:eastAsia="Calibri" w:hAnsiTheme="minorHAnsi" w:cstheme="minorHAnsi"/>
          <w:b/>
          <w:highlight w:val="cyan"/>
          <w:u w:val="single"/>
        </w:rPr>
        <w:t>States not included under its umbrella become</w:t>
      </w:r>
      <w:r w:rsidRPr="0025065A">
        <w:rPr>
          <w:rFonts w:asciiTheme="minorHAnsi" w:hAnsiTheme="minorHAnsi" w:cstheme="minorHAnsi"/>
          <w:sz w:val="16"/>
          <w:szCs w:val="16"/>
        </w:rPr>
        <w:t xml:space="preserve"> increasingly </w:t>
      </w:r>
      <w:r w:rsidRPr="0025065A">
        <w:rPr>
          <w:rFonts w:asciiTheme="minorHAnsi" w:eastAsia="Calibri" w:hAnsiTheme="minorHAnsi" w:cstheme="minorHAnsi"/>
          <w:b/>
          <w:highlight w:val="cyan"/>
          <w:u w:val="single"/>
        </w:rPr>
        <w:t>vulnerable to</w:t>
      </w:r>
      <w:r w:rsidRPr="0025065A">
        <w:rPr>
          <w:rFonts w:asciiTheme="minorHAnsi" w:hAnsiTheme="minorHAnsi" w:cstheme="minorHAnsi"/>
          <w:sz w:val="16"/>
          <w:szCs w:val="16"/>
        </w:rPr>
        <w:t xml:space="preserve"> (even </w:t>
      </w:r>
      <w:r w:rsidRPr="0025065A">
        <w:rPr>
          <w:rFonts w:asciiTheme="minorHAnsi" w:eastAsia="Calibri" w:hAnsiTheme="minorHAnsi" w:cstheme="minorHAnsi"/>
          <w:b/>
          <w:highlight w:val="cyan"/>
          <w:u w:val="single"/>
        </w:rPr>
        <w:t>nuclear</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attack</w:t>
      </w:r>
      <w:r w:rsidRPr="0025065A">
        <w:rPr>
          <w:rFonts w:asciiTheme="minorHAnsi" w:hAnsiTheme="minorHAnsi" w:cstheme="minorHAnsi"/>
          <w:sz w:val="16"/>
          <w:szCs w:val="16"/>
        </w:rPr>
        <w:t xml:space="preserve"> </w:t>
      </w:r>
      <w:r w:rsidRPr="0025065A">
        <w:rPr>
          <w:rFonts w:asciiTheme="minorHAnsi" w:hAnsiTheme="minorHAnsi" w:cstheme="minorHAnsi"/>
          <w:b/>
          <w:u w:val="single"/>
        </w:rPr>
        <w:t>by the state that controls it</w:t>
      </w:r>
      <w:r w:rsidRPr="0025065A">
        <w:rPr>
          <w:rFonts w:asciiTheme="minorHAnsi" w:hAnsiTheme="minorHAnsi" w:cstheme="minorHAnsi"/>
          <w:sz w:val="16"/>
          <w:szCs w:val="16"/>
        </w:rPr>
        <w:t xml:space="preserve">.35 The </w:t>
      </w:r>
      <w:r w:rsidRPr="0025065A">
        <w:rPr>
          <w:rFonts w:asciiTheme="minorHAnsi" w:hAnsiTheme="minorHAnsi" w:cstheme="minorHAnsi"/>
          <w:b/>
          <w:u w:val="single"/>
        </w:rPr>
        <w:t>sovereignty of a state is conceptually and practically linked to its ability to maintain territorial integrity by deterring enemies from attacking</w:t>
      </w:r>
      <w:r w:rsidRPr="0025065A">
        <w:rPr>
          <w:rFonts w:asciiTheme="minorHAnsi" w:hAnsiTheme="minorHAnsi" w:cstheme="minorHAnsi"/>
          <w:sz w:val="16"/>
          <w:szCs w:val="16"/>
        </w:rPr>
        <w:t xml:space="preserve">. </w:t>
      </w:r>
      <w:r w:rsidRPr="0025065A">
        <w:rPr>
          <w:rFonts w:asciiTheme="minorHAnsi" w:hAnsiTheme="minorHAnsi" w:cstheme="minorHAnsi"/>
          <w:b/>
          <w:u w:val="single"/>
        </w:rPr>
        <w:t>During the Cold War</w:t>
      </w:r>
      <w:r w:rsidRPr="0025065A">
        <w:rPr>
          <w:rFonts w:asciiTheme="minorHAnsi" w:hAnsiTheme="minorHAnsi" w:cstheme="minorHAnsi"/>
          <w:sz w:val="16"/>
          <w:szCs w:val="16"/>
        </w:rPr>
        <w:t xml:space="preserve">, the deterrent effect of </w:t>
      </w:r>
      <w:r w:rsidRPr="0025065A">
        <w:rPr>
          <w:rFonts w:asciiTheme="minorHAnsi" w:hAnsiTheme="minorHAnsi" w:cstheme="minorHAnsi"/>
          <w:b/>
          <w:u w:val="single"/>
        </w:rPr>
        <w:t>nuclear weapons</w:t>
      </w:r>
      <w:r w:rsidRPr="0025065A">
        <w:rPr>
          <w:rFonts w:asciiTheme="minorHAnsi" w:hAnsiTheme="minorHAnsi" w:cstheme="minorHAnsi"/>
          <w:sz w:val="16"/>
          <w:szCs w:val="16"/>
        </w:rPr>
        <w:t xml:space="preserve"> was acknowledged as a primary means by which 'great power' states in conflict </w:t>
      </w:r>
      <w:r w:rsidRPr="0025065A">
        <w:rPr>
          <w:rFonts w:asciiTheme="minorHAnsi" w:hAnsiTheme="minorHAnsi" w:cstheme="minorHAnsi"/>
          <w:b/>
          <w:u w:val="single"/>
        </w:rPr>
        <w:t>protected</w:t>
      </w:r>
      <w:r w:rsidRPr="0025065A">
        <w:rPr>
          <w:rFonts w:asciiTheme="minorHAnsi" w:hAnsiTheme="minorHAnsi" w:cstheme="minorHAnsi"/>
          <w:sz w:val="16"/>
          <w:szCs w:val="16"/>
        </w:rPr>
        <w:t xml:space="preserve"> their </w:t>
      </w:r>
      <w:r w:rsidRPr="0025065A">
        <w:rPr>
          <w:rFonts w:asciiTheme="minorHAnsi" w:hAnsiTheme="minorHAnsi" w:cstheme="minorHAnsi"/>
          <w:b/>
          <w:u w:val="single"/>
        </w:rPr>
        <w:t>territorial integrity</w:t>
      </w:r>
      <w:r w:rsidRPr="0025065A">
        <w:rPr>
          <w:rFonts w:asciiTheme="minorHAnsi" w:hAnsiTheme="minorHAnsi" w:cstheme="minorHAnsi"/>
          <w:sz w:val="16"/>
          <w:szCs w:val="16"/>
        </w:rPr>
        <w:t xml:space="preserve">, </w:t>
      </w:r>
      <w:r w:rsidRPr="0025065A">
        <w:rPr>
          <w:rFonts w:asciiTheme="minorHAnsi" w:hAnsiTheme="minorHAnsi" w:cstheme="minorHAnsi"/>
          <w:b/>
          <w:u w:val="single"/>
        </w:rPr>
        <w:t>and</w:t>
      </w:r>
      <w:r w:rsidRPr="0025065A">
        <w:rPr>
          <w:rFonts w:asciiTheme="minorHAnsi" w:hAnsiTheme="minorHAnsi" w:cstheme="minorHAnsi"/>
          <w:sz w:val="16"/>
          <w:szCs w:val="16"/>
        </w:rPr>
        <w:t xml:space="preserve">, in turn, their </w:t>
      </w:r>
      <w:r w:rsidRPr="0025065A">
        <w:rPr>
          <w:rFonts w:asciiTheme="minorHAnsi" w:hAnsiTheme="minorHAnsi" w:cstheme="minorHAnsi"/>
          <w:b/>
          <w:u w:val="single"/>
        </w:rPr>
        <w:t>sovereignty</w:t>
      </w:r>
      <w:r w:rsidRPr="0025065A">
        <w:rPr>
          <w:rFonts w:asciiTheme="minorHAnsi" w:hAnsiTheme="minorHAnsi" w:cstheme="minorHAnsi"/>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sidRPr="0025065A">
        <w:rPr>
          <w:rFonts w:asciiTheme="minorHAnsi" w:eastAsia="Calibri" w:hAnsiTheme="minorHAnsi" w:cstheme="minorHAnsi"/>
          <w:b/>
          <w:highlight w:val="cyan"/>
          <w:u w:val="single"/>
        </w:rPr>
        <w:t>effective missile defence</w:t>
      </w:r>
      <w:r w:rsidRPr="0025065A">
        <w:rPr>
          <w:rFonts w:asciiTheme="minorHAnsi" w:hAnsiTheme="minorHAnsi" w:cstheme="minorHAnsi"/>
          <w:sz w:val="16"/>
          <w:szCs w:val="16"/>
        </w:rPr>
        <w:t xml:space="preserve"> system, by contrast, </w:t>
      </w:r>
      <w:r w:rsidRPr="0025065A">
        <w:rPr>
          <w:rFonts w:asciiTheme="minorHAnsi" w:eastAsia="Calibri" w:hAnsiTheme="minorHAnsi" w:cstheme="minorHAnsi"/>
          <w:b/>
          <w:u w:val="single"/>
        </w:rPr>
        <w:t xml:space="preserve">will </w:t>
      </w:r>
      <w:r w:rsidRPr="0025065A">
        <w:rPr>
          <w:rFonts w:asciiTheme="minorHAnsi" w:eastAsia="Calibri" w:hAnsiTheme="minorHAnsi" w:cstheme="minorHAnsi"/>
          <w:b/>
          <w:highlight w:val="cyan"/>
          <w:u w:val="single"/>
        </w:rPr>
        <w:t>strip states of</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whatever</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 xml:space="preserve">'hard shell' of </w:t>
      </w:r>
      <w:r w:rsidRPr="0025065A">
        <w:rPr>
          <w:rFonts w:asciiTheme="minorHAnsi" w:eastAsia="Calibri" w:hAnsiTheme="minorHAnsi" w:cstheme="minorHAnsi"/>
          <w:b/>
          <w:highlight w:val="cyan"/>
          <w:u w:val="single"/>
        </w:rPr>
        <w:t>territorial defensibility</w:t>
      </w:r>
      <w:r w:rsidRPr="0025065A">
        <w:rPr>
          <w:rFonts w:asciiTheme="minorHAnsi" w:eastAsia="Calibri" w:hAnsiTheme="minorHAnsi" w:cstheme="minorHAnsi"/>
          <w:b/>
          <w:u w:val="single"/>
        </w:rPr>
        <w:t xml:space="preserve"> that had been</w:t>
      </w:r>
      <w:r w:rsidRPr="0025065A">
        <w:rPr>
          <w:rFonts w:asciiTheme="minorHAnsi" w:hAnsiTheme="minorHAnsi" w:cstheme="minorHAnsi"/>
          <w:sz w:val="16"/>
          <w:szCs w:val="16"/>
        </w:rPr>
        <w:t xml:space="preserve"> or might be </w:t>
      </w:r>
      <w:r w:rsidRPr="0025065A">
        <w:rPr>
          <w:rFonts w:asciiTheme="minorHAnsi" w:eastAsia="Calibri" w:hAnsiTheme="minorHAnsi" w:cstheme="minorHAnsi"/>
          <w:b/>
          <w:highlight w:val="cyan"/>
          <w:u w:val="single"/>
        </w:rPr>
        <w:t>provided by mutual deterrence</w:t>
      </w:r>
      <w:r w:rsidRPr="0025065A">
        <w:rPr>
          <w:rFonts w:asciiTheme="minorHAnsi" w:hAnsiTheme="minorHAnsi" w:cstheme="minorHAnsi"/>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sidRPr="0025065A">
        <w:rPr>
          <w:rFonts w:asciiTheme="minorHAnsi" w:hAnsiTheme="minorHAnsi" w:cstheme="minorHAnsi"/>
          <w:b/>
          <w:u w:val="single"/>
        </w:rPr>
        <w:t>US</w:t>
      </w:r>
      <w:r w:rsidRPr="0025065A">
        <w:rPr>
          <w:rFonts w:asciiTheme="minorHAnsi" w:hAnsiTheme="minorHAnsi" w:cstheme="minorHAnsi"/>
          <w:sz w:val="16"/>
          <w:szCs w:val="16"/>
        </w:rPr>
        <w:t xml:space="preserve"> were to develop a sufficiently sophisticated </w:t>
      </w:r>
      <w:r w:rsidRPr="0025065A">
        <w:rPr>
          <w:rFonts w:asciiTheme="minorHAnsi" w:hAnsiTheme="minorHAnsi" w:cstheme="minorHAnsi"/>
          <w:b/>
          <w:u w:val="single"/>
        </w:rPr>
        <w:t>missile defence</w:t>
      </w:r>
      <w:r w:rsidRPr="0025065A">
        <w:rPr>
          <w:rFonts w:asciiTheme="minorHAnsi" w:hAnsiTheme="minorHAnsi" w:cstheme="minorHAnsi"/>
          <w:sz w:val="16"/>
          <w:szCs w:val="16"/>
        </w:rPr>
        <w:t xml:space="preserve"> shield, the </w:t>
      </w:r>
      <w:r w:rsidRPr="0025065A">
        <w:rPr>
          <w:rFonts w:asciiTheme="minorHAnsi" w:eastAsia="Calibri" w:hAnsiTheme="minorHAnsi" w:cstheme="minorHAnsi"/>
          <w:b/>
          <w:highlight w:val="cyan"/>
          <w:u w:val="single"/>
        </w:rPr>
        <w:t>deterritorialising</w:t>
      </w:r>
      <w:r w:rsidRPr="0025065A">
        <w:rPr>
          <w:rFonts w:asciiTheme="minorHAnsi" w:eastAsia="Calibri" w:hAnsiTheme="minorHAnsi" w:cstheme="minorHAnsi"/>
          <w:b/>
          <w:u w:val="single"/>
        </w:rPr>
        <w:t xml:space="preserve"> effect on </w:t>
      </w:r>
      <w:r w:rsidRPr="0025065A">
        <w:rPr>
          <w:rFonts w:asciiTheme="minorHAnsi" w:eastAsia="Calibri" w:hAnsiTheme="minorHAnsi" w:cstheme="minorHAnsi"/>
          <w:b/>
          <w:highlight w:val="cyan"/>
          <w:u w:val="single"/>
        </w:rPr>
        <w:t>the sovereignty of all other states</w:t>
      </w:r>
      <w:r w:rsidRPr="0025065A">
        <w:rPr>
          <w:rFonts w:asciiTheme="minorHAnsi" w:hAnsiTheme="minorHAnsi" w:cstheme="minorHAnsi"/>
          <w:sz w:val="16"/>
          <w:szCs w:val="16"/>
        </w:rPr>
        <w:t xml:space="preserve"> would be precisely those that Herz forecasted - their 'hard shell' of defensibility would be lost. There would be a significant twist, however, because, </w:t>
      </w:r>
      <w:r w:rsidRPr="0025065A">
        <w:rPr>
          <w:rFonts w:asciiTheme="minorHAnsi" w:hAnsiTheme="minorHAnsi" w:cstheme="minorHAnsi"/>
          <w:b/>
          <w:u w:val="single"/>
        </w:rPr>
        <w:t xml:space="preserve">for the </w:t>
      </w:r>
      <w:r w:rsidRPr="0025065A">
        <w:rPr>
          <w:rFonts w:asciiTheme="minorHAnsi" w:hAnsiTheme="minorHAnsi" w:cstheme="minorHAnsi"/>
          <w:b/>
          <w:highlight w:val="cyan"/>
          <w:u w:val="single"/>
        </w:rPr>
        <w:t>US</w:t>
      </w:r>
      <w:r w:rsidRPr="0025065A">
        <w:rPr>
          <w:rFonts w:asciiTheme="minorHAnsi" w:hAnsiTheme="minorHAnsi" w:cstheme="minorHAnsi"/>
          <w:sz w:val="16"/>
          <w:szCs w:val="16"/>
        </w:rPr>
        <w:t xml:space="preserve">, control of an effective </w:t>
      </w:r>
      <w:r w:rsidRPr="0025065A">
        <w:rPr>
          <w:rFonts w:asciiTheme="minorHAnsi" w:hAnsiTheme="minorHAnsi" w:cstheme="minorHAnsi"/>
          <w:b/>
          <w:highlight w:val="cyan"/>
          <w:u w:val="single"/>
        </w:rPr>
        <w:t>missile defence</w:t>
      </w:r>
      <w:r w:rsidRPr="0025065A">
        <w:rPr>
          <w:rFonts w:asciiTheme="minorHAnsi" w:hAnsiTheme="minorHAnsi" w:cstheme="minorHAnsi"/>
          <w:sz w:val="16"/>
          <w:szCs w:val="16"/>
        </w:rPr>
        <w:t xml:space="preserve"> system </w:t>
      </w:r>
      <w:r w:rsidRPr="0025065A">
        <w:rPr>
          <w:rFonts w:asciiTheme="minorHAnsi" w:hAnsiTheme="minorHAnsi" w:cstheme="minorHAnsi"/>
          <w:b/>
          <w:u w:val="single"/>
        </w:rPr>
        <w:t>would</w:t>
      </w:r>
      <w:r w:rsidRPr="0025065A">
        <w:rPr>
          <w:rFonts w:asciiTheme="minorHAnsi" w:hAnsiTheme="minorHAnsi" w:cstheme="minorHAnsi"/>
          <w:sz w:val="16"/>
          <w:szCs w:val="16"/>
        </w:rPr>
        <w:t xml:space="preserve"> markedly </w:t>
      </w:r>
      <w:r w:rsidRPr="0025065A">
        <w:rPr>
          <w:rFonts w:asciiTheme="minorHAnsi" w:hAnsiTheme="minorHAnsi" w:cstheme="minorHAnsi"/>
          <w:b/>
          <w:highlight w:val="cyan"/>
          <w:u w:val="single"/>
        </w:rPr>
        <w:t>reinscribe</w:t>
      </w:r>
      <w:r w:rsidRPr="0025065A">
        <w:rPr>
          <w:rFonts w:asciiTheme="minorHAnsi" w:hAnsiTheme="minorHAnsi" w:cstheme="minorHAnsi"/>
          <w:sz w:val="16"/>
          <w:szCs w:val="16"/>
        </w:rPr>
        <w:t xml:space="preserve"> its territorial 'hard shell' and </w:t>
      </w:r>
      <w:r w:rsidRPr="0025065A">
        <w:rPr>
          <w:rFonts w:asciiTheme="minorHAnsi" w:hAnsiTheme="minorHAnsi" w:cstheme="minorHAnsi"/>
          <w:b/>
          <w:highlight w:val="cyan"/>
          <w:u w:val="single"/>
        </w:rPr>
        <w:t>its sovereignty</w:t>
      </w:r>
      <w:r w:rsidRPr="0025065A">
        <w:rPr>
          <w:rFonts w:asciiTheme="minorHAnsi" w:hAnsiTheme="minorHAnsi" w:cstheme="minorHAnsi"/>
          <w:sz w:val="16"/>
          <w:szCs w:val="16"/>
        </w:rPr>
        <w:t xml:space="preserve"> in exclusively shielding it from the threat of (missile-based) attack by others. </w:t>
      </w:r>
      <w:r w:rsidRPr="0025065A">
        <w:rPr>
          <w:rFonts w:asciiTheme="minorHAnsi" w:hAnsiTheme="minorHAnsi" w:cstheme="minorHAnsi"/>
          <w:b/>
          <w:u w:val="single"/>
        </w:rPr>
        <w:t>The sovereignty of one state is reinscribed</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while</w:t>
      </w:r>
      <w:r w:rsidRPr="0025065A">
        <w:rPr>
          <w:rFonts w:asciiTheme="minorHAnsi" w:hAnsiTheme="minorHAnsi" w:cstheme="minorHAnsi"/>
          <w:sz w:val="16"/>
          <w:szCs w:val="16"/>
        </w:rPr>
        <w:t xml:space="preserve"> that of </w:t>
      </w:r>
      <w:r w:rsidRPr="0025065A">
        <w:rPr>
          <w:rFonts w:asciiTheme="minorHAnsi" w:hAnsiTheme="minorHAnsi" w:cstheme="minorHAnsi"/>
          <w:b/>
          <w:highlight w:val="cyan"/>
          <w:u w:val="single"/>
        </w:rPr>
        <w:t>other states</w:t>
      </w:r>
      <w:r w:rsidRPr="0025065A">
        <w:rPr>
          <w:rFonts w:asciiTheme="minorHAnsi" w:hAnsiTheme="minorHAnsi" w:cstheme="minorHAnsi"/>
          <w:sz w:val="16"/>
          <w:szCs w:val="16"/>
        </w:rPr>
        <w:t xml:space="preserve">, most notably 'great powers' that have depended thus far on their </w:t>
      </w:r>
      <w:r w:rsidRPr="0025065A">
        <w:rPr>
          <w:rFonts w:asciiTheme="minorHAnsi" w:hAnsiTheme="minorHAnsi" w:cstheme="minorHAnsi"/>
          <w:b/>
          <w:highlight w:val="cyan"/>
          <w:u w:val="single"/>
        </w:rPr>
        <w:t>deterrent capacities</w:t>
      </w:r>
      <w:r w:rsidRPr="0025065A">
        <w:rPr>
          <w:rFonts w:asciiTheme="minorHAnsi" w:hAnsiTheme="minorHAnsi" w:cstheme="minorHAnsi"/>
          <w:b/>
          <w:u w:val="single"/>
        </w:rPr>
        <w:t xml:space="preserve">, is </w:t>
      </w:r>
      <w:r w:rsidRPr="0025065A">
        <w:rPr>
          <w:rFonts w:asciiTheme="minorHAnsi" w:hAnsiTheme="minorHAnsi" w:cstheme="minorHAnsi"/>
          <w:b/>
          <w:highlight w:val="cyan"/>
          <w:u w:val="single"/>
        </w:rPr>
        <w:t>eroded</w:t>
      </w:r>
      <w:r w:rsidRPr="0025065A">
        <w:rPr>
          <w:rFonts w:asciiTheme="minorHAnsi" w:hAnsiTheme="minorHAnsi" w:cstheme="minorHAnsi"/>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sidRPr="0025065A">
        <w:rPr>
          <w:rFonts w:asciiTheme="minorHAnsi" w:hAnsiTheme="minorHAnsi" w:cstheme="minorHAnsi"/>
          <w:b/>
          <w:u w:val="single"/>
        </w:rPr>
        <w:t>concern</w:t>
      </w:r>
      <w:r w:rsidRPr="0025065A">
        <w:rPr>
          <w:rFonts w:asciiTheme="minorHAnsi" w:hAnsiTheme="minorHAnsi" w:cstheme="minorHAnsi"/>
          <w:sz w:val="16"/>
          <w:szCs w:val="16"/>
        </w:rPr>
        <w:t xml:space="preserve"> is that </w:t>
      </w:r>
      <w:r w:rsidRPr="0025065A">
        <w:rPr>
          <w:rFonts w:asciiTheme="minorHAnsi" w:hAnsiTheme="minorHAnsi" w:cstheme="minorHAnsi"/>
          <w:b/>
          <w:u w:val="single"/>
        </w:rPr>
        <w:t>rivals</w:t>
      </w:r>
      <w:r w:rsidRPr="0025065A">
        <w:rPr>
          <w:rFonts w:asciiTheme="minorHAnsi" w:hAnsiTheme="minorHAnsi" w:cstheme="minorHAnsi"/>
          <w:sz w:val="16"/>
          <w:szCs w:val="16"/>
        </w:rPr>
        <w:t xml:space="preserve"> may </w:t>
      </w:r>
      <w:r w:rsidRPr="0025065A">
        <w:rPr>
          <w:rFonts w:asciiTheme="minorHAnsi" w:hAnsiTheme="minorHAnsi" w:cstheme="minorHAnsi"/>
          <w:b/>
          <w:u w:val="single"/>
        </w:rPr>
        <w:t>attack commercial satellites</w:t>
      </w:r>
      <w:r w:rsidRPr="0025065A">
        <w:rPr>
          <w:rFonts w:asciiTheme="minorHAnsi" w:hAnsiTheme="minorHAnsi" w:cstheme="minorHAnsi"/>
          <w:sz w:val="16"/>
          <w:szCs w:val="16"/>
        </w:rPr>
        <w:t xml:space="preserve">, thereby disrupting the flow of information and </w:t>
      </w:r>
      <w:r w:rsidRPr="0025065A">
        <w:rPr>
          <w:rFonts w:asciiTheme="minorHAnsi" w:hAnsiTheme="minorHAnsi" w:cstheme="minorHAnsi"/>
          <w:b/>
          <w:u w:val="single"/>
        </w:rPr>
        <w:t>inflicting significant harm on global markets</w:t>
      </w:r>
      <w:r w:rsidRPr="0025065A">
        <w:rPr>
          <w:rFonts w:asciiTheme="minorHAnsi" w:hAnsiTheme="minorHAnsi" w:cstheme="minorHAnsi"/>
          <w:sz w:val="16"/>
          <w:szCs w:val="16"/>
        </w:rPr>
        <w:t xml:space="preserve">.39 Militarily, the concern is that, through </w:t>
      </w:r>
      <w:r w:rsidRPr="0025065A">
        <w:rPr>
          <w:rFonts w:asciiTheme="minorHAnsi" w:hAnsiTheme="minorHAnsi" w:cstheme="minorHAnsi"/>
          <w:b/>
          <w:u w:val="single"/>
        </w:rPr>
        <w:t>increasing reliance on satellites</w:t>
      </w:r>
      <w:r w:rsidRPr="0025065A">
        <w:rPr>
          <w:rFonts w:asciiTheme="minorHAnsi" w:hAnsiTheme="minorHAnsi" w:cstheme="minorHAnsi"/>
          <w:sz w:val="16"/>
          <w:szCs w:val="16"/>
        </w:rPr>
        <w:t xml:space="preserve"> for Earth-based military operations, </w:t>
      </w:r>
      <w:r w:rsidRPr="0025065A">
        <w:rPr>
          <w:rFonts w:asciiTheme="minorHAnsi" w:eastAsia="Calibri" w:hAnsiTheme="minorHAnsi" w:cstheme="minorHAnsi"/>
          <w:b/>
          <w:u w:val="single"/>
        </w:rPr>
        <w:t xml:space="preserve">the US has </w:t>
      </w:r>
      <w:r w:rsidRPr="0025065A">
        <w:rPr>
          <w:rFonts w:asciiTheme="minorHAnsi" w:eastAsia="Calibri" w:hAnsiTheme="minorHAnsi" w:cstheme="minorHAnsi"/>
          <w:b/>
          <w:highlight w:val="cyan"/>
          <w:u w:val="single"/>
        </w:rPr>
        <w:t>created an 'asymmetrical vulnerability'</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An adversary</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including</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a</w:t>
      </w:r>
      <w:r w:rsidRPr="0025065A">
        <w:rPr>
          <w:rFonts w:asciiTheme="minorHAnsi" w:hAnsiTheme="minorHAnsi" w:cstheme="minorHAnsi"/>
          <w:sz w:val="16"/>
          <w:szCs w:val="16"/>
        </w:rPr>
        <w:t xml:space="preserve"> non-state, </w:t>
      </w:r>
      <w:r w:rsidRPr="0025065A">
        <w:rPr>
          <w:rFonts w:asciiTheme="minorHAnsi" w:eastAsia="Calibri" w:hAnsiTheme="minorHAnsi" w:cstheme="minorHAnsi"/>
          <w:b/>
          <w:u w:val="single"/>
        </w:rPr>
        <w:t>'terrorist' organisation</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could</w:t>
      </w:r>
      <w:r w:rsidRPr="0025065A">
        <w:rPr>
          <w:rFonts w:asciiTheme="minorHAnsi" w:hAnsiTheme="minorHAnsi" w:cstheme="minorHAnsi"/>
          <w:sz w:val="16"/>
          <w:szCs w:val="16"/>
        </w:rPr>
        <w:t xml:space="preserve"> effectively </w:t>
      </w:r>
      <w:r w:rsidRPr="0025065A">
        <w:rPr>
          <w:rFonts w:asciiTheme="minorHAnsi" w:eastAsia="Calibri" w:hAnsiTheme="minorHAnsi" w:cstheme="minorHAnsi"/>
          <w:b/>
          <w:highlight w:val="cyan"/>
          <w:u w:val="single"/>
        </w:rPr>
        <w:t>stop</w:t>
      </w:r>
      <w:r w:rsidRPr="0025065A">
        <w:rPr>
          <w:rFonts w:asciiTheme="minorHAnsi" w:hAnsiTheme="minorHAnsi" w:cstheme="minorHAnsi"/>
          <w:sz w:val="16"/>
          <w:szCs w:val="16"/>
        </w:rPr>
        <w:t xml:space="preserve"> </w:t>
      </w:r>
      <w:r w:rsidRPr="0025065A">
        <w:rPr>
          <w:rFonts w:asciiTheme="minorHAnsi" w:hAnsiTheme="minorHAnsi" w:cstheme="minorHAnsi"/>
          <w:strike/>
          <w:sz w:val="16"/>
          <w:szCs w:val="16"/>
        </w:rPr>
        <w:t>immobilise</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US forces by destroying</w:t>
      </w:r>
      <w:r w:rsidRPr="0025065A">
        <w:rPr>
          <w:rFonts w:asciiTheme="minorHAnsi" w:hAnsiTheme="minorHAnsi" w:cstheme="minorHAnsi"/>
          <w:sz w:val="16"/>
          <w:szCs w:val="16"/>
        </w:rPr>
        <w:t xml:space="preserve"> </w:t>
      </w:r>
      <w:r w:rsidRPr="0025065A">
        <w:rPr>
          <w:rFonts w:asciiTheme="minorHAnsi" w:hAnsiTheme="minorHAnsi" w:cstheme="minorHAnsi"/>
          <w:strike/>
          <w:sz w:val="16"/>
          <w:szCs w:val="16"/>
        </w:rPr>
        <w:t>disabling</w:t>
      </w:r>
      <w:r w:rsidRPr="0025065A">
        <w:rPr>
          <w:rFonts w:asciiTheme="minorHAnsi" w:hAnsiTheme="minorHAnsi" w:cstheme="minorHAnsi"/>
          <w:sz w:val="16"/>
          <w:szCs w:val="16"/>
        </w:rPr>
        <w:t xml:space="preserve"> the </w:t>
      </w:r>
      <w:r w:rsidRPr="0025065A">
        <w:rPr>
          <w:rFonts w:asciiTheme="minorHAnsi" w:eastAsia="Calibri" w:hAnsiTheme="minorHAnsi" w:cstheme="minorHAnsi"/>
          <w:b/>
          <w:highlight w:val="cyan"/>
          <w:u w:val="single"/>
        </w:rPr>
        <w:t>satellites that provide communication, command, and control</w:t>
      </w:r>
      <w:r w:rsidRPr="0025065A">
        <w:rPr>
          <w:rFonts w:asciiTheme="minorHAnsi" w:hAnsiTheme="minorHAnsi" w:cstheme="minorHAnsi"/>
          <w:sz w:val="16"/>
          <w:szCs w:val="16"/>
        </w:rPr>
        <w:t xml:space="preserve"> capabilities. Consequently, the project of </w:t>
      </w:r>
      <w:r w:rsidRPr="0025065A">
        <w:rPr>
          <w:rFonts w:asciiTheme="minorHAnsi" w:hAnsiTheme="minorHAnsi" w:cstheme="minorHAnsi"/>
          <w:b/>
          <w:u w:val="single"/>
        </w:rPr>
        <w:t>space control is designed to</w:t>
      </w:r>
      <w:r w:rsidRPr="0025065A">
        <w:rPr>
          <w:rFonts w:asciiTheme="minorHAnsi" w:hAnsiTheme="minorHAnsi" w:cstheme="minorHAnsi"/>
          <w:sz w:val="16"/>
          <w:szCs w:val="16"/>
        </w:rPr>
        <w:t xml:space="preserve"> protect commercial and military satellites from potential attacks. Its broader purpose, however, is to </w:t>
      </w:r>
      <w:r w:rsidRPr="0025065A">
        <w:rPr>
          <w:rFonts w:asciiTheme="minorHAnsi" w:hAnsiTheme="minorHAnsi" w:cstheme="minorHAnsi"/>
          <w:b/>
          <w:u w:val="single"/>
        </w:rPr>
        <w:t>prevent</w:t>
      </w:r>
      <w:r w:rsidRPr="0025065A">
        <w:rPr>
          <w:rFonts w:asciiTheme="minorHAnsi" w:hAnsiTheme="minorHAnsi" w:cstheme="minorHAnsi"/>
          <w:sz w:val="16"/>
          <w:szCs w:val="16"/>
        </w:rPr>
        <w:t xml:space="preserve"> </w:t>
      </w:r>
      <w:r w:rsidRPr="0025065A">
        <w:rPr>
          <w:rFonts w:asciiTheme="minorHAnsi" w:hAnsiTheme="minorHAnsi" w:cstheme="minorHAnsi"/>
          <w:b/>
          <w:u w:val="single"/>
        </w:rPr>
        <w:t>rivals</w:t>
      </w:r>
      <w:r w:rsidRPr="0025065A">
        <w:rPr>
          <w:rFonts w:asciiTheme="minorHAnsi" w:hAnsiTheme="minorHAnsi" w:cstheme="minorHAnsi"/>
          <w:sz w:val="16"/>
          <w:szCs w:val="16"/>
        </w:rPr>
        <w:t xml:space="preserve"> </w:t>
      </w:r>
      <w:r w:rsidRPr="0025065A">
        <w:rPr>
          <w:rFonts w:asciiTheme="minorHAnsi" w:hAnsiTheme="minorHAnsi" w:cstheme="minorHAnsi"/>
          <w:b/>
          <w:u w:val="single"/>
        </w:rPr>
        <w:t>from having any access to space for activities antithetical to US interests</w:t>
      </w:r>
      <w:r w:rsidRPr="0025065A">
        <w:rPr>
          <w:rFonts w:asciiTheme="minorHAnsi" w:hAnsiTheme="minorHAnsi" w:cstheme="minorHAnsi"/>
          <w:sz w:val="16"/>
          <w:szCs w:val="16"/>
        </w:rPr>
        <w:t xml:space="preserve">; this is the imperative for </w:t>
      </w:r>
      <w:r w:rsidRPr="0025065A">
        <w:rPr>
          <w:rFonts w:asciiTheme="minorHAnsi" w:eastAsia="Calibri" w:hAnsiTheme="minorHAnsi" w:cstheme="minorHAnsi"/>
          <w:b/>
          <w:highlight w:val="cyan"/>
          <w:u w:val="single"/>
        </w:rPr>
        <w:t>'denial of</w:t>
      </w:r>
      <w:r w:rsidRPr="0025065A">
        <w:rPr>
          <w:rFonts w:asciiTheme="minorHAnsi" w:hAnsiTheme="minorHAnsi" w:cstheme="minorHAnsi"/>
          <w:sz w:val="16"/>
          <w:szCs w:val="16"/>
        </w:rPr>
        <w:t xml:space="preserve"> the use of </w:t>
      </w:r>
      <w:r w:rsidRPr="0025065A">
        <w:rPr>
          <w:rFonts w:asciiTheme="minorHAnsi" w:eastAsia="Calibri" w:hAnsiTheme="minorHAnsi" w:cstheme="minorHAnsi"/>
          <w:b/>
          <w:highlight w:val="cyan"/>
          <w:u w:val="single"/>
        </w:rPr>
        <w:t>space to adversaries'</w:t>
      </w:r>
      <w:r w:rsidRPr="0025065A">
        <w:rPr>
          <w:rFonts w:asciiTheme="minorHAnsi" w:hAnsiTheme="minorHAnsi" w:cstheme="minorHAnsi"/>
          <w:sz w:val="16"/>
          <w:szCs w:val="16"/>
        </w:rPr>
        <w:t xml:space="preserve">. Thus </w:t>
      </w:r>
      <w:r w:rsidRPr="0025065A">
        <w:rPr>
          <w:rFonts w:asciiTheme="minorHAnsi" w:eastAsia="Calibri" w:hAnsiTheme="minorHAnsi" w:cstheme="minorHAnsi"/>
          <w:b/>
          <w:u w:val="single"/>
        </w:rPr>
        <w:t>space control</w:t>
      </w:r>
      <w:r w:rsidRPr="0025065A">
        <w:rPr>
          <w:rFonts w:asciiTheme="minorHAnsi" w:hAnsiTheme="minorHAnsi" w:cstheme="minorHAnsi"/>
          <w:b/>
          <w:u w:val="single"/>
        </w:rPr>
        <w:t xml:space="preserve"> has dual functions</w:t>
      </w:r>
      <w:r w:rsidRPr="0025065A">
        <w:rPr>
          <w:rFonts w:asciiTheme="minorHAnsi" w:hAnsiTheme="minorHAnsi" w:cstheme="minorHAnsi"/>
          <w:sz w:val="16"/>
          <w:szCs w:val="16"/>
        </w:rPr>
        <w:t xml:space="preserve"> - it </w:t>
      </w:r>
      <w:r w:rsidRPr="0025065A">
        <w:rPr>
          <w:rFonts w:asciiTheme="minorHAnsi" w:eastAsia="Calibri" w:hAnsiTheme="minorHAnsi" w:cstheme="minorHAnsi"/>
          <w:b/>
          <w:u w:val="single"/>
        </w:rPr>
        <w:t>is</w:t>
      </w:r>
      <w:r w:rsidRPr="0025065A">
        <w:rPr>
          <w:rFonts w:asciiTheme="minorHAnsi" w:hAnsiTheme="minorHAnsi" w:cstheme="minorHAnsi"/>
          <w:sz w:val="16"/>
          <w:szCs w:val="16"/>
        </w:rPr>
        <w:t xml:space="preserve"> both a </w:t>
      </w:r>
      <w:r w:rsidRPr="0025065A">
        <w:rPr>
          <w:rFonts w:asciiTheme="minorHAnsi" w:eastAsia="Calibri" w:hAnsiTheme="minorHAnsi" w:cstheme="minorHAnsi"/>
          <w:b/>
          <w:highlight w:val="cyan"/>
          <w:u w:val="single"/>
        </w:rPr>
        <w:t>privatising</w:t>
      </w:r>
      <w:r w:rsidRPr="0025065A">
        <w:rPr>
          <w:rFonts w:asciiTheme="minorHAnsi" w:hAnsiTheme="minorHAnsi" w:cstheme="minorHAnsi"/>
          <w:sz w:val="16"/>
          <w:szCs w:val="16"/>
        </w:rPr>
        <w:t xml:space="preserve"> of </w:t>
      </w:r>
      <w:r w:rsidRPr="0025065A">
        <w:rPr>
          <w:rFonts w:asciiTheme="minorHAnsi" w:eastAsia="Calibri" w:hAnsiTheme="minorHAnsi" w:cstheme="minorHAnsi"/>
          <w:b/>
          <w:u w:val="single"/>
        </w:rPr>
        <w:t xml:space="preserve">the commons of </w:t>
      </w:r>
      <w:r w:rsidRPr="0025065A">
        <w:rPr>
          <w:rFonts w:asciiTheme="minorHAnsi" w:eastAsia="Calibri" w:hAnsiTheme="minorHAnsi" w:cstheme="minorHAnsi"/>
          <w:b/>
          <w:highlight w:val="cyan"/>
          <w:u w:val="single"/>
        </w:rPr>
        <w:t xml:space="preserve">orbital space </w:t>
      </w:r>
      <w:r w:rsidRPr="0025065A">
        <w:rPr>
          <w:rFonts w:asciiTheme="minorHAnsi" w:eastAsia="Calibri" w:hAnsiTheme="minorHAnsi" w:cstheme="minorHAnsi"/>
          <w:b/>
          <w:u w:val="single"/>
        </w:rPr>
        <w:t>and a</w:t>
      </w:r>
      <w:r w:rsidRPr="0025065A">
        <w:rPr>
          <w:rFonts w:asciiTheme="minorHAnsi" w:eastAsia="Calibri" w:hAnsiTheme="minorHAnsi" w:cstheme="minorHAnsi"/>
          <w:b/>
          <w:highlight w:val="cyan"/>
          <w:u w:val="single"/>
        </w:rPr>
        <w:t xml:space="preserve"> military exclusion</w:t>
      </w:r>
      <w:r w:rsidRPr="0025065A">
        <w:rPr>
          <w:rFonts w:asciiTheme="minorHAnsi" w:hAnsiTheme="minorHAnsi" w:cstheme="minorHAnsi"/>
          <w:sz w:val="16"/>
          <w:szCs w:val="16"/>
        </w:rPr>
        <w:t xml:space="preserve"> - in a form of 'inclusive exclusion'.40 </w:t>
      </w:r>
      <w:r w:rsidRPr="0025065A">
        <w:rPr>
          <w:rFonts w:asciiTheme="minorHAnsi" w:eastAsia="Calibri" w:hAnsiTheme="minorHAnsi" w:cstheme="minorHAnsi"/>
          <w:b/>
          <w:highlight w:val="cyan"/>
          <w:u w:val="single"/>
        </w:rPr>
        <w:t xml:space="preserve">Space control </w:t>
      </w:r>
      <w:r w:rsidRPr="0025065A">
        <w:rPr>
          <w:rFonts w:asciiTheme="minorHAnsi" w:eastAsia="Calibri" w:hAnsiTheme="minorHAnsi" w:cstheme="minorHAnsi"/>
          <w:b/>
          <w:u w:val="single"/>
        </w:rPr>
        <w:t xml:space="preserve">represents the </w:t>
      </w:r>
      <w:r w:rsidRPr="0025065A">
        <w:rPr>
          <w:rFonts w:asciiTheme="minorHAnsi" w:eastAsia="Calibri" w:hAnsiTheme="minorHAnsi" w:cstheme="minorHAnsi"/>
          <w:b/>
          <w:highlight w:val="cyan"/>
          <w:u w:val="single"/>
        </w:rPr>
        <w:t>extension of US sovereignty into orbital space</w:t>
      </w:r>
      <w:r w:rsidRPr="0025065A">
        <w:rPr>
          <w:rFonts w:asciiTheme="minorHAnsi" w:hAnsiTheme="minorHAnsi" w:cstheme="minorHAnsi"/>
          <w:sz w:val="16"/>
          <w:szCs w:val="16"/>
        </w:rPr>
        <w:t xml:space="preserve">. Its </w:t>
      </w:r>
      <w:r w:rsidRPr="0025065A">
        <w:rPr>
          <w:rFonts w:asciiTheme="minorHAnsi" w:hAnsiTheme="minorHAnsi" w:cstheme="minorHAnsi"/>
          <w:b/>
          <w:u w:val="single"/>
        </w:rPr>
        <w:t>implementation</w:t>
      </w:r>
      <w:r w:rsidRPr="0025065A">
        <w:rPr>
          <w:rFonts w:asciiTheme="minorHAnsi" w:hAnsiTheme="minorHAnsi" w:cstheme="minorHAnsi"/>
          <w:sz w:val="16"/>
          <w:szCs w:val="16"/>
        </w:rPr>
        <w:t xml:space="preserve"> </w:t>
      </w:r>
      <w:r w:rsidRPr="0025065A">
        <w:rPr>
          <w:rFonts w:asciiTheme="minorHAnsi" w:hAnsiTheme="minorHAnsi" w:cstheme="minorHAnsi"/>
          <w:b/>
          <w:u w:val="single"/>
        </w:rPr>
        <w:t>would</w:t>
      </w:r>
      <w:r w:rsidRPr="0025065A">
        <w:rPr>
          <w:rFonts w:asciiTheme="minorHAnsi" w:hAnsiTheme="minorHAnsi" w:cstheme="minorHAnsi"/>
          <w:sz w:val="16"/>
          <w:szCs w:val="16"/>
        </w:rPr>
        <w:t xml:space="preserve"> reinforce the constitutive effect identified in the previous section on missile defence, namely to </w:t>
      </w:r>
      <w:r w:rsidRPr="0025065A">
        <w:rPr>
          <w:rFonts w:asciiTheme="minorHAnsi" w:hAnsiTheme="minorHAnsi" w:cstheme="minorHAnsi"/>
          <w:b/>
          <w:u w:val="single"/>
        </w:rPr>
        <w:t>reinscribe</w:t>
      </w:r>
      <w:r w:rsidRPr="0025065A">
        <w:rPr>
          <w:rFonts w:asciiTheme="minorHAnsi" w:hAnsiTheme="minorHAnsi" w:cstheme="minorHAnsi"/>
          <w:sz w:val="16"/>
          <w:szCs w:val="16"/>
        </w:rPr>
        <w:t xml:space="preserve"> </w:t>
      </w:r>
      <w:r w:rsidRPr="0025065A">
        <w:rPr>
          <w:rFonts w:asciiTheme="minorHAnsi" w:hAnsiTheme="minorHAnsi" w:cstheme="minorHAnsi"/>
          <w:b/>
          <w:u w:val="single"/>
        </w:rPr>
        <w:t>the 'hard shell' border of the US, now extended to include the 'territory' of orbital space</w:t>
      </w:r>
      <w:r w:rsidRPr="0025065A">
        <w:rPr>
          <w:rFonts w:asciiTheme="minorHAnsi" w:hAnsiTheme="minorHAnsi" w:cstheme="minorHAnsi"/>
          <w:sz w:val="16"/>
          <w:szCs w:val="16"/>
        </w:rPr>
        <w:t xml:space="preserve">. </w:t>
      </w:r>
      <w:r w:rsidRPr="0025065A">
        <w:rPr>
          <w:rFonts w:asciiTheme="minorHAnsi" w:hAnsiTheme="minorHAnsi" w:cstheme="minorHAnsi"/>
          <w:b/>
          <w:u w:val="single"/>
        </w:rPr>
        <w:t>US sovereignty is projected out of this world and into orbit</w:t>
      </w:r>
      <w:r w:rsidRPr="0025065A">
        <w:rPr>
          <w:rFonts w:asciiTheme="minorHAnsi" w:hAnsiTheme="minorHAnsi" w:cstheme="minorHAnsi"/>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sidRPr="0025065A">
        <w:rPr>
          <w:rFonts w:asciiTheme="minorHAnsi" w:hAnsiTheme="minorHAnsi" w:cstheme="minorHAnsi"/>
          <w:b/>
          <w:u w:val="single"/>
        </w:rPr>
        <w:t>The US project of space control</w:t>
      </w:r>
      <w:r w:rsidRPr="0025065A">
        <w:rPr>
          <w:rFonts w:asciiTheme="minorHAnsi" w:hAnsiTheme="minorHAnsi" w:cstheme="minorHAnsi"/>
          <w:sz w:val="16"/>
          <w:szCs w:val="16"/>
        </w:rPr>
        <w:t xml:space="preserve"> would entail a clear violation of this article.41 In addition to expanding the scope of US sovereignty, however, this </w:t>
      </w:r>
      <w:r w:rsidRPr="0025065A">
        <w:rPr>
          <w:rFonts w:asciiTheme="minorHAnsi" w:hAnsiTheme="minorHAnsi" w:cstheme="minorHAnsi"/>
          <w:b/>
          <w:u w:val="single"/>
        </w:rPr>
        <w:t>violation of international law</w:t>
      </w:r>
      <w:r w:rsidRPr="0025065A">
        <w:rPr>
          <w:rFonts w:asciiTheme="minorHAnsi" w:hAnsiTheme="minorHAnsi" w:cstheme="minorHAnsi"/>
          <w:sz w:val="16"/>
          <w:szCs w:val="16"/>
        </w:rPr>
        <w:t xml:space="preserve"> has a second constitutive effect of importance, namely </w:t>
      </w:r>
      <w:r w:rsidRPr="0025065A">
        <w:rPr>
          <w:rFonts w:asciiTheme="minorHAnsi" w:eastAsia="Calibri" w:hAnsiTheme="minorHAnsi" w:cstheme="minorHAnsi"/>
          <w:b/>
          <w:u w:val="single"/>
        </w:rPr>
        <w:t>to produce</w:t>
      </w:r>
      <w:r w:rsidRPr="0025065A">
        <w:rPr>
          <w:rFonts w:asciiTheme="minorHAnsi" w:hAnsiTheme="minorHAnsi" w:cstheme="minorHAnsi"/>
          <w:sz w:val="16"/>
          <w:szCs w:val="16"/>
        </w:rPr>
        <w:t xml:space="preserve"> a </w:t>
      </w:r>
      <w:r w:rsidRPr="0025065A">
        <w:rPr>
          <w:rFonts w:asciiTheme="minorHAnsi" w:eastAsia="Calibri" w:hAnsiTheme="minorHAnsi" w:cstheme="minorHAnsi"/>
          <w:b/>
          <w:highlight w:val="cyan"/>
          <w:u w:val="single"/>
        </w:rPr>
        <w:t>distinctly capitalist sovereignty</w:t>
      </w:r>
      <w:r w:rsidRPr="0025065A">
        <w:rPr>
          <w:rFonts w:asciiTheme="minorHAnsi" w:hAnsiTheme="minorHAnsi" w:cstheme="minorHAnsi"/>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sidRPr="0025065A">
        <w:rPr>
          <w:rFonts w:asciiTheme="minorHAnsi" w:hAnsiTheme="minorHAnsi" w:cstheme="minorHAnsi"/>
          <w:b/>
          <w:u w:val="single"/>
        </w:rPr>
        <w:t>because of the lack of material labour</w:t>
      </w:r>
      <w:r w:rsidRPr="0025065A">
        <w:rPr>
          <w:rFonts w:asciiTheme="minorHAnsi" w:hAnsiTheme="minorHAnsi" w:cstheme="minorHAnsi"/>
          <w:sz w:val="16"/>
          <w:szCs w:val="16"/>
        </w:rPr>
        <w:t xml:space="preserve">, the value of which is to be </w:t>
      </w:r>
      <w:r w:rsidRPr="0025065A">
        <w:rPr>
          <w:rFonts w:asciiTheme="minorHAnsi" w:hAnsiTheme="minorHAnsi" w:cstheme="minorHAnsi"/>
          <w:b/>
          <w:u w:val="single"/>
        </w:rPr>
        <w:t>forcibly appropriated in orbital space</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space control is</w:t>
      </w:r>
      <w:r w:rsidRPr="0025065A">
        <w:rPr>
          <w:rFonts w:asciiTheme="minorHAnsi" w:hAnsiTheme="minorHAnsi" w:cstheme="minorHAnsi"/>
          <w:sz w:val="16"/>
          <w:szCs w:val="16"/>
        </w:rPr>
        <w:t xml:space="preserve"> like such </w:t>
      </w:r>
      <w:r w:rsidRPr="0025065A">
        <w:rPr>
          <w:rFonts w:asciiTheme="minorHAnsi" w:eastAsia="Calibri" w:hAnsiTheme="minorHAnsi" w:cstheme="minorHAnsi"/>
          <w:b/>
          <w:u w:val="single"/>
        </w:rPr>
        <w:t>primitive accumulation in constituting</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a global capitalist order through</w:t>
      </w:r>
      <w:r w:rsidRPr="0025065A">
        <w:rPr>
          <w:rFonts w:asciiTheme="minorHAnsi" w:hAnsiTheme="minorHAnsi" w:cstheme="minorHAnsi"/>
          <w:sz w:val="16"/>
          <w:szCs w:val="16"/>
        </w:rPr>
        <w:t xml:space="preserve"> the </w:t>
      </w:r>
      <w:r w:rsidRPr="0025065A">
        <w:rPr>
          <w:rFonts w:asciiTheme="minorHAnsi" w:eastAsia="Calibri" w:hAnsiTheme="minorHAnsi" w:cstheme="minorHAnsi"/>
          <w:b/>
          <w:u w:val="single"/>
        </w:rPr>
        <w:t>colonisation of space as previously common property</w:t>
      </w:r>
      <w:r w:rsidRPr="0025065A">
        <w:rPr>
          <w:rFonts w:asciiTheme="minorHAnsi" w:hAnsiTheme="minorHAnsi" w:cstheme="minorHAnsi"/>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sidRPr="0025065A">
        <w:rPr>
          <w:rFonts w:asciiTheme="minorHAnsi" w:hAnsiTheme="minorHAnsi" w:cstheme="minorHAnsi"/>
          <w:b/>
          <w:u w:val="single"/>
        </w:rPr>
        <w:t>primary economic use of space</w:t>
      </w:r>
      <w:r w:rsidRPr="0025065A">
        <w:rPr>
          <w:rFonts w:asciiTheme="minorHAnsi" w:hAnsiTheme="minorHAnsi" w:cstheme="minorHAnsi"/>
          <w:sz w:val="16"/>
          <w:szCs w:val="16"/>
        </w:rPr>
        <w:t xml:space="preserve"> has been </w:t>
      </w:r>
      <w:r w:rsidRPr="0025065A">
        <w:rPr>
          <w:rFonts w:asciiTheme="minorHAnsi" w:hAnsiTheme="minorHAnsi" w:cstheme="minorHAnsi"/>
          <w:b/>
          <w:u w:val="single"/>
        </w:rPr>
        <w:t>for commercial communications satellites</w:t>
      </w:r>
      <w:r w:rsidRPr="0025065A">
        <w:rPr>
          <w:rFonts w:asciiTheme="minorHAnsi" w:hAnsiTheme="minorHAnsi" w:cstheme="minorHAnsi"/>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sidRPr="0025065A">
        <w:rPr>
          <w:rFonts w:asciiTheme="minorHAnsi" w:hAnsiTheme="minorHAnsi" w:cstheme="minorHAnsi"/>
          <w:b/>
          <w:u w:val="single"/>
        </w:rPr>
        <w:t>Space control is about determining who has access to this new economy</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Positions in orbit for satellites are a new form of 'real estate'</w:t>
      </w:r>
      <w:r w:rsidRPr="0025065A">
        <w:rPr>
          <w:rFonts w:asciiTheme="minorHAnsi" w:hAnsiTheme="minorHAnsi" w:cstheme="minorHAnsi"/>
          <w:sz w:val="16"/>
          <w:szCs w:val="16"/>
          <w:highlight w:val="cyan"/>
        </w:rPr>
        <w:t>.</w:t>
      </w:r>
      <w:r w:rsidRPr="0025065A">
        <w:rPr>
          <w:rFonts w:asciiTheme="minorHAnsi" w:hAnsiTheme="minorHAnsi" w:cstheme="minorHAnsi"/>
          <w:sz w:val="16"/>
          <w:szCs w:val="16"/>
        </w:rPr>
        <w:t xml:space="preserve"> By controlling access to orbital space </w:t>
      </w:r>
      <w:r w:rsidRPr="0025065A">
        <w:rPr>
          <w:rFonts w:asciiTheme="minorHAnsi" w:hAnsiTheme="minorHAnsi" w:cstheme="minorHAnsi"/>
          <w:b/>
          <w:u w:val="single"/>
        </w:rPr>
        <w:t xml:space="preserve">the </w:t>
      </w:r>
      <w:r w:rsidRPr="0025065A">
        <w:rPr>
          <w:rFonts w:asciiTheme="minorHAnsi" w:hAnsiTheme="minorHAnsi" w:cstheme="minorHAnsi"/>
          <w:b/>
          <w:highlight w:val="cyan"/>
          <w:u w:val="single"/>
        </w:rPr>
        <w:t xml:space="preserve">US </w:t>
      </w:r>
      <w:r w:rsidRPr="0025065A">
        <w:rPr>
          <w:rFonts w:asciiTheme="minorHAnsi" w:hAnsiTheme="minorHAnsi" w:cstheme="minorHAnsi"/>
          <w:b/>
          <w:u w:val="single"/>
        </w:rPr>
        <w:t xml:space="preserve">would be </w:t>
      </w:r>
      <w:r w:rsidRPr="0025065A">
        <w:rPr>
          <w:rFonts w:asciiTheme="minorHAnsi" w:hAnsiTheme="minorHAnsi" w:cstheme="minorHAnsi"/>
          <w:b/>
          <w:highlight w:val="cyan"/>
          <w:u w:val="single"/>
        </w:rPr>
        <w:t>forcibly appropriating</w:t>
      </w:r>
      <w:r w:rsidRPr="0025065A">
        <w:rPr>
          <w:rFonts w:asciiTheme="minorHAnsi" w:hAnsiTheme="minorHAnsi" w:cstheme="minorHAnsi"/>
          <w:b/>
          <w:u w:val="single"/>
        </w:rPr>
        <w:t xml:space="preserve"> the </w:t>
      </w:r>
      <w:r w:rsidRPr="0025065A">
        <w:rPr>
          <w:rFonts w:asciiTheme="minorHAnsi" w:hAnsiTheme="minorHAnsi" w:cstheme="minorHAnsi"/>
          <w:b/>
          <w:highlight w:val="cyan"/>
          <w:u w:val="single"/>
        </w:rPr>
        <w:t>orbits</w:t>
      </w:r>
      <w:r w:rsidRPr="0025065A">
        <w:rPr>
          <w:rFonts w:asciiTheme="minorHAnsi" w:hAnsiTheme="minorHAnsi" w:cstheme="minorHAnsi"/>
          <w:sz w:val="16"/>
          <w:szCs w:val="16"/>
        </w:rPr>
        <w:t xml:space="preserve">, in effect </w:t>
      </w:r>
      <w:r w:rsidRPr="0025065A">
        <w:rPr>
          <w:rFonts w:asciiTheme="minorHAnsi" w:hAnsiTheme="minorHAnsi" w:cstheme="minorHAnsi"/>
          <w:b/>
          <w:u w:val="single"/>
        </w:rPr>
        <w:t>turning them into primitively accumulated private property</w:t>
      </w:r>
      <w:r w:rsidRPr="0025065A">
        <w:rPr>
          <w:rFonts w:asciiTheme="minorHAnsi" w:hAnsiTheme="minorHAnsi" w:cstheme="minorHAnsi"/>
          <w:sz w:val="16"/>
          <w:szCs w:val="16"/>
        </w:rPr>
        <w:t xml:space="preserve">.44 In this way, </w:t>
      </w:r>
      <w:r w:rsidRPr="0025065A">
        <w:rPr>
          <w:rFonts w:asciiTheme="minorHAnsi" w:eastAsia="Calibri" w:hAnsiTheme="minorHAnsi" w:cstheme="minorHAnsi"/>
          <w:b/>
          <w:highlight w:val="cyan"/>
          <w:u w:val="single"/>
        </w:rPr>
        <w:t>the US becomes</w:t>
      </w:r>
      <w:r w:rsidRPr="0025065A">
        <w:rPr>
          <w:rFonts w:asciiTheme="minorHAnsi" w:hAnsiTheme="minorHAnsi" w:cstheme="minorHAnsi"/>
          <w:sz w:val="16"/>
          <w:szCs w:val="16"/>
        </w:rPr>
        <w:t xml:space="preserve"> even more than it is now the sovereign state for global capitalism, </w:t>
      </w:r>
      <w:r w:rsidRPr="0025065A">
        <w:rPr>
          <w:rFonts w:asciiTheme="minorHAnsi" w:eastAsia="Calibri" w:hAnsiTheme="minorHAnsi" w:cstheme="minorHAnsi"/>
          <w:b/>
          <w:highlight w:val="cyan"/>
          <w:u w:val="single"/>
        </w:rPr>
        <w:t>the global capitalist state</w:t>
      </w:r>
      <w:r w:rsidRPr="0025065A">
        <w:rPr>
          <w:rFonts w:asciiTheme="minorHAnsi" w:hAnsiTheme="minorHAnsi" w:cstheme="minorHAnsi"/>
          <w:sz w:val="16"/>
          <w:szCs w:val="16"/>
        </w:rPr>
        <w:t xml:space="preserve">. Force application from orbital space </w:t>
      </w:r>
      <w:r w:rsidRPr="0025065A">
        <w:rPr>
          <w:rFonts w:asciiTheme="minorHAnsi" w:eastAsia="Calibri" w:hAnsiTheme="minorHAnsi" w:cstheme="minorHAnsi"/>
          <w:b/>
          <w:u w:val="single"/>
        </w:rPr>
        <w:t>Force application entails using weapons</w:t>
      </w:r>
      <w:r w:rsidRPr="0025065A">
        <w:rPr>
          <w:rFonts w:asciiTheme="minorHAnsi" w:hAnsiTheme="minorHAnsi" w:cstheme="minorHAnsi"/>
          <w:sz w:val="16"/>
          <w:szCs w:val="16"/>
        </w:rPr>
        <w:t xml:space="preserve"> either based </w:t>
      </w:r>
      <w:r w:rsidRPr="0025065A">
        <w:rPr>
          <w:rFonts w:asciiTheme="minorHAnsi" w:eastAsia="Calibri" w:hAnsiTheme="minorHAnsi" w:cstheme="minorHAnsi"/>
          <w:b/>
          <w:u w:val="single"/>
        </w:rPr>
        <w:t>in space</w:t>
      </w:r>
      <w:r w:rsidRPr="0025065A">
        <w:rPr>
          <w:rFonts w:asciiTheme="minorHAnsi" w:hAnsiTheme="minorHAnsi" w:cstheme="minorHAnsi"/>
          <w:sz w:val="16"/>
          <w:szCs w:val="16"/>
        </w:rPr>
        <w:t xml:space="preserve"> or </w:t>
      </w:r>
      <w:r w:rsidRPr="0025065A">
        <w:rPr>
          <w:rFonts w:asciiTheme="minorHAnsi" w:eastAsia="Calibri" w:hAnsiTheme="minorHAnsi" w:cstheme="minorHAnsi"/>
          <w:b/>
          <w:u w:val="single"/>
        </w:rPr>
        <w:t>deployed</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through space</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to attack targets</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on Earth</w:t>
      </w:r>
      <w:r w:rsidRPr="0025065A">
        <w:rPr>
          <w:rFonts w:asciiTheme="minorHAnsi" w:hAnsiTheme="minorHAnsi" w:cstheme="minorHAnsi"/>
          <w:sz w:val="16"/>
          <w:szCs w:val="16"/>
        </w:rPr>
        <w:t xml:space="preserve"> or within Earth's atmosphere. Such weapons systems (other than missiles) are many years off, but substantial research is being conducted, and military strategists are already discussing how they might be used.45 </w:t>
      </w:r>
    </w:p>
    <w:p w14:paraId="59A88678" w14:textId="77777777" w:rsidR="00AF04E9" w:rsidRPr="0025065A" w:rsidRDefault="00AF04E9" w:rsidP="00AF04E9">
      <w:pPr>
        <w:rPr>
          <w:rFonts w:asciiTheme="minorHAnsi" w:hAnsiTheme="minorHAnsi" w:cstheme="minorHAnsi"/>
          <w:sz w:val="16"/>
          <w:szCs w:val="16"/>
        </w:rPr>
      </w:pPr>
    </w:p>
    <w:p w14:paraId="313B9784" w14:textId="77777777" w:rsidR="00AF04E9" w:rsidRPr="0025065A" w:rsidRDefault="00AF04E9" w:rsidP="00AF04E9">
      <w:pPr>
        <w:pStyle w:val="Heading4"/>
        <w:rPr>
          <w:rFonts w:asciiTheme="minorHAnsi" w:hAnsiTheme="minorHAnsi" w:cstheme="minorHAnsi"/>
          <w:b w:val="0"/>
          <w:bCs/>
        </w:rPr>
      </w:pPr>
      <w:r w:rsidRPr="0025065A">
        <w:rPr>
          <w:rFonts w:asciiTheme="minorHAnsi" w:hAnsiTheme="minorHAnsi" w:cstheme="minorHAnsi"/>
        </w:rPr>
        <w:t>Weaponization of space is a unique threat which is worse than conventional militarism because it destroys sovereign relations by breaking down deterrence, MAD, institutional coherence, and resistance movements</w:t>
      </w:r>
    </w:p>
    <w:p w14:paraId="56306856" w14:textId="77777777" w:rsidR="00AF04E9" w:rsidRPr="0025065A" w:rsidRDefault="00AF04E9" w:rsidP="00AF04E9">
      <w:pPr>
        <w:rPr>
          <w:rFonts w:asciiTheme="minorHAnsi" w:hAnsiTheme="minorHAnsi" w:cstheme="minorHAnsi"/>
          <w:b/>
          <w:sz w:val="26"/>
          <w:szCs w:val="26"/>
        </w:rPr>
      </w:pPr>
      <w:r w:rsidRPr="0025065A">
        <w:rPr>
          <w:rFonts w:asciiTheme="minorHAnsi" w:hAnsiTheme="minorHAnsi" w:cstheme="minorHAnsi"/>
          <w:b/>
          <w:sz w:val="26"/>
          <w:szCs w:val="26"/>
        </w:rPr>
        <w:t>Duvall et al, 8</w:t>
      </w:r>
    </w:p>
    <w:p w14:paraId="1A1F8CB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sidRPr="0025065A">
        <w:rPr>
          <w:rFonts w:asciiTheme="minorHAnsi" w:hAnsiTheme="minorHAnsi" w:cstheme="minorHAnsi"/>
          <w:i/>
        </w:rPr>
        <w:t>Review of International Studies</w:t>
      </w:r>
      <w:r w:rsidRPr="0025065A">
        <w:rPr>
          <w:rFonts w:asciiTheme="minorHAnsi" w:hAnsiTheme="minorHAnsi" w:cstheme="minorHAnsi"/>
        </w:rPr>
        <w:t xml:space="preserve"> (2008), 34, 755-775 Copyright© British International Studies Association dot 10. 101 7IS02602 10508008267, Ak.)</w:t>
      </w:r>
    </w:p>
    <w:p w14:paraId="47667B1C" w14:textId="77777777" w:rsidR="00AF04E9" w:rsidRPr="0025065A" w:rsidRDefault="00AF04E9" w:rsidP="00AF04E9">
      <w:pPr>
        <w:rPr>
          <w:rFonts w:asciiTheme="minorHAnsi" w:hAnsiTheme="minorHAnsi" w:cstheme="minorHAnsi"/>
          <w:sz w:val="16"/>
          <w:szCs w:val="16"/>
        </w:rPr>
      </w:pPr>
      <w:r w:rsidRPr="0025065A">
        <w:rPr>
          <w:rFonts w:asciiTheme="minorHAnsi" w:hAnsiTheme="minorHAnsi" w:cstheme="minorHAnsi"/>
          <w:sz w:val="16"/>
          <w:szCs w:val="16"/>
        </w:rPr>
        <w:t xml:space="preserve">The major advantage of </w:t>
      </w:r>
      <w:r w:rsidRPr="0025065A">
        <w:rPr>
          <w:rFonts w:asciiTheme="minorHAnsi" w:eastAsia="Calibri" w:hAnsiTheme="minorHAnsi" w:cstheme="minorHAnsi"/>
          <w:b/>
          <w:highlight w:val="cyan"/>
          <w:u w:val="single"/>
        </w:rPr>
        <w:t>space</w:t>
      </w:r>
      <w:r w:rsidRPr="0025065A">
        <w:rPr>
          <w:rFonts w:asciiTheme="minorHAnsi" w:hAnsiTheme="minorHAnsi" w:cstheme="minorHAnsi"/>
          <w:sz w:val="16"/>
          <w:szCs w:val="16"/>
        </w:rPr>
        <w:t xml:space="preserve">-based </w:t>
      </w:r>
      <w:r w:rsidRPr="0025065A">
        <w:rPr>
          <w:rFonts w:asciiTheme="minorHAnsi" w:eastAsia="Calibri" w:hAnsiTheme="minorHAnsi" w:cstheme="minorHAnsi"/>
          <w:b/>
          <w:highlight w:val="cyan"/>
          <w:u w:val="single"/>
        </w:rPr>
        <w:t>weapons</w:t>
      </w:r>
      <w:r w:rsidRPr="0025065A">
        <w:rPr>
          <w:rFonts w:asciiTheme="minorHAnsi" w:hAnsiTheme="minorHAnsi" w:cstheme="minorHAnsi"/>
          <w:sz w:val="16"/>
          <w:szCs w:val="16"/>
        </w:rPr>
        <w:t xml:space="preserve"> is that they </w:t>
      </w:r>
      <w:r w:rsidRPr="0025065A">
        <w:rPr>
          <w:rFonts w:asciiTheme="minorHAnsi" w:hAnsiTheme="minorHAnsi" w:cstheme="minorHAnsi"/>
          <w:b/>
          <w:u w:val="single"/>
        </w:rPr>
        <w:t>can be deployed to attack extremely quickly</w:t>
      </w:r>
      <w:r w:rsidRPr="0025065A">
        <w:rPr>
          <w:rFonts w:asciiTheme="minorHAnsi" w:hAnsiTheme="minorHAnsi" w:cstheme="minorHAnsi"/>
          <w:sz w:val="16"/>
          <w:szCs w:val="16"/>
        </w:rPr>
        <w:t xml:space="preserve">. Additionally, </w:t>
      </w:r>
      <w:r w:rsidRPr="0025065A">
        <w:rPr>
          <w:rFonts w:asciiTheme="minorHAnsi" w:hAnsiTheme="minorHAnsi" w:cstheme="minorHAnsi"/>
          <w:b/>
          <w:u w:val="single"/>
        </w:rPr>
        <w:t>it is very difficult to defend against them</w:t>
      </w:r>
      <w:r w:rsidRPr="0025065A">
        <w:rPr>
          <w:rFonts w:asciiTheme="minorHAnsi" w:hAnsiTheme="minorHAnsi" w:cstheme="minorHAnsi"/>
          <w:sz w:val="16"/>
          <w:szCs w:val="16"/>
        </w:rPr>
        <w:t xml:space="preserve">. They </w:t>
      </w:r>
      <w:r w:rsidRPr="0025065A">
        <w:rPr>
          <w:rStyle w:val="Emphasis"/>
          <w:rFonts w:asciiTheme="minorHAnsi" w:hAnsiTheme="minorHAnsi" w:cstheme="minorHAnsi"/>
        </w:rPr>
        <w:t>become the</w:t>
      </w:r>
      <w:r w:rsidRPr="0025065A">
        <w:rPr>
          <w:rFonts w:asciiTheme="minorHAnsi" w:eastAsia="Calibri" w:hAnsiTheme="minorHAnsi" w:cstheme="minorHAnsi"/>
          <w:b/>
          <w:u w:val="single"/>
        </w:rPr>
        <w:t xml:space="preserve"> </w:t>
      </w:r>
      <w:r w:rsidRPr="0025065A">
        <w:rPr>
          <w:rFonts w:asciiTheme="minorHAnsi" w:eastAsia="Calibri" w:hAnsiTheme="minorHAnsi" w:cstheme="minorHAnsi"/>
          <w:b/>
          <w:highlight w:val="cyan"/>
          <w:u w:val="single"/>
        </w:rPr>
        <w:t xml:space="preserve">violent parallel to </w:t>
      </w:r>
      <w:r w:rsidRPr="0025065A">
        <w:rPr>
          <w:rFonts w:asciiTheme="minorHAnsi" w:eastAsia="Calibri" w:hAnsiTheme="minorHAnsi" w:cstheme="minorHAnsi"/>
          <w:b/>
          <w:u w:val="single"/>
        </w:rPr>
        <w:t xml:space="preserve">the </w:t>
      </w:r>
      <w:r w:rsidRPr="0025065A">
        <w:rPr>
          <w:rFonts w:asciiTheme="minorHAnsi" w:eastAsia="Calibri" w:hAnsiTheme="minorHAnsi" w:cstheme="minorHAnsi"/>
          <w:b/>
          <w:highlight w:val="cyan"/>
          <w:u w:val="single"/>
        </w:rPr>
        <w:t>surveillance panopticon</w:t>
      </w:r>
      <w:r w:rsidRPr="0025065A">
        <w:rPr>
          <w:rFonts w:asciiTheme="minorHAnsi" w:hAnsiTheme="minorHAnsi" w:cstheme="minorHAnsi"/>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sidRPr="0025065A">
        <w:rPr>
          <w:rFonts w:asciiTheme="minorHAnsi" w:hAnsiTheme="minorHAnsi" w:cstheme="minorHAnsi"/>
          <w:b/>
          <w:highlight w:val="cyan"/>
          <w:u w:val="single"/>
        </w:rPr>
        <w:t xml:space="preserve">Laser weapons </w:t>
      </w:r>
      <w:r w:rsidRPr="0025065A">
        <w:rPr>
          <w:rFonts w:asciiTheme="minorHAnsi" w:hAnsiTheme="minorHAnsi" w:cstheme="minorHAnsi"/>
          <w:b/>
          <w:u w:val="single"/>
        </w:rPr>
        <w:t xml:space="preserve">would </w:t>
      </w:r>
      <w:r w:rsidRPr="0025065A">
        <w:rPr>
          <w:rFonts w:asciiTheme="minorHAnsi" w:hAnsiTheme="minorHAnsi" w:cstheme="minorHAnsi"/>
          <w:b/>
          <w:highlight w:val="cyan"/>
          <w:u w:val="single"/>
        </w:rPr>
        <w:t>take only seconds to deploy</w:t>
      </w:r>
      <w:r w:rsidRPr="0025065A">
        <w:rPr>
          <w:rFonts w:asciiTheme="minorHAnsi" w:hAnsiTheme="minorHAnsi" w:cstheme="minorHAnsi"/>
          <w:sz w:val="16"/>
          <w:szCs w:val="16"/>
        </w:rPr>
        <w:t xml:space="preserve">, and </w:t>
      </w:r>
      <w:r w:rsidRPr="0025065A">
        <w:rPr>
          <w:rFonts w:asciiTheme="minorHAnsi" w:hAnsiTheme="minorHAnsi" w:cstheme="minorHAnsi"/>
          <w:b/>
          <w:u w:val="single"/>
        </w:rPr>
        <w:t xml:space="preserve">they could </w:t>
      </w:r>
      <w:r w:rsidRPr="0025065A">
        <w:rPr>
          <w:rFonts w:asciiTheme="minorHAnsi" w:hAnsiTheme="minorHAnsi" w:cstheme="minorHAnsi"/>
          <w:b/>
          <w:highlight w:val="cyan"/>
          <w:u w:val="single"/>
        </w:rPr>
        <w:t xml:space="preserve">reach </w:t>
      </w:r>
      <w:r w:rsidRPr="0025065A">
        <w:rPr>
          <w:rFonts w:asciiTheme="minorHAnsi" w:hAnsiTheme="minorHAnsi" w:cstheme="minorHAnsi"/>
          <w:b/>
          <w:u w:val="single"/>
        </w:rPr>
        <w:t xml:space="preserve">any </w:t>
      </w:r>
      <w:r w:rsidRPr="0025065A">
        <w:rPr>
          <w:rFonts w:asciiTheme="minorHAnsi" w:hAnsiTheme="minorHAnsi" w:cstheme="minorHAnsi"/>
          <w:b/>
          <w:highlight w:val="cyan"/>
          <w:u w:val="single"/>
        </w:rPr>
        <w:t xml:space="preserve">target </w:t>
      </w:r>
      <w:r w:rsidRPr="0025065A">
        <w:rPr>
          <w:rFonts w:asciiTheme="minorHAnsi" w:hAnsiTheme="minorHAnsi" w:cstheme="minorHAnsi"/>
          <w:b/>
          <w:u w:val="single"/>
        </w:rPr>
        <w:t>on</w:t>
      </w:r>
      <w:r w:rsidRPr="0025065A">
        <w:rPr>
          <w:rFonts w:asciiTheme="minorHAnsi" w:hAnsiTheme="minorHAnsi" w:cstheme="minorHAnsi"/>
          <w:sz w:val="16"/>
          <w:szCs w:val="16"/>
        </w:rPr>
        <w:t xml:space="preserve"> or near </w:t>
      </w:r>
      <w:r w:rsidRPr="0025065A">
        <w:rPr>
          <w:rFonts w:asciiTheme="minorHAnsi" w:hAnsiTheme="minorHAnsi" w:cstheme="minorHAnsi"/>
          <w:b/>
          <w:u w:val="single"/>
        </w:rPr>
        <w:t xml:space="preserve">Earth </w:t>
      </w:r>
      <w:r w:rsidRPr="0025065A">
        <w:rPr>
          <w:rFonts w:asciiTheme="minorHAnsi" w:hAnsiTheme="minorHAnsi" w:cstheme="minorHAnsi"/>
          <w:b/>
          <w:highlight w:val="cyan"/>
          <w:u w:val="single"/>
        </w:rPr>
        <w:t xml:space="preserve">instantaneously and </w:t>
      </w:r>
      <w:r w:rsidRPr="0025065A">
        <w:rPr>
          <w:rFonts w:asciiTheme="minorHAnsi" w:hAnsiTheme="minorHAnsi" w:cstheme="minorHAnsi"/>
          <w:b/>
          <w:u w:val="single"/>
        </w:rPr>
        <w:t xml:space="preserve">very </w:t>
      </w:r>
      <w:r w:rsidRPr="0025065A">
        <w:rPr>
          <w:rFonts w:asciiTheme="minorHAnsi" w:hAnsiTheme="minorHAnsi" w:cstheme="minorHAnsi"/>
          <w:b/>
          <w:highlight w:val="cyan"/>
          <w:u w:val="single"/>
        </w:rPr>
        <w:t>precisely</w:t>
      </w:r>
      <w:r w:rsidRPr="0025065A">
        <w:rPr>
          <w:rFonts w:asciiTheme="minorHAnsi" w:hAnsiTheme="minorHAnsi" w:cstheme="minorHAnsi"/>
          <w:sz w:val="16"/>
          <w:szCs w:val="16"/>
        </w:rPr>
        <w:t xml:space="preserve">. They are not very destructive, however, and as such would not be very useful against large-scale and/or heavily shielded targets. </w:t>
      </w:r>
      <w:r w:rsidRPr="0025065A">
        <w:rPr>
          <w:rFonts w:asciiTheme="minorHAnsi" w:hAnsiTheme="minorHAnsi" w:cstheme="minorHAnsi"/>
          <w:b/>
          <w:highlight w:val="cyan"/>
          <w:u w:val="single"/>
        </w:rPr>
        <w:t>Kinetic</w:t>
      </w:r>
      <w:r w:rsidRPr="0025065A">
        <w:rPr>
          <w:rFonts w:asciiTheme="minorHAnsi" w:hAnsiTheme="minorHAnsi" w:cstheme="minorHAnsi"/>
          <w:sz w:val="16"/>
          <w:szCs w:val="16"/>
        </w:rPr>
        <w:t xml:space="preserve">-energy </w:t>
      </w:r>
      <w:r w:rsidRPr="0025065A">
        <w:rPr>
          <w:rFonts w:asciiTheme="minorHAnsi" w:hAnsiTheme="minorHAnsi" w:cstheme="minorHAnsi"/>
          <w:b/>
          <w:highlight w:val="cyan"/>
          <w:u w:val="single"/>
        </w:rPr>
        <w:t>weapons</w:t>
      </w:r>
      <w:r w:rsidRPr="0025065A">
        <w:rPr>
          <w:rFonts w:asciiTheme="minorHAnsi" w:hAnsiTheme="minorHAnsi" w:cstheme="minorHAnsi"/>
          <w:sz w:val="16"/>
          <w:szCs w:val="16"/>
        </w:rPr>
        <w:t xml:space="preserve">, in contrast, </w:t>
      </w:r>
      <w:r w:rsidRPr="0025065A">
        <w:rPr>
          <w:rFonts w:asciiTheme="minorHAnsi" w:hAnsiTheme="minorHAnsi" w:cstheme="minorHAnsi"/>
          <w:b/>
          <w:u w:val="single"/>
        </w:rPr>
        <w:t xml:space="preserve">have the </w:t>
      </w:r>
      <w:r w:rsidRPr="0025065A">
        <w:rPr>
          <w:rFonts w:asciiTheme="minorHAnsi" w:hAnsiTheme="minorHAnsi" w:cstheme="minorHAnsi"/>
          <w:b/>
          <w:highlight w:val="cyan"/>
          <w:u w:val="single"/>
        </w:rPr>
        <w:t xml:space="preserve">potential </w:t>
      </w:r>
      <w:r w:rsidRPr="0025065A">
        <w:rPr>
          <w:rFonts w:asciiTheme="minorHAnsi" w:hAnsiTheme="minorHAnsi" w:cstheme="minorHAnsi"/>
          <w:b/>
          <w:u w:val="single"/>
        </w:rPr>
        <w:t xml:space="preserve">to </w:t>
      </w:r>
      <w:r w:rsidRPr="0025065A">
        <w:rPr>
          <w:rFonts w:asciiTheme="minorHAnsi" w:hAnsiTheme="minorHAnsi" w:cstheme="minorHAnsi"/>
          <w:b/>
          <w:highlight w:val="cyan"/>
          <w:u w:val="single"/>
        </w:rPr>
        <w:t xml:space="preserve">deliver </w:t>
      </w:r>
      <w:r w:rsidRPr="0025065A">
        <w:rPr>
          <w:rFonts w:asciiTheme="minorHAnsi" w:hAnsiTheme="minorHAnsi" w:cstheme="minorHAnsi"/>
          <w:b/>
          <w:u w:val="single"/>
        </w:rPr>
        <w:t xml:space="preserve">very </w:t>
      </w:r>
      <w:r w:rsidRPr="0025065A">
        <w:rPr>
          <w:rFonts w:asciiTheme="minorHAnsi" w:hAnsiTheme="minorHAnsi" w:cstheme="minorHAnsi"/>
          <w:b/>
          <w:highlight w:val="cyan"/>
          <w:u w:val="single"/>
        </w:rPr>
        <w:t>destructive force</w:t>
      </w:r>
      <w:r w:rsidRPr="0025065A">
        <w:rPr>
          <w:rFonts w:asciiTheme="minorHAnsi" w:hAnsiTheme="minorHAnsi" w:cstheme="minorHAnsi"/>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sidRPr="0025065A">
        <w:rPr>
          <w:rFonts w:asciiTheme="minorHAnsi" w:hAnsiTheme="minorHAnsi" w:cstheme="minorHAnsi"/>
          <w:b/>
          <w:highlight w:val="cyan"/>
          <w:u w:val="single"/>
        </w:rPr>
        <w:t>conventional weapons</w:t>
      </w:r>
      <w:r w:rsidRPr="0025065A">
        <w:rPr>
          <w:rFonts w:asciiTheme="minorHAnsi" w:hAnsiTheme="minorHAnsi" w:cstheme="minorHAnsi"/>
          <w:sz w:val="16"/>
          <w:szCs w:val="16"/>
        </w:rPr>
        <w:t xml:space="preserve">, such as </w:t>
      </w:r>
      <w:r w:rsidRPr="0025065A">
        <w:rPr>
          <w:rFonts w:asciiTheme="minorHAnsi" w:hAnsiTheme="minorHAnsi" w:cstheme="minorHAnsi"/>
          <w:b/>
          <w:u w:val="single"/>
        </w:rPr>
        <w:t>bombs and missiles</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might</w:t>
      </w:r>
      <w:r w:rsidRPr="0025065A">
        <w:rPr>
          <w:rFonts w:asciiTheme="minorHAnsi" w:hAnsiTheme="minorHAnsi" w:cstheme="minorHAnsi"/>
          <w:sz w:val="16"/>
          <w:szCs w:val="16"/>
        </w:rPr>
        <w:t xml:space="preserve"> also </w:t>
      </w:r>
      <w:r w:rsidRPr="0025065A">
        <w:rPr>
          <w:rFonts w:asciiTheme="minorHAnsi" w:hAnsiTheme="minorHAnsi" w:cstheme="minorHAnsi"/>
          <w:b/>
          <w:highlight w:val="cyan"/>
          <w:u w:val="single"/>
        </w:rPr>
        <w:t>be placed in space</w:t>
      </w:r>
      <w:r w:rsidRPr="0025065A">
        <w:rPr>
          <w:rFonts w:asciiTheme="minorHAnsi" w:hAnsiTheme="minorHAnsi" w:cstheme="minorHAnsi"/>
          <w:sz w:val="16"/>
          <w:szCs w:val="16"/>
        </w:rPr>
        <w:t xml:space="preserve">. They would occupy a middle ground. It would take approximately ten minutes to launch them and they could attack any targets that have relatively fixed locations.48 The tactical advantages are obvious. Their </w:t>
      </w:r>
      <w:r w:rsidRPr="0025065A">
        <w:rPr>
          <w:rFonts w:asciiTheme="minorHAnsi" w:hAnsiTheme="minorHAnsi" w:cstheme="minorHAnsi"/>
          <w:b/>
          <w:u w:val="single"/>
        </w:rPr>
        <w:t xml:space="preserve">tremendous </w:t>
      </w:r>
      <w:r w:rsidRPr="0025065A">
        <w:rPr>
          <w:rFonts w:asciiTheme="minorHAnsi" w:hAnsiTheme="minorHAnsi" w:cstheme="minorHAnsi"/>
          <w:b/>
          <w:highlight w:val="cyan"/>
          <w:u w:val="single"/>
        </w:rPr>
        <w:t xml:space="preserve">range </w:t>
      </w:r>
      <w:r w:rsidRPr="0025065A">
        <w:rPr>
          <w:rFonts w:asciiTheme="minorHAnsi" w:hAnsiTheme="minorHAnsi" w:cstheme="minorHAnsi"/>
          <w:b/>
          <w:u w:val="single"/>
        </w:rPr>
        <w:t xml:space="preserve">would </w:t>
      </w:r>
      <w:r w:rsidRPr="0025065A">
        <w:rPr>
          <w:rFonts w:asciiTheme="minorHAnsi" w:hAnsiTheme="minorHAnsi" w:cstheme="minorHAnsi"/>
          <w:b/>
          <w:highlight w:val="cyan"/>
          <w:u w:val="single"/>
        </w:rPr>
        <w:t>enable space</w:t>
      </w:r>
      <w:r w:rsidRPr="0025065A">
        <w:rPr>
          <w:rFonts w:asciiTheme="minorHAnsi" w:hAnsiTheme="minorHAnsi" w:cstheme="minorHAnsi"/>
          <w:b/>
          <w:u w:val="single"/>
        </w:rPr>
        <w:t xml:space="preserve">-based </w:t>
      </w:r>
      <w:r w:rsidRPr="0025065A">
        <w:rPr>
          <w:rFonts w:asciiTheme="minorHAnsi" w:hAnsiTheme="minorHAnsi" w:cstheme="minorHAnsi"/>
          <w:b/>
          <w:highlight w:val="cyan"/>
          <w:u w:val="single"/>
        </w:rPr>
        <w:t>weapons to reach targets</w:t>
      </w:r>
      <w:r w:rsidRPr="0025065A">
        <w:rPr>
          <w:rFonts w:asciiTheme="minorHAnsi" w:hAnsiTheme="minorHAnsi" w:cstheme="minorHAnsi"/>
          <w:sz w:val="16"/>
          <w:szCs w:val="16"/>
        </w:rPr>
        <w:t xml:space="preserve"> that </w:t>
      </w:r>
      <w:r w:rsidRPr="0025065A">
        <w:rPr>
          <w:rFonts w:asciiTheme="minorHAnsi" w:hAnsiTheme="minorHAnsi" w:cstheme="minorHAnsi"/>
          <w:b/>
          <w:highlight w:val="cyan"/>
          <w:u w:val="single"/>
        </w:rPr>
        <w:t>other weapons cannot</w:t>
      </w:r>
      <w:r w:rsidRPr="0025065A">
        <w:rPr>
          <w:rFonts w:asciiTheme="minorHAnsi" w:hAnsiTheme="minorHAnsi" w:cstheme="minorHAnsi"/>
          <w:sz w:val="16"/>
          <w:szCs w:val="16"/>
        </w:rPr>
        <w:t xml:space="preserve">, and because they are </w:t>
      </w:r>
      <w:r w:rsidRPr="0025065A">
        <w:rPr>
          <w:rFonts w:asciiTheme="minorHAnsi" w:hAnsiTheme="minorHAnsi" w:cstheme="minorHAnsi"/>
          <w:b/>
          <w:u w:val="single"/>
        </w:rPr>
        <w:t>based in orbital space</w:t>
      </w:r>
      <w:r w:rsidRPr="0025065A">
        <w:rPr>
          <w:rFonts w:asciiTheme="minorHAnsi" w:hAnsiTheme="minorHAnsi" w:cstheme="minorHAnsi"/>
          <w:sz w:val="16"/>
          <w:szCs w:val="16"/>
        </w:rPr>
        <w:t xml:space="preserve"> there are no concerns about violating the airspace of other states in transit, as there is with airplanes or non-ballistic missiles. They could also be </w:t>
      </w:r>
      <w:r w:rsidRPr="0025065A">
        <w:rPr>
          <w:rFonts w:asciiTheme="minorHAnsi" w:hAnsiTheme="minorHAnsi" w:cstheme="minorHAnsi"/>
          <w:b/>
          <w:highlight w:val="cyan"/>
          <w:u w:val="single"/>
        </w:rPr>
        <w:t xml:space="preserve">used on very short notice, </w:t>
      </w:r>
      <w:r w:rsidRPr="0025065A">
        <w:rPr>
          <w:rFonts w:asciiTheme="minorHAnsi" w:eastAsia="Calibri" w:hAnsiTheme="minorHAnsi" w:cstheme="minorHAnsi"/>
          <w:b/>
          <w:highlight w:val="cyan"/>
          <w:u w:val="single"/>
        </w:rPr>
        <w:t xml:space="preserve">in contrast </w:t>
      </w:r>
      <w:r w:rsidRPr="0025065A">
        <w:rPr>
          <w:rFonts w:asciiTheme="minorHAnsi" w:eastAsia="Calibri" w:hAnsiTheme="minorHAnsi" w:cstheme="minorHAnsi"/>
          <w:b/>
          <w:u w:val="single"/>
        </w:rPr>
        <w:t>to the</w:t>
      </w:r>
      <w:r w:rsidRPr="0025065A">
        <w:rPr>
          <w:rFonts w:asciiTheme="minorHAnsi" w:hAnsiTheme="minorHAnsi" w:cstheme="minorHAnsi"/>
          <w:b/>
          <w:u w:val="single"/>
        </w:rPr>
        <w:t xml:space="preserve"> days to </w:t>
      </w:r>
      <w:r w:rsidRPr="0025065A">
        <w:rPr>
          <w:rFonts w:asciiTheme="minorHAnsi" w:eastAsia="Calibri" w:hAnsiTheme="minorHAnsi" w:cstheme="minorHAnsi"/>
          <w:b/>
          <w:highlight w:val="cyan"/>
          <w:u w:val="single"/>
        </w:rPr>
        <w:t xml:space="preserve">weeks </w:t>
      </w:r>
      <w:r w:rsidRPr="0025065A">
        <w:rPr>
          <w:rFonts w:asciiTheme="minorHAnsi" w:eastAsia="Calibri" w:hAnsiTheme="minorHAnsi" w:cstheme="minorHAnsi"/>
          <w:b/>
          <w:u w:val="single"/>
        </w:rPr>
        <w:t xml:space="preserve">typically </w:t>
      </w:r>
      <w:r w:rsidRPr="0025065A">
        <w:rPr>
          <w:rFonts w:asciiTheme="minorHAnsi" w:eastAsia="Calibri" w:hAnsiTheme="minorHAnsi" w:cstheme="minorHAnsi"/>
          <w:b/>
          <w:highlight w:val="cyan"/>
          <w:u w:val="single"/>
        </w:rPr>
        <w:t>required</w:t>
      </w:r>
      <w:r w:rsidRPr="0025065A">
        <w:rPr>
          <w:rFonts w:asciiTheme="minorHAnsi" w:hAnsiTheme="minorHAnsi" w:cstheme="minorHAnsi"/>
          <w:b/>
          <w:highlight w:val="cyan"/>
          <w:u w:val="single"/>
        </w:rPr>
        <w:t xml:space="preserve"> to deploy Earth</w:t>
      </w:r>
      <w:r w:rsidRPr="0025065A">
        <w:rPr>
          <w:rFonts w:asciiTheme="minorHAnsi" w:hAnsiTheme="minorHAnsi" w:cstheme="minorHAnsi"/>
          <w:b/>
          <w:u w:val="single"/>
        </w:rPr>
        <w:t xml:space="preserve">-based </w:t>
      </w:r>
      <w:r w:rsidRPr="0025065A">
        <w:rPr>
          <w:rFonts w:asciiTheme="minorHAnsi" w:hAnsiTheme="minorHAnsi" w:cstheme="minorHAnsi"/>
          <w:b/>
          <w:highlight w:val="cyan"/>
          <w:u w:val="single"/>
        </w:rPr>
        <w:t>weapons</w:t>
      </w:r>
      <w:r w:rsidRPr="0025065A">
        <w:rPr>
          <w:rFonts w:asciiTheme="minorHAnsi" w:hAnsiTheme="minorHAnsi" w:cstheme="minorHAnsi"/>
          <w:sz w:val="16"/>
          <w:szCs w:val="16"/>
        </w:rPr>
        <w:t xml:space="preserve">, such </w:t>
      </w:r>
      <w:r w:rsidRPr="0025065A">
        <w:rPr>
          <w:rFonts w:asciiTheme="minorHAnsi" w:hAnsiTheme="minorHAnsi" w:cstheme="minorHAnsi"/>
          <w:b/>
          <w:u w:val="single"/>
        </w:rPr>
        <w:t>as airplanes, ships, or troops</w:t>
      </w:r>
      <w:r w:rsidRPr="0025065A">
        <w:rPr>
          <w:rFonts w:asciiTheme="minorHAnsi" w:hAnsiTheme="minorHAnsi" w:cstheme="minorHAnsi"/>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sidRPr="0025065A">
        <w:rPr>
          <w:rFonts w:asciiTheme="minorHAnsi" w:hAnsiTheme="minorHAnsi" w:cstheme="minorHAnsi"/>
          <w:b/>
          <w:u w:val="single"/>
        </w:rPr>
        <w:t xml:space="preserve">the prime </w:t>
      </w:r>
      <w:r w:rsidRPr="0025065A">
        <w:rPr>
          <w:rFonts w:asciiTheme="minorHAnsi" w:hAnsiTheme="minorHAnsi" w:cstheme="minorHAnsi"/>
          <w:b/>
          <w:highlight w:val="cyan"/>
          <w:u w:val="single"/>
        </w:rPr>
        <w:t xml:space="preserve">advantage </w:t>
      </w:r>
      <w:r w:rsidRPr="0025065A">
        <w:rPr>
          <w:rFonts w:asciiTheme="minorHAnsi" w:hAnsiTheme="minorHAnsi" w:cstheme="minorHAnsi"/>
          <w:b/>
          <w:u w:val="single"/>
        </w:rPr>
        <w:t xml:space="preserve">of these </w:t>
      </w:r>
      <w:r w:rsidRPr="0025065A">
        <w:rPr>
          <w:rFonts w:asciiTheme="minorHAnsi" w:hAnsiTheme="minorHAnsi" w:cstheme="minorHAnsi"/>
          <w:b/>
          <w:highlight w:val="cyan"/>
          <w:u w:val="single"/>
        </w:rPr>
        <w:t>weapons</w:t>
      </w:r>
      <w:r w:rsidRPr="0025065A">
        <w:rPr>
          <w:rFonts w:asciiTheme="minorHAnsi" w:hAnsiTheme="minorHAnsi" w:cstheme="minorHAnsi"/>
          <w:sz w:val="16"/>
          <w:szCs w:val="16"/>
        </w:rPr>
        <w:t xml:space="preserve"> is their </w:t>
      </w:r>
      <w:r w:rsidRPr="0025065A">
        <w:rPr>
          <w:rFonts w:asciiTheme="minorHAnsi" w:hAnsiTheme="minorHAnsi" w:cstheme="minorHAnsi"/>
          <w:b/>
          <w:highlight w:val="cyan"/>
          <w:u w:val="single"/>
        </w:rPr>
        <w:t>ability to be used very quickly</w:t>
      </w:r>
      <w:r w:rsidRPr="0025065A">
        <w:rPr>
          <w:rFonts w:asciiTheme="minorHAnsi" w:hAnsiTheme="minorHAnsi" w:cstheme="minorHAnsi"/>
          <w:b/>
          <w:u w:val="single"/>
        </w:rPr>
        <w:t xml:space="preserve"> against targets</w:t>
      </w:r>
      <w:r w:rsidRPr="0025065A">
        <w:rPr>
          <w:rFonts w:asciiTheme="minorHAnsi" w:hAnsiTheme="minorHAnsi" w:cstheme="minorHAnsi"/>
          <w:sz w:val="16"/>
          <w:szCs w:val="16"/>
        </w:rPr>
        <w:t xml:space="preserve"> that are </w:t>
      </w:r>
      <w:r w:rsidRPr="0025065A">
        <w:rPr>
          <w:rFonts w:asciiTheme="minorHAnsi" w:hAnsiTheme="minorHAnsi" w:cstheme="minorHAnsi"/>
          <w:b/>
          <w:u w:val="single"/>
        </w:rPr>
        <w:t>out of the reach of other weapons</w:t>
      </w:r>
      <w:r w:rsidRPr="0025065A">
        <w:rPr>
          <w:rFonts w:asciiTheme="minorHAnsi" w:hAnsiTheme="minorHAnsi" w:cstheme="minorHAnsi"/>
          <w:sz w:val="16"/>
          <w:szCs w:val="16"/>
        </w:rPr>
        <w:t xml:space="preserve">. In what kind of military operations, then, would space-based weapons for force application be useful? Military analysts have speculated on just such questions: Alternatively, </w:t>
      </w:r>
      <w:r w:rsidRPr="0025065A">
        <w:rPr>
          <w:rFonts w:asciiTheme="minorHAnsi" w:hAnsiTheme="minorHAnsi" w:cstheme="minorHAnsi"/>
          <w:b/>
          <w:u w:val="single"/>
        </w:rPr>
        <w:t xml:space="preserve">a </w:t>
      </w:r>
      <w:r w:rsidRPr="0025065A">
        <w:rPr>
          <w:rFonts w:asciiTheme="minorHAnsi" w:hAnsiTheme="minorHAnsi" w:cstheme="minorHAnsi"/>
          <w:b/>
          <w:highlight w:val="cyan"/>
          <w:u w:val="single"/>
        </w:rPr>
        <w:t xml:space="preserve">space weapon </w:t>
      </w:r>
      <w:r w:rsidRPr="0025065A">
        <w:rPr>
          <w:rFonts w:asciiTheme="minorHAnsi" w:hAnsiTheme="minorHAnsi" w:cstheme="minorHAnsi"/>
          <w:b/>
          <w:u w:val="single"/>
        </w:rPr>
        <w:t xml:space="preserve">might be the </w:t>
      </w:r>
      <w:r w:rsidRPr="0025065A">
        <w:rPr>
          <w:rFonts w:asciiTheme="minorHAnsi" w:hAnsiTheme="minorHAnsi" w:cstheme="minorHAnsi"/>
          <w:b/>
          <w:highlight w:val="cyan"/>
          <w:u w:val="single"/>
        </w:rPr>
        <w:t>weapon of choice</w:t>
      </w:r>
      <w:r w:rsidRPr="0025065A">
        <w:rPr>
          <w:rFonts w:asciiTheme="minorHAnsi" w:hAnsiTheme="minorHAnsi" w:cstheme="minorHAnsi"/>
          <w:sz w:val="16"/>
          <w:szCs w:val="16"/>
        </w:rPr>
        <w:t xml:space="preserve"> for an otherwise lower-value target </w:t>
      </w:r>
      <w:r w:rsidRPr="0025065A">
        <w:rPr>
          <w:rFonts w:asciiTheme="minorHAnsi" w:hAnsiTheme="minorHAnsi" w:cstheme="minorHAnsi"/>
          <w:b/>
          <w:u w:val="single"/>
        </w:rPr>
        <w:t>if the space weapon were the only choice available in time</w:t>
      </w:r>
      <w:r w:rsidRPr="0025065A">
        <w:rPr>
          <w:rFonts w:asciiTheme="minorHAnsi" w:hAnsiTheme="minorHAnsi" w:cstheme="minorHAnsi"/>
          <w:sz w:val="16"/>
          <w:szCs w:val="16"/>
        </w:rPr>
        <w:t xml:space="preserve">, particularly for a time critical political effect. For example, a locomotive might not be worth a space-delivered smart munition. However, it might be well worth the use of a </w:t>
      </w:r>
      <w:r w:rsidRPr="0025065A">
        <w:rPr>
          <w:rFonts w:asciiTheme="minorHAnsi" w:hAnsiTheme="minorHAnsi" w:cstheme="minorHAnsi"/>
          <w:b/>
          <w:u w:val="single"/>
        </w:rPr>
        <w:t>space</w:t>
      </w:r>
      <w:r w:rsidRPr="0025065A">
        <w:rPr>
          <w:rFonts w:asciiTheme="minorHAnsi" w:hAnsiTheme="minorHAnsi" w:cstheme="minorHAnsi"/>
          <w:sz w:val="16"/>
          <w:szCs w:val="16"/>
        </w:rPr>
        <w:t xml:space="preserve">-delivered smart </w:t>
      </w:r>
      <w:r w:rsidRPr="0025065A">
        <w:rPr>
          <w:rFonts w:asciiTheme="minorHAnsi" w:hAnsiTheme="minorHAnsi" w:cstheme="minorHAnsi"/>
          <w:b/>
          <w:u w:val="single"/>
        </w:rPr>
        <w:t>munition to target a locomotive</w:t>
      </w:r>
      <w:r w:rsidRPr="0025065A">
        <w:rPr>
          <w:rFonts w:asciiTheme="minorHAnsi" w:hAnsiTheme="minorHAnsi" w:cstheme="minorHAnsi"/>
          <w:sz w:val="16"/>
          <w:szCs w:val="16"/>
        </w:rPr>
        <w:t xml:space="preserve"> </w:t>
      </w:r>
      <w:r w:rsidRPr="0025065A">
        <w:rPr>
          <w:rFonts w:asciiTheme="minorHAnsi" w:hAnsiTheme="minorHAnsi" w:cstheme="minorHAnsi"/>
          <w:b/>
          <w:u w:val="single"/>
        </w:rPr>
        <w:t>pulling a train full of people forced from their homes for transport</w:t>
      </w:r>
      <w:r w:rsidRPr="0025065A">
        <w:rPr>
          <w:rFonts w:asciiTheme="minorHAnsi" w:hAnsiTheme="minorHAnsi" w:cstheme="minorHAnsi"/>
          <w:sz w:val="16"/>
          <w:szCs w:val="16"/>
        </w:rPr>
        <w:t xml:space="preserve"> </w:t>
      </w:r>
      <w:r w:rsidRPr="0025065A">
        <w:rPr>
          <w:rFonts w:asciiTheme="minorHAnsi" w:hAnsiTheme="minorHAnsi" w:cstheme="minorHAnsi"/>
          <w:b/>
          <w:u w:val="single"/>
        </w:rPr>
        <w:t>to the border</w:t>
      </w:r>
      <w:r w:rsidRPr="0025065A">
        <w:rPr>
          <w:rFonts w:asciiTheme="minorHAnsi" w:hAnsiTheme="minorHAnsi" w:cstheme="minorHAnsi"/>
          <w:sz w:val="16"/>
          <w:szCs w:val="16"/>
        </w:rPr>
        <w:t xml:space="preserve"> </w:t>
      </w:r>
      <w:r w:rsidRPr="0025065A">
        <w:rPr>
          <w:rFonts w:asciiTheme="minorHAnsi" w:hAnsiTheme="minorHAnsi" w:cstheme="minorHAnsi"/>
          <w:b/>
          <w:u w:val="single"/>
        </w:rPr>
        <w:t>or</w:t>
      </w:r>
      <w:r w:rsidRPr="0025065A">
        <w:rPr>
          <w:rFonts w:asciiTheme="minorHAnsi" w:hAnsiTheme="minorHAnsi" w:cstheme="minorHAnsi"/>
          <w:sz w:val="16"/>
          <w:szCs w:val="16"/>
        </w:rPr>
        <w:t xml:space="preserve"> to </w:t>
      </w:r>
      <w:r w:rsidRPr="0025065A">
        <w:rPr>
          <w:rFonts w:asciiTheme="minorHAnsi" w:hAnsiTheme="minorHAnsi" w:cstheme="minorHAnsi"/>
          <w:b/>
          <w:u w:val="single"/>
        </w:rPr>
        <w:t>a concentration camp</w:t>
      </w:r>
      <w:r w:rsidRPr="0025065A">
        <w:rPr>
          <w:rFonts w:asciiTheme="minorHAnsi" w:hAnsiTheme="minorHAnsi" w:cstheme="minorHAnsi"/>
          <w:sz w:val="16"/>
          <w:szCs w:val="16"/>
        </w:rPr>
        <w:t xml:space="preserve"> </w:t>
      </w:r>
      <w:r w:rsidRPr="0025065A">
        <w:rPr>
          <w:rFonts w:asciiTheme="minorHAnsi" w:eastAsia="Calibri" w:hAnsiTheme="minorHAnsi" w:cstheme="minorHAnsi"/>
          <w:b/>
          <w:u w:val="single"/>
        </w:rPr>
        <w:t>at the beginning of an ethnic cleansing campaign</w:t>
      </w:r>
      <w:r w:rsidRPr="0025065A">
        <w:rPr>
          <w:rFonts w:asciiTheme="minorHAnsi" w:hAnsiTheme="minorHAnsi" w:cstheme="minorHAnsi"/>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sidRPr="0025065A">
        <w:rPr>
          <w:rFonts w:asciiTheme="minorHAnsi" w:eastAsia="Calibri" w:hAnsiTheme="minorHAnsi" w:cstheme="minorHAnsi"/>
          <w:b/>
          <w:highlight w:val="cyan"/>
          <w:u w:val="single"/>
        </w:rPr>
        <w:t xml:space="preserve">force </w:t>
      </w:r>
      <w:r w:rsidRPr="0025065A">
        <w:rPr>
          <w:rFonts w:asciiTheme="minorHAnsi" w:eastAsia="Calibri" w:hAnsiTheme="minorHAnsi" w:cstheme="minorHAnsi"/>
          <w:b/>
          <w:u w:val="single"/>
        </w:rPr>
        <w:t xml:space="preserve">application </w:t>
      </w:r>
      <w:r w:rsidRPr="0025065A">
        <w:rPr>
          <w:rFonts w:asciiTheme="minorHAnsi" w:eastAsia="Calibri" w:hAnsiTheme="minorHAnsi" w:cstheme="minorHAnsi"/>
          <w:b/>
          <w:highlight w:val="cyan"/>
          <w:u w:val="single"/>
        </w:rPr>
        <w:t xml:space="preserve">from space </w:t>
      </w:r>
      <w:r w:rsidRPr="0025065A">
        <w:rPr>
          <w:rFonts w:asciiTheme="minorHAnsi" w:eastAsia="Calibri" w:hAnsiTheme="minorHAnsi" w:cstheme="minorHAnsi"/>
          <w:b/>
          <w:u w:val="single"/>
        </w:rPr>
        <w:t xml:space="preserve">is </w:t>
      </w:r>
      <w:r w:rsidRPr="0025065A">
        <w:rPr>
          <w:rFonts w:asciiTheme="minorHAnsi" w:eastAsia="Calibri" w:hAnsiTheme="minorHAnsi" w:cstheme="minorHAnsi"/>
          <w:b/>
          <w:highlight w:val="cyan"/>
          <w:u w:val="single"/>
        </w:rPr>
        <w:t xml:space="preserve">required to attack </w:t>
      </w:r>
      <w:r w:rsidRPr="0025065A">
        <w:rPr>
          <w:rFonts w:asciiTheme="minorHAnsi" w:eastAsia="Calibri" w:hAnsiTheme="minorHAnsi" w:cstheme="minorHAnsi"/>
          <w:b/>
          <w:u w:val="single"/>
        </w:rPr>
        <w:t xml:space="preserve">an otherwise </w:t>
      </w:r>
      <w:r w:rsidRPr="0025065A">
        <w:rPr>
          <w:rFonts w:asciiTheme="minorHAnsi" w:eastAsia="Calibri" w:hAnsiTheme="minorHAnsi" w:cstheme="minorHAnsi"/>
          <w:b/>
          <w:highlight w:val="cyan"/>
          <w:u w:val="single"/>
        </w:rPr>
        <w:t>inaccessible target</w:t>
      </w:r>
      <w:r w:rsidRPr="0025065A">
        <w:rPr>
          <w:rFonts w:asciiTheme="minorHAnsi" w:hAnsiTheme="minorHAnsi" w:cstheme="minorHAnsi"/>
          <w:sz w:val="16"/>
          <w:szCs w:val="16"/>
        </w:rPr>
        <w:t xml:space="preserve">. All three reasons stated for inaccessibility involve </w:t>
      </w:r>
      <w:r w:rsidRPr="0025065A">
        <w:rPr>
          <w:rFonts w:asciiTheme="minorHAnsi" w:hAnsiTheme="minorHAnsi" w:cstheme="minorHAnsi"/>
          <w:b/>
          <w:u w:val="single"/>
        </w:rPr>
        <w:t>potential gaps in US capacity to project its power globally</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Either</w:t>
      </w:r>
      <w:r w:rsidRPr="0025065A">
        <w:rPr>
          <w:rFonts w:asciiTheme="minorHAnsi" w:hAnsiTheme="minorHAnsi" w:cstheme="minorHAnsi"/>
          <w:b/>
          <w:u w:val="single"/>
        </w:rPr>
        <w:t xml:space="preserve"> the </w:t>
      </w:r>
      <w:r w:rsidRPr="0025065A">
        <w:rPr>
          <w:rFonts w:asciiTheme="minorHAnsi" w:hAnsiTheme="minorHAnsi" w:cstheme="minorHAnsi"/>
          <w:b/>
          <w:highlight w:val="cyan"/>
          <w:u w:val="single"/>
        </w:rPr>
        <w:t xml:space="preserve">defences of </w:t>
      </w:r>
      <w:r w:rsidRPr="0025065A">
        <w:rPr>
          <w:rFonts w:asciiTheme="minorHAnsi" w:hAnsiTheme="minorHAnsi" w:cstheme="minorHAnsi"/>
          <w:b/>
          <w:u w:val="single"/>
        </w:rPr>
        <w:t xml:space="preserve">the </w:t>
      </w:r>
      <w:r w:rsidRPr="0025065A">
        <w:rPr>
          <w:rFonts w:asciiTheme="minorHAnsi" w:hAnsiTheme="minorHAnsi" w:cstheme="minorHAnsi"/>
          <w:b/>
          <w:highlight w:val="cyan"/>
          <w:u w:val="single"/>
        </w:rPr>
        <w:t>target country have not been suppressed</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or</w:t>
      </w:r>
      <w:r w:rsidRPr="0025065A">
        <w:rPr>
          <w:rFonts w:asciiTheme="minorHAnsi" w:hAnsiTheme="minorHAnsi" w:cstheme="minorHAnsi"/>
          <w:b/>
          <w:u w:val="single"/>
        </w:rPr>
        <w:t xml:space="preserve"> other </w:t>
      </w:r>
      <w:r w:rsidRPr="0025065A">
        <w:rPr>
          <w:rFonts w:asciiTheme="minorHAnsi" w:hAnsiTheme="minorHAnsi" w:cstheme="minorHAnsi"/>
          <w:b/>
          <w:highlight w:val="cyan"/>
          <w:u w:val="single"/>
        </w:rPr>
        <w:t xml:space="preserve">states </w:t>
      </w:r>
      <w:r w:rsidRPr="0025065A">
        <w:rPr>
          <w:rFonts w:asciiTheme="minorHAnsi" w:hAnsiTheme="minorHAnsi" w:cstheme="minorHAnsi"/>
          <w:b/>
          <w:u w:val="single"/>
        </w:rPr>
        <w:t xml:space="preserve">have </w:t>
      </w:r>
      <w:r w:rsidRPr="0025065A">
        <w:rPr>
          <w:rFonts w:asciiTheme="minorHAnsi" w:hAnsiTheme="minorHAnsi" w:cstheme="minorHAnsi"/>
          <w:b/>
          <w:highlight w:val="cyan"/>
          <w:u w:val="single"/>
        </w:rPr>
        <w:t xml:space="preserve">not consented </w:t>
      </w:r>
      <w:r w:rsidRPr="0025065A">
        <w:rPr>
          <w:rFonts w:asciiTheme="minorHAnsi" w:hAnsiTheme="minorHAnsi" w:cstheme="minorHAnsi"/>
          <w:b/>
          <w:u w:val="single"/>
        </w:rPr>
        <w:t xml:space="preserve">to let </w:t>
      </w:r>
      <w:r w:rsidRPr="0025065A">
        <w:rPr>
          <w:rFonts w:asciiTheme="minorHAnsi" w:hAnsiTheme="minorHAnsi" w:cstheme="minorHAnsi"/>
          <w:b/>
          <w:highlight w:val="cyan"/>
          <w:u w:val="single"/>
        </w:rPr>
        <w:t>US forces fly through</w:t>
      </w:r>
      <w:r w:rsidRPr="0025065A">
        <w:rPr>
          <w:rFonts w:asciiTheme="minorHAnsi" w:hAnsiTheme="minorHAnsi" w:cstheme="minorHAnsi"/>
          <w:b/>
          <w:u w:val="single"/>
        </w:rPr>
        <w:t xml:space="preserve"> their </w:t>
      </w:r>
      <w:r w:rsidRPr="0025065A">
        <w:rPr>
          <w:rFonts w:asciiTheme="minorHAnsi" w:hAnsiTheme="minorHAnsi" w:cstheme="minorHAnsi"/>
          <w:b/>
          <w:highlight w:val="cyan"/>
          <w:u w:val="single"/>
        </w:rPr>
        <w:t>airspace</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or</w:t>
      </w:r>
      <w:r w:rsidRPr="0025065A">
        <w:rPr>
          <w:rFonts w:asciiTheme="minorHAnsi" w:hAnsiTheme="minorHAnsi" w:cstheme="minorHAnsi"/>
          <w:sz w:val="16"/>
          <w:szCs w:val="16"/>
        </w:rPr>
        <w:t xml:space="preserve"> other </w:t>
      </w:r>
      <w:r w:rsidRPr="0025065A">
        <w:rPr>
          <w:rFonts w:asciiTheme="minorHAnsi" w:hAnsiTheme="minorHAnsi" w:cstheme="minorHAnsi"/>
          <w:b/>
          <w:highlight w:val="cyan"/>
          <w:u w:val="single"/>
        </w:rPr>
        <w:t>coalition members</w:t>
      </w:r>
      <w:r w:rsidRPr="0025065A">
        <w:rPr>
          <w:rFonts w:asciiTheme="minorHAnsi" w:hAnsiTheme="minorHAnsi" w:cstheme="minorHAnsi"/>
          <w:sz w:val="16"/>
          <w:szCs w:val="16"/>
          <w:highlight w:val="cyan"/>
        </w:rPr>
        <w:t xml:space="preserve"> </w:t>
      </w:r>
      <w:r w:rsidRPr="0025065A">
        <w:rPr>
          <w:rFonts w:asciiTheme="minorHAnsi" w:hAnsiTheme="minorHAnsi" w:cstheme="minorHAnsi"/>
          <w:sz w:val="16"/>
          <w:szCs w:val="16"/>
        </w:rPr>
        <w:t xml:space="preserve">- presumably in NATO or the UN - </w:t>
      </w:r>
      <w:r w:rsidRPr="0025065A">
        <w:rPr>
          <w:rFonts w:asciiTheme="minorHAnsi" w:hAnsiTheme="minorHAnsi" w:cstheme="minorHAnsi"/>
          <w:b/>
          <w:highlight w:val="cyan"/>
          <w:u w:val="single"/>
        </w:rPr>
        <w:t>have not consented t</w:t>
      </w:r>
      <w:r w:rsidRPr="0025065A">
        <w:rPr>
          <w:rFonts w:asciiTheme="minorHAnsi" w:hAnsiTheme="minorHAnsi" w:cstheme="minorHAnsi"/>
          <w:b/>
          <w:u w:val="single"/>
        </w:rPr>
        <w:t xml:space="preserve">o the </w:t>
      </w:r>
      <w:r w:rsidRPr="0025065A">
        <w:rPr>
          <w:rFonts w:asciiTheme="minorHAnsi" w:hAnsiTheme="minorHAnsi" w:cstheme="minorHAnsi"/>
          <w:b/>
          <w:highlight w:val="cyan"/>
          <w:u w:val="single"/>
        </w:rPr>
        <w:t>action</w:t>
      </w:r>
      <w:r w:rsidRPr="0025065A">
        <w:rPr>
          <w:rFonts w:asciiTheme="minorHAnsi" w:hAnsiTheme="minorHAnsi" w:cstheme="minorHAnsi"/>
          <w:sz w:val="16"/>
          <w:szCs w:val="16"/>
        </w:rPr>
        <w:t xml:space="preserve">. </w:t>
      </w:r>
      <w:r w:rsidRPr="0025065A">
        <w:rPr>
          <w:rStyle w:val="Emphasis"/>
          <w:rFonts w:asciiTheme="minorHAnsi" w:hAnsiTheme="minorHAnsi" w:cstheme="minorHAnsi"/>
          <w:highlight w:val="cyan"/>
        </w:rPr>
        <w:t>What places targets</w:t>
      </w:r>
      <w:r w:rsidRPr="0025065A">
        <w:rPr>
          <w:rFonts w:asciiTheme="minorHAnsi" w:eastAsia="Calibri" w:hAnsiTheme="minorHAnsi" w:cstheme="minorHAnsi"/>
          <w:b/>
          <w:highlight w:val="cyan"/>
          <w:u w:val="single"/>
        </w:rPr>
        <w:t xml:space="preserve"> 'out of reach'</w:t>
      </w:r>
      <w:r w:rsidRPr="0025065A">
        <w:rPr>
          <w:rFonts w:asciiTheme="minorHAnsi" w:hAnsiTheme="minorHAnsi" w:cstheme="minorHAnsi"/>
          <w:sz w:val="16"/>
          <w:szCs w:val="16"/>
        </w:rPr>
        <w:t xml:space="preserve"> in this scenario, then, is </w:t>
      </w:r>
      <w:r w:rsidRPr="0025065A">
        <w:rPr>
          <w:rFonts w:asciiTheme="minorHAnsi" w:hAnsiTheme="minorHAnsi" w:cstheme="minorHAnsi"/>
          <w:b/>
          <w:u w:val="single"/>
        </w:rPr>
        <w:t xml:space="preserve">the </w:t>
      </w:r>
      <w:r w:rsidRPr="0025065A">
        <w:rPr>
          <w:rFonts w:asciiTheme="minorHAnsi" w:hAnsiTheme="minorHAnsi" w:cstheme="minorHAnsi"/>
          <w:b/>
          <w:highlight w:val="cyan"/>
          <w:u w:val="single"/>
        </w:rPr>
        <w:t>sovereignty of other states</w:t>
      </w:r>
      <w:r w:rsidRPr="0025065A">
        <w:rPr>
          <w:rFonts w:asciiTheme="minorHAnsi" w:hAnsiTheme="minorHAnsi" w:cstheme="minorHAnsi"/>
          <w:sz w:val="16"/>
          <w:szCs w:val="16"/>
        </w:rPr>
        <w:t xml:space="preserve"> as </w:t>
      </w:r>
      <w:r w:rsidRPr="0025065A">
        <w:rPr>
          <w:rFonts w:asciiTheme="minorHAnsi" w:hAnsiTheme="minorHAnsi" w:cstheme="minorHAnsi"/>
          <w:b/>
          <w:highlight w:val="cyan"/>
          <w:u w:val="single"/>
        </w:rPr>
        <w:t xml:space="preserve">exercised through </w:t>
      </w:r>
      <w:r w:rsidRPr="0025065A">
        <w:rPr>
          <w:rFonts w:asciiTheme="minorHAnsi" w:hAnsiTheme="minorHAnsi" w:cstheme="minorHAnsi"/>
          <w:b/>
          <w:u w:val="single"/>
        </w:rPr>
        <w:t xml:space="preserve">their </w:t>
      </w:r>
      <w:r w:rsidRPr="0025065A">
        <w:rPr>
          <w:rFonts w:asciiTheme="minorHAnsi" w:hAnsiTheme="minorHAnsi" w:cstheme="minorHAnsi"/>
          <w:b/>
          <w:highlight w:val="cyan"/>
          <w:u w:val="single"/>
        </w:rPr>
        <w:t>abilities to defend their territory</w:t>
      </w:r>
      <w:r w:rsidRPr="0025065A">
        <w:rPr>
          <w:rFonts w:asciiTheme="minorHAnsi" w:hAnsiTheme="minorHAnsi" w:cstheme="minorHAnsi"/>
          <w:sz w:val="16"/>
          <w:szCs w:val="16"/>
        </w:rPr>
        <w:t xml:space="preserve">, </w:t>
      </w:r>
      <w:r w:rsidRPr="0025065A">
        <w:rPr>
          <w:rFonts w:asciiTheme="minorHAnsi" w:hAnsiTheme="minorHAnsi" w:cstheme="minorHAnsi"/>
          <w:b/>
          <w:u w:val="single"/>
        </w:rPr>
        <w:t>control</w:t>
      </w:r>
      <w:r w:rsidRPr="0025065A">
        <w:rPr>
          <w:rFonts w:asciiTheme="minorHAnsi" w:hAnsiTheme="minorHAnsi" w:cstheme="minorHAnsi"/>
          <w:sz w:val="16"/>
          <w:szCs w:val="16"/>
        </w:rPr>
        <w:t xml:space="preserve"> their </w:t>
      </w:r>
      <w:r w:rsidRPr="0025065A">
        <w:rPr>
          <w:rFonts w:asciiTheme="minorHAnsi" w:hAnsiTheme="minorHAnsi" w:cstheme="minorHAnsi"/>
          <w:b/>
          <w:u w:val="single"/>
        </w:rPr>
        <w:t>airspace</w:t>
      </w:r>
      <w:r w:rsidRPr="0025065A">
        <w:rPr>
          <w:rFonts w:asciiTheme="minorHAnsi" w:hAnsiTheme="minorHAnsi" w:cstheme="minorHAnsi"/>
          <w:sz w:val="16"/>
          <w:szCs w:val="16"/>
        </w:rPr>
        <w:t xml:space="preserve">, </w:t>
      </w:r>
      <w:r w:rsidRPr="0025065A">
        <w:rPr>
          <w:rFonts w:asciiTheme="minorHAnsi" w:hAnsiTheme="minorHAnsi" w:cstheme="minorHAnsi"/>
          <w:b/>
          <w:u w:val="single"/>
        </w:rPr>
        <w:t>and</w:t>
      </w:r>
      <w:r w:rsidRPr="0025065A">
        <w:rPr>
          <w:rFonts w:asciiTheme="minorHAnsi" w:hAnsiTheme="minorHAnsi" w:cstheme="minorHAnsi"/>
          <w:sz w:val="16"/>
          <w:szCs w:val="16"/>
        </w:rPr>
        <w:t xml:space="preserve">/or </w:t>
      </w:r>
      <w:r w:rsidRPr="0025065A">
        <w:rPr>
          <w:rFonts w:asciiTheme="minorHAnsi" w:hAnsiTheme="minorHAnsi" w:cstheme="minorHAnsi"/>
          <w:b/>
          <w:u w:val="single"/>
        </w:rPr>
        <w:t>participate</w:t>
      </w:r>
      <w:r w:rsidRPr="0025065A">
        <w:rPr>
          <w:rFonts w:asciiTheme="minorHAnsi" w:hAnsiTheme="minorHAnsi" w:cstheme="minorHAnsi"/>
          <w:sz w:val="16"/>
          <w:szCs w:val="16"/>
        </w:rPr>
        <w:t xml:space="preserve"> (jointly) </w:t>
      </w:r>
      <w:r w:rsidRPr="0025065A">
        <w:rPr>
          <w:rFonts w:asciiTheme="minorHAnsi" w:hAnsiTheme="minorHAnsi" w:cstheme="minorHAnsi"/>
          <w:b/>
          <w:u w:val="single"/>
        </w:rPr>
        <w:t>in authorised</w:t>
      </w:r>
      <w:r w:rsidRPr="0025065A">
        <w:rPr>
          <w:rFonts w:asciiTheme="minorHAnsi" w:hAnsiTheme="minorHAnsi" w:cstheme="minorHAnsi"/>
          <w:sz w:val="16"/>
          <w:szCs w:val="16"/>
        </w:rPr>
        <w:t xml:space="preserve"> decision of the (global) </w:t>
      </w:r>
      <w:r w:rsidRPr="0025065A">
        <w:rPr>
          <w:rFonts w:asciiTheme="minorHAnsi" w:hAnsiTheme="minorHAnsi" w:cstheme="minorHAnsi"/>
          <w:b/>
          <w:u w:val="single"/>
        </w:rPr>
        <w:t>exception to international law</w:t>
      </w:r>
      <w:r w:rsidRPr="0025065A">
        <w:rPr>
          <w:rFonts w:asciiTheme="minorHAnsi" w:hAnsiTheme="minorHAnsi" w:cstheme="minorHAnsi"/>
          <w:sz w:val="16"/>
          <w:szCs w:val="16"/>
        </w:rPr>
        <w:t xml:space="preserve">. As Schmitt has argued with respect to domestic law, </w:t>
      </w:r>
      <w:r w:rsidRPr="0025065A">
        <w:rPr>
          <w:rFonts w:asciiTheme="minorHAnsi" w:hAnsiTheme="minorHAnsi" w:cstheme="minorHAnsi"/>
          <w:b/>
          <w:u w:val="single"/>
        </w:rPr>
        <w:t>the sovereign is constituted through the capacity to decide the exception to the application of law in a moment of crisis</w:t>
      </w:r>
      <w:r w:rsidRPr="0025065A">
        <w:rPr>
          <w:rFonts w:asciiTheme="minorHAnsi" w:hAnsiTheme="minorHAnsi" w:cstheme="minorHAnsi"/>
          <w:sz w:val="16"/>
          <w:szCs w:val="16"/>
        </w:rPr>
        <w:t xml:space="preserve">.52 The effect of </w:t>
      </w:r>
      <w:r w:rsidRPr="0025065A">
        <w:rPr>
          <w:rFonts w:asciiTheme="minorHAnsi" w:eastAsia="Calibri" w:hAnsiTheme="minorHAnsi" w:cstheme="minorHAnsi"/>
          <w:b/>
          <w:highlight w:val="cyan"/>
          <w:u w:val="single"/>
        </w:rPr>
        <w:t>space weapons</w:t>
      </w:r>
      <w:r w:rsidRPr="0025065A">
        <w:rPr>
          <w:rFonts w:asciiTheme="minorHAnsi" w:hAnsiTheme="minorHAnsi" w:cstheme="minorHAnsi"/>
          <w:sz w:val="16"/>
          <w:szCs w:val="16"/>
        </w:rPr>
        <w:t xml:space="preserve"> for force application is to </w:t>
      </w:r>
      <w:r w:rsidRPr="0025065A">
        <w:rPr>
          <w:rFonts w:asciiTheme="minorHAnsi" w:eastAsia="Calibri" w:hAnsiTheme="minorHAnsi" w:cstheme="minorHAnsi"/>
          <w:b/>
          <w:highlight w:val="cyan"/>
          <w:u w:val="single"/>
        </w:rPr>
        <w:t>erase that sovereignty</w:t>
      </w:r>
      <w:r w:rsidRPr="0025065A">
        <w:rPr>
          <w:rFonts w:asciiTheme="minorHAnsi" w:hAnsiTheme="minorHAnsi" w:cstheme="minorHAnsi"/>
          <w:sz w:val="16"/>
          <w:szCs w:val="16"/>
        </w:rPr>
        <w:t xml:space="preserve"> - </w:t>
      </w:r>
      <w:r w:rsidRPr="0025065A">
        <w:rPr>
          <w:rFonts w:asciiTheme="minorHAnsi" w:hAnsiTheme="minorHAnsi" w:cstheme="minorHAnsi"/>
          <w:b/>
          <w:highlight w:val="cyan"/>
          <w:u w:val="single"/>
        </w:rPr>
        <w:t>states are</w:t>
      </w:r>
      <w:r w:rsidRPr="0025065A">
        <w:rPr>
          <w:rFonts w:asciiTheme="minorHAnsi" w:hAnsiTheme="minorHAnsi" w:cstheme="minorHAnsi"/>
          <w:b/>
          <w:u w:val="single"/>
        </w:rPr>
        <w:t xml:space="preserve"> constituted as </w:t>
      </w:r>
      <w:r w:rsidRPr="0025065A">
        <w:rPr>
          <w:rFonts w:asciiTheme="minorHAnsi" w:hAnsiTheme="minorHAnsi" w:cstheme="minorHAnsi"/>
          <w:b/>
          <w:highlight w:val="cyan"/>
          <w:u w:val="single"/>
        </w:rPr>
        <w:t xml:space="preserve">subjects lacking authorisation of decision, </w:t>
      </w:r>
      <w:r w:rsidRPr="0025065A">
        <w:rPr>
          <w:rFonts w:asciiTheme="minorHAnsi" w:hAnsiTheme="minorHAnsi" w:cstheme="minorHAnsi"/>
          <w:b/>
          <w:u w:val="single"/>
        </w:rPr>
        <w:t xml:space="preserve">and </w:t>
      </w:r>
      <w:r w:rsidRPr="0025065A">
        <w:rPr>
          <w:rFonts w:asciiTheme="minorHAnsi" w:hAnsiTheme="minorHAnsi" w:cstheme="minorHAnsi"/>
          <w:b/>
          <w:highlight w:val="cyan"/>
          <w:u w:val="single"/>
        </w:rPr>
        <w:t>lacking a boundary</w:t>
      </w:r>
      <w:r w:rsidRPr="0025065A">
        <w:rPr>
          <w:rFonts w:asciiTheme="minorHAnsi" w:hAnsiTheme="minorHAnsi" w:cstheme="minorHAnsi"/>
          <w:sz w:val="16"/>
          <w:szCs w:val="16"/>
        </w:rPr>
        <w:t xml:space="preserve"> effectively </w:t>
      </w:r>
      <w:r w:rsidRPr="0025065A">
        <w:rPr>
          <w:rFonts w:asciiTheme="minorHAnsi" w:hAnsiTheme="minorHAnsi" w:cstheme="minorHAnsi"/>
          <w:b/>
          <w:u w:val="single"/>
        </w:rPr>
        <w:t>demarcating inside from outside</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While</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other</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weapons systems</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can</w:t>
      </w:r>
      <w:r w:rsidRPr="0025065A">
        <w:rPr>
          <w:rFonts w:asciiTheme="minorHAnsi" w:hAnsiTheme="minorHAnsi" w:cstheme="minorHAnsi"/>
          <w:sz w:val="16"/>
          <w:szCs w:val="16"/>
        </w:rPr>
        <w:t xml:space="preserve"> </w:t>
      </w:r>
      <w:r w:rsidRPr="0025065A">
        <w:rPr>
          <w:rFonts w:asciiTheme="minorHAnsi" w:hAnsiTheme="minorHAnsi" w:cstheme="minorHAnsi"/>
          <w:b/>
          <w:u w:val="single"/>
        </w:rPr>
        <w:t>be</w:t>
      </w:r>
      <w:r w:rsidRPr="0025065A">
        <w:rPr>
          <w:rFonts w:asciiTheme="minorHAnsi" w:hAnsiTheme="minorHAnsi" w:cstheme="minorHAnsi"/>
          <w:sz w:val="16"/>
          <w:szCs w:val="16"/>
        </w:rPr>
        <w:t xml:space="preserve"> </w:t>
      </w:r>
      <w:r w:rsidRPr="0025065A">
        <w:rPr>
          <w:rFonts w:asciiTheme="minorHAnsi" w:hAnsiTheme="minorHAnsi" w:cstheme="minorHAnsi"/>
          <w:b/>
          <w:u w:val="single"/>
        </w:rPr>
        <w:t xml:space="preserve">used to </w:t>
      </w:r>
      <w:r w:rsidRPr="0025065A">
        <w:rPr>
          <w:rFonts w:asciiTheme="minorHAnsi" w:hAnsiTheme="minorHAnsi" w:cstheme="minorHAnsi"/>
          <w:b/>
          <w:highlight w:val="cyan"/>
          <w:u w:val="single"/>
        </w:rPr>
        <w:t>intervene in affairs within a state's borders</w:t>
      </w:r>
      <w:r w:rsidRPr="0025065A">
        <w:rPr>
          <w:rFonts w:asciiTheme="minorHAnsi" w:hAnsiTheme="minorHAnsi" w:cstheme="minorHAnsi"/>
          <w:sz w:val="16"/>
          <w:szCs w:val="16"/>
        </w:rPr>
        <w:t xml:space="preserve">, their </w:t>
      </w:r>
      <w:r w:rsidRPr="0025065A">
        <w:rPr>
          <w:rFonts w:asciiTheme="minorHAnsi" w:eastAsia="Calibri" w:hAnsiTheme="minorHAnsi" w:cstheme="minorHAnsi"/>
          <w:b/>
          <w:u w:val="single"/>
        </w:rPr>
        <w:t>constitutive logic</w:t>
      </w:r>
      <w:r w:rsidRPr="0025065A">
        <w:rPr>
          <w:rFonts w:asciiTheme="minorHAnsi" w:hAnsiTheme="minorHAnsi" w:cstheme="minorHAnsi"/>
          <w:sz w:val="16"/>
          <w:szCs w:val="16"/>
        </w:rPr>
        <w:t xml:space="preserve"> (with the possible exception of nuclear and some forms of biological weapons) </w:t>
      </w:r>
      <w:r w:rsidRPr="0025065A">
        <w:rPr>
          <w:rFonts w:asciiTheme="minorHAnsi" w:eastAsia="Calibri" w:hAnsiTheme="minorHAnsi" w:cstheme="minorHAnsi"/>
          <w:b/>
          <w:u w:val="single"/>
        </w:rPr>
        <w:t xml:space="preserve">is </w:t>
      </w:r>
      <w:r w:rsidRPr="0025065A">
        <w:rPr>
          <w:rFonts w:asciiTheme="minorHAnsi" w:eastAsia="Calibri" w:hAnsiTheme="minorHAnsi" w:cstheme="minorHAnsi"/>
          <w:b/>
          <w:highlight w:val="cyan"/>
          <w:u w:val="single"/>
        </w:rPr>
        <w:t>not</w:t>
      </w:r>
      <w:r w:rsidRPr="0025065A">
        <w:rPr>
          <w:rFonts w:asciiTheme="minorHAnsi" w:hAnsiTheme="minorHAnsi" w:cstheme="minorHAnsi"/>
          <w:sz w:val="16"/>
          <w:szCs w:val="16"/>
        </w:rPr>
        <w:t xml:space="preserve">, per se9 </w:t>
      </w:r>
      <w:r w:rsidRPr="0025065A">
        <w:rPr>
          <w:rFonts w:asciiTheme="minorHAnsi" w:eastAsia="Calibri" w:hAnsiTheme="minorHAnsi" w:cstheme="minorHAnsi"/>
          <w:b/>
          <w:highlight w:val="cyan"/>
          <w:u w:val="single"/>
        </w:rPr>
        <w:t>corrosive of sovereignty</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because</w:t>
      </w:r>
      <w:r w:rsidRPr="0025065A">
        <w:rPr>
          <w:rFonts w:asciiTheme="minorHAnsi" w:eastAsia="Calibri" w:hAnsiTheme="minorHAnsi" w:cstheme="minorHAnsi"/>
          <w:b/>
          <w:u w:val="single"/>
        </w:rPr>
        <w:t xml:space="preserve"> in principle</w:t>
      </w:r>
      <w:r w:rsidRPr="0025065A">
        <w:rPr>
          <w:rFonts w:asciiTheme="minorHAnsi" w:hAnsiTheme="minorHAnsi" w:cstheme="minorHAnsi"/>
          <w:sz w:val="16"/>
          <w:szCs w:val="16"/>
        </w:rPr>
        <w:t xml:space="preserve">, even if not in every instance, </w:t>
      </w:r>
      <w:r w:rsidRPr="0025065A">
        <w:rPr>
          <w:rFonts w:asciiTheme="minorHAnsi" w:eastAsia="Calibri" w:hAnsiTheme="minorHAnsi" w:cstheme="minorHAnsi"/>
          <w:b/>
          <w:highlight w:val="cyan"/>
          <w:u w:val="single"/>
        </w:rPr>
        <w:t>they can be defended against</w:t>
      </w:r>
      <w:r w:rsidRPr="0025065A">
        <w:rPr>
          <w:rFonts w:asciiTheme="minorHAnsi" w:hAnsiTheme="minorHAnsi" w:cstheme="minorHAnsi"/>
          <w:sz w:val="16"/>
          <w:szCs w:val="16"/>
          <w:highlight w:val="cyan"/>
        </w:rPr>
        <w:t xml:space="preserve">. </w:t>
      </w:r>
      <w:r w:rsidRPr="0025065A">
        <w:rPr>
          <w:rFonts w:asciiTheme="minorHAnsi" w:eastAsia="Calibri" w:hAnsiTheme="minorHAnsi" w:cstheme="minorHAnsi"/>
          <w:b/>
          <w:highlight w:val="cyan"/>
          <w:u w:val="single"/>
        </w:rPr>
        <w:t>Precision space-based strikes happen so rapidly</w:t>
      </w:r>
      <w:r w:rsidRPr="0025065A">
        <w:rPr>
          <w:rFonts w:asciiTheme="minorHAnsi" w:hAnsiTheme="minorHAnsi" w:cstheme="minorHAnsi"/>
          <w:sz w:val="16"/>
          <w:szCs w:val="16"/>
        </w:rPr>
        <w:t xml:space="preserve">, however, </w:t>
      </w:r>
      <w:r w:rsidRPr="0025065A">
        <w:rPr>
          <w:rFonts w:asciiTheme="minorHAnsi" w:eastAsia="Calibri" w:hAnsiTheme="minorHAnsi" w:cstheme="minorHAnsi"/>
          <w:b/>
          <w:highlight w:val="cyan"/>
          <w:u w:val="single"/>
        </w:rPr>
        <w:t>that a defensive response is not possible</w:t>
      </w:r>
      <w:r w:rsidRPr="0025065A">
        <w:rPr>
          <w:rFonts w:asciiTheme="minorHAnsi" w:hAnsiTheme="minorHAnsi" w:cstheme="minorHAnsi"/>
          <w:sz w:val="16"/>
          <w:szCs w:val="16"/>
        </w:rPr>
        <w:t xml:space="preserve">. As such </w:t>
      </w:r>
      <w:r w:rsidRPr="0025065A">
        <w:rPr>
          <w:rFonts w:asciiTheme="minorHAnsi" w:hAnsiTheme="minorHAnsi" w:cstheme="minorHAnsi"/>
          <w:b/>
          <w:u w:val="single"/>
        </w:rPr>
        <w:t>they strip states of the defensive 'hard shell' that</w:t>
      </w:r>
      <w:r w:rsidRPr="0025065A">
        <w:rPr>
          <w:rFonts w:asciiTheme="minorHAnsi" w:hAnsiTheme="minorHAnsi" w:cstheme="minorHAnsi"/>
          <w:sz w:val="16"/>
          <w:szCs w:val="16"/>
        </w:rPr>
        <w:t xml:space="preserve">, classical realists argued, </w:t>
      </w:r>
      <w:r w:rsidRPr="0025065A">
        <w:rPr>
          <w:rFonts w:asciiTheme="minorHAnsi" w:hAnsiTheme="minorHAnsi" w:cstheme="minorHAnsi"/>
          <w:b/>
          <w:u w:val="single"/>
        </w:rPr>
        <w:t>is constitutive of sovereignty</w:t>
      </w:r>
      <w:r w:rsidRPr="0025065A">
        <w:rPr>
          <w:rFonts w:asciiTheme="minorHAnsi" w:hAnsiTheme="minorHAnsi" w:cstheme="minorHAnsi"/>
          <w:sz w:val="16"/>
          <w:szCs w:val="16"/>
        </w:rPr>
        <w:t xml:space="preserve">. All three justifications thus </w:t>
      </w:r>
      <w:r w:rsidRPr="0025065A">
        <w:rPr>
          <w:rFonts w:asciiTheme="minorHAnsi" w:eastAsia="Calibri" w:hAnsiTheme="minorHAnsi" w:cstheme="minorHAnsi"/>
          <w:b/>
          <w:u w:val="single"/>
        </w:rPr>
        <w:t>buttress the exclusive capacity of the US to 'decide the exception' globally</w:t>
      </w:r>
      <w:r w:rsidRPr="0025065A">
        <w:rPr>
          <w:rFonts w:asciiTheme="minorHAnsi" w:hAnsiTheme="minorHAnsi" w:cstheme="minorHAnsi"/>
          <w:sz w:val="16"/>
          <w:szCs w:val="16"/>
        </w:rPr>
        <w:t xml:space="preserve">, </w:t>
      </w:r>
      <w:r w:rsidRPr="0025065A">
        <w:rPr>
          <w:rFonts w:asciiTheme="minorHAnsi" w:hAnsiTheme="minorHAnsi" w:cstheme="minorHAnsi"/>
          <w:b/>
          <w:u w:val="single"/>
        </w:rPr>
        <w:t>while diminishing, by circumvention</w:t>
      </w:r>
      <w:r w:rsidRPr="0025065A">
        <w:rPr>
          <w:rFonts w:asciiTheme="minorHAnsi" w:hAnsiTheme="minorHAnsi" w:cstheme="minorHAnsi"/>
          <w:sz w:val="16"/>
          <w:szCs w:val="16"/>
        </w:rPr>
        <w:t xml:space="preserve">, the </w:t>
      </w:r>
      <w:r w:rsidRPr="0025065A">
        <w:rPr>
          <w:rFonts w:asciiTheme="minorHAnsi" w:hAnsiTheme="minorHAnsi" w:cstheme="minorHAnsi"/>
          <w:b/>
          <w:u w:val="single"/>
        </w:rPr>
        <w:t>sovereignty of other states</w:t>
      </w:r>
      <w:r w:rsidRPr="0025065A">
        <w:rPr>
          <w:rFonts w:asciiTheme="minorHAnsi" w:hAnsiTheme="minorHAnsi" w:cstheme="minorHAnsi"/>
          <w:sz w:val="16"/>
          <w:szCs w:val="16"/>
        </w:rPr>
        <w:t xml:space="preserve">. The </w:t>
      </w:r>
      <w:r w:rsidRPr="0025065A">
        <w:rPr>
          <w:rFonts w:asciiTheme="minorHAnsi" w:eastAsia="Calibri" w:hAnsiTheme="minorHAnsi" w:cstheme="minorHAnsi"/>
          <w:b/>
          <w:u w:val="single"/>
        </w:rPr>
        <w:t xml:space="preserve">hypothetical use of </w:t>
      </w:r>
      <w:r w:rsidRPr="0025065A">
        <w:rPr>
          <w:rFonts w:asciiTheme="minorHAnsi" w:eastAsia="Calibri" w:hAnsiTheme="minorHAnsi" w:cstheme="minorHAnsi"/>
          <w:b/>
          <w:highlight w:val="cyan"/>
          <w:u w:val="single"/>
        </w:rPr>
        <w:t>space weapons</w:t>
      </w:r>
      <w:r w:rsidRPr="0025065A">
        <w:rPr>
          <w:rFonts w:asciiTheme="minorHAnsi" w:hAnsiTheme="minorHAnsi" w:cstheme="minorHAnsi"/>
          <w:sz w:val="16"/>
          <w:szCs w:val="16"/>
        </w:rPr>
        <w:t xml:space="preserve"> in this scenario </w:t>
      </w:r>
      <w:r w:rsidRPr="0025065A">
        <w:rPr>
          <w:rFonts w:asciiTheme="minorHAnsi" w:eastAsia="Calibri" w:hAnsiTheme="minorHAnsi" w:cstheme="minorHAnsi"/>
          <w:b/>
          <w:u w:val="single"/>
        </w:rPr>
        <w:t xml:space="preserve">is an </w:t>
      </w:r>
      <w:r w:rsidRPr="0025065A">
        <w:rPr>
          <w:rFonts w:asciiTheme="minorHAnsi" w:eastAsia="Calibri" w:hAnsiTheme="minorHAnsi" w:cstheme="minorHAnsi"/>
          <w:b/>
          <w:highlight w:val="cyan"/>
          <w:u w:val="single"/>
        </w:rPr>
        <w:t>imperial project</w:t>
      </w:r>
      <w:r w:rsidRPr="0025065A">
        <w:rPr>
          <w:rFonts w:asciiTheme="minorHAnsi" w:hAnsiTheme="minorHAnsi" w:cstheme="minorHAnsi"/>
          <w:sz w:val="16"/>
          <w:szCs w:val="16"/>
        </w:rPr>
        <w:t xml:space="preserve">.53 Furthermore, these weapons would be </w:t>
      </w:r>
      <w:r w:rsidRPr="0025065A">
        <w:rPr>
          <w:rFonts w:asciiTheme="minorHAnsi" w:hAnsiTheme="minorHAnsi" w:cstheme="minorHAnsi"/>
          <w:b/>
          <w:highlight w:val="cyan"/>
          <w:u w:val="single"/>
        </w:rPr>
        <w:t xml:space="preserve">most useful against </w:t>
      </w:r>
      <w:r w:rsidRPr="0025065A">
        <w:rPr>
          <w:rFonts w:asciiTheme="minorHAnsi" w:hAnsiTheme="minorHAnsi" w:cstheme="minorHAnsi"/>
          <w:b/>
          <w:u w:val="single"/>
        </w:rPr>
        <w:t xml:space="preserve">small targets, </w:t>
      </w:r>
      <w:r w:rsidRPr="0025065A">
        <w:rPr>
          <w:rFonts w:asciiTheme="minorHAnsi" w:eastAsia="Calibri" w:hAnsiTheme="minorHAnsi" w:cstheme="minorHAnsi"/>
          <w:b/>
          <w:u w:val="single"/>
        </w:rPr>
        <w:t xml:space="preserve">such as </w:t>
      </w:r>
      <w:r w:rsidRPr="0025065A">
        <w:rPr>
          <w:rFonts w:asciiTheme="minorHAnsi" w:eastAsia="Calibri" w:hAnsiTheme="minorHAnsi" w:cstheme="minorHAnsi"/>
          <w:b/>
          <w:highlight w:val="cyan"/>
          <w:u w:val="single"/>
        </w:rPr>
        <w:t>groups and individuals</w:t>
      </w:r>
      <w:r w:rsidRPr="0025065A">
        <w:rPr>
          <w:rFonts w:asciiTheme="minorHAnsi" w:hAnsiTheme="minorHAnsi" w:cstheme="minorHAnsi"/>
          <w:sz w:val="16"/>
          <w:szCs w:val="16"/>
        </w:rPr>
        <w:t xml:space="preserve">. While the justification for the </w:t>
      </w:r>
      <w:r w:rsidRPr="0025065A">
        <w:rPr>
          <w:rFonts w:asciiTheme="minorHAnsi" w:hAnsiTheme="minorHAnsi" w:cstheme="minorHAnsi"/>
          <w:b/>
          <w:u w:val="single"/>
        </w:rPr>
        <w:t>use of space-based weapons</w:t>
      </w:r>
      <w:r w:rsidRPr="0025065A">
        <w:rPr>
          <w:rFonts w:asciiTheme="minorHAnsi" w:hAnsiTheme="minorHAnsi" w:cstheme="minorHAnsi"/>
          <w:sz w:val="16"/>
          <w:szCs w:val="16"/>
        </w:rPr>
        <w:t xml:space="preserve"> in the quoted scenario was to prevent genocide, the hypothetical attack </w:t>
      </w:r>
      <w:r w:rsidRPr="0025065A">
        <w:rPr>
          <w:rFonts w:asciiTheme="minorHAnsi" w:eastAsia="Calibri" w:hAnsiTheme="minorHAnsi" w:cstheme="minorHAnsi"/>
          <w:b/>
          <w:highlight w:val="cyan"/>
          <w:u w:val="single"/>
        </w:rPr>
        <w:t>constitutes their possessor as global police</w:t>
      </w:r>
      <w:r w:rsidRPr="0025065A">
        <w:rPr>
          <w:rFonts w:asciiTheme="minorHAnsi" w:hAnsiTheme="minorHAnsi" w:cstheme="minorHAnsi"/>
          <w:sz w:val="16"/>
          <w:szCs w:val="16"/>
          <w:highlight w:val="cyan"/>
        </w:rPr>
        <w:t xml:space="preserve">, </w:t>
      </w:r>
      <w:r w:rsidRPr="0025065A">
        <w:rPr>
          <w:rFonts w:asciiTheme="minorHAnsi" w:hAnsiTheme="minorHAnsi" w:cstheme="minorHAnsi"/>
          <w:b/>
          <w:highlight w:val="cyan"/>
          <w:u w:val="single"/>
        </w:rPr>
        <w:t>punishing without trial</w:t>
      </w:r>
      <w:r w:rsidRPr="0025065A">
        <w:rPr>
          <w:rFonts w:asciiTheme="minorHAnsi" w:hAnsiTheme="minorHAnsi" w:cstheme="minorHAnsi"/>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sidRPr="0025065A">
        <w:rPr>
          <w:rFonts w:asciiTheme="minorHAnsi" w:eastAsia="Calibri" w:hAnsiTheme="minorHAnsi" w:cstheme="minorHAnsi"/>
          <w:b/>
          <w:u w:val="single"/>
        </w:rPr>
        <w:t>Space-based weapons</w:t>
      </w:r>
      <w:r w:rsidRPr="0025065A">
        <w:rPr>
          <w:rFonts w:asciiTheme="minorHAnsi" w:hAnsiTheme="minorHAnsi" w:cstheme="minorHAnsi"/>
          <w:sz w:val="16"/>
          <w:szCs w:val="16"/>
        </w:rPr>
        <w:t xml:space="preserve"> for force application, then, </w:t>
      </w:r>
      <w:r w:rsidRPr="0025065A">
        <w:rPr>
          <w:rFonts w:asciiTheme="minorHAnsi" w:eastAsia="Calibri" w:hAnsiTheme="minorHAnsi" w:cstheme="minorHAnsi"/>
          <w:b/>
          <w:u w:val="single"/>
        </w:rPr>
        <w:t>are most useful at targeting individuals and groups at short notice</w:t>
      </w:r>
      <w:r w:rsidRPr="0025065A">
        <w:rPr>
          <w:rFonts w:asciiTheme="minorHAnsi" w:hAnsiTheme="minorHAnsi" w:cstheme="minorHAnsi"/>
          <w:sz w:val="16"/>
          <w:szCs w:val="16"/>
        </w:rPr>
        <w:t xml:space="preserve"> in order </w:t>
      </w:r>
      <w:r w:rsidRPr="0025065A">
        <w:rPr>
          <w:rFonts w:asciiTheme="minorHAnsi" w:eastAsia="Calibri" w:hAnsiTheme="minorHAnsi" w:cstheme="minorHAnsi"/>
          <w:b/>
          <w:u w:val="single"/>
        </w:rPr>
        <w:t>to achieve</w:t>
      </w:r>
      <w:r w:rsidRPr="0025065A">
        <w:rPr>
          <w:rFonts w:asciiTheme="minorHAnsi" w:hAnsiTheme="minorHAnsi" w:cstheme="minorHAnsi"/>
          <w:sz w:val="16"/>
          <w:szCs w:val="16"/>
        </w:rPr>
        <w:t xml:space="preserve"> the </w:t>
      </w:r>
      <w:r w:rsidRPr="0025065A">
        <w:rPr>
          <w:rFonts w:asciiTheme="minorHAnsi" w:eastAsia="Calibri" w:hAnsiTheme="minorHAnsi" w:cstheme="minorHAnsi"/>
          <w:b/>
          <w:u w:val="single"/>
        </w:rPr>
        <w:t>policing</w:t>
      </w:r>
      <w:r w:rsidRPr="0025065A">
        <w:rPr>
          <w:rFonts w:asciiTheme="minorHAnsi" w:hAnsiTheme="minorHAnsi" w:cstheme="minorHAnsi"/>
          <w:sz w:val="16"/>
          <w:szCs w:val="16"/>
        </w:rPr>
        <w:t xml:space="preserve"> objective of </w:t>
      </w:r>
      <w:r w:rsidRPr="0025065A">
        <w:rPr>
          <w:rFonts w:asciiTheme="minorHAnsi" w:eastAsia="Calibri" w:hAnsiTheme="minorHAnsi" w:cstheme="minorHAnsi"/>
          <w:b/>
          <w:u w:val="single"/>
        </w:rPr>
        <w:t>'order' and control under a rule of law</w:t>
      </w:r>
      <w:r w:rsidRPr="0025065A">
        <w:rPr>
          <w:rFonts w:asciiTheme="minorHAnsi" w:hAnsiTheme="minorHAnsi" w:cstheme="minorHAnsi"/>
          <w:sz w:val="16"/>
          <w:szCs w:val="16"/>
        </w:rPr>
        <w:t xml:space="preserve">, even as that sovereign policing decision is made outside of the very law in whose name it is made. We have already seen glimpses of this type of warfare in recent years. Consider, for example, that </w:t>
      </w:r>
      <w:r w:rsidRPr="0025065A">
        <w:rPr>
          <w:rFonts w:asciiTheme="minorHAnsi" w:hAnsiTheme="minorHAnsi" w:cstheme="minorHAnsi"/>
          <w:b/>
          <w:u w:val="single"/>
        </w:rPr>
        <w:t>the Iraq War began with a</w:t>
      </w:r>
      <w:r w:rsidRPr="0025065A">
        <w:rPr>
          <w:rFonts w:asciiTheme="minorHAnsi" w:hAnsiTheme="minorHAnsi" w:cstheme="minorHAnsi"/>
          <w:sz w:val="16"/>
          <w:szCs w:val="16"/>
        </w:rPr>
        <w:t xml:space="preserve"> so called </w:t>
      </w:r>
      <w:r w:rsidRPr="0025065A">
        <w:rPr>
          <w:rFonts w:asciiTheme="minorHAnsi" w:hAnsiTheme="minorHAnsi" w:cstheme="minorHAnsi"/>
          <w:b/>
          <w:u w:val="single"/>
        </w:rPr>
        <w:t>'decapitation strike'</w:t>
      </w:r>
      <w:r w:rsidRPr="0025065A">
        <w:rPr>
          <w:rFonts w:asciiTheme="minorHAnsi" w:hAnsiTheme="minorHAnsi" w:cstheme="minorHAnsi"/>
          <w:sz w:val="16"/>
          <w:szCs w:val="16"/>
        </w:rPr>
        <w:t xml:space="preserve"> </w:t>
      </w:r>
      <w:r w:rsidRPr="0025065A">
        <w:rPr>
          <w:rFonts w:asciiTheme="minorHAnsi" w:hAnsiTheme="minorHAnsi" w:cstheme="minorHAnsi"/>
          <w:b/>
          <w:u w:val="single"/>
        </w:rPr>
        <w:t>aimed at assassinating Saddam</w:t>
      </w:r>
      <w:r w:rsidRPr="0025065A">
        <w:rPr>
          <w:rFonts w:asciiTheme="minorHAnsi" w:hAnsiTheme="minorHAnsi" w:cstheme="minorHAnsi"/>
          <w:sz w:val="16"/>
          <w:szCs w:val="16"/>
        </w:rPr>
        <w:t xml:space="preserve"> Hussein in the hope of ending the war before it began. </w:t>
      </w:r>
      <w:r w:rsidRPr="0025065A">
        <w:rPr>
          <w:rFonts w:asciiTheme="minorHAnsi" w:hAnsiTheme="minorHAnsi" w:cstheme="minorHAnsi"/>
          <w:b/>
          <w:u w:val="single"/>
        </w:rPr>
        <w:t>Similar tactics have been used by the Israeli Defence Forces to kill</w:t>
      </w:r>
      <w:r w:rsidRPr="0025065A">
        <w:rPr>
          <w:rFonts w:asciiTheme="minorHAnsi" w:hAnsiTheme="minorHAnsi" w:cstheme="minorHAnsi"/>
          <w:sz w:val="16"/>
          <w:szCs w:val="16"/>
        </w:rPr>
        <w:t xml:space="preserve"> specific leaders of the </w:t>
      </w:r>
      <w:r w:rsidRPr="0025065A">
        <w:rPr>
          <w:rFonts w:asciiTheme="minorHAnsi" w:hAnsiTheme="minorHAnsi" w:cstheme="minorHAnsi"/>
          <w:b/>
          <w:u w:val="single"/>
        </w:rPr>
        <w:t>Palestinians</w:t>
      </w:r>
      <w:r w:rsidRPr="0025065A">
        <w:rPr>
          <w:rFonts w:asciiTheme="minorHAnsi" w:hAnsiTheme="minorHAnsi" w:cstheme="minorHAnsi"/>
          <w:sz w:val="16"/>
          <w:szCs w:val="16"/>
        </w:rPr>
        <w:t xml:space="preserve">. Also, the US has used Unmanned Aerial Vehicles equipped with missiles to target members of Al Qaeda and the Taliban in Afghanistan and Pakistan. </w:t>
      </w:r>
      <w:r w:rsidRPr="0025065A">
        <w:rPr>
          <w:rFonts w:asciiTheme="minorHAnsi" w:hAnsiTheme="minorHAnsi" w:cstheme="minorHAnsi"/>
          <w:b/>
          <w:u w:val="single"/>
        </w:rPr>
        <w:t xml:space="preserve">Placing </w:t>
      </w:r>
      <w:r w:rsidRPr="0025065A">
        <w:rPr>
          <w:rFonts w:asciiTheme="minorHAnsi" w:hAnsiTheme="minorHAnsi" w:cstheme="minorHAnsi"/>
          <w:b/>
          <w:highlight w:val="cyan"/>
          <w:u w:val="single"/>
        </w:rPr>
        <w:t>weapons in space</w:t>
      </w:r>
      <w:r w:rsidRPr="0025065A">
        <w:rPr>
          <w:rFonts w:asciiTheme="minorHAnsi" w:hAnsiTheme="minorHAnsi" w:cstheme="minorHAnsi"/>
          <w:b/>
          <w:u w:val="single"/>
        </w:rPr>
        <w:t xml:space="preserve"> aimed at terrestrial targets would </w:t>
      </w:r>
      <w:r w:rsidRPr="0025065A">
        <w:rPr>
          <w:rFonts w:asciiTheme="minorHAnsi" w:eastAsia="Calibri" w:hAnsiTheme="minorHAnsi" w:cstheme="minorHAnsi"/>
          <w:b/>
          <w:u w:val="single"/>
        </w:rPr>
        <w:t xml:space="preserve">markedly </w:t>
      </w:r>
      <w:r w:rsidRPr="0025065A">
        <w:rPr>
          <w:rFonts w:asciiTheme="minorHAnsi" w:eastAsia="Calibri" w:hAnsiTheme="minorHAnsi" w:cstheme="minorHAnsi"/>
          <w:b/>
          <w:highlight w:val="cyan"/>
          <w:u w:val="single"/>
        </w:rPr>
        <w:t xml:space="preserve">accelerate </w:t>
      </w:r>
      <w:r w:rsidRPr="0025065A">
        <w:rPr>
          <w:rFonts w:asciiTheme="minorHAnsi" w:eastAsia="Calibri" w:hAnsiTheme="minorHAnsi" w:cstheme="minorHAnsi"/>
          <w:b/>
          <w:u w:val="single"/>
        </w:rPr>
        <w:t xml:space="preserve">the </w:t>
      </w:r>
      <w:r w:rsidRPr="0025065A">
        <w:rPr>
          <w:rFonts w:asciiTheme="minorHAnsi" w:eastAsia="Calibri" w:hAnsiTheme="minorHAnsi" w:cstheme="minorHAnsi"/>
          <w:b/>
          <w:highlight w:val="cyan"/>
          <w:u w:val="single"/>
        </w:rPr>
        <w:t>ability to carry out</w:t>
      </w:r>
      <w:r w:rsidRPr="0025065A">
        <w:rPr>
          <w:rFonts w:asciiTheme="minorHAnsi" w:hAnsiTheme="minorHAnsi" w:cstheme="minorHAnsi"/>
          <w:sz w:val="16"/>
          <w:szCs w:val="16"/>
        </w:rPr>
        <w:t xml:space="preserve"> these types of </w:t>
      </w:r>
      <w:r w:rsidRPr="0025065A">
        <w:rPr>
          <w:rFonts w:asciiTheme="minorHAnsi" w:eastAsia="Calibri" w:hAnsiTheme="minorHAnsi" w:cstheme="minorHAnsi"/>
          <w:b/>
          <w:u w:val="single"/>
        </w:rPr>
        <w:t>'targeted killings'</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assassinations</w:t>
      </w:r>
      <w:r w:rsidRPr="0025065A">
        <w:rPr>
          <w:rFonts w:asciiTheme="minorHAnsi" w:hAnsiTheme="minorHAnsi" w:cstheme="minorHAnsi"/>
          <w:sz w:val="16"/>
          <w:szCs w:val="16"/>
        </w:rPr>
        <w:t xml:space="preserve">). Thus, </w:t>
      </w:r>
      <w:r w:rsidRPr="0025065A">
        <w:rPr>
          <w:rFonts w:asciiTheme="minorHAnsi" w:eastAsia="Calibri" w:hAnsiTheme="minorHAnsi" w:cstheme="minorHAnsi"/>
          <w:b/>
          <w:u w:val="single"/>
        </w:rPr>
        <w:t>application of force from orbital space</w:t>
      </w:r>
      <w:r w:rsidRPr="0025065A">
        <w:rPr>
          <w:rFonts w:asciiTheme="minorHAnsi" w:hAnsiTheme="minorHAnsi" w:cstheme="minorHAnsi"/>
          <w:sz w:val="16"/>
          <w:szCs w:val="16"/>
        </w:rPr>
        <w:t xml:space="preserve"> would have at least three crucially important constitutive effects. First, it would constitute the US, as possessor of these weapons, as the centre of a globally extensive, late-modern empire,55 a sovereign of the globe. But </w:t>
      </w:r>
      <w:r w:rsidRPr="0025065A">
        <w:rPr>
          <w:rFonts w:asciiTheme="minorHAnsi" w:hAnsiTheme="minorHAnsi" w:cstheme="minorHAnsi"/>
          <w:b/>
          <w:u w:val="single"/>
        </w:rPr>
        <w:t>this sovereign would exercise its power in a new way</w:t>
      </w:r>
      <w:r w:rsidRPr="0025065A">
        <w:rPr>
          <w:rFonts w:asciiTheme="minorHAnsi" w:hAnsiTheme="minorHAnsi" w:cstheme="minorHAnsi"/>
          <w:sz w:val="16"/>
          <w:szCs w:val="16"/>
        </w:rPr>
        <w:t xml:space="preserve">. Rather than needing to have occupying forces in place to control the Earth's lands and seas, </w:t>
      </w:r>
      <w:r w:rsidRPr="0025065A">
        <w:rPr>
          <w:rFonts w:asciiTheme="minorHAnsi" w:hAnsiTheme="minorHAnsi" w:cstheme="minorHAnsi"/>
          <w:b/>
          <w:u w:val="single"/>
        </w:rPr>
        <w:t xml:space="preserve">it could rely heavily on space weapons to </w:t>
      </w:r>
      <w:r w:rsidRPr="0025065A">
        <w:rPr>
          <w:rFonts w:asciiTheme="minorHAnsi" w:eastAsia="Calibri" w:hAnsiTheme="minorHAnsi" w:cstheme="minorHAnsi"/>
          <w:b/>
          <w:u w:val="single"/>
        </w:rPr>
        <w:t>exercise social-political control</w:t>
      </w:r>
      <w:r w:rsidRPr="0025065A">
        <w:rPr>
          <w:rFonts w:asciiTheme="minorHAnsi" w:hAnsiTheme="minorHAnsi" w:cstheme="minorHAnsi"/>
          <w:sz w:val="16"/>
          <w:szCs w:val="16"/>
        </w:rPr>
        <w:t xml:space="preserve">. While these weapons are not particularly useful in fighting large-scale wars, or in the conquest of territory, </w:t>
      </w:r>
      <w:r w:rsidRPr="0025065A">
        <w:rPr>
          <w:rFonts w:asciiTheme="minorHAnsi" w:hAnsiTheme="minorHAnsi" w:cstheme="minorHAnsi"/>
          <w:b/>
          <w:u w:val="single"/>
        </w:rPr>
        <w:t>there would no longer be a need to hold territory</w:t>
      </w:r>
      <w:r w:rsidRPr="0025065A">
        <w:rPr>
          <w:rFonts w:asciiTheme="minorHAnsi" w:hAnsiTheme="minorHAnsi" w:cstheme="minorHAnsi"/>
          <w:sz w:val="16"/>
          <w:szCs w:val="16"/>
        </w:rPr>
        <w:t xml:space="preserve">. </w:t>
      </w:r>
      <w:r w:rsidRPr="0025065A">
        <w:rPr>
          <w:rFonts w:asciiTheme="minorHAnsi" w:hAnsiTheme="minorHAnsi" w:cstheme="minorHAnsi"/>
          <w:b/>
          <w:highlight w:val="cyan"/>
          <w:u w:val="single"/>
        </w:rPr>
        <w:t xml:space="preserve">All the global sovereign </w:t>
      </w:r>
      <w:r w:rsidRPr="0025065A">
        <w:rPr>
          <w:rFonts w:asciiTheme="minorHAnsi" w:hAnsiTheme="minorHAnsi" w:cstheme="minorHAnsi"/>
          <w:b/>
          <w:u w:val="single"/>
        </w:rPr>
        <w:t xml:space="preserve">would have to </w:t>
      </w:r>
      <w:r w:rsidRPr="0025065A">
        <w:rPr>
          <w:rFonts w:asciiTheme="minorHAnsi" w:hAnsiTheme="minorHAnsi" w:cstheme="minorHAnsi"/>
          <w:b/>
          <w:highlight w:val="cyan"/>
          <w:u w:val="single"/>
        </w:rPr>
        <w:t>do is to kill, or</w:t>
      </w:r>
      <w:r w:rsidRPr="0025065A">
        <w:rPr>
          <w:rFonts w:asciiTheme="minorHAnsi" w:hAnsiTheme="minorHAnsi" w:cstheme="minorHAnsi"/>
          <w:sz w:val="16"/>
          <w:szCs w:val="16"/>
        </w:rPr>
        <w:t xml:space="preserve"> perhaps even </w:t>
      </w:r>
      <w:r w:rsidRPr="0025065A">
        <w:rPr>
          <w:rFonts w:asciiTheme="minorHAnsi" w:hAnsiTheme="minorHAnsi" w:cstheme="minorHAnsi"/>
          <w:b/>
          <w:highlight w:val="cyan"/>
          <w:u w:val="single"/>
        </w:rPr>
        <w:t>threaten</w:t>
      </w:r>
      <w:r w:rsidRPr="0025065A">
        <w:rPr>
          <w:rFonts w:asciiTheme="minorHAnsi" w:hAnsiTheme="minorHAnsi" w:cstheme="minorHAnsi"/>
          <w:sz w:val="16"/>
          <w:szCs w:val="16"/>
        </w:rPr>
        <w:t xml:space="preserve"> to kill, potential adversaries around the world in order </w:t>
      </w:r>
      <w:r w:rsidRPr="0025065A">
        <w:rPr>
          <w:rFonts w:asciiTheme="minorHAnsi" w:hAnsiTheme="minorHAnsi" w:cstheme="minorHAnsi"/>
          <w:b/>
          <w:highlight w:val="cyan"/>
          <w:u w:val="single"/>
        </w:rPr>
        <w:t>to 'police' social and political activities</w:t>
      </w:r>
      <w:r w:rsidRPr="0025065A">
        <w:rPr>
          <w:rFonts w:asciiTheme="minorHAnsi" w:hAnsiTheme="minorHAnsi" w:cstheme="minorHAnsi"/>
          <w:sz w:val="16"/>
          <w:szCs w:val="16"/>
        </w:rPr>
        <w:t xml:space="preserve"> throughout its global empire.56 Second, </w:t>
      </w:r>
      <w:r w:rsidRPr="0025065A">
        <w:rPr>
          <w:rFonts w:asciiTheme="minorHAnsi" w:hAnsiTheme="minorHAnsi" w:cstheme="minorHAnsi"/>
          <w:b/>
          <w:u w:val="single"/>
        </w:rPr>
        <w:t>these weapons</w:t>
      </w:r>
      <w:r w:rsidRPr="0025065A">
        <w:rPr>
          <w:rFonts w:asciiTheme="minorHAnsi" w:hAnsiTheme="minorHAnsi" w:cstheme="minorHAnsi"/>
          <w:sz w:val="16"/>
          <w:szCs w:val="16"/>
        </w:rPr>
        <w:t xml:space="preserve">, just as space-based missile defence, </w:t>
      </w:r>
      <w:r w:rsidRPr="0025065A">
        <w:rPr>
          <w:rFonts w:asciiTheme="minorHAnsi" w:hAnsiTheme="minorHAnsi" w:cstheme="minorHAnsi"/>
          <w:b/>
          <w:u w:val="single"/>
        </w:rPr>
        <w:t>would</w:t>
      </w:r>
      <w:r w:rsidRPr="0025065A">
        <w:rPr>
          <w:rFonts w:asciiTheme="minorHAnsi" w:hAnsiTheme="minorHAnsi" w:cstheme="minorHAnsi"/>
          <w:sz w:val="16"/>
          <w:szCs w:val="16"/>
        </w:rPr>
        <w:t xml:space="preserve"> effectively </w:t>
      </w:r>
      <w:r w:rsidRPr="0025065A">
        <w:rPr>
          <w:rFonts w:asciiTheme="minorHAnsi" w:hAnsiTheme="minorHAnsi" w:cstheme="minorHAnsi"/>
          <w:b/>
          <w:u w:val="single"/>
        </w:rPr>
        <w:t>strip other states of their territorial sovereignty</w:t>
      </w:r>
      <w:r w:rsidRPr="0025065A">
        <w:rPr>
          <w:rFonts w:asciiTheme="minorHAnsi" w:hAnsiTheme="minorHAnsi" w:cstheme="minorHAnsi"/>
          <w:sz w:val="16"/>
          <w:szCs w:val="16"/>
        </w:rPr>
        <w:t xml:space="preserve">. While de jure sovereignty may remain intact, </w:t>
      </w:r>
      <w:r w:rsidRPr="0025065A">
        <w:rPr>
          <w:rFonts w:asciiTheme="minorHAnsi" w:eastAsia="Calibri" w:hAnsiTheme="minorHAnsi" w:cstheme="minorHAnsi"/>
          <w:b/>
          <w:highlight w:val="cyan"/>
          <w:u w:val="single"/>
        </w:rPr>
        <w:t>de facto sovereignty would be</w:t>
      </w:r>
      <w:r w:rsidRPr="0025065A">
        <w:rPr>
          <w:rFonts w:asciiTheme="minorHAnsi" w:hAnsiTheme="minorHAnsi" w:cstheme="minorHAnsi"/>
          <w:sz w:val="16"/>
          <w:szCs w:val="16"/>
        </w:rPr>
        <w:t xml:space="preserve"> effectively </w:t>
      </w:r>
      <w:r w:rsidRPr="0025065A">
        <w:rPr>
          <w:rFonts w:asciiTheme="minorHAnsi" w:eastAsia="Calibri" w:hAnsiTheme="minorHAnsi" w:cstheme="minorHAnsi"/>
          <w:b/>
          <w:highlight w:val="cyan"/>
          <w:u w:val="single"/>
        </w:rPr>
        <w:t>erased</w:t>
      </w:r>
      <w:r w:rsidRPr="0025065A">
        <w:rPr>
          <w:rFonts w:asciiTheme="minorHAnsi" w:hAnsiTheme="minorHAnsi" w:cstheme="minorHAnsi"/>
          <w:sz w:val="16"/>
          <w:szCs w:val="16"/>
        </w:rPr>
        <w:t xml:space="preserve">, in a manner </w:t>
      </w:r>
      <w:r w:rsidRPr="0025065A">
        <w:rPr>
          <w:rFonts w:asciiTheme="minorHAnsi" w:eastAsia="Calibri" w:hAnsiTheme="minorHAnsi" w:cstheme="minorHAnsi"/>
          <w:b/>
          <w:highlight w:val="cyan"/>
          <w:u w:val="single"/>
        </w:rPr>
        <w:t>reminiscent of classical empire</w:t>
      </w:r>
      <w:r w:rsidRPr="0025065A">
        <w:rPr>
          <w:rFonts w:asciiTheme="minorHAnsi" w:hAnsiTheme="minorHAnsi" w:cstheme="minorHAnsi"/>
          <w:sz w:val="16"/>
          <w:szCs w:val="16"/>
        </w:rPr>
        <w:t xml:space="preserve">. For decades, realist international relations scholars have promoted the idea that states secure their sovereignty through self-help.57 </w:t>
      </w:r>
      <w:r w:rsidRPr="0025065A">
        <w:rPr>
          <w:rFonts w:asciiTheme="minorHAnsi" w:hAnsiTheme="minorHAnsi" w:cstheme="minorHAnsi"/>
          <w:b/>
          <w:u w:val="single"/>
        </w:rPr>
        <w:t>If states lack the capacity to defend themselves from adversaries, they are particularly vulnerable to attack and conquest</w:t>
      </w:r>
      <w:r w:rsidRPr="0025065A">
        <w:rPr>
          <w:rFonts w:asciiTheme="minorHAnsi" w:hAnsiTheme="minorHAnsi" w:cstheme="minorHAnsi"/>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sidRPr="0025065A">
        <w:rPr>
          <w:rFonts w:asciiTheme="minorHAnsi" w:hAnsiTheme="minorHAnsi" w:cstheme="minorHAnsi"/>
          <w:b/>
          <w:highlight w:val="cyan"/>
          <w:u w:val="single"/>
        </w:rPr>
        <w:t>space-based weapons</w:t>
      </w:r>
      <w:r w:rsidRPr="0025065A">
        <w:rPr>
          <w:rFonts w:asciiTheme="minorHAnsi" w:hAnsiTheme="minorHAnsi" w:cstheme="minorHAnsi"/>
          <w:sz w:val="16"/>
          <w:szCs w:val="16"/>
        </w:rPr>
        <w:t xml:space="preserve"> in and of themselves would not enable conquest of another state, they </w:t>
      </w:r>
      <w:r w:rsidRPr="0025065A">
        <w:rPr>
          <w:rFonts w:asciiTheme="minorHAnsi" w:hAnsiTheme="minorHAnsi" w:cstheme="minorHAnsi"/>
          <w:b/>
          <w:u w:val="single"/>
        </w:rPr>
        <w:t xml:space="preserve">could be used very effectively to </w:t>
      </w:r>
      <w:r w:rsidRPr="0025065A">
        <w:rPr>
          <w:rFonts w:asciiTheme="minorHAnsi" w:hAnsiTheme="minorHAnsi" w:cstheme="minorHAnsi"/>
          <w:b/>
          <w:highlight w:val="cyan"/>
          <w:u w:val="single"/>
        </w:rPr>
        <w:t>achieve precise political objectives</w:t>
      </w:r>
      <w:r w:rsidRPr="0025065A">
        <w:rPr>
          <w:rFonts w:asciiTheme="minorHAnsi" w:hAnsiTheme="minorHAnsi" w:cstheme="minorHAnsi"/>
          <w:b/>
          <w:u w:val="single"/>
        </w:rPr>
        <w:t xml:space="preserve"> on the territories nominally under the sovereign authority of other states</w:t>
      </w:r>
      <w:r w:rsidRPr="0025065A">
        <w:rPr>
          <w:rFonts w:asciiTheme="minorHAnsi" w:hAnsiTheme="minorHAnsi" w:cstheme="minorHAnsi"/>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sidRPr="0025065A">
        <w:rPr>
          <w:rFonts w:asciiTheme="minorHAnsi" w:hAnsiTheme="minorHAnsi" w:cstheme="minorHAnsi"/>
          <w:b/>
          <w:u w:val="single"/>
        </w:rPr>
        <w:t>air strikes</w:t>
      </w:r>
      <w:r w:rsidRPr="0025065A">
        <w:rPr>
          <w:rFonts w:asciiTheme="minorHAnsi" w:hAnsiTheme="minorHAnsi" w:cstheme="minorHAnsi"/>
          <w:sz w:val="16"/>
          <w:szCs w:val="16"/>
        </w:rPr>
        <w:t xml:space="preserve"> against potential nuclear weapons manufacturing facilities in these countries, the logistics - </w:t>
      </w:r>
      <w:r w:rsidRPr="0025065A">
        <w:rPr>
          <w:rFonts w:asciiTheme="minorHAnsi" w:hAnsiTheme="minorHAnsi" w:cstheme="minorHAnsi"/>
          <w:b/>
          <w:u w:val="single"/>
        </w:rPr>
        <w:t>getting access to airspace from neighbouring countries, and the possibility of retaliation</w:t>
      </w:r>
      <w:r w:rsidRPr="0025065A">
        <w:rPr>
          <w:rFonts w:asciiTheme="minorHAnsi" w:hAnsiTheme="minorHAnsi" w:cstheme="minorHAnsi"/>
          <w:sz w:val="16"/>
          <w:szCs w:val="16"/>
        </w:rPr>
        <w:t xml:space="preserve"> against military forces in the area - </w:t>
      </w:r>
      <w:r w:rsidRPr="0025065A">
        <w:rPr>
          <w:rFonts w:asciiTheme="minorHAnsi" w:hAnsiTheme="minorHAnsi" w:cstheme="minorHAnsi"/>
          <w:b/>
          <w:u w:val="single"/>
        </w:rPr>
        <w:t>make such operations difficult</w:t>
      </w:r>
      <w:r w:rsidRPr="0025065A">
        <w:rPr>
          <w:rFonts w:asciiTheme="minorHAnsi" w:hAnsiTheme="minorHAnsi" w:cstheme="minorHAnsi"/>
          <w:sz w:val="16"/>
          <w:szCs w:val="16"/>
        </w:rPr>
        <w:t xml:space="preserve">. </w:t>
      </w:r>
      <w:r w:rsidRPr="0025065A">
        <w:rPr>
          <w:rFonts w:asciiTheme="minorHAnsi" w:hAnsiTheme="minorHAnsi" w:cstheme="minorHAnsi"/>
          <w:b/>
          <w:u w:val="single"/>
        </w:rPr>
        <w:t>Using weapons in space would avoid these logistical difficulties</w:t>
      </w:r>
      <w:r w:rsidRPr="0025065A">
        <w:rPr>
          <w:rFonts w:asciiTheme="minorHAnsi" w:hAnsiTheme="minorHAnsi" w:cstheme="minorHAnsi"/>
          <w:sz w:val="16"/>
          <w:szCs w:val="16"/>
        </w:rPr>
        <w:t xml:space="preserve">, thereby </w:t>
      </w:r>
      <w:r w:rsidRPr="0025065A">
        <w:rPr>
          <w:rFonts w:asciiTheme="minorHAnsi" w:hAnsiTheme="minorHAnsi" w:cstheme="minorHAnsi"/>
          <w:b/>
          <w:u w:val="single"/>
        </w:rPr>
        <w:t>making</w:t>
      </w:r>
      <w:r w:rsidRPr="0025065A">
        <w:rPr>
          <w:rFonts w:asciiTheme="minorHAnsi" w:hAnsiTheme="minorHAnsi" w:cstheme="minorHAnsi"/>
          <w:sz w:val="16"/>
          <w:szCs w:val="16"/>
        </w:rPr>
        <w:t xml:space="preserve"> the </w:t>
      </w:r>
      <w:r w:rsidRPr="0025065A">
        <w:rPr>
          <w:rFonts w:asciiTheme="minorHAnsi" w:hAnsiTheme="minorHAnsi" w:cstheme="minorHAnsi"/>
          <w:b/>
          <w:u w:val="single"/>
        </w:rPr>
        <w:t>missions easier</w:t>
      </w:r>
      <w:r w:rsidRPr="0025065A">
        <w:rPr>
          <w:rFonts w:asciiTheme="minorHAnsi" w:hAnsiTheme="minorHAnsi" w:cstheme="minorHAnsi"/>
          <w:sz w:val="16"/>
          <w:szCs w:val="16"/>
        </w:rPr>
        <w:t xml:space="preserve"> (</w:t>
      </w:r>
      <w:r w:rsidRPr="0025065A">
        <w:rPr>
          <w:rFonts w:asciiTheme="minorHAnsi" w:hAnsiTheme="minorHAnsi" w:cstheme="minorHAnsi"/>
          <w:b/>
          <w:u w:val="single"/>
        </w:rPr>
        <w:t>and</w:t>
      </w:r>
      <w:r w:rsidRPr="0025065A">
        <w:rPr>
          <w:rFonts w:asciiTheme="minorHAnsi" w:hAnsiTheme="minorHAnsi" w:cstheme="minorHAnsi"/>
          <w:sz w:val="16"/>
          <w:szCs w:val="16"/>
        </w:rPr>
        <w:t xml:space="preserve"> presumably </w:t>
      </w:r>
      <w:r w:rsidRPr="0025065A">
        <w:rPr>
          <w:rFonts w:asciiTheme="minorHAnsi" w:hAnsiTheme="minorHAnsi" w:cstheme="minorHAnsi"/>
          <w:b/>
          <w:u w:val="single"/>
        </w:rPr>
        <w:t>more likely</w:t>
      </w:r>
      <w:r w:rsidRPr="0025065A">
        <w:rPr>
          <w:rFonts w:asciiTheme="minorHAnsi" w:hAnsiTheme="minorHAnsi" w:cstheme="minorHAnsi"/>
          <w:sz w:val="16"/>
          <w:szCs w:val="16"/>
        </w:rPr>
        <w:t xml:space="preserve">). Threatening spaced-based attack on either manufacturing sites of weapons or on the political leadership of an adversary might be sufficient in many cases to alter the behaviour of targeted governments. In short, if the </w:t>
      </w:r>
      <w:r w:rsidRPr="0025065A">
        <w:rPr>
          <w:rFonts w:asciiTheme="minorHAnsi" w:eastAsia="Calibri" w:hAnsiTheme="minorHAnsi" w:cstheme="minorHAnsi"/>
          <w:b/>
          <w:highlight w:val="cyan"/>
          <w:u w:val="single"/>
        </w:rPr>
        <w:t>US</w:t>
      </w:r>
      <w:r w:rsidRPr="0025065A">
        <w:rPr>
          <w:rFonts w:asciiTheme="minorHAnsi" w:hAnsiTheme="minorHAnsi" w:cstheme="minorHAnsi"/>
          <w:sz w:val="16"/>
          <w:szCs w:val="16"/>
        </w:rPr>
        <w:t xml:space="preserve"> were to deploy such </w:t>
      </w:r>
      <w:r w:rsidRPr="0025065A">
        <w:rPr>
          <w:rFonts w:asciiTheme="minorHAnsi" w:eastAsia="Calibri" w:hAnsiTheme="minorHAnsi" w:cstheme="minorHAnsi"/>
          <w:b/>
          <w:highlight w:val="cyan"/>
          <w:u w:val="single"/>
        </w:rPr>
        <w:t>weapons in space</w:t>
      </w:r>
      <w:r w:rsidRPr="0025065A">
        <w:rPr>
          <w:rFonts w:asciiTheme="minorHAnsi" w:hAnsiTheme="minorHAnsi" w:cstheme="minorHAnsi"/>
          <w:sz w:val="16"/>
          <w:szCs w:val="16"/>
        </w:rPr>
        <w:t xml:space="preserve">, they </w:t>
      </w:r>
      <w:r w:rsidRPr="0025065A">
        <w:rPr>
          <w:rFonts w:asciiTheme="minorHAnsi" w:eastAsia="Calibri" w:hAnsiTheme="minorHAnsi" w:cstheme="minorHAnsi"/>
          <w:b/>
          <w:u w:val="single"/>
        </w:rPr>
        <w:t>would</w:t>
      </w:r>
      <w:r w:rsidRPr="0025065A">
        <w:rPr>
          <w:rFonts w:asciiTheme="minorHAnsi" w:hAnsiTheme="minorHAnsi" w:cstheme="minorHAnsi"/>
          <w:sz w:val="16"/>
          <w:szCs w:val="16"/>
        </w:rPr>
        <w:t xml:space="preserve"> likely </w:t>
      </w:r>
      <w:r w:rsidRPr="0025065A">
        <w:rPr>
          <w:rFonts w:asciiTheme="minorHAnsi" w:eastAsia="Calibri" w:hAnsiTheme="minorHAnsi" w:cstheme="minorHAnsi"/>
          <w:b/>
          <w:u w:val="single"/>
        </w:rPr>
        <w:t xml:space="preserve">be </w:t>
      </w:r>
      <w:r w:rsidRPr="0025065A">
        <w:rPr>
          <w:rFonts w:asciiTheme="minorHAnsi" w:eastAsia="Calibri" w:hAnsiTheme="minorHAnsi" w:cstheme="minorHAnsi"/>
          <w:b/>
          <w:highlight w:val="cyan"/>
          <w:u w:val="single"/>
        </w:rPr>
        <w:t>used</w:t>
      </w:r>
      <w:r w:rsidRPr="0025065A">
        <w:rPr>
          <w:rFonts w:asciiTheme="minorHAnsi" w:hAnsiTheme="minorHAnsi" w:cstheme="minorHAnsi"/>
          <w:sz w:val="16"/>
          <w:szCs w:val="16"/>
        </w:rPr>
        <w:t xml:space="preserve"> to similar effect </w:t>
      </w:r>
      <w:r w:rsidRPr="0025065A">
        <w:rPr>
          <w:rFonts w:asciiTheme="minorHAnsi" w:eastAsia="Calibri" w:hAnsiTheme="minorHAnsi" w:cstheme="minorHAnsi"/>
          <w:b/>
          <w:highlight w:val="cyan"/>
          <w:u w:val="single"/>
        </w:rPr>
        <w:t>as</w:t>
      </w:r>
      <w:r w:rsidRPr="0025065A">
        <w:rPr>
          <w:rFonts w:asciiTheme="minorHAnsi" w:hAnsiTheme="minorHAnsi" w:cstheme="minorHAnsi"/>
          <w:sz w:val="16"/>
          <w:szCs w:val="16"/>
        </w:rPr>
        <w:t xml:space="preserve"> the </w:t>
      </w:r>
      <w:r w:rsidRPr="0025065A">
        <w:rPr>
          <w:rFonts w:asciiTheme="minorHAnsi" w:eastAsia="Calibri" w:hAnsiTheme="minorHAnsi" w:cstheme="minorHAnsi"/>
          <w:b/>
          <w:highlight w:val="cyan"/>
          <w:u w:val="single"/>
        </w:rPr>
        <w:t>gunboat diplomacy</w:t>
      </w:r>
      <w:r w:rsidRPr="0025065A">
        <w:rPr>
          <w:rFonts w:asciiTheme="minorHAnsi" w:hAnsiTheme="minorHAnsi" w:cstheme="minorHAnsi"/>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sidRPr="0025065A">
        <w:rPr>
          <w:rFonts w:asciiTheme="minorHAnsi" w:hAnsiTheme="minorHAnsi" w:cstheme="minorHAnsi"/>
          <w:b/>
          <w:u w:val="single"/>
        </w:rPr>
        <w:t>capacity of norms and taboos to restrain state behaviour</w:t>
      </w:r>
      <w:r w:rsidRPr="0025065A">
        <w:rPr>
          <w:rFonts w:asciiTheme="minorHAnsi" w:hAnsiTheme="minorHAnsi" w:cstheme="minorHAnsi"/>
          <w:sz w:val="16"/>
          <w:szCs w:val="16"/>
        </w:rPr>
        <w:t xml:space="preserve"> in a world of sovereign states, it does </w:t>
      </w:r>
      <w:r w:rsidRPr="0025065A">
        <w:rPr>
          <w:rFonts w:asciiTheme="minorHAnsi" w:hAnsiTheme="minorHAnsi" w:cstheme="minorHAnsi"/>
          <w:b/>
          <w:u w:val="single"/>
        </w:rPr>
        <w:t>not</w:t>
      </w:r>
      <w:r w:rsidRPr="0025065A">
        <w:rPr>
          <w:rFonts w:asciiTheme="minorHAnsi" w:hAnsiTheme="minorHAnsi" w:cstheme="minorHAnsi"/>
          <w:sz w:val="16"/>
          <w:szCs w:val="16"/>
        </w:rPr>
        <w:t xml:space="preserve"> necessarily follow that in a world of only one effectively global sovereign such taboos and norms would continue to function or even </w:t>
      </w:r>
      <w:r w:rsidRPr="0025065A">
        <w:rPr>
          <w:rFonts w:asciiTheme="minorHAnsi" w:hAnsiTheme="minorHAnsi" w:cstheme="minorHAnsi"/>
          <w:b/>
          <w:u w:val="single"/>
        </w:rPr>
        <w:t>exist</w:t>
      </w:r>
      <w:r w:rsidRPr="0025065A">
        <w:rPr>
          <w:rFonts w:asciiTheme="minorHAnsi" w:hAnsiTheme="minorHAnsi" w:cstheme="minorHAnsi"/>
          <w:sz w:val="16"/>
          <w:szCs w:val="16"/>
        </w:rPr>
        <w:t xml:space="preserve">. The example of using space weapons to target non-state actors such as Osama Bin Laden and Al Qaeda points to a third constitutive effect of space weapons capable of force application. Because </w:t>
      </w:r>
      <w:r w:rsidRPr="0025065A">
        <w:rPr>
          <w:rFonts w:asciiTheme="minorHAnsi" w:hAnsiTheme="minorHAnsi" w:cstheme="minorHAnsi"/>
          <w:b/>
          <w:u w:val="single"/>
        </w:rPr>
        <w:t>these weapons could target anyone, anywhere, at anytime</w:t>
      </w:r>
      <w:r w:rsidRPr="0025065A">
        <w:rPr>
          <w:rFonts w:asciiTheme="minorHAnsi" w:hAnsiTheme="minorHAnsi" w:cstheme="minorHAnsi"/>
          <w:sz w:val="16"/>
          <w:szCs w:val="16"/>
        </w:rPr>
        <w:t xml:space="preserve">, </w:t>
      </w:r>
      <w:r w:rsidRPr="0025065A">
        <w:rPr>
          <w:rFonts w:asciiTheme="minorHAnsi" w:eastAsia="Calibri" w:hAnsiTheme="minorHAnsi" w:cstheme="minorHAnsi"/>
          <w:b/>
          <w:highlight w:val="cyan"/>
          <w:u w:val="single"/>
        </w:rPr>
        <w:t>everyone on Earth is</w:t>
      </w:r>
      <w:r w:rsidRPr="0025065A">
        <w:rPr>
          <w:rFonts w:asciiTheme="minorHAnsi" w:hAnsiTheme="minorHAnsi" w:cstheme="minorHAnsi"/>
          <w:sz w:val="16"/>
          <w:szCs w:val="16"/>
        </w:rPr>
        <w:t xml:space="preserve"> effectively </w:t>
      </w:r>
      <w:r w:rsidRPr="0025065A">
        <w:rPr>
          <w:rFonts w:asciiTheme="minorHAnsi" w:eastAsia="Calibri" w:hAnsiTheme="minorHAnsi" w:cstheme="minorHAnsi"/>
          <w:b/>
          <w:highlight w:val="cyan"/>
          <w:u w:val="single"/>
        </w:rPr>
        <w:t>reduced to 'bare life.'</w:t>
      </w:r>
      <w:r w:rsidRPr="0025065A">
        <w:rPr>
          <w:rFonts w:asciiTheme="minorHAnsi" w:hAnsiTheme="minorHAnsi" w:cstheme="minorHAnsi"/>
          <w:sz w:val="16"/>
          <w:szCs w:val="16"/>
        </w:rPr>
        <w:t xml:space="preserve">60 As Agamben demonstrates, </w:t>
      </w:r>
      <w:r w:rsidRPr="0025065A">
        <w:rPr>
          <w:rFonts w:asciiTheme="minorHAnsi" w:hAnsiTheme="minorHAnsi" w:cstheme="minorHAnsi"/>
          <w:b/>
          <w:u w:val="single"/>
        </w:rPr>
        <w:t>sovereign power determines who is outside the laws and protections of the state in a relationship of 'inclusive exclusion.'</w:t>
      </w:r>
      <w:r w:rsidRPr="0025065A">
        <w:rPr>
          <w:rFonts w:asciiTheme="minorHAnsi" w:hAnsiTheme="minorHAnsi" w:cstheme="minorHAnsi"/>
          <w:sz w:val="16"/>
          <w:szCs w:val="16"/>
        </w:rPr>
        <w:t xml:space="preserve"> While human rights regimes and the rule of law may exist under a late-modern global empire policed by space weapons,61 </w:t>
      </w:r>
      <w:r w:rsidRPr="0025065A">
        <w:rPr>
          <w:rFonts w:asciiTheme="minorHAnsi" w:hAnsiTheme="minorHAnsi" w:cstheme="minorHAnsi"/>
          <w:b/>
          <w:u w:val="single"/>
        </w:rPr>
        <w:t>the global sovereign will have the ability to decide the exception to</w:t>
      </w:r>
      <w:r w:rsidRPr="0025065A">
        <w:rPr>
          <w:rFonts w:asciiTheme="minorHAnsi" w:hAnsiTheme="minorHAnsi" w:cstheme="minorHAnsi"/>
          <w:sz w:val="16"/>
          <w:szCs w:val="16"/>
        </w:rPr>
        <w:t xml:space="preserve"> this </w:t>
      </w:r>
      <w:r w:rsidRPr="0025065A">
        <w:rPr>
          <w:rFonts w:asciiTheme="minorHAnsi" w:hAnsiTheme="minorHAnsi" w:cstheme="minorHAnsi"/>
          <w:b/>
          <w:u w:val="single"/>
        </w:rPr>
        <w:t>rule of law</w:t>
      </w:r>
      <w:r w:rsidRPr="0025065A">
        <w:rPr>
          <w:rFonts w:asciiTheme="minorHAnsi" w:hAnsiTheme="minorHAnsi" w:cstheme="minorHAnsi"/>
          <w:sz w:val="16"/>
          <w:szCs w:val="16"/>
        </w:rPr>
        <w:t xml:space="preserve">, and this </w:t>
      </w:r>
      <w:r w:rsidRPr="0025065A">
        <w:rPr>
          <w:rFonts w:asciiTheme="minorHAnsi" w:eastAsia="Calibri" w:hAnsiTheme="minorHAnsi" w:cstheme="minorHAnsi"/>
          <w:b/>
          <w:u w:val="single"/>
        </w:rPr>
        <w:t>state of exception</w:t>
      </w:r>
      <w:r w:rsidRPr="0025065A">
        <w:rPr>
          <w:rFonts w:asciiTheme="minorHAnsi" w:hAnsiTheme="minorHAnsi" w:cstheme="minorHAnsi"/>
          <w:sz w:val="16"/>
          <w:szCs w:val="16"/>
        </w:rPr>
        <w:t xml:space="preserve"> in many cases may be </w:t>
      </w:r>
      <w:r w:rsidRPr="0025065A">
        <w:rPr>
          <w:rFonts w:asciiTheme="minorHAnsi" w:eastAsia="Calibri" w:hAnsiTheme="minorHAnsi" w:cstheme="minorHAnsi"/>
          <w:b/>
          <w:u w:val="single"/>
        </w:rPr>
        <w:t>exercised by</w:t>
      </w:r>
      <w:r w:rsidRPr="0025065A">
        <w:rPr>
          <w:rFonts w:asciiTheme="minorHAnsi" w:hAnsiTheme="minorHAnsi" w:cstheme="minorHAnsi"/>
          <w:sz w:val="16"/>
          <w:szCs w:val="16"/>
        </w:rPr>
        <w:t xml:space="preserve"> the use of </w:t>
      </w:r>
      <w:r w:rsidRPr="0025065A">
        <w:rPr>
          <w:rFonts w:asciiTheme="minorHAnsi" w:eastAsia="Calibri" w:hAnsiTheme="minorHAnsi" w:cstheme="minorHAnsi"/>
          <w:b/>
          <w:u w:val="single"/>
        </w:rPr>
        <w:t>space weapons</w:t>
      </w:r>
      <w:r w:rsidRPr="0025065A">
        <w:rPr>
          <w:rFonts w:asciiTheme="minorHAnsi" w:hAnsiTheme="minorHAnsi" w:cstheme="minorHAnsi"/>
          <w:sz w:val="16"/>
          <w:szCs w:val="16"/>
        </w:rPr>
        <w:t xml:space="preserve"> that </w:t>
      </w:r>
      <w:r w:rsidRPr="0025065A">
        <w:rPr>
          <w:rFonts w:asciiTheme="minorHAnsi" w:eastAsia="Calibri" w:hAnsiTheme="minorHAnsi" w:cstheme="minorHAnsi"/>
          <w:b/>
          <w:u w:val="single"/>
        </w:rPr>
        <w:t>constituted the sovereign in the first place</w:t>
      </w:r>
      <w:r w:rsidRPr="0025065A">
        <w:rPr>
          <w:rFonts w:asciiTheme="minorHAnsi" w:hAnsiTheme="minorHAnsi" w:cstheme="minorHAnsi"/>
          <w:sz w:val="16"/>
          <w:szCs w:val="16"/>
        </w:rPr>
        <w:t xml:space="preserve">. </w:t>
      </w:r>
    </w:p>
    <w:p w14:paraId="418DBC36" w14:textId="77777777" w:rsidR="00AF04E9" w:rsidRPr="0025065A" w:rsidRDefault="00AF04E9" w:rsidP="00AF04E9">
      <w:pPr>
        <w:rPr>
          <w:rFonts w:asciiTheme="minorHAnsi" w:hAnsiTheme="minorHAnsi" w:cstheme="minorHAnsi"/>
        </w:rPr>
      </w:pPr>
    </w:p>
    <w:p w14:paraId="757A31B1"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Plan (1:30)</w:t>
      </w:r>
    </w:p>
    <w:p w14:paraId="6BD1377A" w14:textId="77777777" w:rsidR="00AF04E9" w:rsidRPr="0025065A" w:rsidRDefault="00AF04E9" w:rsidP="00AF04E9">
      <w:pPr>
        <w:pStyle w:val="Heading4"/>
        <w:rPr>
          <w:rFonts w:asciiTheme="minorHAnsi" w:hAnsiTheme="minorHAnsi" w:cstheme="minorHAnsi"/>
          <w:color w:val="000000"/>
          <w:szCs w:val="26"/>
        </w:rPr>
      </w:pPr>
      <w:r w:rsidRPr="0025065A">
        <w:rPr>
          <w:rFonts w:asciiTheme="minorHAnsi" w:hAnsiTheme="minorHAnsi" w:cstheme="minorHAnsi"/>
          <w:color w:val="000000"/>
          <w:szCs w:val="26"/>
        </w:rPr>
        <w:t>Plan - Private entities and space-faring governments will ban the appropriation of outer space by private entities.</w:t>
      </w:r>
    </w:p>
    <w:p w14:paraId="544A3DFA" w14:textId="77777777" w:rsidR="00AF04E9" w:rsidRPr="0025065A" w:rsidRDefault="00AF04E9" w:rsidP="00AF04E9">
      <w:pPr>
        <w:rPr>
          <w:rFonts w:asciiTheme="minorHAnsi" w:hAnsiTheme="minorHAnsi" w:cstheme="minorHAnsi"/>
        </w:rPr>
      </w:pPr>
    </w:p>
    <w:p w14:paraId="3F3886FF"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color w:val="000000"/>
          <w:szCs w:val="26"/>
        </w:rPr>
        <w:t>Enforcement is using anti-satellite weapons against presently privately appropriated space materials to repossess the space after all personnel have been returned. This makes sure any past appropriation goes away as per the ban</w:t>
      </w:r>
    </w:p>
    <w:p w14:paraId="769FC30B" w14:textId="77777777" w:rsidR="00AF04E9" w:rsidRPr="0025065A" w:rsidRDefault="00AF04E9" w:rsidP="00AF04E9">
      <w:pPr>
        <w:rPr>
          <w:rFonts w:asciiTheme="minorHAnsi" w:hAnsiTheme="minorHAnsi" w:cstheme="minorHAnsi"/>
        </w:rPr>
      </w:pPr>
    </w:p>
    <w:p w14:paraId="6A0A781A"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The role of the ballot is to vote for the debater whose advocacy best reveals and breaks down militarism in outer space.</w:t>
      </w:r>
    </w:p>
    <w:p w14:paraId="2EAE6812" w14:textId="77777777" w:rsidR="00AF04E9" w:rsidRPr="0025065A" w:rsidRDefault="00AF04E9" w:rsidP="00AF04E9">
      <w:pPr>
        <w:rPr>
          <w:rFonts w:asciiTheme="minorHAnsi" w:hAnsiTheme="minorHAnsi" w:cstheme="minorHAnsi"/>
        </w:rPr>
      </w:pPr>
    </w:p>
    <w:p w14:paraId="73DB4038"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color w:val="000000"/>
          <w:szCs w:val="26"/>
        </w:rPr>
        <w:t xml:space="preserve">The plan </w:t>
      </w:r>
      <w:r w:rsidRPr="0025065A">
        <w:rPr>
          <w:rFonts w:asciiTheme="minorHAnsi" w:hAnsiTheme="minorHAnsi" w:cstheme="minorHAnsi"/>
          <w:i/>
          <w:iCs w:val="0"/>
          <w:color w:val="000000"/>
          <w:szCs w:val="26"/>
        </w:rPr>
        <w:t>accelerates</w:t>
      </w:r>
      <w:r w:rsidRPr="0025065A">
        <w:rPr>
          <w:rFonts w:asciiTheme="minorHAnsi" w:hAnsiTheme="minorHAnsi" w:cstheme="minorHAnsi"/>
          <w:color w:val="000000"/>
          <w:szCs w:val="26"/>
        </w:rPr>
        <w:t xml:space="preserve"> the collapse of the US satellite network by </w:t>
      </w:r>
      <w:r w:rsidRPr="0025065A">
        <w:rPr>
          <w:rFonts w:asciiTheme="minorHAnsi" w:hAnsiTheme="minorHAnsi" w:cstheme="minorHAnsi"/>
          <w:i/>
          <w:iCs w:val="0"/>
          <w:color w:val="000000"/>
          <w:szCs w:val="26"/>
        </w:rPr>
        <w:t>locking in</w:t>
      </w:r>
      <w:r w:rsidRPr="0025065A">
        <w:rPr>
          <w:rFonts w:asciiTheme="minorHAnsi" w:hAnsiTheme="minorHAnsi" w:cstheme="minorHAnsi"/>
          <w:color w:val="000000"/>
          <w:szCs w:val="26"/>
        </w:rPr>
        <w:t xml:space="preserve"> Kessler Syndrome. </w:t>
      </w:r>
      <w:r w:rsidRPr="0025065A">
        <w:rPr>
          <w:rFonts w:asciiTheme="minorHAnsi" w:hAnsiTheme="minorHAnsi" w:cstheme="minorHAnsi"/>
          <w:i/>
          <w:iCs w:val="0"/>
          <w:color w:val="000000"/>
          <w:szCs w:val="26"/>
        </w:rPr>
        <w:t>Increasing</w:t>
      </w:r>
      <w:r w:rsidRPr="0025065A">
        <w:rPr>
          <w:rFonts w:asciiTheme="minorHAnsi" w:hAnsiTheme="minorHAnsi" w:cstheme="minorHAnsi"/>
          <w:color w:val="000000"/>
          <w:szCs w:val="26"/>
        </w:rPr>
        <w:t xml:space="preserve"> ASAT attacks </w:t>
      </w:r>
      <w:r w:rsidRPr="0025065A">
        <w:rPr>
          <w:rFonts w:asciiTheme="minorHAnsi" w:hAnsiTheme="minorHAnsi" w:cstheme="minorHAnsi"/>
          <w:color w:val="000000"/>
          <w:szCs w:val="26"/>
          <w:u w:val="single"/>
        </w:rPr>
        <w:t>against</w:t>
      </w:r>
      <w:r w:rsidRPr="0025065A">
        <w:rPr>
          <w:rFonts w:asciiTheme="minorHAnsi" w:hAnsiTheme="minorHAnsi" w:cstheme="minorHAnsi"/>
          <w:color w:val="000000"/>
          <w:szCs w:val="26"/>
        </w:rPr>
        <w:t xml:space="preserve"> Satellites both </w:t>
      </w:r>
      <w:r w:rsidRPr="0025065A">
        <w:rPr>
          <w:rFonts w:asciiTheme="minorHAnsi" w:hAnsiTheme="minorHAnsi" w:cstheme="minorHAnsi"/>
          <w:color w:val="000000"/>
          <w:szCs w:val="26"/>
          <w:u w:val="single"/>
        </w:rPr>
        <w:t>demilitarizes</w:t>
      </w:r>
      <w:r w:rsidRPr="0025065A">
        <w:rPr>
          <w:rFonts w:asciiTheme="minorHAnsi" w:hAnsiTheme="minorHAnsi" w:cstheme="minorHAnsi"/>
          <w:color w:val="000000"/>
          <w:szCs w:val="26"/>
        </w:rPr>
        <w:t xml:space="preserve"> space and creates enough </w:t>
      </w:r>
      <w:r w:rsidRPr="0025065A">
        <w:rPr>
          <w:rFonts w:asciiTheme="minorHAnsi" w:hAnsiTheme="minorHAnsi" w:cstheme="minorHAnsi"/>
          <w:color w:val="000000"/>
          <w:szCs w:val="26"/>
          <w:u w:val="single"/>
        </w:rPr>
        <w:t>space debris</w:t>
      </w:r>
      <w:r w:rsidRPr="0025065A">
        <w:rPr>
          <w:rFonts w:asciiTheme="minorHAnsi" w:hAnsiTheme="minorHAnsi" w:cstheme="minorHAnsi"/>
          <w:color w:val="000000"/>
          <w:szCs w:val="26"/>
        </w:rPr>
        <w:t xml:space="preserve"> to make spacecraft operation </w:t>
      </w:r>
      <w:r w:rsidRPr="0025065A">
        <w:rPr>
          <w:rFonts w:asciiTheme="minorHAnsi" w:hAnsiTheme="minorHAnsi" w:cstheme="minorHAnsi"/>
          <w:color w:val="000000"/>
          <w:szCs w:val="26"/>
          <w:u w:val="single"/>
        </w:rPr>
        <w:t>impossible</w:t>
      </w:r>
      <w:r w:rsidRPr="0025065A">
        <w:rPr>
          <w:rFonts w:asciiTheme="minorHAnsi" w:hAnsiTheme="minorHAnsi" w:cstheme="minorHAnsi"/>
          <w:color w:val="000000"/>
          <w:szCs w:val="26"/>
        </w:rPr>
        <w:t>.</w:t>
      </w:r>
    </w:p>
    <w:p w14:paraId="3D3BA1B3" w14:textId="77777777" w:rsidR="00AF04E9" w:rsidRPr="0025065A" w:rsidRDefault="00AF04E9" w:rsidP="00AF04E9">
      <w:pPr>
        <w:pStyle w:val="NormalWeb"/>
        <w:rPr>
          <w:rFonts w:asciiTheme="minorHAnsi" w:hAnsiTheme="minorHAnsi" w:cstheme="minorHAnsi"/>
        </w:rPr>
      </w:pPr>
      <w:r w:rsidRPr="0025065A">
        <w:rPr>
          <w:rFonts w:asciiTheme="minorHAnsi" w:hAnsiTheme="minorHAnsi" w:cstheme="minorHAnsi"/>
          <w:b/>
          <w:bCs/>
          <w:color w:val="000000"/>
          <w:sz w:val="26"/>
          <w:szCs w:val="26"/>
        </w:rPr>
        <w:t>Dunlop et al 17 </w:t>
      </w:r>
    </w:p>
    <w:p w14:paraId="33B72586" w14:textId="77777777" w:rsidR="00AF04E9" w:rsidRPr="0025065A" w:rsidRDefault="00AF04E9" w:rsidP="00AF04E9">
      <w:pPr>
        <w:pStyle w:val="NormalWeb"/>
        <w:rPr>
          <w:rFonts w:asciiTheme="minorHAnsi" w:hAnsiTheme="minorHAnsi" w:cstheme="minorHAnsi"/>
        </w:rPr>
      </w:pPr>
      <w:r w:rsidRPr="0025065A">
        <w:rPr>
          <w:rFonts w:asciiTheme="minorHAnsi" w:hAnsiTheme="minorHAnsi" w:cstheme="minorHAnsi"/>
          <w:color w:val="000000"/>
          <w:sz w:val="18"/>
          <w:szCs w:val="18"/>
        </w:rPr>
        <w:t>(*</w:t>
      </w:r>
      <w:r w:rsidRPr="0025065A">
        <w:rPr>
          <w:rFonts w:asciiTheme="minorHAnsi" w:hAnsiTheme="minorHAnsi" w:cstheme="minorHAnsi"/>
          <w:color w:val="000000"/>
          <w:sz w:val="22"/>
        </w:rPr>
        <w:t xml:space="preserve">Dave Dunlop </w:t>
      </w:r>
      <w:r w:rsidRPr="0025065A">
        <w:rPr>
          <w:rFonts w:asciiTheme="minorHAnsi" w:hAnsiTheme="minorHAnsi" w:cstheme="minorHAnsi"/>
          <w:color w:val="000000"/>
          <w:sz w:val="18"/>
          <w:szCs w:val="18"/>
        </w:rPr>
        <w:t>is a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w:t>
      </w:r>
      <w:r w:rsidRPr="0025065A">
        <w:rPr>
          <w:rFonts w:asciiTheme="minorHAnsi" w:hAnsiTheme="minorHAnsi" w:cstheme="minorHAnsi"/>
          <w:color w:val="000000"/>
          <w:sz w:val="22"/>
        </w:rPr>
        <w:t xml:space="preserve">Al Anzaldua </w:t>
      </w:r>
      <w:r w:rsidRPr="0025065A">
        <w:rPr>
          <w:rFonts w:asciiTheme="minorHAnsi" w:hAnsiTheme="minorHAnsi" w:cstheme="minorHAnsi"/>
          <w:color w:val="000000"/>
          <w:sz w:val="18"/>
          <w:szCs w:val="18"/>
        </w:rPr>
        <w:t>is a retired US State Department diplomat and 30-year veteran of space advocacy. His undergraduate educational background is in Science and International Studies, followed by a Master’s degree in Latin American Studies. In the US Foreign Service, he carried out diplomatic and science-related work, primarily in Latin American and Caribbean countries. Al is the National Space Society (NSS) International Chapters Coordinator, Vice-Chair and International Relations Coordinator of the NSS International Committee, Secretary of the Tucson L5 Space Society, and active with other space or astronomy organizations. He has authored a series of articles on space issues in The Space Review and other publications and gives frequent presentations and exhibitions on space-related subjects, “</w:t>
      </w:r>
      <w:r w:rsidRPr="0025065A">
        <w:rPr>
          <w:rFonts w:asciiTheme="minorHAnsi" w:hAnsiTheme="minorHAnsi" w:cstheme="minorHAnsi"/>
          <w:color w:val="000000"/>
          <w:sz w:val="22"/>
        </w:rPr>
        <w:t>Why the US and Russia should work together to clean up orbital debris”</w:t>
      </w:r>
      <w:r w:rsidRPr="0025065A">
        <w:rPr>
          <w:rFonts w:asciiTheme="minorHAnsi" w:hAnsiTheme="minorHAnsi" w:cstheme="minorHAnsi"/>
          <w:color w:val="000000"/>
          <w:sz w:val="18"/>
          <w:szCs w:val="18"/>
        </w:rPr>
        <w:t xml:space="preserve">, </w:t>
      </w:r>
      <w:hyperlink r:id="rId9" w:history="1">
        <w:r w:rsidRPr="0025065A">
          <w:rPr>
            <w:rStyle w:val="Hyperlink"/>
            <w:rFonts w:asciiTheme="minorHAnsi" w:hAnsiTheme="minorHAnsi" w:cstheme="minorHAnsi"/>
            <w:color w:val="000000"/>
            <w:sz w:val="22"/>
          </w:rPr>
          <w:t>http://www.thespacereview.com/article/3156/1</w:t>
        </w:r>
      </w:hyperlink>
      <w:r w:rsidRPr="0025065A">
        <w:rPr>
          <w:rFonts w:asciiTheme="minorHAnsi" w:hAnsiTheme="minorHAnsi" w:cstheme="minorHAnsi"/>
          <w:color w:val="000000"/>
          <w:sz w:val="22"/>
        </w:rPr>
        <w:t>, January 30, 2017, Ak.)</w:t>
      </w:r>
    </w:p>
    <w:p w14:paraId="142742D3" w14:textId="77777777" w:rsidR="00AF04E9" w:rsidRPr="0025065A" w:rsidRDefault="00AF04E9" w:rsidP="00AF04E9">
      <w:pPr>
        <w:spacing w:before="240" w:after="240" w:line="240" w:lineRule="auto"/>
        <w:rPr>
          <w:rFonts w:asciiTheme="minorHAnsi" w:eastAsia="Times New Roman" w:hAnsiTheme="minorHAnsi" w:cstheme="minorHAnsi"/>
          <w:sz w:val="24"/>
          <w:szCs w:val="24"/>
        </w:rPr>
      </w:pPr>
      <w:r w:rsidRPr="0025065A">
        <w:rPr>
          <w:rFonts w:asciiTheme="minorHAnsi" w:eastAsia="Times New Roman" w:hAnsiTheme="minorHAnsi" w:cstheme="minorHAnsi"/>
          <w:b/>
          <w:bCs/>
          <w:color w:val="000000"/>
          <w:u w:val="single"/>
        </w:rPr>
        <w:t xml:space="preserve">There are </w:t>
      </w:r>
      <w:r w:rsidRPr="0025065A">
        <w:rPr>
          <w:rFonts w:asciiTheme="minorHAnsi" w:eastAsia="Times New Roman" w:hAnsiTheme="minorHAnsi" w:cstheme="minorHAnsi"/>
          <w:b/>
          <w:bCs/>
          <w:color w:val="000000"/>
          <w:highlight w:val="cyan"/>
          <w:u w:val="single"/>
        </w:rPr>
        <w:t>over 22,000 Earth-orbiting debris objects larger than a softball</w:t>
      </w:r>
      <w:r w:rsidRPr="0025065A">
        <w:rPr>
          <w:rFonts w:asciiTheme="minorHAnsi" w:eastAsia="Times New Roman" w:hAnsiTheme="minorHAnsi" w:cstheme="minorHAnsi"/>
          <w:color w:val="000000"/>
          <w:sz w:val="14"/>
          <w:szCs w:val="14"/>
        </w:rPr>
        <w:t xml:space="preserve"> (10 centimeters) </w:t>
      </w:r>
      <w:r w:rsidRPr="0025065A">
        <w:rPr>
          <w:rFonts w:asciiTheme="minorHAnsi" w:eastAsia="Times New Roman" w:hAnsiTheme="minorHAnsi" w:cstheme="minorHAnsi"/>
          <w:b/>
          <w:bCs/>
          <w:color w:val="000000"/>
          <w:u w:val="single"/>
        </w:rPr>
        <w:t>and</w:t>
      </w:r>
      <w:r w:rsidRPr="0025065A">
        <w:rPr>
          <w:rFonts w:asciiTheme="minorHAnsi" w:eastAsia="Times New Roman" w:hAnsiTheme="minorHAnsi" w:cstheme="minorHAnsi"/>
          <w:color w:val="000000"/>
          <w:sz w:val="14"/>
          <w:szCs w:val="14"/>
        </w:rPr>
        <w:t xml:space="preserve"> around </w:t>
      </w:r>
      <w:r w:rsidRPr="0025065A">
        <w:rPr>
          <w:rFonts w:asciiTheme="minorHAnsi" w:eastAsia="Times New Roman" w:hAnsiTheme="minorHAnsi" w:cstheme="minorHAnsi"/>
          <w:b/>
          <w:bCs/>
          <w:color w:val="000000"/>
          <w:u w:val="single"/>
        </w:rPr>
        <w:t>a million shrapnel fragments</w:t>
      </w:r>
      <w:r w:rsidRPr="0025065A">
        <w:rPr>
          <w:rFonts w:asciiTheme="minorHAnsi" w:eastAsia="Times New Roman" w:hAnsiTheme="minorHAnsi" w:cstheme="minorHAnsi"/>
          <w:color w:val="000000"/>
          <w:sz w:val="14"/>
          <w:szCs w:val="14"/>
        </w:rPr>
        <w:t xml:space="preserve"> between 0.5 and 10 centimeters (ESA 2013). </w:t>
      </w:r>
      <w:r w:rsidRPr="0025065A">
        <w:rPr>
          <w:rFonts w:asciiTheme="minorHAnsi" w:eastAsia="Times New Roman" w:hAnsiTheme="minorHAnsi" w:cstheme="minorHAnsi"/>
          <w:b/>
          <w:bCs/>
          <w:color w:val="000000"/>
          <w:u w:val="single"/>
        </w:rPr>
        <w:t>With relative impact velocities</w:t>
      </w:r>
      <w:r w:rsidRPr="0025065A">
        <w:rPr>
          <w:rFonts w:asciiTheme="minorHAnsi" w:eastAsia="Times New Roman" w:hAnsiTheme="minorHAnsi" w:cstheme="minorHAnsi"/>
          <w:color w:val="000000"/>
          <w:sz w:val="14"/>
          <w:szCs w:val="14"/>
        </w:rPr>
        <w:t xml:space="preserve"> reaching </w:t>
      </w:r>
      <w:r w:rsidRPr="0025065A">
        <w:rPr>
          <w:rFonts w:asciiTheme="minorHAnsi" w:eastAsia="Times New Roman" w:hAnsiTheme="minorHAnsi" w:cstheme="minorHAnsi"/>
          <w:b/>
          <w:bCs/>
          <w:color w:val="000000"/>
          <w:u w:val="single"/>
        </w:rPr>
        <w:t>higher than 55,000 kilometers per hour in</w:t>
      </w:r>
      <w:r w:rsidRPr="0025065A">
        <w:rPr>
          <w:rFonts w:asciiTheme="minorHAnsi" w:eastAsia="Times New Roman" w:hAnsiTheme="minorHAnsi" w:cstheme="minorHAnsi"/>
          <w:color w:val="000000"/>
          <w:sz w:val="14"/>
          <w:szCs w:val="14"/>
        </w:rPr>
        <w:t xml:space="preserve"> low Earth orbit (</w:t>
      </w:r>
      <w:r w:rsidRPr="0025065A">
        <w:rPr>
          <w:rFonts w:asciiTheme="minorHAnsi" w:eastAsia="Times New Roman" w:hAnsiTheme="minorHAnsi" w:cstheme="minorHAnsi"/>
          <w:b/>
          <w:bCs/>
          <w:color w:val="000000"/>
          <w:u w:val="single"/>
        </w:rPr>
        <w:t>LEO</w:t>
      </w:r>
      <w:r w:rsidRPr="0025065A">
        <w:rPr>
          <w:rFonts w:asciiTheme="minorHAnsi" w:eastAsia="Times New Roman" w:hAnsiTheme="minorHAnsi" w:cstheme="minorHAnsi"/>
          <w:color w:val="000000"/>
          <w:sz w:val="14"/>
          <w:szCs w:val="14"/>
        </w:rPr>
        <w:t xml:space="preserve">—between 160 and 2,000 kilometers in altitude—even </w:t>
      </w:r>
      <w:r w:rsidRPr="0025065A">
        <w:rPr>
          <w:rFonts w:asciiTheme="minorHAnsi" w:eastAsia="Times New Roman" w:hAnsiTheme="minorHAnsi" w:cstheme="minorHAnsi"/>
          <w:b/>
          <w:bCs/>
          <w:color w:val="000000"/>
          <w:highlight w:val="cyan"/>
          <w:u w:val="single"/>
        </w:rPr>
        <w:t>debris as small as a pea can take out spacecraft</w:t>
      </w:r>
      <w:r w:rsidRPr="0025065A">
        <w:rPr>
          <w:rFonts w:asciiTheme="minorHAnsi" w:eastAsia="Times New Roman" w:hAnsiTheme="minorHAnsi" w:cstheme="minorHAnsi"/>
          <w:color w:val="000000"/>
          <w:sz w:val="14"/>
          <w:szCs w:val="14"/>
        </w:rPr>
        <w:t xml:space="preserve"> (Liou 2014). </w:t>
      </w:r>
      <w:r w:rsidRPr="0025065A">
        <w:rPr>
          <w:rFonts w:asciiTheme="minorHAnsi" w:eastAsia="Times New Roman" w:hAnsiTheme="minorHAnsi" w:cstheme="minorHAnsi"/>
          <w:b/>
          <w:bCs/>
          <w:color w:val="000000"/>
          <w:u w:val="single"/>
        </w:rPr>
        <w:t xml:space="preserve">The </w:t>
      </w:r>
      <w:r w:rsidRPr="0025065A">
        <w:rPr>
          <w:rFonts w:asciiTheme="minorHAnsi" w:eastAsia="Times New Roman" w:hAnsiTheme="minorHAnsi" w:cstheme="minorHAnsi"/>
          <w:b/>
          <w:bCs/>
          <w:color w:val="000000"/>
          <w:highlight w:val="cyan"/>
          <w:u w:val="single"/>
        </w:rPr>
        <w:t xml:space="preserve">deliberate destruction in 2007 </w:t>
      </w:r>
      <w:r w:rsidRPr="0025065A">
        <w:rPr>
          <w:rFonts w:asciiTheme="minorHAnsi" w:eastAsia="Times New Roman" w:hAnsiTheme="minorHAnsi" w:cstheme="minorHAnsi"/>
          <w:b/>
          <w:bCs/>
          <w:color w:val="000000"/>
          <w:u w:val="single"/>
        </w:rPr>
        <w:t xml:space="preserve">of the </w:t>
      </w:r>
      <w:r w:rsidRPr="0025065A">
        <w:rPr>
          <w:rFonts w:asciiTheme="minorHAnsi" w:eastAsia="Times New Roman" w:hAnsiTheme="minorHAnsi" w:cstheme="minorHAnsi"/>
          <w:b/>
          <w:bCs/>
          <w:color w:val="000000"/>
          <w:highlight w:val="cyan"/>
          <w:u w:val="single"/>
        </w:rPr>
        <w:t>Chinese</w:t>
      </w:r>
      <w:r w:rsidRPr="0025065A">
        <w:rPr>
          <w:rFonts w:asciiTheme="minorHAnsi" w:eastAsia="Times New Roman" w:hAnsiTheme="minorHAnsi" w:cstheme="minorHAnsi"/>
          <w:color w:val="000000"/>
          <w:sz w:val="14"/>
          <w:szCs w:val="14"/>
        </w:rPr>
        <w:t xml:space="preserve"> Fengyun </w:t>
      </w:r>
      <w:r w:rsidRPr="0025065A">
        <w:rPr>
          <w:rFonts w:asciiTheme="minorHAnsi" w:eastAsia="Times New Roman" w:hAnsiTheme="minorHAnsi" w:cstheme="minorHAnsi"/>
          <w:b/>
          <w:bCs/>
          <w:color w:val="000000"/>
          <w:highlight w:val="cyan"/>
          <w:u w:val="single"/>
        </w:rPr>
        <w:t>satellite with an antisatellite weapon</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and</w:t>
      </w:r>
      <w:r w:rsidRPr="0025065A">
        <w:rPr>
          <w:rFonts w:asciiTheme="minorHAnsi" w:eastAsia="Times New Roman" w:hAnsiTheme="minorHAnsi" w:cstheme="minorHAnsi"/>
          <w:b/>
          <w:bCs/>
          <w:color w:val="000000"/>
          <w:u w:val="single"/>
        </w:rPr>
        <w:t xml:space="preserve"> the catastrophic </w:t>
      </w:r>
      <w:r w:rsidRPr="0025065A">
        <w:rPr>
          <w:rFonts w:asciiTheme="minorHAnsi" w:eastAsia="Times New Roman" w:hAnsiTheme="minorHAnsi" w:cstheme="minorHAnsi"/>
          <w:b/>
          <w:bCs/>
          <w:color w:val="000000"/>
          <w:highlight w:val="cyan"/>
          <w:u w:val="single"/>
        </w:rPr>
        <w:t>2009 collision</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between</w:t>
      </w:r>
      <w:r w:rsidRPr="0025065A">
        <w:rPr>
          <w:rFonts w:asciiTheme="minorHAnsi" w:eastAsia="Times New Roman" w:hAnsiTheme="minorHAnsi" w:cstheme="minorHAnsi"/>
          <w:color w:val="000000"/>
          <w:sz w:val="14"/>
          <w:szCs w:val="14"/>
        </w:rPr>
        <w:t xml:space="preserve"> a </w:t>
      </w:r>
      <w:r w:rsidRPr="0025065A">
        <w:rPr>
          <w:rFonts w:asciiTheme="minorHAnsi" w:eastAsia="Times New Roman" w:hAnsiTheme="minorHAnsi" w:cstheme="minorHAnsi"/>
          <w:b/>
          <w:bCs/>
          <w:color w:val="000000"/>
          <w:u w:val="single"/>
        </w:rPr>
        <w:t xml:space="preserve">defunct </w:t>
      </w:r>
      <w:r w:rsidRPr="0025065A">
        <w:rPr>
          <w:rFonts w:asciiTheme="minorHAnsi" w:eastAsia="Times New Roman" w:hAnsiTheme="minorHAnsi" w:cstheme="minorHAnsi"/>
          <w:b/>
          <w:bCs/>
          <w:color w:val="000000"/>
          <w:highlight w:val="cyan"/>
          <w:u w:val="single"/>
        </w:rPr>
        <w:t xml:space="preserve">Russian </w:t>
      </w:r>
      <w:r w:rsidRPr="0025065A">
        <w:rPr>
          <w:rFonts w:asciiTheme="minorHAnsi" w:eastAsia="Times New Roman" w:hAnsiTheme="minorHAnsi" w:cstheme="minorHAnsi"/>
          <w:b/>
          <w:bCs/>
          <w:color w:val="000000"/>
          <w:u w:val="single"/>
        </w:rPr>
        <w:t xml:space="preserve">Cosmos </w:t>
      </w:r>
      <w:r w:rsidRPr="0025065A">
        <w:rPr>
          <w:rFonts w:asciiTheme="minorHAnsi" w:eastAsia="Times New Roman" w:hAnsiTheme="minorHAnsi" w:cstheme="minorHAnsi"/>
          <w:b/>
          <w:bCs/>
          <w:color w:val="000000"/>
          <w:highlight w:val="cyan"/>
          <w:u w:val="single"/>
        </w:rPr>
        <w:t>satellite</w:t>
      </w:r>
      <w:r w:rsidRPr="0025065A">
        <w:rPr>
          <w:rFonts w:asciiTheme="minorHAnsi" w:eastAsia="Times New Roman" w:hAnsiTheme="minorHAnsi" w:cstheme="minorHAnsi"/>
          <w:color w:val="000000"/>
          <w:sz w:val="14"/>
          <w:szCs w:val="14"/>
        </w:rPr>
        <w:t xml:space="preserve"> and an operating Iridium satellite </w:t>
      </w:r>
      <w:r w:rsidRPr="0025065A">
        <w:rPr>
          <w:rFonts w:asciiTheme="minorHAnsi" w:eastAsia="Times New Roman" w:hAnsiTheme="minorHAnsi" w:cstheme="minorHAnsi"/>
          <w:b/>
          <w:bCs/>
          <w:color w:val="000000"/>
          <w:u w:val="single"/>
        </w:rPr>
        <w:t>have</w:t>
      </w:r>
      <w:r w:rsidRPr="0025065A">
        <w:rPr>
          <w:rFonts w:asciiTheme="minorHAnsi" w:eastAsia="Times New Roman" w:hAnsiTheme="minorHAnsi" w:cstheme="minorHAnsi"/>
          <w:color w:val="000000"/>
          <w:sz w:val="14"/>
          <w:szCs w:val="14"/>
        </w:rPr>
        <w:t xml:space="preserve"> together more than </w:t>
      </w:r>
      <w:r w:rsidRPr="0025065A">
        <w:rPr>
          <w:rFonts w:asciiTheme="minorHAnsi" w:eastAsia="Times New Roman" w:hAnsiTheme="minorHAnsi" w:cstheme="minorHAnsi"/>
          <w:b/>
          <w:bCs/>
          <w:color w:val="000000"/>
          <w:highlight w:val="cyan"/>
          <w:u w:val="single"/>
        </w:rPr>
        <w:t>doubled</w:t>
      </w:r>
      <w:r w:rsidRPr="0025065A">
        <w:rPr>
          <w:rFonts w:asciiTheme="minorHAnsi" w:eastAsia="Times New Roman" w:hAnsiTheme="minorHAnsi" w:cstheme="minorHAnsi"/>
          <w:b/>
          <w:bCs/>
          <w:color w:val="000000"/>
          <w:u w:val="single"/>
        </w:rPr>
        <w:t xml:space="preserve"> the number of cataloged </w:t>
      </w:r>
      <w:r w:rsidRPr="0025065A">
        <w:rPr>
          <w:rFonts w:asciiTheme="minorHAnsi" w:eastAsia="Times New Roman" w:hAnsiTheme="minorHAnsi" w:cstheme="minorHAnsi"/>
          <w:b/>
          <w:bCs/>
          <w:color w:val="000000"/>
          <w:highlight w:val="cyan"/>
          <w:u w:val="single"/>
        </w:rPr>
        <w:t>debris fragments</w:t>
      </w:r>
      <w:r w:rsidRPr="0025065A">
        <w:rPr>
          <w:rFonts w:asciiTheme="minorHAnsi" w:eastAsia="Times New Roman" w:hAnsiTheme="minorHAnsi" w:cstheme="minorHAnsi"/>
          <w:color w:val="000000"/>
          <w:sz w:val="14"/>
          <w:szCs w:val="14"/>
        </w:rPr>
        <w:t xml:space="preserve"> (National Academy 2011). NASA, analyzing data from six space agencies, estimates that </w:t>
      </w:r>
      <w:r w:rsidRPr="0025065A">
        <w:rPr>
          <w:rFonts w:asciiTheme="minorHAnsi" w:eastAsia="Times New Roman" w:hAnsiTheme="minorHAnsi" w:cstheme="minorHAnsi"/>
          <w:b/>
          <w:bCs/>
          <w:color w:val="000000"/>
          <w:u w:val="single"/>
        </w:rPr>
        <w:t>if nothing is done</w:t>
      </w:r>
      <w:r w:rsidRPr="0025065A">
        <w:rPr>
          <w:rFonts w:asciiTheme="minorHAnsi" w:eastAsia="Times New Roman" w:hAnsiTheme="minorHAnsi" w:cstheme="minorHAnsi"/>
          <w:color w:val="000000"/>
          <w:sz w:val="14"/>
          <w:szCs w:val="14"/>
        </w:rPr>
        <w:t xml:space="preserve"> about the growing quantity of debris and increasing number of satellites in Earth orbit, </w:t>
      </w:r>
      <w:r w:rsidRPr="0025065A">
        <w:rPr>
          <w:rFonts w:asciiTheme="minorHAnsi" w:eastAsia="Times New Roman" w:hAnsiTheme="minorHAnsi" w:cstheme="minorHAnsi"/>
          <w:b/>
          <w:bCs/>
          <w:color w:val="000000"/>
          <w:u w:val="single"/>
        </w:rPr>
        <w:t>there will be a</w:t>
      </w:r>
      <w:r w:rsidRPr="0025065A">
        <w:rPr>
          <w:rFonts w:asciiTheme="minorHAnsi" w:eastAsia="Times New Roman" w:hAnsiTheme="minorHAnsi" w:cstheme="minorHAnsi"/>
          <w:color w:val="000000"/>
          <w:sz w:val="14"/>
          <w:szCs w:val="14"/>
        </w:rPr>
        <w:t xml:space="preserve">nother </w:t>
      </w:r>
      <w:r w:rsidRPr="0025065A">
        <w:rPr>
          <w:rFonts w:asciiTheme="minorHAnsi" w:eastAsia="Times New Roman" w:hAnsiTheme="minorHAnsi" w:cstheme="minorHAnsi"/>
          <w:b/>
          <w:bCs/>
          <w:color w:val="000000"/>
          <w:u w:val="single"/>
        </w:rPr>
        <w:t>catastrophic collision every five</w:t>
      </w:r>
      <w:r w:rsidRPr="0025065A">
        <w:rPr>
          <w:rFonts w:asciiTheme="minorHAnsi" w:eastAsia="Times New Roman" w:hAnsiTheme="minorHAnsi" w:cstheme="minorHAnsi"/>
          <w:color w:val="000000"/>
          <w:sz w:val="14"/>
          <w:szCs w:val="14"/>
        </w:rPr>
        <w:t xml:space="preserve"> to nine </w:t>
      </w:r>
      <w:r w:rsidRPr="0025065A">
        <w:rPr>
          <w:rFonts w:asciiTheme="minorHAnsi" w:eastAsia="Times New Roman" w:hAnsiTheme="minorHAnsi" w:cstheme="minorHAnsi"/>
          <w:b/>
          <w:bCs/>
          <w:color w:val="000000"/>
          <w:u w:val="single"/>
        </w:rPr>
        <w:t>years</w:t>
      </w:r>
      <w:r w:rsidRPr="0025065A">
        <w:rPr>
          <w:rFonts w:asciiTheme="minorHAnsi" w:eastAsia="Times New Roman" w:hAnsiTheme="minorHAnsi" w:cstheme="minorHAnsi"/>
          <w:color w:val="000000"/>
          <w:sz w:val="14"/>
          <w:szCs w:val="14"/>
        </w:rPr>
        <w:t xml:space="preserve"> and the pace will accelerate (Liou 2014). At least some who have been studying orbital debris for many years believe that we may have already reached </w:t>
      </w:r>
      <w:r w:rsidRPr="0025065A">
        <w:rPr>
          <w:rFonts w:asciiTheme="minorHAnsi" w:eastAsia="Times New Roman" w:hAnsiTheme="minorHAnsi" w:cstheme="minorHAnsi"/>
          <w:b/>
          <w:bCs/>
          <w:color w:val="000000"/>
          <w:highlight w:val="cyan"/>
          <w:u w:val="single"/>
        </w:rPr>
        <w:t>a</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tipping point</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highlight w:val="cyan"/>
          <w:u w:val="single"/>
        </w:rPr>
        <w:t>where</w:t>
      </w:r>
      <w:r w:rsidRPr="0025065A">
        <w:rPr>
          <w:rFonts w:asciiTheme="minorHAnsi" w:eastAsia="Times New Roman" w:hAnsiTheme="minorHAnsi" w:cstheme="minorHAnsi"/>
          <w:color w:val="000000"/>
          <w:sz w:val="14"/>
          <w:szCs w:val="14"/>
        </w:rPr>
        <w:t xml:space="preserve">by orbital </w:t>
      </w:r>
      <w:r w:rsidRPr="0025065A">
        <w:rPr>
          <w:rFonts w:asciiTheme="minorHAnsi" w:eastAsia="Times New Roman" w:hAnsiTheme="minorHAnsi" w:cstheme="minorHAnsi"/>
          <w:b/>
          <w:bCs/>
          <w:color w:val="000000"/>
          <w:highlight w:val="cyan"/>
          <w:u w:val="single"/>
        </w:rPr>
        <w:t>debris in</w:t>
      </w:r>
      <w:r w:rsidRPr="0025065A">
        <w:rPr>
          <w:rFonts w:asciiTheme="minorHAnsi" w:eastAsia="Times New Roman" w:hAnsiTheme="minorHAnsi" w:cstheme="minorHAnsi"/>
          <w:color w:val="000000"/>
          <w:sz w:val="14"/>
          <w:szCs w:val="14"/>
        </w:rPr>
        <w:t xml:space="preserve"> congested </w:t>
      </w:r>
      <w:r w:rsidRPr="0025065A">
        <w:rPr>
          <w:rFonts w:asciiTheme="minorHAnsi" w:eastAsia="Times New Roman" w:hAnsiTheme="minorHAnsi" w:cstheme="minorHAnsi"/>
          <w:b/>
          <w:bCs/>
          <w:color w:val="000000"/>
          <w:highlight w:val="cyan"/>
          <w:u w:val="single"/>
        </w:rPr>
        <w:t>LEO</w:t>
      </w:r>
      <w:r w:rsidRPr="0025065A">
        <w:rPr>
          <w:rFonts w:asciiTheme="minorHAnsi" w:eastAsia="Times New Roman" w:hAnsiTheme="minorHAnsi" w:cstheme="minorHAnsi"/>
          <w:color w:val="000000"/>
          <w:sz w:val="14"/>
          <w:szCs w:val="14"/>
        </w:rPr>
        <w:t xml:space="preserve"> altitude bands </w:t>
      </w:r>
      <w:r w:rsidRPr="0025065A">
        <w:rPr>
          <w:rFonts w:asciiTheme="minorHAnsi" w:eastAsia="Times New Roman" w:hAnsiTheme="minorHAnsi" w:cstheme="minorHAnsi"/>
          <w:b/>
          <w:bCs/>
          <w:color w:val="000000"/>
          <w:u w:val="single"/>
        </w:rPr>
        <w:t xml:space="preserve">is </w:t>
      </w:r>
      <w:r w:rsidRPr="0025065A">
        <w:rPr>
          <w:rFonts w:asciiTheme="minorHAnsi" w:eastAsia="Times New Roman" w:hAnsiTheme="minorHAnsi" w:cstheme="minorHAnsi"/>
          <w:b/>
          <w:bCs/>
          <w:color w:val="000000"/>
          <w:highlight w:val="cyan"/>
          <w:u w:val="single"/>
        </w:rPr>
        <w:t>colliding in a runaway</w:t>
      </w:r>
      <w:r w:rsidRPr="0025065A">
        <w:rPr>
          <w:rFonts w:asciiTheme="minorHAnsi" w:eastAsia="Times New Roman" w:hAnsiTheme="minorHAnsi" w:cstheme="minorHAnsi"/>
          <w:color w:val="000000"/>
          <w:sz w:val="14"/>
          <w:szCs w:val="14"/>
        </w:rPr>
        <w:t xml:space="preserve"> debris-generating </w:t>
      </w:r>
      <w:r w:rsidRPr="0025065A">
        <w:rPr>
          <w:rFonts w:asciiTheme="minorHAnsi" w:eastAsia="Times New Roman" w:hAnsiTheme="minorHAnsi" w:cstheme="minorHAnsi"/>
          <w:b/>
          <w:bCs/>
          <w:color w:val="000000"/>
          <w:u w:val="single"/>
        </w:rPr>
        <w:t>cascade</w:t>
      </w:r>
      <w:r w:rsidRPr="0025065A">
        <w:rPr>
          <w:rFonts w:asciiTheme="minorHAnsi" w:eastAsia="Times New Roman" w:hAnsiTheme="minorHAnsi" w:cstheme="minorHAnsi"/>
          <w:color w:val="000000"/>
          <w:sz w:val="14"/>
          <w:szCs w:val="14"/>
        </w:rPr>
        <w:t xml:space="preserve">, often called the </w:t>
      </w:r>
      <w:r w:rsidRPr="0025065A">
        <w:rPr>
          <w:rFonts w:asciiTheme="minorHAnsi" w:eastAsia="Times New Roman" w:hAnsiTheme="minorHAnsi" w:cstheme="minorHAnsi"/>
          <w:b/>
          <w:bCs/>
          <w:color w:val="000000"/>
          <w:highlight w:val="cyan"/>
          <w:u w:val="single"/>
        </w:rPr>
        <w:t>Kessler syndrome</w:t>
      </w:r>
      <w:r w:rsidRPr="0025065A">
        <w:rPr>
          <w:rFonts w:asciiTheme="minorHAnsi" w:eastAsia="Times New Roman" w:hAnsiTheme="minorHAnsi" w:cstheme="minorHAnsi"/>
          <w:color w:val="000000"/>
          <w:sz w:val="14"/>
          <w:szCs w:val="14"/>
        </w:rPr>
        <w:t xml:space="preserve">. Although this assertion is controversial, and a debris cascade </w:t>
      </w:r>
      <w:r w:rsidRPr="0025065A">
        <w:rPr>
          <w:rFonts w:asciiTheme="minorHAnsi" w:eastAsia="Times New Roman" w:hAnsiTheme="minorHAnsi" w:cstheme="minorHAnsi"/>
          <w:b/>
          <w:bCs/>
          <w:color w:val="000000"/>
          <w:highlight w:val="cyan"/>
          <w:u w:val="single"/>
        </w:rPr>
        <w:t>would</w:t>
      </w:r>
      <w:r w:rsidRPr="0025065A">
        <w:rPr>
          <w:rFonts w:asciiTheme="minorHAnsi" w:eastAsia="Times New Roman" w:hAnsiTheme="minorHAnsi" w:cstheme="minorHAnsi"/>
          <w:b/>
          <w:bCs/>
          <w:color w:val="000000"/>
          <w:u w:val="single"/>
        </w:rPr>
        <w:t xml:space="preserve"> take years to</w:t>
      </w:r>
      <w:r w:rsidRPr="0025065A">
        <w:rPr>
          <w:rFonts w:asciiTheme="minorHAnsi" w:eastAsia="Times New Roman" w:hAnsiTheme="minorHAnsi" w:cstheme="minorHAnsi"/>
          <w:color w:val="000000"/>
          <w:sz w:val="14"/>
          <w:szCs w:val="14"/>
        </w:rPr>
        <w:t xml:space="preserve"> </w:t>
      </w:r>
      <w:r w:rsidRPr="0025065A">
        <w:rPr>
          <w:rFonts w:asciiTheme="minorHAnsi" w:eastAsia="Times New Roman" w:hAnsiTheme="minorHAnsi" w:cstheme="minorHAnsi"/>
          <w:b/>
          <w:bCs/>
          <w:color w:val="000000"/>
          <w:u w:val="single"/>
        </w:rPr>
        <w:t>unfold</w:t>
      </w:r>
      <w:r w:rsidRPr="0025065A">
        <w:rPr>
          <w:rFonts w:asciiTheme="minorHAnsi" w:eastAsia="Times New Roman" w:hAnsiTheme="minorHAnsi" w:cstheme="minorHAnsi"/>
          <w:color w:val="000000"/>
          <w:sz w:val="14"/>
          <w:szCs w:val="14"/>
        </w:rPr>
        <w:t xml:space="preserve">, at some point a Kessler cascade would nevertheless </w:t>
      </w:r>
      <w:r w:rsidRPr="0025065A">
        <w:rPr>
          <w:rFonts w:asciiTheme="minorHAnsi" w:eastAsia="Times New Roman" w:hAnsiTheme="minorHAnsi" w:cstheme="minorHAnsi"/>
          <w:b/>
          <w:bCs/>
          <w:color w:val="000000"/>
          <w:highlight w:val="cyan"/>
          <w:u w:val="single"/>
        </w:rPr>
        <w:t>make spacecraft operation</w:t>
      </w:r>
      <w:r w:rsidRPr="0025065A">
        <w:rPr>
          <w:rFonts w:asciiTheme="minorHAnsi" w:eastAsia="Times New Roman" w:hAnsiTheme="minorHAnsi" w:cstheme="minorHAnsi"/>
          <w:b/>
          <w:bCs/>
          <w:color w:val="000000"/>
          <w:u w:val="single"/>
        </w:rPr>
        <w:t xml:space="preserve"> in affected altitude</w:t>
      </w:r>
      <w:r w:rsidRPr="0025065A">
        <w:rPr>
          <w:rFonts w:asciiTheme="minorHAnsi" w:eastAsia="Times New Roman" w:hAnsiTheme="minorHAnsi" w:cstheme="minorHAnsi"/>
          <w:color w:val="000000"/>
          <w:sz w:val="14"/>
          <w:szCs w:val="14"/>
        </w:rPr>
        <w:t xml:space="preserve"> bands virtually </w:t>
      </w:r>
      <w:r w:rsidRPr="0025065A">
        <w:rPr>
          <w:rFonts w:asciiTheme="minorHAnsi" w:eastAsia="Times New Roman" w:hAnsiTheme="minorHAnsi" w:cstheme="minorHAnsi"/>
          <w:b/>
          <w:bCs/>
          <w:color w:val="000000"/>
          <w:highlight w:val="cyan"/>
          <w:u w:val="single"/>
        </w:rPr>
        <w:t>impossible</w:t>
      </w:r>
      <w:r w:rsidRPr="0025065A">
        <w:rPr>
          <w:rFonts w:asciiTheme="minorHAnsi" w:eastAsia="Times New Roman" w:hAnsiTheme="minorHAnsi" w:cstheme="minorHAnsi"/>
          <w:color w:val="000000"/>
          <w:sz w:val="14"/>
          <w:szCs w:val="14"/>
        </w:rPr>
        <w:t xml:space="preserve"> (McKnight 2012). Orbital debris is an ever-growing hazard to the International Space Station (NASA 2015) and the approximately 1,300 operating satellites, which represent only six percent of the 22,000 tracked objects in orbit (Baiocchi 2015). Although about 70 countries operate satellite, </w:t>
      </w:r>
      <w:r w:rsidRPr="0025065A">
        <w:rPr>
          <w:rFonts w:asciiTheme="minorHAnsi" w:eastAsia="Times New Roman" w:hAnsiTheme="minorHAnsi" w:cstheme="minorHAnsi"/>
          <w:b/>
          <w:bCs/>
          <w:color w:val="000000"/>
          <w:u w:val="single"/>
        </w:rPr>
        <w:t xml:space="preserve">the </w:t>
      </w:r>
      <w:r w:rsidRPr="0025065A">
        <w:rPr>
          <w:rFonts w:asciiTheme="minorHAnsi" w:eastAsia="Times New Roman" w:hAnsiTheme="minorHAnsi" w:cstheme="minorHAnsi"/>
          <w:b/>
          <w:bCs/>
          <w:color w:val="000000"/>
          <w:highlight w:val="cyan"/>
          <w:u w:val="single"/>
        </w:rPr>
        <w:t>US, China, and Russia</w:t>
      </w:r>
      <w:r w:rsidRPr="0025065A">
        <w:rPr>
          <w:rFonts w:asciiTheme="minorHAnsi" w:eastAsia="Times New Roman" w:hAnsiTheme="minorHAnsi" w:cstheme="minorHAnsi"/>
          <w:color w:val="000000"/>
          <w:sz w:val="14"/>
          <w:szCs w:val="14"/>
          <w:highlight w:val="cyan"/>
        </w:rPr>
        <w:t xml:space="preserve"> </w:t>
      </w:r>
      <w:r w:rsidRPr="0025065A">
        <w:rPr>
          <w:rFonts w:asciiTheme="minorHAnsi" w:eastAsia="Times New Roman" w:hAnsiTheme="minorHAnsi" w:cstheme="minorHAnsi"/>
          <w:b/>
          <w:bCs/>
          <w:color w:val="000000"/>
          <w:u w:val="single"/>
        </w:rPr>
        <w:t xml:space="preserve">have the three </w:t>
      </w:r>
      <w:r w:rsidRPr="0025065A">
        <w:rPr>
          <w:rFonts w:asciiTheme="minorHAnsi" w:eastAsia="Times New Roman" w:hAnsiTheme="minorHAnsi" w:cstheme="minorHAnsi"/>
          <w:b/>
          <w:bCs/>
          <w:color w:val="000000"/>
          <w:highlight w:val="cyan"/>
          <w:u w:val="single"/>
        </w:rPr>
        <w:t>largest fleets</w:t>
      </w:r>
      <w:r w:rsidRPr="0025065A">
        <w:rPr>
          <w:rFonts w:asciiTheme="minorHAnsi" w:eastAsia="Times New Roman" w:hAnsiTheme="minorHAnsi" w:cstheme="minorHAnsi"/>
          <w:color w:val="000000"/>
          <w:sz w:val="14"/>
          <w:szCs w:val="14"/>
        </w:rPr>
        <w:t xml:space="preserve"> (Aerospace 2015) </w:t>
      </w:r>
      <w:r w:rsidRPr="0025065A">
        <w:rPr>
          <w:rFonts w:asciiTheme="minorHAnsi" w:eastAsia="Times New Roman" w:hAnsiTheme="minorHAnsi" w:cstheme="minorHAnsi"/>
          <w:b/>
          <w:bCs/>
          <w:color w:val="000000"/>
          <w:highlight w:val="cyan"/>
          <w:u w:val="single"/>
        </w:rPr>
        <w:t>and</w:t>
      </w:r>
      <w:r w:rsidRPr="0025065A">
        <w:rPr>
          <w:rFonts w:asciiTheme="minorHAnsi" w:eastAsia="Times New Roman" w:hAnsiTheme="minorHAnsi" w:cstheme="minorHAnsi"/>
          <w:color w:val="000000"/>
          <w:sz w:val="14"/>
          <w:szCs w:val="14"/>
        </w:rPr>
        <w:t xml:space="preserve"> thus </w:t>
      </w:r>
      <w:r w:rsidRPr="0025065A">
        <w:rPr>
          <w:rFonts w:asciiTheme="minorHAnsi" w:eastAsia="Times New Roman" w:hAnsiTheme="minorHAnsi" w:cstheme="minorHAnsi"/>
          <w:b/>
          <w:bCs/>
          <w:color w:val="000000"/>
          <w:u w:val="single"/>
        </w:rPr>
        <w:t xml:space="preserve">have the </w:t>
      </w:r>
      <w:r w:rsidRPr="0025065A">
        <w:rPr>
          <w:rFonts w:asciiTheme="minorHAnsi" w:eastAsia="Times New Roman" w:hAnsiTheme="minorHAnsi" w:cstheme="minorHAnsi"/>
          <w:b/>
          <w:bCs/>
          <w:color w:val="000000"/>
          <w:highlight w:val="cyan"/>
          <w:u w:val="single"/>
        </w:rPr>
        <w:t>most at risk</w:t>
      </w:r>
      <w:r w:rsidRPr="0025065A">
        <w:rPr>
          <w:rFonts w:asciiTheme="minorHAnsi" w:eastAsia="Times New Roman" w:hAnsiTheme="minorHAnsi" w:cstheme="minorHAnsi"/>
          <w:color w:val="000000"/>
          <w:sz w:val="14"/>
          <w:szCs w:val="14"/>
          <w:highlight w:val="cyan"/>
        </w:rPr>
        <w:t>.</w:t>
      </w:r>
      <w:r w:rsidRPr="0025065A">
        <w:rPr>
          <w:rFonts w:asciiTheme="minorHAnsi" w:eastAsia="Times New Roman" w:hAnsiTheme="minorHAnsi" w:cstheme="minorHAnsi"/>
          <w:color w:val="000000"/>
          <w:sz w:val="14"/>
          <w:szCs w:val="14"/>
        </w:rPr>
        <w:t> </w:t>
      </w:r>
    </w:p>
    <w:p w14:paraId="413B5485" w14:textId="77777777" w:rsidR="00AF04E9" w:rsidRPr="0025065A" w:rsidRDefault="00AF04E9" w:rsidP="00AF04E9">
      <w:pPr>
        <w:pStyle w:val="NormalWeb"/>
        <w:rPr>
          <w:rFonts w:asciiTheme="minorHAnsi" w:hAnsiTheme="minorHAnsi" w:cstheme="minorHAnsi"/>
        </w:rPr>
      </w:pPr>
    </w:p>
    <w:p w14:paraId="1C26512E" w14:textId="77777777" w:rsidR="00AF04E9" w:rsidRPr="0025065A" w:rsidRDefault="00AF04E9" w:rsidP="00AF04E9">
      <w:pPr>
        <w:spacing w:after="240"/>
        <w:rPr>
          <w:rFonts w:asciiTheme="minorHAnsi" w:hAnsiTheme="minorHAnsi" w:cstheme="minorHAnsi"/>
        </w:rPr>
      </w:pPr>
    </w:p>
    <w:p w14:paraId="0505038B"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 xml:space="preserve">The plan resists state power by </w:t>
      </w:r>
      <w:r w:rsidRPr="0025065A">
        <w:rPr>
          <w:rFonts w:asciiTheme="minorHAnsi" w:hAnsiTheme="minorHAnsi" w:cstheme="minorHAnsi"/>
          <w:u w:val="single"/>
        </w:rPr>
        <w:t>destroying</w:t>
      </w:r>
      <w:r w:rsidRPr="0025065A">
        <w:rPr>
          <w:rFonts w:asciiTheme="minorHAnsi" w:hAnsiTheme="minorHAnsi" w:cstheme="minorHAnsi"/>
        </w:rPr>
        <w:t xml:space="preserve"> imperial technologies. A counter-hegemonic strategy that </w:t>
      </w:r>
      <w:r w:rsidRPr="0025065A">
        <w:rPr>
          <w:rFonts w:asciiTheme="minorHAnsi" w:hAnsiTheme="minorHAnsi" w:cstheme="minorHAnsi"/>
          <w:u w:val="single"/>
        </w:rPr>
        <w:t>destroys</w:t>
      </w:r>
      <w:r w:rsidRPr="0025065A">
        <w:rPr>
          <w:rFonts w:asciiTheme="minorHAnsi" w:hAnsiTheme="minorHAnsi" w:cstheme="minorHAnsi"/>
        </w:rPr>
        <w:t xml:space="preserve"> space weapon systems through ASAT and kinetic attacks allows </w:t>
      </w:r>
      <w:r w:rsidRPr="0025065A">
        <w:rPr>
          <w:rFonts w:asciiTheme="minorHAnsi" w:hAnsiTheme="minorHAnsi" w:cstheme="minorHAnsi"/>
          <w:u w:val="single"/>
        </w:rPr>
        <w:t>insurgency</w:t>
      </w:r>
      <w:r w:rsidRPr="0025065A">
        <w:rPr>
          <w:rFonts w:asciiTheme="minorHAnsi" w:hAnsiTheme="minorHAnsi" w:cstheme="minorHAnsi"/>
        </w:rPr>
        <w:t xml:space="preserve"> against the worst state violence.</w:t>
      </w:r>
    </w:p>
    <w:p w14:paraId="2C6596F5" w14:textId="77777777" w:rsidR="00AF04E9" w:rsidRPr="0025065A" w:rsidRDefault="00AF04E9" w:rsidP="00AF04E9">
      <w:pPr>
        <w:pStyle w:val="BodyText"/>
        <w:rPr>
          <w:rStyle w:val="Style13ptBold"/>
          <w:rFonts w:asciiTheme="minorHAnsi" w:hAnsiTheme="minorHAnsi" w:cstheme="minorHAnsi"/>
        </w:rPr>
      </w:pPr>
      <w:r w:rsidRPr="0025065A">
        <w:rPr>
          <w:rStyle w:val="Style13ptBold"/>
          <w:rFonts w:asciiTheme="minorHAnsi" w:hAnsiTheme="minorHAnsi" w:cstheme="minorHAnsi"/>
        </w:rPr>
        <w:t>Duvall et al, 8</w:t>
      </w:r>
    </w:p>
    <w:p w14:paraId="505CF5F7" w14:textId="77777777" w:rsidR="00AF04E9" w:rsidRPr="0025065A" w:rsidRDefault="00AF04E9" w:rsidP="00AF04E9">
      <w:pPr>
        <w:pStyle w:val="BodyText"/>
        <w:rPr>
          <w:rFonts w:asciiTheme="minorHAnsi" w:hAnsiTheme="minorHAnsi" w:cstheme="minorHAnsi"/>
          <w:b/>
          <w:bCs/>
          <w:sz w:val="26"/>
        </w:rPr>
      </w:pPr>
      <w:r w:rsidRPr="0025065A">
        <w:rPr>
          <w:rFonts w:asciiTheme="minorHAnsi" w:hAnsiTheme="minorHAnsi" w:cstheme="minorHAnsi"/>
          <w:color w:val="000000"/>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sidRPr="0025065A">
        <w:rPr>
          <w:rFonts w:asciiTheme="minorHAnsi" w:hAnsiTheme="minorHAnsi" w:cstheme="minorHAnsi"/>
          <w:i/>
          <w:iCs/>
          <w:color w:val="000000"/>
        </w:rPr>
        <w:t>Review of International Studies</w:t>
      </w:r>
      <w:r w:rsidRPr="0025065A">
        <w:rPr>
          <w:rFonts w:asciiTheme="minorHAnsi" w:hAnsiTheme="minorHAnsi" w:cstheme="minorHAnsi"/>
          <w:color w:val="000000"/>
        </w:rPr>
        <w:t xml:space="preserve"> (2008), 34, 755-775 Copyright© British International Studies Association dot 10. 101 7IS02602 10508008267, Ak.)</w:t>
      </w:r>
    </w:p>
    <w:p w14:paraId="1954F114" w14:textId="77777777" w:rsidR="00AF04E9" w:rsidRPr="0025065A" w:rsidRDefault="00AF04E9" w:rsidP="00AF04E9">
      <w:pPr>
        <w:rPr>
          <w:rFonts w:asciiTheme="minorHAnsi" w:hAnsiTheme="minorHAnsi" w:cstheme="minorHAnsi"/>
          <w:sz w:val="14"/>
        </w:rPr>
      </w:pPr>
      <w:r w:rsidRPr="0025065A">
        <w:rPr>
          <w:rFonts w:asciiTheme="minorHAnsi" w:hAnsiTheme="minorHAnsi" w:cstheme="minorHAnsi"/>
          <w:color w:val="000000"/>
          <w:sz w:val="14"/>
          <w:szCs w:val="16"/>
        </w:rPr>
        <w:t xml:space="preserve">Imagining resistance Give1n these grim prospects for a deterritorialised global rule,69 </w:t>
      </w:r>
      <w:r w:rsidRPr="0025065A">
        <w:rPr>
          <w:rFonts w:asciiTheme="minorHAnsi" w:hAnsiTheme="minorHAnsi" w:cstheme="minorHAnsi"/>
          <w:b/>
          <w:bCs/>
          <w:color w:val="000000"/>
          <w:u w:val="single"/>
        </w:rPr>
        <w:t>what are the possibilities for resistance?</w:t>
      </w:r>
      <w:r w:rsidRPr="0025065A">
        <w:rPr>
          <w:rFonts w:asciiTheme="minorHAnsi" w:hAnsiTheme="minorHAnsi" w:cstheme="minorHAnsi"/>
          <w:color w:val="000000"/>
          <w:sz w:val="14"/>
          <w:szCs w:val="16"/>
        </w:rPr>
        <w:t xml:space="preserve"> Historically, </w:t>
      </w:r>
      <w:r w:rsidRPr="0025065A">
        <w:rPr>
          <w:rFonts w:asciiTheme="minorHAnsi" w:hAnsiTheme="minorHAnsi" w:cstheme="minorHAnsi"/>
          <w:b/>
          <w:bCs/>
          <w:color w:val="000000"/>
          <w:u w:val="single"/>
        </w:rPr>
        <w:t>every advance in the weaponry of imperial powers has been met with an advance in counter-hegemonic strategy</w:t>
      </w:r>
      <w:r w:rsidRPr="0025065A">
        <w:rPr>
          <w:rFonts w:asciiTheme="minorHAnsi" w:hAnsiTheme="minorHAnsi" w:cstheme="minorHAnsi"/>
          <w:color w:val="000000"/>
          <w:sz w:val="14"/>
          <w:szCs w:val="16"/>
        </w:rPr>
        <w:t xml:space="preserve">. Most recently, </w:t>
      </w:r>
      <w:r w:rsidRPr="0025065A">
        <w:rPr>
          <w:rFonts w:asciiTheme="minorHAnsi" w:hAnsiTheme="minorHAnsi" w:cstheme="minorHAnsi"/>
          <w:b/>
          <w:bCs/>
          <w:color w:val="000000"/>
          <w:highlight w:val="cyan"/>
          <w:u w:val="single"/>
        </w:rPr>
        <w:t>insurgents in Afghanistan and Iraq</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u w:val="single"/>
        </w:rPr>
        <w:t xml:space="preserve">have been able to </w:t>
      </w:r>
      <w:r w:rsidRPr="0025065A">
        <w:rPr>
          <w:rFonts w:asciiTheme="minorHAnsi" w:hAnsiTheme="minorHAnsi" w:cstheme="minorHAnsi"/>
          <w:b/>
          <w:bCs/>
          <w:color w:val="000000"/>
          <w:highlight w:val="cyan"/>
          <w:u w:val="single"/>
        </w:rPr>
        <w:t>counter</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highlight w:val="cyan"/>
          <w:u w:val="single"/>
        </w:rPr>
        <w:t>tech</w:t>
      </w:r>
      <w:r w:rsidRPr="0025065A">
        <w:rPr>
          <w:rFonts w:asciiTheme="minorHAnsi" w:hAnsiTheme="minorHAnsi" w:cstheme="minorHAnsi"/>
          <w:b/>
          <w:bCs/>
          <w:color w:val="000000"/>
          <w:u w:val="single"/>
        </w:rPr>
        <w:t>-nological</w:t>
      </w:r>
      <w:r w:rsidRPr="0025065A">
        <w:rPr>
          <w:rFonts w:asciiTheme="minorHAnsi" w:hAnsiTheme="minorHAnsi" w:cstheme="minorHAnsi"/>
          <w:b/>
          <w:bCs/>
          <w:color w:val="000000"/>
          <w:highlight w:val="cyan"/>
          <w:u w:val="single"/>
        </w:rPr>
        <w:t xml:space="preserve"> superiority of US forces with</w:t>
      </w:r>
      <w:r w:rsidRPr="0025065A">
        <w:rPr>
          <w:rFonts w:asciiTheme="minorHAnsi" w:hAnsiTheme="minorHAnsi" w:cstheme="minorHAnsi"/>
          <w:color w:val="000000"/>
          <w:sz w:val="14"/>
          <w:szCs w:val="16"/>
        </w:rPr>
        <w:t xml:space="preserve"> very </w:t>
      </w:r>
      <w:r w:rsidRPr="0025065A">
        <w:rPr>
          <w:rFonts w:asciiTheme="minorHAnsi" w:hAnsiTheme="minorHAnsi" w:cstheme="minorHAnsi"/>
          <w:b/>
          <w:bCs/>
          <w:color w:val="000000"/>
          <w:u w:val="single"/>
        </w:rPr>
        <w:t xml:space="preserve">simple yet effective </w:t>
      </w:r>
      <w:r w:rsidRPr="0025065A">
        <w:rPr>
          <w:rFonts w:asciiTheme="minorHAnsi" w:hAnsiTheme="minorHAnsi" w:cstheme="minorHAnsi"/>
          <w:b/>
          <w:bCs/>
          <w:color w:val="000000"/>
          <w:highlight w:val="cyan"/>
          <w:u w:val="single"/>
        </w:rPr>
        <w:t>Improvised Explosive Devices</w:t>
      </w:r>
      <w:r w:rsidRPr="0025065A">
        <w:rPr>
          <w:rFonts w:asciiTheme="minorHAnsi" w:hAnsiTheme="minorHAnsi" w:cstheme="minorHAnsi"/>
          <w:color w:val="000000"/>
          <w:sz w:val="14"/>
          <w:szCs w:val="16"/>
        </w:rPr>
        <w:t xml:space="preserve">. In these instances, </w:t>
      </w:r>
      <w:r w:rsidRPr="0025065A">
        <w:rPr>
          <w:rFonts w:asciiTheme="minorHAnsi" w:hAnsiTheme="minorHAnsi" w:cstheme="minorHAnsi"/>
          <w:b/>
          <w:bCs/>
          <w:color w:val="000000"/>
          <w:highlight w:val="cyan"/>
          <w:u w:val="single"/>
        </w:rPr>
        <w:t xml:space="preserve">those subjugated by </w:t>
      </w:r>
      <w:r w:rsidRPr="0025065A">
        <w:rPr>
          <w:rFonts w:asciiTheme="minorHAnsi" w:hAnsiTheme="minorHAnsi" w:cstheme="minorHAnsi"/>
          <w:b/>
          <w:bCs/>
          <w:color w:val="000000"/>
          <w:u w:val="single"/>
        </w:rPr>
        <w:t xml:space="preserve">the </w:t>
      </w:r>
      <w:r w:rsidRPr="0025065A">
        <w:rPr>
          <w:rFonts w:asciiTheme="minorHAnsi" w:hAnsiTheme="minorHAnsi" w:cstheme="minorHAnsi"/>
          <w:b/>
          <w:bCs/>
          <w:color w:val="000000"/>
          <w:highlight w:val="cyan"/>
          <w:u w:val="single"/>
        </w:rPr>
        <w:t>tech</w:t>
      </w:r>
      <w:r w:rsidRPr="0025065A">
        <w:rPr>
          <w:rFonts w:asciiTheme="minorHAnsi" w:hAnsiTheme="minorHAnsi" w:cstheme="minorHAnsi"/>
          <w:b/>
          <w:bCs/>
          <w:color w:val="000000"/>
          <w:u w:val="single"/>
        </w:rPr>
        <w:t>-nologies and scientific knowledge linked to emerging weapons systems</w:t>
      </w:r>
      <w:r w:rsidRPr="0025065A">
        <w:rPr>
          <w:rFonts w:asciiTheme="minorHAnsi" w:hAnsiTheme="minorHAnsi" w:cstheme="minorHAnsi"/>
          <w:color w:val="000000"/>
          <w:sz w:val="14"/>
          <w:szCs w:val="16"/>
        </w:rPr>
        <w:t xml:space="preserve"> have </w:t>
      </w:r>
      <w:r w:rsidRPr="0025065A">
        <w:rPr>
          <w:rFonts w:asciiTheme="minorHAnsi" w:hAnsiTheme="minorHAnsi" w:cstheme="minorHAnsi"/>
          <w:b/>
          <w:bCs/>
          <w:color w:val="000000"/>
          <w:highlight w:val="cyan"/>
          <w:u w:val="single"/>
        </w:rPr>
        <w:t>reappropriated</w:t>
      </w:r>
      <w:r w:rsidRPr="0025065A">
        <w:rPr>
          <w:rFonts w:asciiTheme="minorHAnsi" w:hAnsiTheme="minorHAnsi" w:cstheme="minorHAnsi"/>
          <w:color w:val="000000"/>
          <w:sz w:val="14"/>
          <w:szCs w:val="16"/>
        </w:rPr>
        <w:t xml:space="preserve"> these </w:t>
      </w:r>
      <w:r w:rsidRPr="0025065A">
        <w:rPr>
          <w:rFonts w:asciiTheme="minorHAnsi" w:hAnsiTheme="minorHAnsi" w:cstheme="minorHAnsi"/>
          <w:b/>
          <w:bCs/>
          <w:color w:val="000000"/>
          <w:highlight w:val="cyan"/>
          <w:u w:val="single"/>
        </w:rPr>
        <w:t xml:space="preserve">weapons </w:t>
      </w:r>
      <w:r w:rsidRPr="0025065A">
        <w:rPr>
          <w:rFonts w:asciiTheme="minorHAnsi" w:hAnsiTheme="minorHAnsi" w:cstheme="minorHAnsi"/>
          <w:b/>
          <w:bCs/>
          <w:color w:val="000000"/>
          <w:u w:val="single"/>
        </w:rPr>
        <w:t xml:space="preserve">systems to </w:t>
      </w:r>
      <w:r w:rsidRPr="0025065A">
        <w:rPr>
          <w:rFonts w:asciiTheme="minorHAnsi" w:hAnsiTheme="minorHAnsi" w:cstheme="minorHAnsi"/>
          <w:b/>
          <w:bCs/>
          <w:color w:val="000000"/>
          <w:highlight w:val="cyan"/>
          <w:u w:val="single"/>
        </w:rPr>
        <w:t>resist</w:t>
      </w:r>
      <w:r w:rsidRPr="0025065A">
        <w:rPr>
          <w:rFonts w:asciiTheme="minorHAnsi" w:hAnsiTheme="minorHAnsi" w:cstheme="minorHAnsi"/>
          <w:color w:val="000000"/>
          <w:sz w:val="14"/>
          <w:szCs w:val="16"/>
        </w:rPr>
        <w:t xml:space="preserve"> their </w:t>
      </w:r>
      <w:r w:rsidRPr="0025065A">
        <w:rPr>
          <w:rFonts w:asciiTheme="minorHAnsi" w:hAnsiTheme="minorHAnsi" w:cstheme="minorHAnsi"/>
          <w:b/>
          <w:bCs/>
          <w:color w:val="000000"/>
          <w:highlight w:val="cyan"/>
          <w:u w:val="single"/>
        </w:rPr>
        <w:t>imperial overlords</w:t>
      </w:r>
      <w:r w:rsidRPr="0025065A">
        <w:rPr>
          <w:rFonts w:asciiTheme="minorHAnsi" w:hAnsiTheme="minorHAnsi" w:cstheme="minorHAnsi"/>
          <w:color w:val="000000"/>
          <w:sz w:val="14"/>
          <w:szCs w:val="16"/>
        </w:rPr>
        <w:t xml:space="preserve">. As such, it is reasonable to conclude that </w:t>
      </w:r>
      <w:r w:rsidRPr="0025065A">
        <w:rPr>
          <w:rFonts w:asciiTheme="minorHAnsi" w:hAnsiTheme="minorHAnsi" w:cstheme="minorHAnsi"/>
          <w:b/>
          <w:bCs/>
          <w:color w:val="000000"/>
          <w:highlight w:val="cyan"/>
          <w:u w:val="single"/>
        </w:rPr>
        <w:t xml:space="preserve">space weaponry </w:t>
      </w:r>
      <w:r w:rsidRPr="0025065A">
        <w:rPr>
          <w:rFonts w:asciiTheme="minorHAnsi" w:hAnsiTheme="minorHAnsi" w:cstheme="minorHAnsi"/>
          <w:b/>
          <w:bCs/>
          <w:color w:val="000000"/>
          <w:u w:val="single"/>
        </w:rPr>
        <w:t xml:space="preserve">could be </w:t>
      </w:r>
      <w:r w:rsidRPr="0025065A">
        <w:rPr>
          <w:rFonts w:asciiTheme="minorHAnsi" w:hAnsiTheme="minorHAnsi" w:cstheme="minorHAnsi"/>
          <w:b/>
          <w:bCs/>
          <w:color w:val="000000"/>
          <w:highlight w:val="cyan"/>
          <w:u w:val="single"/>
        </w:rPr>
        <w:t>countered through</w:t>
      </w:r>
      <w:r w:rsidRPr="0025065A">
        <w:rPr>
          <w:rFonts w:asciiTheme="minorHAnsi" w:hAnsiTheme="minorHAnsi" w:cstheme="minorHAnsi"/>
          <w:color w:val="000000"/>
          <w:sz w:val="14"/>
          <w:szCs w:val="16"/>
        </w:rPr>
        <w:t xml:space="preserve"> a variety of </w:t>
      </w:r>
      <w:r w:rsidRPr="0025065A">
        <w:rPr>
          <w:rFonts w:asciiTheme="minorHAnsi" w:hAnsiTheme="minorHAnsi" w:cstheme="minorHAnsi"/>
          <w:b/>
          <w:bCs/>
          <w:color w:val="000000"/>
          <w:highlight w:val="cyan"/>
          <w:u w:val="single"/>
        </w:rPr>
        <w:t>asymmetrical tactics</w:t>
      </w:r>
      <w:r w:rsidRPr="0025065A">
        <w:rPr>
          <w:rFonts w:asciiTheme="minorHAnsi" w:hAnsiTheme="minorHAnsi" w:cstheme="minorHAnsi"/>
          <w:color w:val="000000"/>
          <w:sz w:val="14"/>
          <w:szCs w:val="16"/>
        </w:rPr>
        <w:t xml:space="preserve"> such as: </w:t>
      </w:r>
      <w:r w:rsidRPr="0025065A">
        <w:rPr>
          <w:rFonts w:asciiTheme="minorHAnsi" w:hAnsiTheme="minorHAnsi" w:cstheme="minorHAnsi"/>
          <w:b/>
          <w:bCs/>
          <w:color w:val="000000"/>
          <w:highlight w:val="cyan"/>
          <w:u w:val="single"/>
        </w:rPr>
        <w:t>destroying</w:t>
      </w:r>
      <w:r w:rsidRPr="0025065A">
        <w:rPr>
          <w:rFonts w:asciiTheme="minorHAnsi" w:hAnsiTheme="minorHAnsi" w:cstheme="minorHAnsi"/>
          <w:color w:val="000000"/>
          <w:sz w:val="14"/>
          <w:szCs w:val="16"/>
        </w:rPr>
        <w:t xml:space="preserve"> </w:t>
      </w:r>
      <w:r w:rsidRPr="0025065A">
        <w:rPr>
          <w:rFonts w:asciiTheme="minorHAnsi" w:hAnsiTheme="minorHAnsi" w:cstheme="minorHAnsi"/>
          <w:strike/>
          <w:color w:val="000000"/>
          <w:sz w:val="14"/>
          <w:szCs w:val="16"/>
        </w:rPr>
        <w:t>disabling</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 xml:space="preserve">space </w:t>
      </w:r>
      <w:r w:rsidRPr="0025065A">
        <w:rPr>
          <w:rFonts w:asciiTheme="minorHAnsi" w:hAnsiTheme="minorHAnsi" w:cstheme="minorHAnsi"/>
          <w:b/>
          <w:bCs/>
          <w:color w:val="000000"/>
          <w:highlight w:val="cyan"/>
          <w:u w:val="single"/>
        </w:rPr>
        <w:t xml:space="preserve">weapons </w:t>
      </w:r>
      <w:r w:rsidRPr="0025065A">
        <w:rPr>
          <w:rFonts w:asciiTheme="minorHAnsi" w:hAnsiTheme="minorHAnsi" w:cstheme="minorHAnsi"/>
          <w:b/>
          <w:bCs/>
          <w:color w:val="000000"/>
          <w:u w:val="single"/>
        </w:rPr>
        <w:t xml:space="preserve">while </w:t>
      </w:r>
      <w:r w:rsidRPr="0025065A">
        <w:rPr>
          <w:rFonts w:asciiTheme="minorHAnsi" w:hAnsiTheme="minorHAnsi" w:cstheme="minorHAnsi"/>
          <w:b/>
          <w:bCs/>
          <w:color w:val="000000"/>
          <w:highlight w:val="cyan"/>
          <w:u w:val="single"/>
        </w:rPr>
        <w:t>in orbit</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highlight w:val="cyan"/>
          <w:u w:val="single"/>
        </w:rPr>
        <w:t xml:space="preserve">through kinetic energy, or </w:t>
      </w:r>
      <w:r w:rsidRPr="0025065A">
        <w:rPr>
          <w:rFonts w:asciiTheme="minorHAnsi" w:hAnsiTheme="minorHAnsi" w:cstheme="minorHAnsi"/>
          <w:b/>
          <w:bCs/>
          <w:color w:val="000000"/>
          <w:u w:val="single"/>
        </w:rPr>
        <w:t xml:space="preserve">even </w:t>
      </w:r>
      <w:r w:rsidRPr="0025065A">
        <w:rPr>
          <w:rFonts w:asciiTheme="minorHAnsi" w:hAnsiTheme="minorHAnsi" w:cstheme="minorHAnsi"/>
          <w:b/>
          <w:bCs/>
          <w:color w:val="000000"/>
          <w:highlight w:val="cyan"/>
          <w:u w:val="single"/>
        </w:rPr>
        <w:t>nuclear anti-satellite attacks</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highlight w:val="cyan"/>
          <w:u w:val="single"/>
        </w:rPr>
        <w:t>destroying</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highlight w:val="cyan"/>
          <w:u w:val="single"/>
        </w:rPr>
        <w:t>facilities where</w:t>
      </w:r>
      <w:r w:rsidRPr="0025065A">
        <w:rPr>
          <w:rFonts w:asciiTheme="minorHAnsi" w:hAnsiTheme="minorHAnsi" w:cstheme="minorHAnsi"/>
          <w:b/>
          <w:bCs/>
          <w:color w:val="000000"/>
          <w:u w:val="single"/>
        </w:rPr>
        <w:t xml:space="preserve"> space </w:t>
      </w:r>
      <w:r w:rsidRPr="0025065A">
        <w:rPr>
          <w:rFonts w:asciiTheme="minorHAnsi" w:hAnsiTheme="minorHAnsi" w:cstheme="minorHAnsi"/>
          <w:b/>
          <w:bCs/>
          <w:color w:val="000000"/>
          <w:highlight w:val="cyan"/>
          <w:u w:val="single"/>
        </w:rPr>
        <w:t>weapons</w:t>
      </w:r>
      <w:r w:rsidRPr="0025065A">
        <w:rPr>
          <w:rFonts w:asciiTheme="minorHAnsi" w:hAnsiTheme="minorHAnsi" w:cstheme="minorHAnsi"/>
          <w:b/>
          <w:bCs/>
          <w:color w:val="000000"/>
          <w:u w:val="single"/>
        </w:rPr>
        <w:t xml:space="preserve"> are </w:t>
      </w:r>
      <w:r w:rsidRPr="0025065A">
        <w:rPr>
          <w:rFonts w:asciiTheme="minorHAnsi" w:hAnsiTheme="minorHAnsi" w:cstheme="minorHAnsi"/>
          <w:b/>
          <w:bCs/>
          <w:color w:val="000000"/>
          <w:highlight w:val="cyan"/>
          <w:u w:val="single"/>
        </w:rPr>
        <w:t>produced or launched</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or</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u w:val="single"/>
        </w:rPr>
        <w:t>research and development centres</w:t>
      </w:r>
      <w:r w:rsidRPr="0025065A">
        <w:rPr>
          <w:rFonts w:asciiTheme="minorHAnsi" w:hAnsiTheme="minorHAnsi" w:cstheme="minorHAnsi"/>
          <w:color w:val="000000"/>
          <w:sz w:val="14"/>
          <w:szCs w:val="16"/>
        </w:rPr>
        <w:t xml:space="preserve"> (such as </w:t>
      </w:r>
      <w:r w:rsidRPr="0025065A">
        <w:rPr>
          <w:rFonts w:asciiTheme="minorHAnsi" w:hAnsiTheme="minorHAnsi" w:cstheme="minorHAnsi"/>
          <w:b/>
          <w:bCs/>
          <w:color w:val="000000"/>
          <w:u w:val="single"/>
        </w:rPr>
        <w:t>universities</w:t>
      </w:r>
      <w:r w:rsidRPr="0025065A">
        <w:rPr>
          <w:rFonts w:asciiTheme="minorHAnsi" w:hAnsiTheme="minorHAnsi" w:cstheme="minorHAnsi"/>
          <w:color w:val="000000"/>
          <w:sz w:val="14"/>
          <w:szCs w:val="16"/>
        </w:rPr>
        <w:t xml:space="preserve">) that are </w:t>
      </w:r>
      <w:r w:rsidRPr="0025065A">
        <w:rPr>
          <w:rFonts w:asciiTheme="minorHAnsi" w:hAnsiTheme="minorHAnsi" w:cstheme="minorHAnsi"/>
          <w:b/>
          <w:bCs/>
          <w:color w:val="000000"/>
          <w:u w:val="single"/>
        </w:rPr>
        <w:t>integral to the production of these systems</w:t>
      </w:r>
      <w:r w:rsidRPr="0025065A">
        <w:rPr>
          <w:rFonts w:asciiTheme="minorHAnsi" w:hAnsiTheme="minorHAnsi" w:cstheme="minorHAnsi"/>
          <w:color w:val="000000"/>
          <w:sz w:val="14"/>
          <w:szCs w:val="16"/>
        </w:rPr>
        <w:t xml:space="preserve">; organising strikes for the workers involved in harvesting the necessary raw materials; and refusing to pay taxes to the political apparatuses that control these systems. While it is difficult to imagine what precise forms resistance to space weapons might take, it is not unreasonable to conclude that even in a context of space-based empire, some form of political and military resistance will be possible, and will occur. Indeed, </w:t>
      </w:r>
      <w:r w:rsidRPr="0025065A">
        <w:rPr>
          <w:rFonts w:asciiTheme="minorHAnsi" w:hAnsiTheme="minorHAnsi" w:cstheme="minorHAnsi"/>
          <w:b/>
          <w:bCs/>
          <w:color w:val="000000"/>
          <w:highlight w:val="cyan"/>
          <w:u w:val="single"/>
        </w:rPr>
        <w:t>China's</w:t>
      </w:r>
      <w:r w:rsidRPr="0025065A">
        <w:rPr>
          <w:rFonts w:asciiTheme="minorHAnsi" w:hAnsiTheme="minorHAnsi" w:cstheme="minorHAnsi"/>
          <w:color w:val="000000"/>
          <w:sz w:val="14"/>
          <w:szCs w:val="16"/>
        </w:rPr>
        <w:t xml:space="preserve"> recent </w:t>
      </w:r>
      <w:r w:rsidRPr="0025065A">
        <w:rPr>
          <w:rFonts w:asciiTheme="minorHAnsi" w:hAnsiTheme="minorHAnsi" w:cstheme="minorHAnsi"/>
          <w:b/>
          <w:bCs/>
          <w:color w:val="000000"/>
          <w:highlight w:val="cyan"/>
          <w:u w:val="single"/>
        </w:rPr>
        <w:t xml:space="preserve">launch of </w:t>
      </w:r>
      <w:r w:rsidRPr="0025065A">
        <w:rPr>
          <w:rFonts w:asciiTheme="minorHAnsi" w:hAnsiTheme="minorHAnsi" w:cstheme="minorHAnsi"/>
          <w:b/>
          <w:bCs/>
          <w:color w:val="000000"/>
          <w:u w:val="single"/>
        </w:rPr>
        <w:t xml:space="preserve">an </w:t>
      </w:r>
      <w:r w:rsidRPr="0025065A">
        <w:rPr>
          <w:rFonts w:asciiTheme="minorHAnsi" w:hAnsiTheme="minorHAnsi" w:cstheme="minorHAnsi"/>
          <w:b/>
          <w:bCs/>
          <w:color w:val="000000"/>
          <w:highlight w:val="cyan"/>
          <w:u w:val="single"/>
        </w:rPr>
        <w:t>Anti-Satellite system</w:t>
      </w:r>
      <w:r w:rsidRPr="0025065A">
        <w:rPr>
          <w:rFonts w:asciiTheme="minorHAnsi" w:hAnsiTheme="minorHAnsi" w:cstheme="minorHAnsi"/>
          <w:color w:val="000000"/>
          <w:sz w:val="14"/>
          <w:szCs w:val="16"/>
          <w:highlight w:val="cyan"/>
        </w:rPr>
        <w:t xml:space="preserve"> </w:t>
      </w:r>
      <w:r w:rsidRPr="0025065A">
        <w:rPr>
          <w:rFonts w:asciiTheme="minorHAnsi" w:hAnsiTheme="minorHAnsi" w:cstheme="minorHAnsi"/>
          <w:b/>
          <w:bCs/>
          <w:color w:val="000000"/>
          <w:highlight w:val="cyan"/>
          <w:u w:val="single"/>
        </w:rPr>
        <w:t>is an example of</w:t>
      </w:r>
      <w:r w:rsidRPr="0025065A">
        <w:rPr>
          <w:rFonts w:asciiTheme="minorHAnsi" w:hAnsiTheme="minorHAnsi" w:cstheme="minorHAnsi"/>
          <w:b/>
          <w:bCs/>
          <w:color w:val="000000"/>
          <w:u w:val="single"/>
        </w:rPr>
        <w:t xml:space="preserve"> a state actor at the boundaries of imperial order engaging in</w:t>
      </w:r>
      <w:r w:rsidRPr="0025065A">
        <w:rPr>
          <w:rFonts w:asciiTheme="minorHAnsi" w:hAnsiTheme="minorHAnsi" w:cstheme="minorHAnsi"/>
          <w:color w:val="000000"/>
          <w:sz w:val="14"/>
          <w:szCs w:val="16"/>
        </w:rPr>
        <w:t xml:space="preserve"> such a </w:t>
      </w:r>
      <w:r w:rsidRPr="0025065A">
        <w:rPr>
          <w:rFonts w:asciiTheme="minorHAnsi" w:hAnsiTheme="minorHAnsi" w:cstheme="minorHAnsi"/>
          <w:b/>
          <w:bCs/>
          <w:color w:val="000000"/>
          <w:highlight w:val="cyan"/>
          <w:u w:val="single"/>
        </w:rPr>
        <w:t>reappropriation of</w:t>
      </w:r>
      <w:r w:rsidRPr="0025065A">
        <w:rPr>
          <w:rFonts w:asciiTheme="minorHAnsi" w:hAnsiTheme="minorHAnsi" w:cstheme="minorHAnsi"/>
          <w:b/>
          <w:bCs/>
          <w:color w:val="000000"/>
          <w:u w:val="single"/>
        </w:rPr>
        <w:t xml:space="preserve"> a </w:t>
      </w:r>
      <w:r w:rsidRPr="0025065A">
        <w:rPr>
          <w:rFonts w:asciiTheme="minorHAnsi" w:hAnsiTheme="minorHAnsi" w:cstheme="minorHAnsi"/>
          <w:b/>
          <w:bCs/>
          <w:color w:val="000000"/>
          <w:highlight w:val="cyan"/>
          <w:u w:val="single"/>
        </w:rPr>
        <w:t>weapons tech</w:t>
      </w:r>
      <w:r w:rsidRPr="0025065A">
        <w:rPr>
          <w:rFonts w:asciiTheme="minorHAnsi" w:hAnsiTheme="minorHAnsi" w:cstheme="minorHAnsi"/>
          <w:b/>
          <w:bCs/>
          <w:color w:val="000000"/>
          <w:u w:val="single"/>
        </w:rPr>
        <w:t>-nology</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One of the reasons Chinese military strategists have given for developing Anti-Satellite tech</w:t>
      </w:r>
      <w:r w:rsidRPr="0025065A">
        <w:rPr>
          <w:rFonts w:asciiTheme="minorHAnsi" w:hAnsiTheme="minorHAnsi" w:cstheme="minorHAnsi"/>
          <w:color w:val="000000"/>
          <w:sz w:val="14"/>
          <w:szCs w:val="16"/>
        </w:rPr>
        <w:t xml:space="preserve">- nology </w:t>
      </w:r>
      <w:r w:rsidRPr="0025065A">
        <w:rPr>
          <w:rFonts w:asciiTheme="minorHAnsi" w:hAnsiTheme="minorHAnsi" w:cstheme="minorHAnsi"/>
          <w:b/>
          <w:bCs/>
          <w:color w:val="000000"/>
          <w:u w:val="single"/>
        </w:rPr>
        <w:t>is that this</w:t>
      </w:r>
      <w:r w:rsidRPr="0025065A">
        <w:rPr>
          <w:rFonts w:asciiTheme="minorHAnsi" w:hAnsiTheme="minorHAnsi" w:cstheme="minorHAnsi"/>
          <w:color w:val="000000"/>
          <w:sz w:val="14"/>
          <w:szCs w:val="16"/>
        </w:rPr>
        <w:t xml:space="preserve"> technology </w:t>
      </w:r>
      <w:r w:rsidRPr="0025065A">
        <w:rPr>
          <w:rFonts w:asciiTheme="minorHAnsi" w:hAnsiTheme="minorHAnsi" w:cstheme="minorHAnsi"/>
          <w:b/>
          <w:bCs/>
          <w:color w:val="000000"/>
          <w:u w:val="single"/>
        </w:rPr>
        <w:t xml:space="preserve">exposes an asymmetrical </w:t>
      </w:r>
      <w:r w:rsidRPr="0025065A">
        <w:rPr>
          <w:rFonts w:asciiTheme="minorHAnsi" w:hAnsiTheme="minorHAnsi" w:cstheme="minorHAnsi"/>
          <w:b/>
          <w:bCs/>
          <w:color w:val="000000"/>
          <w:highlight w:val="cyan"/>
          <w:u w:val="single"/>
        </w:rPr>
        <w:t>vulnerability in</w:t>
      </w:r>
      <w:r w:rsidRPr="0025065A">
        <w:rPr>
          <w:rFonts w:asciiTheme="minorHAnsi" w:hAnsiTheme="minorHAnsi" w:cstheme="minorHAnsi"/>
          <w:b/>
          <w:bCs/>
          <w:color w:val="000000"/>
          <w:u w:val="single"/>
        </w:rPr>
        <w:t xml:space="preserve"> the </w:t>
      </w:r>
      <w:r w:rsidRPr="0025065A">
        <w:rPr>
          <w:rFonts w:asciiTheme="minorHAnsi" w:hAnsiTheme="minorHAnsi" w:cstheme="minorHAnsi"/>
          <w:b/>
          <w:bCs/>
          <w:color w:val="000000"/>
          <w:highlight w:val="cyan"/>
          <w:u w:val="single"/>
        </w:rPr>
        <w:t xml:space="preserve">US military </w:t>
      </w:r>
      <w:r w:rsidRPr="0025065A">
        <w:rPr>
          <w:rFonts w:asciiTheme="minorHAnsi" w:hAnsiTheme="minorHAnsi" w:cstheme="minorHAnsi"/>
          <w:b/>
          <w:bCs/>
          <w:color w:val="000000"/>
          <w:u w:val="single"/>
        </w:rPr>
        <w:t>structure</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 xml:space="preserve">The US military is already </w:t>
      </w:r>
      <w:r w:rsidRPr="0025065A">
        <w:rPr>
          <w:rFonts w:asciiTheme="minorHAnsi" w:hAnsiTheme="minorHAnsi" w:cstheme="minorHAnsi"/>
          <w:b/>
          <w:bCs/>
          <w:color w:val="000000"/>
          <w:highlight w:val="cyan"/>
          <w:u w:val="single"/>
        </w:rPr>
        <w:t xml:space="preserve">dependent on satellite </w:t>
      </w:r>
      <w:r w:rsidRPr="0025065A">
        <w:rPr>
          <w:rFonts w:asciiTheme="minorHAnsi" w:hAnsiTheme="minorHAnsi" w:cstheme="minorHAnsi"/>
          <w:b/>
          <w:bCs/>
          <w:color w:val="000000"/>
          <w:u w:val="single"/>
        </w:rPr>
        <w:t xml:space="preserve">systems </w:t>
      </w:r>
      <w:r w:rsidRPr="0025065A">
        <w:rPr>
          <w:rFonts w:asciiTheme="minorHAnsi" w:hAnsiTheme="minorHAnsi" w:cstheme="minorHAnsi"/>
          <w:b/>
          <w:bCs/>
          <w:color w:val="000000"/>
          <w:highlight w:val="cyan"/>
          <w:u w:val="single"/>
        </w:rPr>
        <w:t>to co-ordinate</w:t>
      </w:r>
      <w:r w:rsidRPr="0025065A">
        <w:rPr>
          <w:rFonts w:asciiTheme="minorHAnsi" w:hAnsiTheme="minorHAnsi" w:cstheme="minorHAnsi"/>
          <w:color w:val="000000"/>
          <w:sz w:val="14"/>
          <w:szCs w:val="16"/>
        </w:rPr>
        <w:t xml:space="preserve"> its </w:t>
      </w:r>
      <w:r w:rsidRPr="0025065A">
        <w:rPr>
          <w:rFonts w:asciiTheme="minorHAnsi" w:hAnsiTheme="minorHAnsi" w:cstheme="minorHAnsi"/>
          <w:b/>
          <w:bCs/>
          <w:color w:val="000000"/>
          <w:highlight w:val="cyan"/>
          <w:u w:val="single"/>
        </w:rPr>
        <w:t xml:space="preserve">communications and </w:t>
      </w:r>
      <w:r w:rsidRPr="0025065A">
        <w:rPr>
          <w:rFonts w:asciiTheme="minorHAnsi" w:hAnsiTheme="minorHAnsi" w:cstheme="minorHAnsi"/>
          <w:b/>
          <w:bCs/>
          <w:color w:val="000000"/>
          <w:u w:val="single"/>
        </w:rPr>
        <w:t xml:space="preserve">weapons </w:t>
      </w:r>
      <w:r w:rsidRPr="0025065A">
        <w:rPr>
          <w:rFonts w:asciiTheme="minorHAnsi" w:hAnsiTheme="minorHAnsi" w:cstheme="minorHAnsi"/>
          <w:b/>
          <w:bCs/>
          <w:color w:val="000000"/>
          <w:highlight w:val="cyan"/>
          <w:u w:val="single"/>
        </w:rPr>
        <w:t>targeting systems</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By developing</w:t>
      </w:r>
      <w:r w:rsidRPr="0025065A">
        <w:rPr>
          <w:rFonts w:asciiTheme="minorHAnsi" w:hAnsiTheme="minorHAnsi" w:cstheme="minorHAnsi"/>
          <w:color w:val="000000"/>
          <w:sz w:val="14"/>
          <w:szCs w:val="16"/>
        </w:rPr>
        <w:t xml:space="preserve"> a </w:t>
      </w:r>
      <w:r w:rsidRPr="0025065A">
        <w:rPr>
          <w:rFonts w:asciiTheme="minorHAnsi" w:hAnsiTheme="minorHAnsi" w:cstheme="minorHAnsi"/>
          <w:b/>
          <w:bCs/>
          <w:color w:val="000000"/>
          <w:u w:val="single"/>
        </w:rPr>
        <w:t>technology that can destroy</w:t>
      </w:r>
      <w:r w:rsidRPr="0025065A">
        <w:rPr>
          <w:rFonts w:asciiTheme="minorHAnsi" w:hAnsiTheme="minorHAnsi" w:cstheme="minorHAnsi"/>
          <w:color w:val="000000"/>
          <w:sz w:val="14"/>
          <w:szCs w:val="16"/>
        </w:rPr>
        <w:t xml:space="preserve"> </w:t>
      </w:r>
      <w:r w:rsidRPr="0025065A">
        <w:rPr>
          <w:rFonts w:asciiTheme="minorHAnsi" w:hAnsiTheme="minorHAnsi" w:cstheme="minorHAnsi"/>
          <w:strike/>
          <w:color w:val="000000"/>
          <w:sz w:val="14"/>
          <w:szCs w:val="16"/>
        </w:rPr>
        <w:t>disable</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US communications and targeting satellites</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the Chinese military would hope to disrupt the operational abilities of conventional US forces</w:t>
      </w:r>
      <w:r w:rsidRPr="0025065A">
        <w:rPr>
          <w:rFonts w:asciiTheme="minorHAnsi" w:hAnsiTheme="minorHAnsi" w:cstheme="minorHAnsi"/>
          <w:color w:val="000000"/>
          <w:sz w:val="14"/>
          <w:szCs w:val="16"/>
        </w:rPr>
        <w:t xml:space="preserve"> should an actual shooting war between the two powers take place.70 The development gives us some idea of how </w:t>
      </w:r>
      <w:r w:rsidRPr="0025065A">
        <w:rPr>
          <w:rFonts w:asciiTheme="minorHAnsi" w:hAnsiTheme="minorHAnsi" w:cstheme="minorHAnsi"/>
          <w:b/>
          <w:bCs/>
          <w:color w:val="000000"/>
          <w:u w:val="single"/>
        </w:rPr>
        <w:t>state and non-state actors at the margins of an empire</w:t>
      </w:r>
      <w:r w:rsidRPr="0025065A">
        <w:rPr>
          <w:rFonts w:asciiTheme="minorHAnsi" w:hAnsiTheme="minorHAnsi" w:cstheme="minorHAnsi"/>
          <w:color w:val="000000"/>
          <w:sz w:val="14"/>
        </w:rPr>
        <w:t xml:space="preserve"> </w:t>
      </w:r>
      <w:r w:rsidRPr="0025065A">
        <w:rPr>
          <w:rFonts w:asciiTheme="minorHAnsi" w:hAnsiTheme="minorHAnsi" w:cstheme="minorHAnsi"/>
          <w:color w:val="000000"/>
          <w:sz w:val="14"/>
          <w:szCs w:val="16"/>
        </w:rPr>
        <w:t xml:space="preserve">of the future </w:t>
      </w:r>
      <w:r w:rsidRPr="0025065A">
        <w:rPr>
          <w:rFonts w:asciiTheme="minorHAnsi" w:hAnsiTheme="minorHAnsi" w:cstheme="minorHAnsi"/>
          <w:b/>
          <w:bCs/>
          <w:color w:val="000000"/>
          <w:u w:val="single"/>
        </w:rPr>
        <w:t>might resist space power by reappropriating its technologies</w:t>
      </w:r>
      <w:r w:rsidRPr="0025065A">
        <w:rPr>
          <w:rFonts w:asciiTheme="minorHAnsi" w:hAnsiTheme="minorHAnsi" w:cstheme="minorHAnsi"/>
          <w:color w:val="000000"/>
          <w:sz w:val="14"/>
          <w:szCs w:val="16"/>
        </w:rPr>
        <w:t xml:space="preserve">.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 This reaction by the US defence policy establishment is indicative of the strategic logic at work in the empire of the future. This strategic logic accelerates processes of deterritorialisation by pursuing the development of technologies that make the control of territory irrelevant; yet the logic simultaneously pursues the reterritoriali- sation of the US and orbital space as areas that should be off-limits to non- American actors. We are explicitly drawing on Deleuze and Guattari's concepts of deterritorialisation and reterritorialisation here.71 In their writings deterritorialisation refers to 'the movement by which "one" leaves the territory'. Reterritorialisation is the process that accompanies deterritorialisation, whereby the sovereign state apparatus recom- bines the deterritorialised elements to constitute a new assemblage. This is precisely the logic of the singular control by the US of weapons in Earth's orbital space. The strategy of the empire of the future undermines the binary logic of a states-system predicated either on territorially bounded sovereign states or a globally diffused, decentralised and deterritorialised biopolitical Empire as proposed by Hardt and Negri. Our analysis reveals a third possibility: in the empire of the future space power combines a set of otherwise heterogeneous processes. </w:t>
      </w:r>
      <w:r w:rsidRPr="0025065A">
        <w:rPr>
          <w:rFonts w:asciiTheme="minorHAnsi" w:hAnsiTheme="minorHAnsi" w:cstheme="minorHAnsi"/>
          <w:b/>
          <w:bCs/>
          <w:color w:val="000000"/>
          <w:u w:val="single"/>
        </w:rPr>
        <w:t>Space based missile- defence strips all states</w:t>
      </w:r>
      <w:r w:rsidRPr="0025065A">
        <w:rPr>
          <w:rFonts w:asciiTheme="minorHAnsi" w:hAnsiTheme="minorHAnsi" w:cstheme="minorHAnsi"/>
          <w:color w:val="000000"/>
          <w:sz w:val="14"/>
          <w:szCs w:val="16"/>
        </w:rPr>
        <w:t xml:space="preserve"> - </w:t>
      </w:r>
      <w:r w:rsidRPr="0025065A">
        <w:rPr>
          <w:rFonts w:asciiTheme="minorHAnsi" w:hAnsiTheme="minorHAnsi" w:cstheme="minorHAnsi"/>
          <w:b/>
          <w:bCs/>
          <w:color w:val="000000"/>
          <w:u w:val="single"/>
        </w:rPr>
        <w:t>except the possessor</w:t>
      </w:r>
      <w:r w:rsidRPr="0025065A">
        <w:rPr>
          <w:rFonts w:asciiTheme="minorHAnsi" w:hAnsiTheme="minorHAnsi" w:cstheme="minorHAnsi"/>
          <w:color w:val="000000"/>
          <w:sz w:val="14"/>
          <w:szCs w:val="16"/>
        </w:rPr>
        <w:t xml:space="preserve"> of the system - of </w:t>
      </w:r>
      <w:r w:rsidRPr="0025065A">
        <w:rPr>
          <w:rFonts w:asciiTheme="minorHAnsi" w:hAnsiTheme="minorHAnsi" w:cstheme="minorHAnsi"/>
          <w:b/>
          <w:bCs/>
          <w:color w:val="000000"/>
          <w:u w:val="single"/>
        </w:rPr>
        <w:t>their hard shells by eroding nuclear deterrence</w:t>
      </w:r>
      <w:r w:rsidRPr="0025065A">
        <w:rPr>
          <w:rFonts w:asciiTheme="minorHAnsi" w:hAnsiTheme="minorHAnsi" w:cstheme="minorHAnsi"/>
          <w:color w:val="000000"/>
          <w:sz w:val="14"/>
          <w:szCs w:val="16"/>
        </w:rPr>
        <w:t xml:space="preserve"> capabilities, </w:t>
      </w:r>
      <w:r w:rsidRPr="0025065A">
        <w:rPr>
          <w:rFonts w:asciiTheme="minorHAnsi" w:hAnsiTheme="minorHAnsi" w:cstheme="minorHAnsi"/>
          <w:b/>
          <w:bCs/>
          <w:color w:val="000000"/>
          <w:u w:val="single"/>
        </w:rPr>
        <w:t>while providing the possessor of missile defence with a territory more secure from nuclear attack</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Space control denies all states with the exception of the controlling power unfettered access</w:t>
      </w:r>
      <w:r w:rsidRPr="0025065A">
        <w:rPr>
          <w:rFonts w:asciiTheme="minorHAnsi" w:hAnsiTheme="minorHAnsi" w:cstheme="minorHAnsi"/>
          <w:color w:val="000000"/>
          <w:sz w:val="14"/>
          <w:szCs w:val="16"/>
        </w:rPr>
        <w:t xml:space="preserve"> to space. Furthermore </w:t>
      </w:r>
      <w:r w:rsidRPr="0025065A">
        <w:rPr>
          <w:rFonts w:asciiTheme="minorHAnsi" w:hAnsiTheme="minorHAnsi" w:cstheme="minorHAnsi"/>
          <w:b/>
          <w:bCs/>
          <w:color w:val="000000"/>
          <w:u w:val="single"/>
        </w:rPr>
        <w:t>it annexes orbital space as a territory of</w:t>
      </w:r>
      <w:r w:rsidRPr="0025065A">
        <w:rPr>
          <w:rFonts w:asciiTheme="minorHAnsi" w:hAnsiTheme="minorHAnsi" w:cstheme="minorHAnsi"/>
          <w:color w:val="000000"/>
          <w:sz w:val="14"/>
          <w:szCs w:val="16"/>
        </w:rPr>
        <w:t xml:space="preserve"> the </w:t>
      </w:r>
      <w:r w:rsidRPr="0025065A">
        <w:rPr>
          <w:rFonts w:asciiTheme="minorHAnsi" w:hAnsiTheme="minorHAnsi" w:cstheme="minorHAnsi"/>
          <w:b/>
          <w:bCs/>
          <w:color w:val="000000"/>
          <w:u w:val="single"/>
        </w:rPr>
        <w:t>space power</w:t>
      </w:r>
      <w:r w:rsidRPr="0025065A">
        <w:rPr>
          <w:rFonts w:asciiTheme="minorHAnsi" w:hAnsiTheme="minorHAnsi" w:cstheme="minorHAnsi"/>
          <w:color w:val="000000"/>
          <w:sz w:val="14"/>
          <w:szCs w:val="16"/>
        </w:rPr>
        <w:t xml:space="preserve">. Finally, </w:t>
      </w:r>
      <w:r w:rsidRPr="0025065A">
        <w:rPr>
          <w:rFonts w:asciiTheme="minorHAnsi" w:hAnsiTheme="minorHAnsi" w:cstheme="minorHAnsi"/>
          <w:b/>
          <w:bCs/>
          <w:color w:val="000000"/>
          <w:u w:val="single"/>
        </w:rPr>
        <w:t>force application from orbital space makes any point on earth a</w:t>
      </w:r>
      <w:r w:rsidRPr="0025065A">
        <w:rPr>
          <w:rFonts w:asciiTheme="minorHAnsi" w:hAnsiTheme="minorHAnsi" w:cstheme="minorHAnsi"/>
          <w:color w:val="000000"/>
          <w:sz w:val="14"/>
          <w:szCs w:val="16"/>
        </w:rPr>
        <w:t xml:space="preserve"> potential </w:t>
      </w:r>
      <w:r w:rsidRPr="0025065A">
        <w:rPr>
          <w:rFonts w:asciiTheme="minorHAnsi" w:hAnsiTheme="minorHAnsi" w:cstheme="minorHAnsi"/>
          <w:b/>
          <w:bCs/>
          <w:color w:val="000000"/>
          <w:u w:val="single"/>
        </w:rPr>
        <w:t>target for the military force of empire</w:t>
      </w:r>
      <w:r w:rsidRPr="0025065A">
        <w:rPr>
          <w:rFonts w:asciiTheme="minorHAnsi" w:hAnsiTheme="minorHAnsi" w:cstheme="minorHAnsi"/>
          <w:color w:val="000000"/>
          <w:sz w:val="14"/>
          <w:szCs w:val="16"/>
        </w:rPr>
        <w:t xml:space="preserve"> of the future. </w:t>
      </w:r>
      <w:r w:rsidRPr="0025065A">
        <w:rPr>
          <w:rFonts w:asciiTheme="minorHAnsi" w:hAnsiTheme="minorHAnsi" w:cstheme="minorHAnsi"/>
          <w:b/>
          <w:bCs/>
          <w:color w:val="000000"/>
          <w:u w:val="single"/>
        </w:rPr>
        <w:t>This makes the traditional imperial imperative to project force through controlling territory no longer necessary</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Empire of the future combines strategies of deterritorialisation and reterritorialisation to</w:t>
      </w:r>
      <w:r w:rsidRPr="0025065A">
        <w:rPr>
          <w:rFonts w:asciiTheme="minorHAnsi" w:hAnsiTheme="minorHAnsi" w:cstheme="minorHAnsi"/>
          <w:color w:val="000000"/>
          <w:sz w:val="14"/>
          <w:szCs w:val="16"/>
        </w:rPr>
        <w:t xml:space="preserve"> simul- taneously </w:t>
      </w:r>
      <w:r w:rsidRPr="0025065A">
        <w:rPr>
          <w:rFonts w:asciiTheme="minorHAnsi" w:hAnsiTheme="minorHAnsi" w:cstheme="minorHAnsi"/>
          <w:b/>
          <w:bCs/>
          <w:color w:val="000000"/>
          <w:u w:val="single"/>
        </w:rPr>
        <w:t>undermine</w:t>
      </w:r>
      <w:r w:rsidRPr="0025065A">
        <w:rPr>
          <w:rFonts w:asciiTheme="minorHAnsi" w:hAnsiTheme="minorHAnsi" w:cstheme="minorHAnsi"/>
          <w:color w:val="000000"/>
          <w:sz w:val="14"/>
          <w:szCs w:val="16"/>
        </w:rPr>
        <w:t xml:space="preserve"> </w:t>
      </w:r>
      <w:r w:rsidRPr="0025065A">
        <w:rPr>
          <w:rFonts w:asciiTheme="minorHAnsi" w:hAnsiTheme="minorHAnsi" w:cstheme="minorHAnsi"/>
          <w:b/>
          <w:bCs/>
          <w:color w:val="000000"/>
          <w:u w:val="single"/>
        </w:rPr>
        <w:t>some features of state sovereignty and reinforce others</w:t>
      </w:r>
      <w:r w:rsidRPr="0025065A">
        <w:rPr>
          <w:rFonts w:asciiTheme="minorHAnsi" w:hAnsiTheme="minorHAnsi" w:cstheme="minorHAnsi"/>
          <w:color w:val="000000"/>
          <w:sz w:val="14"/>
          <w:szCs w:val="16"/>
        </w:rPr>
        <w:t xml:space="preserve">. Therefore </w:t>
      </w:r>
      <w:r w:rsidRPr="0025065A">
        <w:rPr>
          <w:rFonts w:asciiTheme="minorHAnsi" w:hAnsiTheme="minorHAnsi" w:cstheme="minorHAnsi"/>
          <w:b/>
          <w:bCs/>
          <w:color w:val="000000"/>
          <w:u w:val="single"/>
        </w:rPr>
        <w:t>the current assumption that many IR theorists make that international society must be based on either a collection of sovereign territorial states or deterritorialised biopolitical apparatuses ignores the possibility that these two processes can be co-constitutive</w:t>
      </w:r>
      <w:r w:rsidRPr="0025065A">
        <w:rPr>
          <w:rFonts w:asciiTheme="minorHAnsi" w:hAnsiTheme="minorHAnsi" w:cstheme="minorHAnsi"/>
          <w:color w:val="000000"/>
          <w:sz w:val="14"/>
          <w:szCs w:val="16"/>
        </w:rPr>
        <w:t xml:space="preserve">. In the empire of the future </w:t>
      </w:r>
      <w:r w:rsidRPr="0025065A">
        <w:rPr>
          <w:rFonts w:asciiTheme="minorHAnsi" w:hAnsiTheme="minorHAnsi" w:cstheme="minorHAnsi"/>
          <w:b/>
          <w:bCs/>
          <w:color w:val="000000"/>
          <w:u w:val="single"/>
        </w:rPr>
        <w:t>the locus of authority is centralised but this authority governs a deterritorialised political entity</w:t>
      </w:r>
      <w:r w:rsidRPr="0025065A">
        <w:rPr>
          <w:rFonts w:asciiTheme="minorHAnsi" w:hAnsiTheme="minorHAnsi" w:cstheme="minorHAnsi"/>
          <w:color w:val="000000"/>
          <w:sz w:val="14"/>
          <w:szCs w:val="16"/>
        </w:rPr>
        <w:t>. While this new constellation of political power will present new possibilities for resistance, we should not underestimate how this empire's new modes of killing will constitute structures of domination potentially more terrifying than anything humanity has yet encountered.</w:t>
      </w:r>
    </w:p>
    <w:p w14:paraId="6AB158C4" w14:textId="77777777" w:rsidR="00AF04E9" w:rsidRPr="0025065A" w:rsidRDefault="00AF04E9" w:rsidP="00AF04E9">
      <w:pPr>
        <w:rPr>
          <w:rFonts w:asciiTheme="minorHAnsi" w:hAnsiTheme="minorHAnsi" w:cstheme="minorHAnsi"/>
        </w:rPr>
      </w:pPr>
    </w:p>
    <w:p w14:paraId="30A74280" w14:textId="77777777" w:rsidR="00AF04E9" w:rsidRPr="0025065A" w:rsidRDefault="00AF04E9" w:rsidP="00AF04E9">
      <w:pPr>
        <w:pStyle w:val="Heading4"/>
        <w:rPr>
          <w:rFonts w:asciiTheme="minorHAnsi" w:hAnsiTheme="minorHAnsi" w:cstheme="minorHAnsi"/>
          <w:sz w:val="28"/>
        </w:rPr>
      </w:pPr>
      <w:r w:rsidRPr="0025065A">
        <w:rPr>
          <w:rFonts w:asciiTheme="minorHAnsi" w:hAnsiTheme="minorHAnsi" w:cstheme="minorHAnsi"/>
          <w:sz w:val="28"/>
        </w:rPr>
        <w:t>Liberal heg impacts are threat construction – impacts are so abstract that their war scenarios are useless</w:t>
      </w:r>
    </w:p>
    <w:p w14:paraId="1BAF068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David </w:t>
      </w:r>
      <w:r w:rsidRPr="0025065A">
        <w:rPr>
          <w:rStyle w:val="Style13ptBold"/>
          <w:rFonts w:asciiTheme="minorHAnsi" w:hAnsiTheme="minorHAnsi" w:cstheme="minorHAnsi"/>
        </w:rPr>
        <w:t>Chandler 9</w:t>
      </w:r>
      <w:r w:rsidRPr="0025065A">
        <w:rPr>
          <w:rFonts w:asciiTheme="minorHAnsi" w:hAnsiTheme="minorHAnsi" w:cstheme="minorHAnsi"/>
        </w:rPr>
        <w:t xml:space="preserve">, Professor of IR at University of Westminster, "Liberal War and Foucaultian Metaphysics", Review of Dillon and Reid’s </w:t>
      </w:r>
      <w:r w:rsidRPr="0025065A">
        <w:rPr>
          <w:rFonts w:asciiTheme="minorHAnsi" w:hAnsiTheme="minorHAnsi" w:cstheme="minorHAnsi"/>
          <w:i/>
        </w:rPr>
        <w:t>The Liberal Way of War: Killing to Make Life Live</w:t>
      </w:r>
      <w:r w:rsidRPr="0025065A">
        <w:rPr>
          <w:rFonts w:asciiTheme="minorHAnsi" w:hAnsiTheme="minorHAnsi" w:cstheme="minorHAnsi"/>
        </w:rPr>
        <w:t>, www.research.kobe-u.ac.jp/gsics-publication/jics/chandler_18-1.pdf</w:t>
      </w:r>
    </w:p>
    <w:p w14:paraId="249A8E09" w14:textId="77777777" w:rsidR="00AF04E9" w:rsidRPr="0025065A" w:rsidRDefault="00AF04E9" w:rsidP="00AF04E9">
      <w:pPr>
        <w:rPr>
          <w:rFonts w:asciiTheme="minorHAnsi" w:hAnsiTheme="minorHAnsi" w:cstheme="minorHAnsi"/>
          <w:sz w:val="16"/>
        </w:rPr>
      </w:pPr>
      <w:r w:rsidRPr="0025065A">
        <w:rPr>
          <w:rStyle w:val="StyleUnderline"/>
          <w:rFonts w:asciiTheme="minorHAnsi" w:hAnsiTheme="minorHAnsi" w:cstheme="minorHAnsi"/>
        </w:rPr>
        <w:t>This is a book about the ‘liberal way of war’</w:t>
      </w:r>
      <w:r w:rsidRPr="0025065A">
        <w:rPr>
          <w:rFonts w:asciiTheme="minorHAnsi" w:hAnsiTheme="minorHAnsi" w:cstheme="minorHAnsi"/>
          <w:sz w:val="16"/>
        </w:rPr>
        <w:t xml:space="preserve">. But </w:t>
      </w:r>
      <w:r w:rsidRPr="0025065A">
        <w:rPr>
          <w:rStyle w:val="StyleUnderline"/>
          <w:rFonts w:asciiTheme="minorHAnsi" w:hAnsiTheme="minorHAnsi" w:cstheme="minorHAnsi"/>
        </w:rPr>
        <w:t>the liberal referred to in the title remains under theorized</w:t>
      </w:r>
      <w:r w:rsidRPr="0025065A">
        <w:rPr>
          <w:rFonts w:asciiTheme="minorHAnsi" w:hAnsiTheme="minorHAnsi" w:cstheme="minorHAnsi"/>
          <w:sz w:val="16"/>
        </w:rPr>
        <w:t>. On several occasions the authors highlight the distinction between the liberal way of war and the general framing of war in the modern liberal era as a geo-strategic contestation, taking the territorial state as its referent object. For Dillon and Reid, ‘liberalism never fitted this model of modern politics and the modern problematization of war very well’</w:t>
      </w:r>
      <w:r w:rsidRPr="0025065A">
        <w:rPr>
          <w:rFonts w:asciiTheme="minorHAnsi" w:eastAsia="MS Gothic" w:hAnsiTheme="minorHAnsi" w:cstheme="minorHAnsi"/>
          <w:sz w:val="16"/>
        </w:rPr>
        <w:t>（</w:t>
      </w:r>
      <w:r w:rsidRPr="0025065A">
        <w:rPr>
          <w:rFonts w:asciiTheme="minorHAnsi" w:hAnsiTheme="minorHAnsi" w:cstheme="minorHAnsi"/>
          <w:sz w:val="16"/>
        </w:rPr>
        <w:t xml:space="preserve">p.83). They therefore seek to define liberalism and the liberal way of war as distinct from war in the liberal era. </w:t>
      </w: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cyan"/>
        </w:rPr>
        <w:t xml:space="preserve">liberal </w:t>
      </w:r>
      <w:r w:rsidRPr="0025065A">
        <w:rPr>
          <w:rStyle w:val="Emphasis"/>
          <w:rFonts w:asciiTheme="minorHAnsi" w:hAnsiTheme="minorHAnsi" w:cstheme="minorHAnsi"/>
        </w:rPr>
        <w:t xml:space="preserve">way of </w:t>
      </w:r>
      <w:r w:rsidRPr="0025065A">
        <w:rPr>
          <w:rStyle w:val="Emphasis"/>
          <w:rFonts w:asciiTheme="minorHAnsi" w:hAnsiTheme="minorHAnsi" w:cstheme="minorHAnsi"/>
          <w:highlight w:val="cyan"/>
        </w:rPr>
        <w:t xml:space="preserve">war refers </w:t>
      </w:r>
      <w:r w:rsidRPr="0025065A">
        <w:rPr>
          <w:rStyle w:val="Emphasis"/>
          <w:rFonts w:asciiTheme="minorHAnsi" w:hAnsiTheme="minorHAnsi" w:cstheme="minorHAnsi"/>
        </w:rPr>
        <w:t xml:space="preserve">not to real wars and conflicts but </w:t>
      </w:r>
      <w:r w:rsidRPr="0025065A">
        <w:rPr>
          <w:rStyle w:val="Emphasis"/>
          <w:rFonts w:asciiTheme="minorHAnsi" w:hAnsiTheme="minorHAnsi" w:cstheme="minorHAnsi"/>
          <w:highlight w:val="cyan"/>
        </w:rPr>
        <w:t xml:space="preserve">to an abstract model </w:t>
      </w:r>
      <w:r w:rsidRPr="0025065A">
        <w:rPr>
          <w:rStyle w:val="Emphasis"/>
          <w:rFonts w:asciiTheme="minorHAnsi" w:hAnsiTheme="minorHAnsi" w:cstheme="minorHAnsi"/>
        </w:rPr>
        <w:t>of conflict</w:t>
      </w:r>
      <w:r w:rsidRPr="0025065A">
        <w:rPr>
          <w:rFonts w:asciiTheme="minorHAnsi" w:hAnsiTheme="minorHAnsi" w:cstheme="minorHAnsi"/>
          <w:sz w:val="16"/>
        </w:rPr>
        <w:t>, defined as a desire to‘remove war from the life of humanity’which‘derives from the way in which liberalism takes the life of the species as its referent object of politics ─ biopolitics’</w:t>
      </w:r>
      <w:r w:rsidRPr="0025065A">
        <w:rPr>
          <w:rFonts w:asciiTheme="minorHAnsi" w:eastAsia="MS Gothic" w:hAnsiTheme="minorHAnsi" w:cstheme="minorHAnsi"/>
          <w:sz w:val="16"/>
        </w:rPr>
        <w:t>（</w:t>
      </w:r>
      <w:r w:rsidRPr="0025065A">
        <w:rPr>
          <w:rFonts w:asciiTheme="minorHAnsi" w:hAnsiTheme="minorHAnsi" w:cstheme="minorHAnsi"/>
          <w:sz w:val="16"/>
        </w:rPr>
        <w:t>p.84</w:t>
      </w:r>
      <w:r w:rsidRPr="0025065A">
        <w:rPr>
          <w:rFonts w:asciiTheme="minorHAnsi" w:eastAsia="MS Gothic" w:hAnsiTheme="minorHAnsi" w:cstheme="minorHAnsi"/>
          <w:sz w:val="16"/>
        </w:rPr>
        <w:t>）</w:t>
      </w:r>
      <w:r w:rsidRPr="0025065A">
        <w:rPr>
          <w:rFonts w:asciiTheme="minorHAnsi" w:hAnsiTheme="minorHAnsi" w:cstheme="minorHAnsi"/>
          <w:sz w:val="16"/>
        </w:rPr>
        <w:t xml:space="preserve">. </w:t>
      </w:r>
      <w:r w:rsidRPr="0025065A">
        <w:rPr>
          <w:rStyle w:val="StyleUnderline"/>
          <w:rFonts w:asciiTheme="minorHAnsi" w:hAnsiTheme="minorHAnsi" w:cstheme="minorHAnsi"/>
        </w:rPr>
        <w:t>In this framing, the liberal nature of war very much depends on the self-description of the conflict by its proponents</w:t>
      </w:r>
      <w:r w:rsidRPr="0025065A">
        <w:rPr>
          <w:rFonts w:asciiTheme="minorHAnsi" w:hAnsiTheme="minorHAnsi" w:cstheme="minorHAnsi"/>
          <w:sz w:val="16"/>
        </w:rPr>
        <w:t>: these range from Gladstone’s occupation of Egypt in the cause of‘suffering humanity’, to US liberal ideological constructions of the cause of‘freedom’in the Cold War struggle against the Soviet Union up to Bush and Blair’s war on Iraq in the cause of humanity</w:t>
      </w:r>
      <w:r w:rsidRPr="0025065A">
        <w:rPr>
          <w:rFonts w:asciiTheme="minorHAnsi" w:eastAsia="MS Gothic" w:hAnsiTheme="minorHAnsi" w:cstheme="minorHAnsi"/>
          <w:sz w:val="16"/>
        </w:rPr>
        <w:t>（</w:t>
      </w:r>
      <w:r w:rsidRPr="0025065A">
        <w:rPr>
          <w:rFonts w:asciiTheme="minorHAnsi" w:hAnsiTheme="minorHAnsi" w:cstheme="minorHAnsi"/>
          <w:sz w:val="16"/>
        </w:rPr>
        <w:t>p.6</w:t>
      </w:r>
      <w:r w:rsidRPr="0025065A">
        <w:rPr>
          <w:rFonts w:asciiTheme="minorHAnsi" w:eastAsia="MS Gothic" w:hAnsiTheme="minorHAnsi" w:cstheme="minorHAnsi"/>
          <w:sz w:val="16"/>
        </w:rPr>
        <w:t>）</w:t>
      </w:r>
      <w:r w:rsidRPr="0025065A">
        <w:rPr>
          <w:rFonts w:asciiTheme="minorHAnsi" w:hAnsiTheme="minorHAnsi" w:cstheme="minorHAnsi"/>
          <w:sz w:val="16"/>
        </w:rPr>
        <w:t xml:space="preserve">. As the authors state, of course, </w:t>
      </w:r>
      <w:r w:rsidRPr="0025065A">
        <w:rPr>
          <w:rStyle w:val="StyleUnderline"/>
          <w:rFonts w:asciiTheme="minorHAnsi" w:hAnsiTheme="minorHAnsi" w:cstheme="minorHAnsi"/>
        </w:rPr>
        <w:t>wars may be fought on other grounds than universal humanity: ‘liberal states may…also act as geopolitical sovereign actors as well…and may also have geopolitical motives</w:t>
      </w:r>
      <w:r w:rsidRPr="0025065A">
        <w:rPr>
          <w:rFonts w:asciiTheme="minorHAnsi" w:hAnsiTheme="minorHAnsi" w:cstheme="minorHAnsi"/>
          <w:sz w:val="16"/>
        </w:rPr>
        <w:t xml:space="preserve"> for the wars they wage’</w:t>
      </w:r>
      <w:r w:rsidRPr="0025065A">
        <w:rPr>
          <w:rFonts w:asciiTheme="minorHAnsi" w:eastAsia="MS Gothic" w:hAnsiTheme="minorHAnsi" w:cstheme="minorHAnsi"/>
          <w:sz w:val="16"/>
        </w:rPr>
        <w:t>（</w:t>
      </w:r>
      <w:r w:rsidRPr="0025065A">
        <w:rPr>
          <w:rFonts w:asciiTheme="minorHAnsi" w:hAnsiTheme="minorHAnsi" w:cstheme="minorHAnsi"/>
          <w:sz w:val="16"/>
        </w:rPr>
        <w:t>p.84</w:t>
      </w:r>
      <w:r w:rsidRPr="0025065A">
        <w:rPr>
          <w:rFonts w:asciiTheme="minorHAnsi" w:eastAsia="MS Gothic" w:hAnsiTheme="minorHAnsi" w:cstheme="minorHAnsi"/>
          <w:sz w:val="16"/>
        </w:rPr>
        <w:t>）</w:t>
      </w:r>
      <w:r w:rsidRPr="0025065A">
        <w:rPr>
          <w:rFonts w:asciiTheme="minorHAnsi"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Emphasis"/>
          <w:rFonts w:asciiTheme="minorHAnsi" w:hAnsiTheme="minorHAnsi" w:cstheme="minorHAnsi"/>
        </w:rPr>
        <w:t>It is clear from the beginning that the distinctiveness of ‘the liberal way of war’ which they seek to explore cannot be more than a fool’s quest</w:t>
      </w:r>
      <w:r w:rsidRPr="0025065A">
        <w:rPr>
          <w:rFonts w:asciiTheme="minorHAnsi" w:hAnsiTheme="minorHAnsi" w:cstheme="minorHAnsi"/>
          <w:sz w:val="16"/>
        </w:rPr>
        <w:t xml:space="preserve">. They assert that they will critically uncover the paradox of liberal war: why it is that Realist or geostrategic war accepts the necessity of war but attempts to limit it, while liberals wish to end war but, to do so, are willing to fight unlimited wars. Yet, they admit that </w:t>
      </w:r>
      <w:r w:rsidRPr="0025065A">
        <w:rPr>
          <w:rStyle w:val="Emphasis"/>
          <w:rFonts w:asciiTheme="minorHAnsi" w:hAnsiTheme="minorHAnsi" w:cstheme="minorHAnsi"/>
        </w:rPr>
        <w:t xml:space="preserve">this </w:t>
      </w:r>
      <w:r w:rsidRPr="0025065A">
        <w:rPr>
          <w:rStyle w:val="Emphasis"/>
          <w:rFonts w:asciiTheme="minorHAnsi" w:hAnsiTheme="minorHAnsi" w:cstheme="minorHAnsi"/>
          <w:highlight w:val="cyan"/>
        </w:rPr>
        <w:t xml:space="preserve">starting point </w:t>
      </w:r>
      <w:r w:rsidRPr="0025065A">
        <w:rPr>
          <w:rStyle w:val="Emphasis"/>
          <w:rFonts w:asciiTheme="minorHAnsi" w:hAnsiTheme="minorHAnsi" w:cstheme="minorHAnsi"/>
        </w:rPr>
        <w:t>is already an</w:t>
      </w:r>
      <w:r w:rsidRPr="0025065A">
        <w:rPr>
          <w:rStyle w:val="Emphasis"/>
          <w:rFonts w:asciiTheme="minorHAnsi" w:hAnsiTheme="minorHAnsi" w:cstheme="minorHAnsi"/>
          <w:highlight w:val="cyan"/>
        </w:rPr>
        <w:t xml:space="preserve"> ideological dead end</w:t>
      </w:r>
      <w:r w:rsidRPr="0025065A">
        <w:rPr>
          <w:rFonts w:asciiTheme="minorHAnsi" w:hAnsiTheme="minorHAnsi" w:cstheme="minorHAnsi"/>
          <w:sz w:val="16"/>
        </w:rPr>
        <w:t xml:space="preserve"> </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cyan"/>
        </w:rPr>
        <w:t xml:space="preserve">wars of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 xml:space="preserve">twentieth century give the lie to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cyan"/>
        </w:rPr>
        <w:t xml:space="preserve">idea </w:t>
      </w:r>
      <w:r w:rsidRPr="0025065A">
        <w:rPr>
          <w:rStyle w:val="StyleUnderline"/>
          <w:rFonts w:asciiTheme="minorHAnsi" w:hAnsiTheme="minorHAnsi" w:cstheme="minorHAnsi"/>
        </w:rPr>
        <w:t xml:space="preserve">that there is </w:t>
      </w:r>
      <w:r w:rsidRPr="0025065A">
        <w:rPr>
          <w:rStyle w:val="StyleUnderline"/>
          <w:rFonts w:asciiTheme="minorHAnsi" w:hAnsiTheme="minorHAnsi" w:cstheme="minorHAnsi"/>
          <w:highlight w:val="cyan"/>
        </w:rPr>
        <w:t>some distinction between ‘unending crusades’ and ‘limited jousts between</w:t>
      </w:r>
      <w:r w:rsidRPr="0025065A">
        <w:rPr>
          <w:rStyle w:val="StyleUnderline"/>
          <w:rFonts w:asciiTheme="minorHAnsi" w:hAnsiTheme="minorHAnsi" w:cstheme="minorHAnsi"/>
        </w:rPr>
        <w:t xml:space="preserve"> rationally </w:t>
      </w:r>
      <w:r w:rsidRPr="0025065A">
        <w:rPr>
          <w:rStyle w:val="StyleUnderline"/>
          <w:rFonts w:asciiTheme="minorHAnsi" w:hAnsiTheme="minorHAnsi" w:cstheme="minorHAnsi"/>
          <w:highlight w:val="cyan"/>
        </w:rPr>
        <w:t xml:space="preserve">calculative </w:t>
      </w:r>
      <w:r w:rsidRPr="0025065A">
        <w:rPr>
          <w:rStyle w:val="StyleUnderline"/>
          <w:rFonts w:asciiTheme="minorHAnsi" w:hAnsiTheme="minorHAnsi" w:cstheme="minorHAnsi"/>
        </w:rPr>
        <w:t xml:space="preserve">political </w:t>
      </w:r>
      <w:r w:rsidRPr="0025065A">
        <w:rPr>
          <w:rStyle w:val="StyleUnderline"/>
          <w:rFonts w:asciiTheme="minorHAnsi" w:hAnsiTheme="minorHAnsi" w:cstheme="minorHAnsi"/>
          <w:highlight w:val="cyan"/>
        </w:rPr>
        <w:t>subjects’</w:t>
      </w:r>
      <w:r w:rsidRPr="0025065A">
        <w:rPr>
          <w:rStyle w:val="StyleUnderline"/>
          <w:rFonts w:asciiTheme="minorHAnsi" w:hAnsiTheme="minorHAnsi" w:cstheme="minorHAnsi"/>
        </w:rPr>
        <w:t>: war has its own dynamic</w:t>
      </w:r>
      <w:r w:rsidRPr="0025065A">
        <w:rPr>
          <w:rFonts w:asciiTheme="minorHAnsi" w:eastAsia="MS Gothic" w:hAnsiTheme="minorHAnsi" w:cstheme="minorHAnsi"/>
          <w:sz w:val="16"/>
        </w:rPr>
        <w:t>（</w:t>
      </w:r>
      <w:r w:rsidRPr="0025065A">
        <w:rPr>
          <w:rFonts w:asciiTheme="minorHAnsi" w:hAnsiTheme="minorHAnsi" w:cstheme="minorHAnsi"/>
          <w:sz w:val="16"/>
        </w:rPr>
        <w:t xml:space="preserve">p.7). </w:t>
      </w:r>
      <w:r w:rsidRPr="0025065A">
        <w:rPr>
          <w:rStyle w:val="StyleUnderline"/>
          <w:rFonts w:asciiTheme="minorHAnsi" w:hAnsiTheme="minorHAnsi" w:cstheme="minorHAnsi"/>
        </w:rPr>
        <w:t>Nevertheless, Dillon and Reid press on and seek to go beyond a Schmittian critique</w:t>
      </w:r>
      <w:r w:rsidRPr="0025065A">
        <w:rPr>
          <w:rFonts w:asciiTheme="minorHAnsi" w:hAnsiTheme="minorHAnsi" w:cstheme="minorHAnsi"/>
          <w:sz w:val="16"/>
        </w:rPr>
        <w:t xml:space="preserve"> to ground this paradox in the biopolitical‘driver’of the liberal way of rule ─ biopolitics: wars waged under the banner of the human</w:t>
      </w:r>
      <w:r w:rsidRPr="0025065A">
        <w:rPr>
          <w:rFonts w:asciiTheme="minorHAnsi" w:eastAsia="MS Gothic" w:hAnsiTheme="minorHAnsi" w:cstheme="minorHAnsi"/>
          <w:sz w:val="16"/>
        </w:rPr>
        <w:t>（</w:t>
      </w:r>
      <w:r w:rsidRPr="0025065A">
        <w:rPr>
          <w:rFonts w:asciiTheme="minorHAnsi" w:hAnsiTheme="minorHAnsi" w:cstheme="minorHAnsi"/>
          <w:sz w:val="16"/>
        </w:rPr>
        <w:t>against humans</w:t>
      </w:r>
      <w:r w:rsidRPr="0025065A">
        <w:rPr>
          <w:rFonts w:asciiTheme="minorHAnsi" w:eastAsia="MS Gothic" w:hAnsiTheme="minorHAnsi" w:cstheme="minorHAnsi"/>
          <w:sz w:val="16"/>
        </w:rPr>
        <w:t>）</w:t>
      </w:r>
      <w:r w:rsidRPr="0025065A">
        <w:rPr>
          <w:rFonts w:asciiTheme="minorHAnsi" w:hAnsiTheme="minorHAnsi" w:cstheme="minorHAnsi"/>
          <w:sz w:val="16"/>
        </w:rPr>
        <w:t xml:space="preserve">are liberal and, allegedly biopolitical, as human life is declared to be the referent in need of being secured. </w:t>
      </w:r>
      <w:r w:rsidRPr="0025065A">
        <w:rPr>
          <w:rStyle w:val="StyleUnderline"/>
          <w:rFonts w:asciiTheme="minorHAnsi" w:hAnsiTheme="minorHAnsi" w:cstheme="minorHAnsi"/>
        </w:rPr>
        <w:t xml:space="preserve">These wars are alleged to be fought differently to geo-political wars for territory, because the </w:t>
      </w:r>
      <w:r w:rsidRPr="0025065A">
        <w:rPr>
          <w:rStyle w:val="StyleUnderline"/>
          <w:rFonts w:asciiTheme="minorHAnsi" w:hAnsiTheme="minorHAnsi" w:cstheme="minorHAnsi"/>
          <w:highlight w:val="cyan"/>
        </w:rPr>
        <w:t>‘drivers’ of war are</w:t>
      </w:r>
      <w:r w:rsidRPr="0025065A">
        <w:rPr>
          <w:rStyle w:val="StyleUnderline"/>
          <w:rFonts w:asciiTheme="minorHAnsi" w:hAnsiTheme="minorHAnsi" w:cstheme="minorHAnsi"/>
        </w:rPr>
        <w:t xml:space="preserve"> not territorialized interests but the biopolitical </w:t>
      </w:r>
      <w:r w:rsidRPr="0025065A">
        <w:rPr>
          <w:rStyle w:val="StyleUnderline"/>
          <w:rFonts w:asciiTheme="minorHAnsi" w:hAnsiTheme="minorHAnsi" w:cstheme="minorHAnsi"/>
          <w:highlight w:val="cyan"/>
        </w:rPr>
        <w:t>framings of the</w:t>
      </w:r>
      <w:r w:rsidRPr="0025065A">
        <w:rPr>
          <w:rStyle w:val="StyleUnderline"/>
          <w:rFonts w:asciiTheme="minorHAnsi" w:hAnsiTheme="minorHAnsi" w:cstheme="minorHAnsi"/>
        </w:rPr>
        <w:t xml:space="preserve"> needs of the </w:t>
      </w:r>
      <w:r w:rsidRPr="0025065A">
        <w:rPr>
          <w:rStyle w:val="StyleUnderline"/>
          <w:rFonts w:asciiTheme="minorHAnsi" w:hAnsiTheme="minorHAnsi" w:cstheme="minorHAnsi"/>
          <w:highlight w:val="cyan"/>
        </w:rPr>
        <w:t>human</w:t>
      </w:r>
      <w:r w:rsidRPr="0025065A">
        <w:rPr>
          <w:rStyle w:val="StyleUnderline"/>
          <w:rFonts w:asciiTheme="minorHAnsi" w:hAnsiTheme="minorHAnsi" w:cstheme="minorHAnsi"/>
        </w:rPr>
        <w:t>, how human life can and should be lived.</w:t>
      </w:r>
      <w:r w:rsidRPr="0025065A">
        <w:rPr>
          <w:rFonts w:asciiTheme="minorHAnsi" w:hAnsiTheme="minorHAnsi" w:cstheme="minorHAnsi"/>
          <w:sz w:val="16"/>
        </w:rPr>
        <w:t xml:space="preserve"> </w:t>
      </w:r>
      <w:r w:rsidRPr="0025065A">
        <w:rPr>
          <w:rStyle w:val="StyleUnderline"/>
          <w:rFonts w:asciiTheme="minorHAnsi" w:hAnsiTheme="minorHAnsi" w:cstheme="minorHAnsi"/>
        </w:rPr>
        <w:t xml:space="preserve">Inevitably there are </w:t>
      </w:r>
      <w:r w:rsidRPr="0025065A">
        <w:rPr>
          <w:rStyle w:val="Emphasis"/>
          <w:rFonts w:asciiTheme="minorHAnsi" w:hAnsiTheme="minorHAnsi" w:cstheme="minorHAnsi"/>
          <w:highlight w:val="cyan"/>
        </w:rPr>
        <w:t>insuperable methodological hurdles</w:t>
      </w:r>
      <w:r w:rsidRPr="0025065A">
        <w:rPr>
          <w:rStyle w:val="StyleUnderline"/>
          <w:rFonts w:asciiTheme="minorHAnsi" w:hAnsiTheme="minorHAnsi" w:cstheme="minorHAnsi"/>
          <w:highlight w:val="cyan"/>
        </w:rPr>
        <w:t xml:space="preserve"> to this </w:t>
      </w:r>
      <w:r w:rsidRPr="0025065A">
        <w:rPr>
          <w:rStyle w:val="StyleUnderline"/>
          <w:rFonts w:asciiTheme="minorHAnsi" w:hAnsiTheme="minorHAnsi" w:cstheme="minorHAnsi"/>
        </w:rPr>
        <w:t xml:space="preserve">Sisyphusian </w:t>
      </w:r>
      <w:r w:rsidRPr="0025065A">
        <w:rPr>
          <w:rStyle w:val="StyleUnderline"/>
          <w:rFonts w:asciiTheme="minorHAnsi" w:hAnsiTheme="minorHAnsi" w:cstheme="minorHAnsi"/>
          <w:highlight w:val="cyan"/>
        </w:rPr>
        <w:t>task</w:t>
      </w:r>
      <w:r w:rsidRPr="0025065A">
        <w:rPr>
          <w:rFonts w:asciiTheme="minorHAnsi" w:hAnsiTheme="minorHAnsi" w:cstheme="minorHAnsi"/>
          <w:sz w:val="16"/>
        </w:rPr>
        <w:t xml:space="preserve">. Already, </w:t>
      </w:r>
      <w:r w:rsidRPr="0025065A">
        <w:rPr>
          <w:rStyle w:val="StyleUnderline"/>
          <w:rFonts w:asciiTheme="minorHAnsi" w:hAnsiTheme="minorHAnsi" w:cstheme="minorHAnsi"/>
        </w:rPr>
        <w:t xml:space="preserve">there occurs the first fundamental aporia: </w:t>
      </w:r>
      <w:r w:rsidRPr="0025065A">
        <w:rPr>
          <w:rStyle w:val="StyleUnderline"/>
          <w:rFonts w:asciiTheme="minorHAnsi" w:hAnsiTheme="minorHAnsi" w:cstheme="minorHAnsi"/>
          <w:highlight w:val="cyan"/>
        </w:rPr>
        <w:t>how do we tell the difference between a liberal and non-liberal war?</w:t>
      </w:r>
      <w:r w:rsidRPr="0025065A">
        <w:rPr>
          <w:rFonts w:asciiTheme="minorHAnsi" w:hAnsiTheme="minorHAnsi" w:cstheme="minorHAnsi"/>
          <w:sz w:val="16"/>
        </w:rPr>
        <w:t xml:space="preserve"> </w:t>
      </w:r>
      <w:r w:rsidRPr="0025065A">
        <w:rPr>
          <w:rStyle w:val="StyleUnderline"/>
          <w:rFonts w:asciiTheme="minorHAnsi" w:hAnsiTheme="minorHAnsi" w:cstheme="minorHAnsi"/>
        </w:rPr>
        <w:t>There appears to be no way of preventing the category of liberal war from becoming a lifeless and descriptive one: wars are liberal and fought biopolitically only if we are told that these are the motives by those fighting them</w:t>
      </w:r>
      <w:r w:rsidRPr="0025065A">
        <w:rPr>
          <w:rFonts w:asciiTheme="minorHAnsi"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Emphasis"/>
          <w:rFonts w:asciiTheme="minorHAnsi" w:hAnsiTheme="minorHAnsi" w:cstheme="minorHAnsi"/>
          <w:highlight w:val="cyan"/>
        </w:rPr>
        <w:t>This separation of liberal ways of war from territorialised framings</w:t>
      </w:r>
      <w:r w:rsidRPr="0025065A">
        <w:rPr>
          <w:rStyle w:val="Emphasis"/>
          <w:rFonts w:asciiTheme="minorHAnsi" w:hAnsiTheme="minorHAnsi" w:cstheme="minorHAnsi"/>
        </w:rPr>
        <w:t xml:space="preserve"> of geostrategic contestation </w:t>
      </w:r>
      <w:r w:rsidRPr="0025065A">
        <w:rPr>
          <w:rStyle w:val="Emphasis"/>
          <w:rFonts w:asciiTheme="minorHAnsi" w:hAnsiTheme="minorHAnsi" w:cstheme="minorHAnsi"/>
          <w:highlight w:val="cyan"/>
        </w:rPr>
        <w:t>makes little sense</w:t>
      </w:r>
      <w:r w:rsidRPr="0025065A">
        <w:rPr>
          <w:rFonts w:asciiTheme="minorHAnsi" w:hAnsiTheme="minorHAnsi" w:cstheme="minorHAnsi"/>
          <w:sz w:val="16"/>
        </w:rPr>
        <w:t xml:space="preserve"> </w:t>
      </w:r>
      <w:r w:rsidRPr="0025065A">
        <w:rPr>
          <w:rStyle w:val="StyleUnderline"/>
          <w:rFonts w:asciiTheme="minorHAnsi" w:hAnsiTheme="minorHAnsi" w:cstheme="minorHAnsi"/>
        </w:rPr>
        <w:t>as a framework for understanding</w:t>
      </w:r>
      <w:r w:rsidRPr="0025065A">
        <w:rPr>
          <w:rFonts w:asciiTheme="minorHAnsi" w:hAnsiTheme="minorHAnsi" w:cstheme="minorHAnsi"/>
          <w:sz w:val="16"/>
        </w:rPr>
        <w:t xml:space="preserve"> either liberal rule or liberal ways of </w:t>
      </w:r>
      <w:r w:rsidRPr="0025065A">
        <w:rPr>
          <w:rStyle w:val="StyleUnderline"/>
          <w:rFonts w:asciiTheme="minorHAnsi" w:hAnsiTheme="minorHAnsi" w:cstheme="minorHAnsi"/>
        </w:rPr>
        <w:t>war</w:t>
      </w:r>
      <w:r w:rsidRPr="0025065A">
        <w:rPr>
          <w:rFonts w:asciiTheme="minorHAnsi" w:hAnsiTheme="minorHAnsi" w:cstheme="minorHAnsi"/>
          <w:sz w:val="16"/>
        </w:rPr>
        <w:t xml:space="preserve">. In fact, </w:t>
      </w:r>
      <w:r w:rsidRPr="0025065A">
        <w:rPr>
          <w:rStyle w:val="StyleUnderline"/>
          <w:rFonts w:asciiTheme="minorHAnsi" w:hAnsiTheme="minorHAnsi" w:cstheme="minorHAnsi"/>
        </w:rPr>
        <w:t>in defining liberal war in this way the connection between liberal rule and war is entirely severed</w:t>
      </w:r>
      <w:r w:rsidRPr="0025065A">
        <w:rPr>
          <w:rFonts w:asciiTheme="minorHAnsi" w:hAnsiTheme="minorHAnsi" w:cstheme="minorHAnsi"/>
          <w:sz w:val="16"/>
        </w:rPr>
        <w:t xml:space="preserve">. </w:t>
      </w:r>
      <w:r w:rsidRPr="0025065A">
        <w:rPr>
          <w:rStyle w:val="StyleUnderline"/>
          <w:rFonts w:asciiTheme="minorHAnsi" w:hAnsiTheme="minorHAnsi" w:cstheme="minorHAnsi"/>
        </w:rPr>
        <w:t>‘Liberal war may on occasions also be geopolitical; which is to say that war may be simultaneously geopolitical as well as biopolitically driven since the imperatives behind war are never uniform or simple; but what distinguishes the liberal way of war as liberal are the biopolitical imperatives which have consistently driven its violent peace-making.’</w:t>
      </w:r>
      <w:r w:rsidRPr="0025065A">
        <w:rPr>
          <w:rStyle w:val="StyleUnderline"/>
          <w:rFonts w:asciiTheme="minorHAnsi" w:eastAsia="MS Gothic" w:hAnsiTheme="minorHAnsi" w:cstheme="minorHAnsi"/>
        </w:rPr>
        <w:t>（</w:t>
      </w:r>
      <w:r w:rsidRPr="0025065A">
        <w:rPr>
          <w:rStyle w:val="StyleUnderline"/>
          <w:rFonts w:asciiTheme="minorHAnsi" w:hAnsiTheme="minorHAnsi" w:cstheme="minorHAnsi"/>
        </w:rPr>
        <w:t>p.85</w:t>
      </w:r>
      <w:r w:rsidRPr="0025065A">
        <w:rPr>
          <w:rStyle w:val="StyleUnderline"/>
          <w:rFonts w:asciiTheme="minorHAnsi" w:eastAsia="MS Gothic" w:hAnsiTheme="minorHAnsi" w:cstheme="minorHAnsi"/>
        </w:rPr>
        <w:t>）</w:t>
      </w:r>
      <w:r w:rsidRPr="0025065A">
        <w:rPr>
          <w:rStyle w:val="StyleUnderline"/>
          <w:rFonts w:asciiTheme="minorHAnsi" w:hAnsiTheme="minorHAnsi" w:cstheme="minorHAnsi"/>
        </w:rPr>
        <w:t>Liberal rule has also resulted in wars for territory or in defence of territories</w:t>
      </w:r>
      <w:r w:rsidRPr="0025065A">
        <w:rPr>
          <w:rFonts w:asciiTheme="minorHAnsi" w:hAnsiTheme="minorHAnsi" w:cstheme="minorHAnsi"/>
          <w:sz w:val="16"/>
        </w:rPr>
        <w:t xml:space="preserve">; nevertheless, a story, of course, could have been told about how views of the human fitted those of struggles to command territory. </w:t>
      </w:r>
      <w:r w:rsidRPr="0025065A">
        <w:rPr>
          <w:rStyle w:val="StyleUnderline"/>
          <w:rFonts w:asciiTheme="minorHAnsi" w:hAnsiTheme="minorHAnsi" w:cstheme="minorHAnsi"/>
        </w:rPr>
        <w:t>This is acknowledged, but sits uneasily with the narrow view of liberal war for species life.</w:t>
      </w:r>
      <w:r w:rsidRPr="0025065A">
        <w:rPr>
          <w:rFonts w:asciiTheme="minorHAnsi" w:hAnsiTheme="minorHAnsi" w:cstheme="minorHAnsi"/>
          <w:sz w:val="16"/>
        </w:rPr>
        <w:t xml:space="preserve"> If the racial doctrines of European empires, up to and including the genocidal racism of the Nazi regime, were also biopolitically driven ─ and the authors, indeed, write of race as part of the‘liberal biopolitics of the seventeenth century’─ then </w:t>
      </w:r>
      <w:r w:rsidRPr="0025065A">
        <w:rPr>
          <w:rStyle w:val="StyleUnderline"/>
          <w:rFonts w:asciiTheme="minorHAnsi" w:hAnsiTheme="minorHAnsi" w:cstheme="minorHAnsi"/>
        </w:rPr>
        <w:t>it seems difficult to separate a liberal way of war from allegedly ‘non-liberal’ wars of territorial control</w:t>
      </w:r>
      <w:r w:rsidRPr="0025065A">
        <w:rPr>
          <w:rFonts w:asciiTheme="minorHAnsi"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It seems clear that Dillon and Reid do not seek to take the logical step of arguing that the view of the human reflects, and is reflected by, how the human is ruled and how wars are both thought and fought. Why? Because for them there is something suprahistorically unique and distinct about the liberal way of war: a distinctly liberal view which foregrounds the human as the referent of security. Therefore, </w:t>
      </w:r>
      <w:r w:rsidRPr="0025065A">
        <w:rPr>
          <w:rStyle w:val="Emphasis"/>
          <w:rFonts w:asciiTheme="minorHAnsi" w:hAnsiTheme="minorHAnsi" w:cstheme="minorHAnsi"/>
        </w:rPr>
        <w:t>a second aporia arises: on what basis is this specifically ‘liberal’?</w:t>
      </w:r>
      <w:r w:rsidRPr="0025065A">
        <w:rPr>
          <w:rFonts w:asciiTheme="minorHAnsi" w:hAnsiTheme="minorHAnsi" w:cstheme="minorHAnsi"/>
          <w:sz w:val="16"/>
        </w:rPr>
        <w:t xml:space="preserve"> </w:t>
      </w:r>
      <w:r w:rsidRPr="0025065A">
        <w:rPr>
          <w:rStyle w:val="StyleUnderline"/>
          <w:rFonts w:asciiTheme="minorHAnsi" w:hAnsiTheme="minorHAnsi" w:cstheme="minorHAnsi"/>
        </w:rPr>
        <w:t xml:space="preserve">It would appear that </w:t>
      </w:r>
      <w:r w:rsidRPr="0025065A">
        <w:rPr>
          <w:rStyle w:val="StyleUnderline"/>
          <w:rFonts w:asciiTheme="minorHAnsi" w:hAnsiTheme="minorHAnsi" w:cstheme="minorHAnsi"/>
          <w:highlight w:val="cyan"/>
        </w:rPr>
        <w:t>every form of rule</w:t>
      </w:r>
      <w:r w:rsidRPr="0025065A">
        <w:rPr>
          <w:rStyle w:val="StyleUnderline"/>
          <w:rFonts w:asciiTheme="minorHAnsi" w:hAnsiTheme="minorHAnsi" w:cstheme="minorHAnsi"/>
        </w:rPr>
        <w:t xml:space="preserve"> and of war </w:t>
      </w:r>
      <w:r w:rsidRPr="0025065A">
        <w:rPr>
          <w:rStyle w:val="StyleUnderline"/>
          <w:rFonts w:asciiTheme="minorHAnsi" w:hAnsiTheme="minorHAnsi" w:cstheme="minorHAnsi"/>
          <w:highlight w:val="cyan"/>
        </w:rPr>
        <w:t>has at least an implicit view of the ‘human’</w:t>
      </w:r>
      <w:r w:rsidRPr="0025065A">
        <w:rPr>
          <w:rStyle w:val="StyleUnderline"/>
          <w:rFonts w:asciiTheme="minorHAnsi" w:hAnsiTheme="minorHAnsi" w:cstheme="minorHAnsi"/>
        </w:rPr>
        <w:t xml:space="preserve"> and through this view of the human the form of rule and the way of war are rationalized. </w:t>
      </w:r>
      <w:r w:rsidRPr="0025065A">
        <w:rPr>
          <w:rStyle w:val="StyleUnderline"/>
          <w:rFonts w:asciiTheme="minorHAnsi" w:hAnsiTheme="minorHAnsi" w:cstheme="minorHAnsi"/>
          <w:highlight w:val="cyan"/>
        </w:rPr>
        <w:t xml:space="preserve">There is not </w:t>
      </w:r>
      <w:r w:rsidRPr="0025065A">
        <w:rPr>
          <w:rStyle w:val="StyleUnderline"/>
          <w:rFonts w:asciiTheme="minorHAnsi" w:hAnsiTheme="minorHAnsi" w:cstheme="minorHAnsi"/>
        </w:rPr>
        <w:t xml:space="preserve">and cannot be </w:t>
      </w:r>
      <w:r w:rsidRPr="0025065A">
        <w:rPr>
          <w:rStyle w:val="StyleUnderline"/>
          <w:rFonts w:asciiTheme="minorHAnsi" w:hAnsiTheme="minorHAnsi" w:cstheme="minorHAnsi"/>
          <w:highlight w:val="cyan"/>
        </w:rPr>
        <w:t xml:space="preserve">anything </w:t>
      </w:r>
      <w:r w:rsidRPr="0025065A">
        <w:rPr>
          <w:rStyle w:val="StyleUnderline"/>
          <w:rFonts w:asciiTheme="minorHAnsi" w:hAnsiTheme="minorHAnsi" w:cstheme="minorHAnsi"/>
        </w:rPr>
        <w:t xml:space="preserve">specifically </w:t>
      </w:r>
      <w:r w:rsidRPr="0025065A">
        <w:rPr>
          <w:rStyle w:val="StyleUnderline"/>
          <w:rFonts w:asciiTheme="minorHAnsi" w:hAnsiTheme="minorHAnsi" w:cstheme="minorHAnsi"/>
          <w:highlight w:val="cyan"/>
        </w:rPr>
        <w:t>‘liberal’ about this</w:t>
      </w:r>
      <w:r w:rsidRPr="0025065A">
        <w:rPr>
          <w:rFonts w:asciiTheme="minorHAnsi" w:hAnsiTheme="minorHAnsi" w:cstheme="minorHAnsi"/>
          <w:sz w:val="16"/>
        </w:rPr>
        <w:t xml:space="preserve">. The humanity in need of securing, through war on other humans, could be formed by Alexander the Great’s stoic cosmopolitan vision, or could be‘God’s chosen people’, ‘the master race’, or ‘the gains of the proletarian revolution’: there is little doubt that beliefs of what the human is, or could become, were a vital part of many non-Liberal dispositifs ─ the discourses and practices - of both rule and war. </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Emphasis"/>
          <w:rFonts w:asciiTheme="minorHAnsi" w:hAnsiTheme="minorHAnsi" w:cstheme="minorHAnsi"/>
        </w:rPr>
        <w:t xml:space="preserve">The key </w:t>
      </w:r>
      <w:r w:rsidRPr="0025065A">
        <w:rPr>
          <w:rStyle w:val="Emphasis"/>
          <w:rFonts w:asciiTheme="minorHAnsi" w:hAnsiTheme="minorHAnsi" w:cstheme="minorHAnsi"/>
          <w:highlight w:val="cyan"/>
        </w:rPr>
        <w:t xml:space="preserve">starting assumption, that </w:t>
      </w: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cyan"/>
        </w:rPr>
        <w:t xml:space="preserve">liberal </w:t>
      </w:r>
      <w:r w:rsidRPr="0025065A">
        <w:rPr>
          <w:rStyle w:val="Emphasis"/>
          <w:rFonts w:asciiTheme="minorHAnsi" w:hAnsiTheme="minorHAnsi" w:cstheme="minorHAnsi"/>
        </w:rPr>
        <w:t xml:space="preserve">way of </w:t>
      </w:r>
      <w:r w:rsidRPr="0025065A">
        <w:rPr>
          <w:rStyle w:val="Emphasis"/>
          <w:rFonts w:asciiTheme="minorHAnsi" w:hAnsiTheme="minorHAnsi" w:cstheme="minorHAnsi"/>
          <w:highlight w:val="cyan"/>
        </w:rPr>
        <w:t xml:space="preserve">war </w:t>
      </w:r>
      <w:r w:rsidRPr="0025065A">
        <w:rPr>
          <w:rStyle w:val="Emphasis"/>
          <w:rFonts w:asciiTheme="minorHAnsi" w:hAnsiTheme="minorHAnsi" w:cstheme="minorHAnsi"/>
        </w:rPr>
        <w:t xml:space="preserve">can be </w:t>
      </w:r>
      <w:r w:rsidRPr="0025065A">
        <w:rPr>
          <w:rStyle w:val="Emphasis"/>
          <w:rFonts w:asciiTheme="minorHAnsi" w:hAnsiTheme="minorHAnsi" w:cstheme="minorHAnsi"/>
          <w:highlight w:val="cyan"/>
        </w:rPr>
        <w:t>isolated</w:t>
      </w:r>
      <w:r w:rsidRPr="0025065A">
        <w:rPr>
          <w:rStyle w:val="Emphasis"/>
          <w:rFonts w:asciiTheme="minorHAnsi" w:hAnsiTheme="minorHAnsi" w:cstheme="minorHAnsi"/>
        </w:rPr>
        <w:t xml:space="preserve"> from any other - </w:t>
      </w:r>
      <w:r w:rsidRPr="0025065A">
        <w:rPr>
          <w:rStyle w:val="Emphasis"/>
          <w:rFonts w:asciiTheme="minorHAnsi" w:hAnsiTheme="minorHAnsi" w:cstheme="minorHAnsi"/>
          <w:highlight w:val="cyan"/>
        </w:rPr>
        <w:t>and</w:t>
      </w:r>
      <w:r w:rsidRPr="0025065A">
        <w:rPr>
          <w:rFonts w:asciiTheme="minorHAnsi" w:hAnsiTheme="minorHAnsi" w:cstheme="minorHAnsi"/>
          <w:sz w:val="16"/>
        </w:rPr>
        <w:t xml:space="preserve"> its alleged specific form, of ‘</w:t>
      </w:r>
      <w:r w:rsidRPr="0025065A">
        <w:rPr>
          <w:rStyle w:val="Emphasis"/>
          <w:rFonts w:asciiTheme="minorHAnsi" w:hAnsiTheme="minorHAnsi" w:cstheme="minorHAnsi"/>
          <w:highlight w:val="cyan"/>
        </w:rPr>
        <w:t>unending violence’, explained by its referent of the human - appears</w:t>
      </w:r>
      <w:r w:rsidRPr="0025065A">
        <w:rPr>
          <w:rStyle w:val="Emphasis"/>
          <w:rFonts w:asciiTheme="minorHAnsi" w:hAnsiTheme="minorHAnsi" w:cstheme="minorHAnsi"/>
        </w:rPr>
        <w:t xml:space="preserve"> to be</w:t>
      </w:r>
      <w:r w:rsidRPr="0025065A">
        <w:rPr>
          <w:rFonts w:asciiTheme="minorHAnsi" w:hAnsiTheme="minorHAnsi" w:cstheme="minorHAnsi"/>
          <w:sz w:val="16"/>
        </w:rPr>
        <w:t xml:space="preserve"> a </w:t>
      </w:r>
      <w:r w:rsidRPr="0025065A">
        <w:rPr>
          <w:rStyle w:val="Emphasis"/>
          <w:rFonts w:asciiTheme="minorHAnsi" w:hAnsiTheme="minorHAnsi" w:cstheme="minorHAnsi"/>
        </w:rPr>
        <w:t xml:space="preserve">particularly </w:t>
      </w:r>
      <w:r w:rsidRPr="0025065A">
        <w:rPr>
          <w:rStyle w:val="Emphasis"/>
          <w:rFonts w:asciiTheme="minorHAnsi" w:hAnsiTheme="minorHAnsi" w:cstheme="minorHAnsi"/>
          <w:highlight w:val="cyan"/>
        </w:rPr>
        <w:t>unproductive</w:t>
      </w:r>
      <w:r w:rsidRPr="0025065A">
        <w:rPr>
          <w:rFonts w:asciiTheme="minorHAnsi" w:hAnsiTheme="minorHAnsi" w:cstheme="minorHAnsi"/>
          <w:sz w:val="16"/>
        </w:rPr>
        <w:t xml:space="preserve"> one. </w:t>
      </w:r>
      <w:r w:rsidRPr="0025065A">
        <w:rPr>
          <w:rStyle w:val="StyleUnderline"/>
          <w:rFonts w:asciiTheme="minorHAnsi" w:hAnsiTheme="minorHAnsi" w:cstheme="minorHAnsi"/>
        </w:rPr>
        <w:t>At the level of abstraction at which Dillon and Reid choose to work, there is very little here that would help to distinguish between a liberal and a non-liberal way of war</w:t>
      </w:r>
      <w:r w:rsidRPr="0025065A">
        <w:rPr>
          <w:rFonts w:asciiTheme="minorHAnsi" w:eastAsia="MS Gothic" w:hAnsiTheme="minorHAnsi" w:cstheme="minorHAnsi"/>
          <w:sz w:val="16"/>
        </w:rPr>
        <w:t>（</w:t>
      </w:r>
      <w:r w:rsidRPr="0025065A">
        <w:rPr>
          <w:rFonts w:asciiTheme="minorHAnsi" w:hAnsiTheme="minorHAnsi" w:cstheme="minorHAnsi"/>
          <w:sz w:val="16"/>
        </w:rPr>
        <w:t>the asserted purpose of the book</w:t>
      </w:r>
      <w:r w:rsidRPr="0025065A">
        <w:rPr>
          <w:rFonts w:asciiTheme="minorHAnsi" w:eastAsia="MS Gothic" w:hAnsiTheme="minorHAnsi" w:cstheme="minorHAnsi"/>
          <w:sz w:val="16"/>
        </w:rPr>
        <w:t>）</w:t>
      </w:r>
      <w:r w:rsidRPr="0025065A">
        <w:rPr>
          <w:rFonts w:asciiTheme="minorHAnsi" w:hAnsiTheme="minorHAnsi" w:cstheme="minorHAnsi"/>
          <w:sz w:val="16"/>
        </w:rPr>
        <w:t xml:space="preserve">. Of course, what matters is what this view of the human is. Here </w:t>
      </w:r>
      <w:r w:rsidRPr="0025065A">
        <w:rPr>
          <w:rStyle w:val="StyleUnderline"/>
          <w:rFonts w:asciiTheme="minorHAnsi" w:hAnsiTheme="minorHAnsi" w:cstheme="minorHAnsi"/>
        </w:rPr>
        <w:t>Dillon and Reid</w:t>
      </w:r>
      <w:r w:rsidRPr="0025065A">
        <w:rPr>
          <w:rFonts w:asciiTheme="minorHAnsi" w:hAnsiTheme="minorHAnsi" w:cstheme="minorHAnsi"/>
          <w:sz w:val="16"/>
        </w:rPr>
        <w:t xml:space="preserve"> appear to </w:t>
      </w:r>
      <w:r w:rsidRPr="0025065A">
        <w:rPr>
          <w:rStyle w:val="StyleUnderline"/>
          <w:rFonts w:asciiTheme="minorHAnsi" w:hAnsiTheme="minorHAnsi" w:cstheme="minorHAnsi"/>
        </w:rPr>
        <w:t>recognise the limits of their essentializing approach</w:t>
      </w:r>
      <w:r w:rsidRPr="0025065A">
        <w:rPr>
          <w:rFonts w:asciiTheme="minorHAnsi" w:hAnsiTheme="minorHAnsi" w:cstheme="minorHAnsi"/>
          <w:sz w:val="16"/>
        </w:rPr>
        <w:t>: …just as the liberal way of rule is constantly adapting and changing so also is the liberal way of war. There is, in that sense, no one liberal way of rule or one liberal way of war. But there is a fundamental continuity which justifies us referring to the singular…the fact that each takes the properties of species existence as its referent object…finding its expression historically in many changing formations of rule according…to the changing exigencies and understanding of species being…</w:t>
      </w:r>
      <w:r w:rsidRPr="0025065A">
        <w:rPr>
          <w:rFonts w:asciiTheme="minorHAnsi" w:eastAsia="MS Gothic" w:hAnsiTheme="minorHAnsi" w:cstheme="minorHAnsi"/>
          <w:sz w:val="16"/>
        </w:rPr>
        <w:t>（</w:t>
      </w:r>
      <w:r w:rsidRPr="0025065A">
        <w:rPr>
          <w:rFonts w:asciiTheme="minorHAnsi" w:hAnsiTheme="minorHAnsi" w:cstheme="minorHAnsi"/>
          <w:sz w:val="16"/>
        </w:rPr>
        <w:t>p.84</w:t>
      </w:r>
      <w:r w:rsidRPr="0025065A">
        <w:rPr>
          <w:rFonts w:asciiTheme="minorHAnsi" w:eastAsia="MS Gothic" w:hAnsiTheme="minorHAnsi" w:cstheme="minorHAnsi"/>
          <w:sz w:val="16"/>
        </w:rPr>
        <w:t>）</w:t>
      </w:r>
      <w:r w:rsidRPr="0025065A">
        <w:rPr>
          <w:rFonts w:asciiTheme="minorHAnsi" w:hAnsiTheme="minorHAnsi" w:cstheme="minorHAnsi"/>
          <w:sz w:val="12"/>
        </w:rPr>
        <w:t>¶</w:t>
      </w:r>
      <w:r w:rsidRPr="0025065A">
        <w:rPr>
          <w:rFonts w:asciiTheme="minorHAnsi" w:hAnsiTheme="minorHAnsi" w:cstheme="minorHAnsi"/>
          <w:sz w:val="16"/>
        </w:rPr>
        <w:t xml:space="preserve"> </w:t>
      </w:r>
      <w:r w:rsidRPr="0025065A">
        <w:rPr>
          <w:rStyle w:val="StyleUnderline"/>
          <w:rFonts w:asciiTheme="minorHAnsi" w:hAnsiTheme="minorHAnsi" w:cstheme="minorHAnsi"/>
        </w:rPr>
        <w:t>Rather than understand our forms of post-political rule and post-territorial war today on their own terms</w:t>
      </w:r>
      <w:r w:rsidRPr="0025065A">
        <w:rPr>
          <w:rFonts w:asciiTheme="minorHAnsi" w:hAnsiTheme="minorHAnsi" w:cstheme="minorHAnsi"/>
          <w:sz w:val="16"/>
        </w:rPr>
        <w:t xml:space="preserve"> and then consider to what extent this way of rule and war can be theorized, and to what extent, if any, Foucault’s conception of biopolitics may be of assistance, </w:t>
      </w:r>
      <w:r w:rsidRPr="0025065A">
        <w:rPr>
          <w:rStyle w:val="StyleUnderline"/>
          <w:rFonts w:asciiTheme="minorHAnsi" w:hAnsiTheme="minorHAnsi" w:cstheme="minorHAnsi"/>
        </w:rPr>
        <w:t xml:space="preserve">Dillon and Reid start out from the assumption that we live in a liberal world of rule and war and that therefore both can be critiqued </w:t>
      </w:r>
      <w:r w:rsidRPr="0025065A">
        <w:rPr>
          <w:rFonts w:asciiTheme="minorHAnsi" w:hAnsiTheme="minorHAnsi" w:cstheme="minorHAnsi"/>
          <w:sz w:val="16"/>
        </w:rPr>
        <w:t xml:space="preserve">through the framework developed by Foucault in his engagement with understanding the rise and transformation of liberal forms of rule. </w:t>
      </w:r>
      <w:r w:rsidRPr="0025065A">
        <w:rPr>
          <w:rStyle w:val="StyleUnderline"/>
          <w:rFonts w:asciiTheme="minorHAnsi" w:hAnsiTheme="minorHAnsi" w:cstheme="minorHAnsi"/>
        </w:rPr>
        <w:t xml:space="preserve">In transposing Foucault’s critical engagement with liberal ways of rule to an understanding of liberal ways of war, Dillon and Reid take a body of historical work about the changing political nature of liberal rule and transpose it into an essentialised and under theorized understanding of liberal war. </w:t>
      </w:r>
      <w:r w:rsidRPr="0025065A">
        <w:rPr>
          <w:rFonts w:asciiTheme="minorHAnsi" w:hAnsiTheme="minorHAnsi" w:cstheme="minorHAnsi"/>
          <w:sz w:val="16"/>
        </w:rPr>
        <w:t>This is no mean feat; how they manage this accomplishment will be discussed in the next two sections.</w:t>
      </w:r>
    </w:p>
    <w:p w14:paraId="5847C80F" w14:textId="77777777" w:rsidR="00AF04E9" w:rsidRPr="0025065A" w:rsidRDefault="00AF04E9" w:rsidP="00AF04E9">
      <w:pPr>
        <w:rPr>
          <w:rFonts w:asciiTheme="minorHAnsi" w:hAnsiTheme="minorHAnsi" w:cstheme="minorHAnsi"/>
        </w:rPr>
      </w:pPr>
    </w:p>
    <w:p w14:paraId="54D2CAA7"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Method (0:40)</w:t>
      </w:r>
    </w:p>
    <w:p w14:paraId="35B55564"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Current policy of privatization of space creates rhetoric that creates reality, and the debaters should be held to this standard for the affectual benefit</w:t>
      </w:r>
    </w:p>
    <w:p w14:paraId="0899A650" w14:textId="77777777" w:rsidR="00AF04E9" w:rsidRPr="0025065A" w:rsidRDefault="00AF04E9" w:rsidP="00AF04E9">
      <w:pPr>
        <w:pStyle w:val="NormalWeb"/>
        <w:rPr>
          <w:rFonts w:asciiTheme="minorHAnsi" w:hAnsiTheme="minorHAnsi" w:cstheme="minorHAnsi"/>
        </w:rPr>
      </w:pPr>
      <w:r w:rsidRPr="0025065A">
        <w:rPr>
          <w:rFonts w:asciiTheme="minorHAnsi" w:hAnsiTheme="minorHAnsi" w:cstheme="minorHAnsi"/>
          <w:b/>
          <w:bCs/>
          <w:color w:val="000000"/>
          <w:sz w:val="26"/>
          <w:szCs w:val="26"/>
        </w:rPr>
        <w:t xml:space="preserve">Pomeroy 15 </w:t>
      </w:r>
      <w:r w:rsidRPr="0025065A">
        <w:rPr>
          <w:rFonts w:asciiTheme="minorHAnsi" w:hAnsiTheme="minorHAnsi" w:cstheme="minorHAnsi"/>
          <w:b/>
          <w:bCs/>
          <w:color w:val="000000"/>
          <w:sz w:val="16"/>
          <w:szCs w:val="16"/>
        </w:rPr>
        <w:t xml:space="preserve">(Caleb, “Discursively Constructing a Space Threat: ‘China Threat’ &amp; US Security,” June 06, 2015, E-International Relations Students, </w:t>
      </w:r>
      <w:hyperlink r:id="rId10" w:history="1">
        <w:r w:rsidRPr="0025065A">
          <w:rPr>
            <w:rStyle w:val="Hyperlink"/>
            <w:rFonts w:asciiTheme="minorHAnsi" w:hAnsiTheme="minorHAnsi" w:cstheme="minorHAnsi"/>
            <w:color w:val="000000"/>
            <w:sz w:val="16"/>
            <w:szCs w:val="16"/>
          </w:rPr>
          <w:t>http://www.e-ir.info/2015/06/06/discursively-constructing-a-space-threat-china-threat-u-s-security/</w:t>
        </w:r>
      </w:hyperlink>
      <w:r w:rsidRPr="0025065A">
        <w:rPr>
          <w:rFonts w:asciiTheme="minorHAnsi" w:hAnsiTheme="minorHAnsi" w:cstheme="minorHAnsi"/>
          <w:b/>
          <w:bCs/>
          <w:color w:val="000000"/>
          <w:sz w:val="16"/>
          <w:szCs w:val="16"/>
        </w:rPr>
        <w:t>. // EMS).</w:t>
      </w:r>
    </w:p>
    <w:p w14:paraId="098DFB65" w14:textId="77777777" w:rsidR="00AF04E9" w:rsidRPr="0025065A" w:rsidRDefault="00AF04E9" w:rsidP="00AF04E9">
      <w:pPr>
        <w:spacing w:before="240" w:after="240" w:line="240" w:lineRule="auto"/>
        <w:rPr>
          <w:rFonts w:asciiTheme="minorHAnsi" w:eastAsia="Times New Roman" w:hAnsiTheme="minorHAnsi" w:cstheme="minorHAnsi"/>
          <w:sz w:val="24"/>
          <w:szCs w:val="24"/>
        </w:rPr>
      </w:pPr>
      <w:r w:rsidRPr="0025065A">
        <w:rPr>
          <w:rFonts w:asciiTheme="minorHAnsi" w:eastAsia="Times New Roman" w:hAnsiTheme="minorHAnsi" w:cstheme="minorHAnsi"/>
          <w:color w:val="0A0A0A"/>
          <w:sz w:val="14"/>
          <w:szCs w:val="14"/>
        </w:rPr>
        <w:t xml:space="preserve">This question’s </w:t>
      </w:r>
      <w:r w:rsidRPr="0025065A">
        <w:rPr>
          <w:rFonts w:asciiTheme="minorHAnsi" w:eastAsia="Times New Roman" w:hAnsiTheme="minorHAnsi" w:cstheme="minorHAnsi"/>
          <w:color w:val="000000"/>
          <w:highlight w:val="cyan"/>
          <w:u w:val="single"/>
        </w:rPr>
        <w:t>use of the word “threat”</w:t>
      </w:r>
      <w:r w:rsidRPr="0025065A">
        <w:rPr>
          <w:rFonts w:asciiTheme="minorHAnsi" w:eastAsia="Times New Roman" w:hAnsiTheme="minorHAnsi" w:cstheme="minorHAnsi"/>
          <w:color w:val="000000"/>
          <w:u w:val="single"/>
        </w:rPr>
        <w:t xml:space="preserve"> can </w:t>
      </w:r>
      <w:r w:rsidRPr="0025065A">
        <w:rPr>
          <w:rFonts w:asciiTheme="minorHAnsi" w:eastAsia="Times New Roman" w:hAnsiTheme="minorHAnsi" w:cstheme="minorHAnsi"/>
          <w:color w:val="000000"/>
          <w:highlight w:val="cyan"/>
          <w:u w:val="single"/>
        </w:rPr>
        <w:t>increase</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U.S.</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perceptions of</w:t>
      </w:r>
      <w:r w:rsidRPr="0025065A">
        <w:rPr>
          <w:rFonts w:asciiTheme="minorHAnsi" w:eastAsia="Times New Roman" w:hAnsiTheme="minorHAnsi" w:cstheme="minorHAnsi"/>
          <w:color w:val="000000"/>
          <w:u w:val="single"/>
        </w:rPr>
        <w:t xml:space="preserve"> a </w:t>
      </w:r>
      <w:r w:rsidRPr="0025065A">
        <w:rPr>
          <w:rFonts w:asciiTheme="minorHAnsi" w:eastAsia="Times New Roman" w:hAnsiTheme="minorHAnsi" w:cstheme="minorHAnsi"/>
          <w:color w:val="000000"/>
          <w:sz w:val="14"/>
          <w:szCs w:val="14"/>
        </w:rPr>
        <w:t xml:space="preserve">Chinese </w:t>
      </w:r>
      <w:r w:rsidRPr="0025065A">
        <w:rPr>
          <w:rFonts w:asciiTheme="minorHAnsi" w:eastAsia="Times New Roman" w:hAnsiTheme="minorHAnsi" w:cstheme="minorHAnsi"/>
          <w:color w:val="000000"/>
          <w:highlight w:val="cyan"/>
          <w:u w:val="single"/>
        </w:rPr>
        <w:t>threat</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0A0A0A"/>
          <w:sz w:val="14"/>
          <w:szCs w:val="14"/>
        </w:rPr>
        <w:t xml:space="preserve"> </w:t>
      </w:r>
      <w:r w:rsidRPr="0025065A">
        <w:rPr>
          <w:rFonts w:asciiTheme="minorHAnsi" w:eastAsia="Times New Roman" w:hAnsiTheme="minorHAnsi" w:cstheme="minorHAnsi"/>
          <w:color w:val="000000"/>
          <w:highlight w:val="cyan"/>
          <w:u w:val="single"/>
        </w:rPr>
        <w:t>Threatening versus nonthreatening language forces one to view space</w:t>
      </w:r>
      <w:r w:rsidRPr="0025065A">
        <w:rPr>
          <w:rFonts w:asciiTheme="minorHAnsi" w:eastAsia="Times New Roman" w:hAnsiTheme="minorHAnsi" w:cstheme="minorHAnsi"/>
          <w:color w:val="000000"/>
          <w:u w:val="single"/>
        </w:rPr>
        <w:t xml:space="preserve"> actions </w:t>
      </w:r>
      <w:r w:rsidRPr="0025065A">
        <w:rPr>
          <w:rFonts w:asciiTheme="minorHAnsi" w:eastAsia="Times New Roman" w:hAnsiTheme="minorHAnsi" w:cstheme="minorHAnsi"/>
          <w:color w:val="000000"/>
          <w:highlight w:val="cyan"/>
          <w:u w:val="single"/>
        </w:rPr>
        <w:t>through</w:t>
      </w:r>
      <w:r w:rsidRPr="0025065A">
        <w:rPr>
          <w:rFonts w:asciiTheme="minorHAnsi" w:eastAsia="Times New Roman" w:hAnsiTheme="minorHAnsi" w:cstheme="minorHAnsi"/>
          <w:color w:val="000000"/>
          <w:u w:val="single"/>
        </w:rPr>
        <w:t xml:space="preserve"> a </w:t>
      </w:r>
      <w:r w:rsidRPr="0025065A">
        <w:rPr>
          <w:rFonts w:asciiTheme="minorHAnsi" w:eastAsia="Times New Roman" w:hAnsiTheme="minorHAnsi" w:cstheme="minorHAnsi"/>
          <w:color w:val="000000"/>
          <w:highlight w:val="cyan"/>
          <w:u w:val="single"/>
        </w:rPr>
        <w:t>threatening versus nonthreatening lens</w:t>
      </w:r>
      <w:r w:rsidRPr="0025065A">
        <w:rPr>
          <w:rFonts w:asciiTheme="minorHAnsi" w:eastAsia="Times New Roman" w:hAnsiTheme="minorHAnsi" w:cstheme="minorHAnsi"/>
          <w:color w:val="0A0A0A"/>
          <w:sz w:val="14"/>
          <w:szCs w:val="14"/>
        </w:rPr>
        <w:t xml:space="preserve">. </w:t>
      </w:r>
      <w:r w:rsidRPr="0025065A">
        <w:rPr>
          <w:rStyle w:val="StyleUnderline"/>
          <w:rFonts w:asciiTheme="minorHAnsi" w:hAnsiTheme="minorHAnsi" w:cstheme="minorHAnsi"/>
          <w:highlight w:val="cyan"/>
        </w:rPr>
        <w:t>For example</w:t>
      </w:r>
      <w:r w:rsidRPr="0025065A">
        <w:rPr>
          <w:rFonts w:asciiTheme="minorHAnsi" w:eastAsia="Times New Roman" w:hAnsiTheme="minorHAnsi" w:cstheme="minorHAnsi"/>
          <w:color w:val="0A0A0A"/>
          <w:sz w:val="14"/>
          <w:szCs w:val="14"/>
        </w:rPr>
        <w:t xml:space="preserve">, an emerging amount of literature focuses on the “China threat theory.” Yong Deng (2006) argues </w:t>
      </w:r>
      <w:r w:rsidRPr="0025065A">
        <w:rPr>
          <w:rFonts w:asciiTheme="minorHAnsi" w:eastAsia="Times New Roman" w:hAnsiTheme="minorHAnsi" w:cstheme="minorHAnsi"/>
          <w:color w:val="000000"/>
          <w:u w:val="single"/>
        </w:rPr>
        <w:t>that the “</w:t>
      </w:r>
      <w:r w:rsidRPr="0025065A">
        <w:rPr>
          <w:rFonts w:asciiTheme="minorHAnsi" w:eastAsia="Times New Roman" w:hAnsiTheme="minorHAnsi" w:cstheme="minorHAnsi"/>
          <w:color w:val="000000"/>
          <w:highlight w:val="cyan"/>
          <w:u w:val="single"/>
        </w:rPr>
        <w:t>China threat theory</w:t>
      </w:r>
      <w:r w:rsidRPr="0025065A">
        <w:rPr>
          <w:rFonts w:asciiTheme="minorHAnsi" w:eastAsia="Times New Roman" w:hAnsiTheme="minorHAnsi" w:cstheme="minorHAnsi"/>
          <w:color w:val="000000"/>
          <w:u w:val="single"/>
        </w:rPr>
        <w:t xml:space="preserve">” is foreign attributions to China as being </w:t>
      </w:r>
      <w:r w:rsidRPr="0025065A">
        <w:rPr>
          <w:rFonts w:asciiTheme="minorHAnsi" w:eastAsia="Times New Roman" w:hAnsiTheme="minorHAnsi" w:cstheme="minorHAnsi"/>
          <w:color w:val="000000"/>
          <w:highlight w:val="cyan"/>
          <w:u w:val="single"/>
        </w:rPr>
        <w:t>harmful and destabilizing in international relations</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0A0A0A"/>
          <w:sz w:val="14"/>
          <w:szCs w:val="14"/>
        </w:rPr>
        <w:t xml:space="preserve"> Some analysts argue the theory helps defense industry insiders keep power and prestige gained during the Cold War by creating an existential threat supposedly facing the U.S. (Tiezzi, 2014). </w:t>
      </w:r>
      <w:r w:rsidRPr="0025065A">
        <w:rPr>
          <w:rFonts w:asciiTheme="minorHAnsi" w:eastAsia="Times New Roman" w:hAnsiTheme="minorHAnsi" w:cstheme="minorHAnsi"/>
          <w:color w:val="000000"/>
          <w:sz w:val="14"/>
          <w:szCs w:val="14"/>
        </w:rPr>
        <w:t>Though Beijing has disregarded this as Cold War-style power politics</w:t>
      </w:r>
      <w:r w:rsidRPr="0025065A">
        <w:rPr>
          <w:rFonts w:asciiTheme="minorHAnsi" w:eastAsia="Times New Roman" w:hAnsiTheme="minorHAnsi" w:cstheme="minorHAnsi"/>
          <w:color w:val="000000"/>
          <w:u w:val="single"/>
        </w:rPr>
        <w:t xml:space="preserve"> while reassuring the international community of </w:t>
      </w:r>
      <w:r w:rsidRPr="0025065A">
        <w:rPr>
          <w:rFonts w:asciiTheme="minorHAnsi" w:eastAsia="Times New Roman" w:hAnsiTheme="minorHAnsi" w:cstheme="minorHAnsi"/>
          <w:color w:val="000000"/>
          <w:sz w:val="14"/>
          <w:szCs w:val="14"/>
        </w:rPr>
        <w:t>its</w:t>
      </w:r>
      <w:r w:rsidRPr="0025065A">
        <w:rPr>
          <w:rFonts w:asciiTheme="minorHAnsi" w:eastAsia="Times New Roman" w:hAnsiTheme="minorHAnsi" w:cstheme="minorHAnsi"/>
          <w:color w:val="000000"/>
          <w:u w:val="single"/>
        </w:rPr>
        <w:t xml:space="preserve"> peaceful intentions, the </w:t>
      </w:r>
      <w:r w:rsidRPr="0025065A">
        <w:rPr>
          <w:rFonts w:asciiTheme="minorHAnsi" w:eastAsia="Times New Roman" w:hAnsiTheme="minorHAnsi" w:cstheme="minorHAnsi"/>
          <w:color w:val="000000"/>
          <w:highlight w:val="cyan"/>
          <w:u w:val="single"/>
        </w:rPr>
        <w:t>risk</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 xml:space="preserve">still exists that the </w:t>
      </w:r>
      <w:r w:rsidRPr="0025065A">
        <w:rPr>
          <w:rStyle w:val="StyleUnderline"/>
          <w:rFonts w:asciiTheme="minorHAnsi" w:hAnsiTheme="minorHAnsi" w:cstheme="minorHAnsi"/>
          <w:highlight w:val="cyan"/>
        </w:rPr>
        <w:t>U.S. may</w:t>
      </w:r>
      <w:r w:rsidRPr="0025065A">
        <w:rPr>
          <w:rFonts w:asciiTheme="minorHAnsi" w:eastAsia="Times New Roman" w:hAnsiTheme="minorHAnsi" w:cstheme="minorHAnsi"/>
          <w:color w:val="000000"/>
          <w:highlight w:val="cyan"/>
          <w:u w:val="single"/>
        </w:rPr>
        <w:t xml:space="preserve"> genuinely feel threatened</w:t>
      </w:r>
      <w:r w:rsidRPr="0025065A">
        <w:rPr>
          <w:rFonts w:asciiTheme="minorHAnsi" w:eastAsia="Times New Roman" w:hAnsiTheme="minorHAnsi" w:cstheme="minorHAnsi"/>
          <w:color w:val="000000"/>
          <w:u w:val="single"/>
        </w:rPr>
        <w:t xml:space="preserve"> by China’s actions</w:t>
      </w:r>
      <w:r w:rsidRPr="0025065A">
        <w:rPr>
          <w:rFonts w:asciiTheme="minorHAnsi" w:eastAsia="Times New Roman" w:hAnsiTheme="minorHAnsi" w:cstheme="minorHAnsi"/>
          <w:color w:val="0A0A0A"/>
          <w:sz w:val="14"/>
          <w:szCs w:val="14"/>
        </w:rPr>
        <w:t xml:space="preserve"> (Deng, 2006). However, </w:t>
      </w:r>
      <w:r w:rsidRPr="0025065A">
        <w:rPr>
          <w:rFonts w:asciiTheme="minorHAnsi" w:eastAsia="Times New Roman" w:hAnsiTheme="minorHAnsi" w:cstheme="minorHAnsi"/>
          <w:b/>
          <w:bCs/>
          <w:color w:val="000000"/>
          <w:u w:val="single"/>
        </w:rPr>
        <w:t xml:space="preserve">one </w:t>
      </w:r>
      <w:r w:rsidRPr="0025065A">
        <w:rPr>
          <w:rFonts w:asciiTheme="minorHAnsi" w:eastAsia="Times New Roman" w:hAnsiTheme="minorHAnsi" w:cstheme="minorHAnsi"/>
          <w:b/>
          <w:bCs/>
          <w:color w:val="000000"/>
          <w:highlight w:val="cyan"/>
          <w:u w:val="single"/>
        </w:rPr>
        <w:t>reason</w:t>
      </w:r>
      <w:r w:rsidRPr="0025065A">
        <w:rPr>
          <w:rFonts w:asciiTheme="minorHAnsi" w:eastAsia="Times New Roman" w:hAnsiTheme="minorHAnsi" w:cstheme="minorHAnsi"/>
          <w:b/>
          <w:bCs/>
          <w:color w:val="000000"/>
          <w:u w:val="single"/>
        </w:rPr>
        <w:t xml:space="preserve"> may be the </w:t>
      </w:r>
      <w:r w:rsidRPr="0025065A">
        <w:rPr>
          <w:rFonts w:asciiTheme="minorHAnsi" w:eastAsia="Times New Roman" w:hAnsiTheme="minorHAnsi" w:cstheme="minorHAnsi"/>
          <w:b/>
          <w:bCs/>
          <w:color w:val="000000"/>
          <w:highlight w:val="cyan"/>
          <w:u w:val="single"/>
        </w:rPr>
        <w:t>use of threat language and</w:t>
      </w:r>
      <w:r w:rsidRPr="0025065A">
        <w:rPr>
          <w:rFonts w:asciiTheme="minorHAnsi" w:eastAsia="Times New Roman" w:hAnsiTheme="minorHAnsi" w:cstheme="minorHAnsi"/>
          <w:b/>
          <w:bCs/>
          <w:color w:val="000000"/>
          <w:u w:val="single"/>
        </w:rPr>
        <w:t xml:space="preserve"> the </w:t>
      </w:r>
      <w:r w:rsidRPr="0025065A">
        <w:rPr>
          <w:rFonts w:asciiTheme="minorHAnsi" w:eastAsia="Times New Roman" w:hAnsiTheme="minorHAnsi" w:cstheme="minorHAnsi"/>
          <w:b/>
          <w:bCs/>
          <w:color w:val="000000"/>
          <w:highlight w:val="cyan"/>
          <w:u w:val="single"/>
        </w:rPr>
        <w:t>subsequent understanding of actions as threatening or nonthreatening</w:t>
      </w:r>
      <w:r w:rsidRPr="0025065A">
        <w:rPr>
          <w:rFonts w:asciiTheme="minorHAnsi" w:eastAsia="Times New Roman" w:hAnsiTheme="minorHAnsi" w:cstheme="minorHAnsi"/>
          <w:color w:val="0A0A0A"/>
          <w:sz w:val="14"/>
          <w:szCs w:val="14"/>
        </w:rPr>
        <w:t xml:space="preserve">. </w:t>
      </w:r>
      <w:r w:rsidRPr="0025065A">
        <w:rPr>
          <w:rFonts w:asciiTheme="minorHAnsi" w:eastAsia="Times New Roman" w:hAnsiTheme="minorHAnsi" w:cstheme="minorHAnsi"/>
          <w:color w:val="000000"/>
          <w:u w:val="single"/>
        </w:rPr>
        <w:t>This</w:t>
      </w:r>
      <w:r w:rsidRPr="0025065A">
        <w:rPr>
          <w:rFonts w:asciiTheme="minorHAnsi" w:eastAsia="Times New Roman" w:hAnsiTheme="minorHAnsi" w:cstheme="minorHAnsi"/>
          <w:color w:val="0A0A0A"/>
          <w:sz w:val="14"/>
          <w:szCs w:val="14"/>
        </w:rPr>
        <w:t xml:space="preserve"> is problematic, because it </w:t>
      </w:r>
      <w:r w:rsidRPr="0025065A">
        <w:rPr>
          <w:rFonts w:asciiTheme="minorHAnsi" w:eastAsia="Times New Roman" w:hAnsiTheme="minorHAnsi" w:cstheme="minorHAnsi"/>
          <w:color w:val="000000"/>
          <w:u w:val="single"/>
        </w:rPr>
        <w:t xml:space="preserve">risks </w:t>
      </w:r>
      <w:r w:rsidRPr="0025065A">
        <w:rPr>
          <w:rFonts w:asciiTheme="minorHAnsi" w:eastAsia="Times New Roman" w:hAnsiTheme="minorHAnsi" w:cstheme="minorHAnsi"/>
          <w:color w:val="000000"/>
          <w:highlight w:val="cyan"/>
          <w:u w:val="single"/>
        </w:rPr>
        <w:t>creating a discursively constructed security dilemma</w:t>
      </w:r>
      <w:r w:rsidRPr="0025065A">
        <w:rPr>
          <w:rFonts w:asciiTheme="minorHAnsi" w:eastAsia="Times New Roman" w:hAnsiTheme="minorHAnsi" w:cstheme="minorHAnsi"/>
          <w:color w:val="000000"/>
          <w:u w:val="single"/>
        </w:rPr>
        <w:t xml:space="preserve"> that </w:t>
      </w:r>
      <w:r w:rsidRPr="0025065A">
        <w:rPr>
          <w:rFonts w:asciiTheme="minorHAnsi" w:eastAsia="Times New Roman" w:hAnsiTheme="minorHAnsi" w:cstheme="minorHAnsi"/>
          <w:color w:val="000000"/>
          <w:highlight w:val="cyan"/>
          <w:u w:val="single"/>
        </w:rPr>
        <w:t>increases the likelihood of space weaponization</w:t>
      </w:r>
      <w:r w:rsidRPr="0025065A">
        <w:rPr>
          <w:rFonts w:asciiTheme="minorHAnsi" w:eastAsia="Times New Roman" w:hAnsiTheme="minorHAnsi" w:cstheme="minorHAnsi"/>
          <w:color w:val="0A0A0A"/>
          <w:sz w:val="14"/>
          <w:szCs w:val="14"/>
        </w:rPr>
        <w:t xml:space="preserve"> (Peoples, 2008). While space weapons are only in their infancy in terms of development and deployment, </w:t>
      </w:r>
      <w:r w:rsidRPr="0025065A">
        <w:rPr>
          <w:rFonts w:asciiTheme="minorHAnsi" w:eastAsia="Times New Roman" w:hAnsiTheme="minorHAnsi" w:cstheme="minorHAnsi"/>
          <w:color w:val="000000"/>
          <w:u w:val="single"/>
        </w:rPr>
        <w:t xml:space="preserve">the “space policy discourse of several states is already predicated, to a greater or lesser extent, on the general probability of space weaponization, and this in turn </w:t>
      </w:r>
      <w:r w:rsidRPr="0025065A">
        <w:rPr>
          <w:rFonts w:asciiTheme="minorHAnsi" w:eastAsia="Times New Roman" w:hAnsiTheme="minorHAnsi" w:cstheme="minorHAnsi"/>
          <w:color w:val="000000"/>
          <w:highlight w:val="cyan"/>
          <w:u w:val="single"/>
        </w:rPr>
        <w:t>risks premature preclusion of alternative outcomes</w:t>
      </w:r>
      <w:r w:rsidRPr="0025065A">
        <w:rPr>
          <w:rFonts w:asciiTheme="minorHAnsi" w:eastAsia="Times New Roman" w:hAnsiTheme="minorHAnsi" w:cstheme="minorHAnsi"/>
          <w:color w:val="000000"/>
          <w:u w:val="single"/>
        </w:rPr>
        <w:t>”</w:t>
      </w:r>
      <w:r w:rsidRPr="0025065A">
        <w:rPr>
          <w:rFonts w:asciiTheme="minorHAnsi" w:eastAsia="Times New Roman" w:hAnsiTheme="minorHAnsi" w:cstheme="minorHAnsi"/>
          <w:color w:val="0A0A0A"/>
          <w:sz w:val="14"/>
          <w:szCs w:val="14"/>
        </w:rPr>
        <w:t xml:space="preserve"> (Peoples, 2008, p. 503). </w:t>
      </w:r>
      <w:r w:rsidRPr="0025065A">
        <w:rPr>
          <w:rFonts w:asciiTheme="minorHAnsi" w:eastAsia="Times New Roman" w:hAnsiTheme="minorHAnsi" w:cstheme="minorHAnsi"/>
          <w:color w:val="000000"/>
          <w:u w:val="single"/>
        </w:rPr>
        <w:t xml:space="preserve">The </w:t>
      </w:r>
      <w:r w:rsidRPr="0025065A">
        <w:rPr>
          <w:rFonts w:asciiTheme="minorHAnsi" w:eastAsia="Times New Roman" w:hAnsiTheme="minorHAnsi" w:cstheme="minorHAnsi"/>
          <w:color w:val="000000"/>
          <w:highlight w:val="cyan"/>
          <w:u w:val="single"/>
        </w:rPr>
        <w:t>existence o</w:t>
      </w:r>
      <w:r w:rsidRPr="0025065A">
        <w:rPr>
          <w:rFonts w:asciiTheme="minorHAnsi" w:eastAsia="Times New Roman" w:hAnsiTheme="minorHAnsi" w:cstheme="minorHAnsi"/>
          <w:color w:val="000000"/>
          <w:u w:val="single"/>
        </w:rPr>
        <w:t xml:space="preserve">f </w:t>
      </w:r>
      <w:r w:rsidRPr="0025065A">
        <w:rPr>
          <w:rFonts w:asciiTheme="minorHAnsi" w:eastAsia="Times New Roman" w:hAnsiTheme="minorHAnsi" w:cstheme="minorHAnsi"/>
          <w:color w:val="000000"/>
          <w:sz w:val="14"/>
          <w:szCs w:val="14"/>
        </w:rPr>
        <w:t>U.S.</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perceptions of</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a China</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threat</w:t>
      </w:r>
      <w:r w:rsidRPr="0025065A">
        <w:rPr>
          <w:rFonts w:asciiTheme="minorHAnsi" w:eastAsia="Times New Roman" w:hAnsiTheme="minorHAnsi" w:cstheme="minorHAnsi"/>
          <w:color w:val="000000"/>
          <w:u w:val="single"/>
        </w:rPr>
        <w:t xml:space="preserve"> that </w:t>
      </w:r>
      <w:r w:rsidRPr="0025065A">
        <w:rPr>
          <w:rFonts w:asciiTheme="minorHAnsi" w:eastAsia="Times New Roman" w:hAnsiTheme="minorHAnsi" w:cstheme="minorHAnsi"/>
          <w:color w:val="000000"/>
          <w:highlight w:val="cyan"/>
          <w:u w:val="single"/>
        </w:rPr>
        <w:t>arises from</w:t>
      </w:r>
      <w:r w:rsidRPr="0025065A">
        <w:rPr>
          <w:rFonts w:asciiTheme="minorHAnsi" w:eastAsia="Times New Roman" w:hAnsiTheme="minorHAnsi" w:cstheme="minorHAnsi"/>
          <w:color w:val="000000"/>
          <w:u w:val="single"/>
        </w:rPr>
        <w:t xml:space="preserve"> its use of </w:t>
      </w:r>
      <w:r w:rsidRPr="0025065A">
        <w:rPr>
          <w:rFonts w:asciiTheme="minorHAnsi" w:eastAsia="Times New Roman" w:hAnsiTheme="minorHAnsi" w:cstheme="minorHAnsi"/>
          <w:color w:val="000000"/>
          <w:highlight w:val="cyan"/>
          <w:u w:val="single"/>
        </w:rPr>
        <w:t>threatening versus nonthreatening terminology</w:t>
      </w:r>
      <w:r w:rsidRPr="0025065A">
        <w:rPr>
          <w:rFonts w:asciiTheme="minorHAnsi" w:eastAsia="Times New Roman" w:hAnsiTheme="minorHAnsi" w:cstheme="minorHAnsi"/>
          <w:color w:val="000000"/>
          <w:u w:val="single"/>
        </w:rPr>
        <w:t xml:space="preserve"> leads </w:t>
      </w:r>
      <w:r w:rsidRPr="0025065A">
        <w:rPr>
          <w:rFonts w:asciiTheme="minorHAnsi" w:eastAsia="Times New Roman" w:hAnsiTheme="minorHAnsi" w:cstheme="minorHAnsi"/>
          <w:color w:val="000000"/>
          <w:sz w:val="14"/>
          <w:szCs w:val="14"/>
        </w:rPr>
        <w:t>the U.S.</w:t>
      </w:r>
      <w:r w:rsidRPr="0025065A">
        <w:rPr>
          <w:rFonts w:asciiTheme="minorHAnsi" w:eastAsia="Times New Roman" w:hAnsiTheme="minorHAnsi" w:cstheme="minorHAnsi"/>
          <w:color w:val="000000"/>
          <w:u w:val="single"/>
        </w:rPr>
        <w:t xml:space="preserve"> to </w:t>
      </w:r>
      <w:r w:rsidRPr="0025065A">
        <w:rPr>
          <w:rFonts w:asciiTheme="minorHAnsi" w:eastAsia="Times New Roman" w:hAnsiTheme="minorHAnsi" w:cstheme="minorHAnsi"/>
          <w:color w:val="000000"/>
          <w:highlight w:val="cyan"/>
          <w:u w:val="single"/>
        </w:rPr>
        <w:t>perceive</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China’s</w:t>
      </w:r>
      <w:r w:rsidRPr="0025065A">
        <w:rPr>
          <w:rFonts w:asciiTheme="minorHAnsi" w:eastAsia="Times New Roman" w:hAnsiTheme="minorHAnsi" w:cstheme="minorHAnsi"/>
          <w:color w:val="000000"/>
          <w:u w:val="single"/>
        </w:rPr>
        <w:t xml:space="preserve"> increasing </w:t>
      </w:r>
      <w:r w:rsidRPr="0025065A">
        <w:rPr>
          <w:rFonts w:asciiTheme="minorHAnsi" w:eastAsia="Times New Roman" w:hAnsiTheme="minorHAnsi" w:cstheme="minorHAnsi"/>
          <w:color w:val="000000"/>
          <w:highlight w:val="cyan"/>
          <w:u w:val="single"/>
        </w:rPr>
        <w:t>space power as threatening, even if</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sz w:val="14"/>
          <w:szCs w:val="14"/>
        </w:rPr>
        <w:t xml:space="preserve">it is </w:t>
      </w:r>
      <w:r w:rsidRPr="0025065A">
        <w:rPr>
          <w:rFonts w:asciiTheme="minorHAnsi" w:eastAsia="Times New Roman" w:hAnsiTheme="minorHAnsi" w:cstheme="minorHAnsi"/>
          <w:color w:val="000000"/>
          <w:highlight w:val="cyan"/>
          <w:u w:val="single"/>
        </w:rPr>
        <w:t>no</w:t>
      </w:r>
      <w:r w:rsidRPr="0025065A">
        <w:rPr>
          <w:rFonts w:asciiTheme="minorHAnsi" w:eastAsia="Times New Roman" w:hAnsiTheme="minorHAnsi" w:cstheme="minorHAnsi"/>
          <w:color w:val="000000"/>
          <w:sz w:val="14"/>
          <w:szCs w:val="14"/>
        </w:rPr>
        <w:t>t China’s</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00000"/>
          <w:highlight w:val="cyan"/>
          <w:u w:val="single"/>
        </w:rPr>
        <w:t>intention</w:t>
      </w:r>
      <w:r w:rsidRPr="0025065A">
        <w:rPr>
          <w:rFonts w:asciiTheme="minorHAnsi" w:eastAsia="Times New Roman" w:hAnsiTheme="minorHAnsi" w:cstheme="minorHAnsi"/>
          <w:color w:val="000000"/>
          <w:u w:val="single"/>
        </w:rPr>
        <w:t xml:space="preserve"> </w:t>
      </w:r>
      <w:r w:rsidRPr="0025065A">
        <w:rPr>
          <w:rFonts w:asciiTheme="minorHAnsi" w:eastAsia="Times New Roman" w:hAnsiTheme="minorHAnsi" w:cstheme="minorHAnsi"/>
          <w:color w:val="0A0A0A"/>
          <w:sz w:val="14"/>
          <w:szCs w:val="14"/>
        </w:rPr>
        <w:t>(Gross Stein, 2013). Therefore, this question’s use of threat terminology can increase the likelihood that the U.S. will perceive a threat.</w:t>
      </w:r>
    </w:p>
    <w:p w14:paraId="26F20B3D" w14:textId="77777777" w:rsidR="00AF04E9" w:rsidRPr="0025065A" w:rsidRDefault="00AF04E9" w:rsidP="00AF04E9">
      <w:pPr>
        <w:rPr>
          <w:rFonts w:asciiTheme="minorHAnsi" w:hAnsiTheme="minorHAnsi" w:cstheme="minorHAnsi"/>
        </w:rPr>
      </w:pPr>
    </w:p>
    <w:p w14:paraId="73D895DA" w14:textId="77777777" w:rsidR="00AF04E9" w:rsidRPr="0025065A" w:rsidRDefault="00AF04E9" w:rsidP="00AF04E9">
      <w:pPr>
        <w:pStyle w:val="Heading3"/>
        <w:rPr>
          <w:rFonts w:asciiTheme="minorHAnsi" w:hAnsiTheme="minorHAnsi" w:cstheme="minorHAnsi"/>
        </w:rPr>
      </w:pPr>
      <w:r w:rsidRPr="0025065A">
        <w:rPr>
          <w:rFonts w:asciiTheme="minorHAnsi" w:hAnsiTheme="minorHAnsi" w:cstheme="minorHAnsi"/>
        </w:rPr>
        <w:t>1AC – Underview (1:00)</w:t>
      </w:r>
    </w:p>
    <w:p w14:paraId="56F9C1D6"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The military has infiltrated the media and changed information to propaganda</w:t>
      </w:r>
    </w:p>
    <w:p w14:paraId="468E000A" w14:textId="77777777" w:rsidR="00AF04E9" w:rsidRPr="0025065A" w:rsidRDefault="00AF04E9" w:rsidP="00AF04E9">
      <w:pPr>
        <w:rPr>
          <w:rFonts w:asciiTheme="minorHAnsi" w:hAnsiTheme="minorHAnsi" w:cstheme="minorHAnsi"/>
        </w:rPr>
      </w:pPr>
      <w:r w:rsidRPr="0025065A">
        <w:rPr>
          <w:rFonts w:asciiTheme="minorHAnsi" w:hAnsiTheme="minorHAnsi" w:cstheme="minorHAnsi"/>
        </w:rPr>
        <w:t xml:space="preserve">Robin </w:t>
      </w:r>
      <w:r w:rsidRPr="0025065A">
        <w:rPr>
          <w:rStyle w:val="Style13ptBold"/>
          <w:rFonts w:asciiTheme="minorHAnsi" w:hAnsiTheme="minorHAnsi" w:cstheme="minorHAnsi"/>
        </w:rPr>
        <w:t>Andersen and</w:t>
      </w:r>
      <w:r w:rsidRPr="0025065A">
        <w:rPr>
          <w:rFonts w:asciiTheme="minorHAnsi" w:hAnsiTheme="minorHAnsi" w:cstheme="minorHAnsi"/>
        </w:rPr>
        <w:t xml:space="preserve"> Tanner </w:t>
      </w:r>
      <w:r w:rsidRPr="0025065A">
        <w:rPr>
          <w:rStyle w:val="Style13ptBold"/>
          <w:rFonts w:asciiTheme="minorHAnsi" w:hAnsiTheme="minorHAnsi" w:cstheme="minorHAnsi"/>
        </w:rPr>
        <w:t>Mirrlees</w:t>
      </w:r>
      <w:r w:rsidRPr="0025065A">
        <w:rPr>
          <w:rFonts w:asciiTheme="minorHAnsi" w:hAnsiTheme="minorHAnsi" w:cstheme="minorHAnsi"/>
        </w:rPr>
        <w:t xml:space="preserve"> in </w:t>
      </w:r>
      <w:r w:rsidRPr="0025065A">
        <w:rPr>
          <w:rStyle w:val="Style13ptBold"/>
          <w:rFonts w:asciiTheme="minorHAnsi" w:hAnsiTheme="minorHAnsi" w:cstheme="minorHAnsi"/>
        </w:rPr>
        <w:t>2014</w:t>
      </w:r>
      <w:r w:rsidRPr="0025065A">
        <w:rPr>
          <w:rFonts w:asciiTheme="minorHAnsi" w:hAnsiTheme="minorHAnsi" w:cstheme="minorHAnsi"/>
        </w:rPr>
        <w:t xml:space="preserve">, December 17  - </w:t>
      </w:r>
      <w:hyperlink r:id="rId11" w:history="1">
        <w:r w:rsidRPr="0025065A">
          <w:rPr>
            <w:rStyle w:val="Hyperlink"/>
            <w:rFonts w:asciiTheme="minorHAnsi" w:hAnsiTheme="minorHAnsi" w:cstheme="minorHAnsi"/>
          </w:rPr>
          <w:t>https://journals.flvc.org/demcom/article/view/83940</w:t>
        </w:r>
      </w:hyperlink>
      <w:r w:rsidRPr="0025065A">
        <w:rPr>
          <w:rFonts w:asciiTheme="minorHAnsi" w:hAnsiTheme="minorHAnsi" w:cstheme="minorHAnsi"/>
        </w:rPr>
        <w:t xml:space="preserve"> - “Introduction: Media, Technology, and the Culture of Militarism: Watching, Playing and Resisting the War Society” – Democratic Communique Vol 26 No 2</w:t>
      </w:r>
    </w:p>
    <w:p w14:paraId="50A45C8B" w14:textId="77777777" w:rsidR="00AF04E9" w:rsidRPr="0025065A" w:rsidRDefault="00AF04E9" w:rsidP="00AF04E9">
      <w:pPr>
        <w:rPr>
          <w:rStyle w:val="StyleUnderline"/>
          <w:rFonts w:asciiTheme="minorHAnsi" w:hAnsiTheme="minorHAnsi" w:cstheme="minorHAnsi"/>
        </w:rPr>
      </w:pPr>
      <w:r w:rsidRPr="0025065A">
        <w:rPr>
          <w:rStyle w:val="StyleUnderline"/>
          <w:rFonts w:asciiTheme="minorHAnsi" w:hAnsiTheme="minorHAnsi" w:cstheme="minorHAnsi"/>
          <w:highlight w:val="green"/>
        </w:rPr>
        <w:t>At a safe distance from</w:t>
      </w:r>
      <w:r w:rsidRPr="0025065A">
        <w:rPr>
          <w:rStyle w:val="StyleUnderline"/>
          <w:rFonts w:asciiTheme="minorHAnsi" w:hAnsiTheme="minorHAnsi" w:cstheme="minorHAnsi"/>
        </w:rPr>
        <w:t xml:space="preserve"> the actual battles of </w:t>
      </w:r>
      <w:r w:rsidRPr="0025065A">
        <w:rPr>
          <w:rStyle w:val="StyleUnderline"/>
          <w:rFonts w:asciiTheme="minorHAnsi" w:hAnsiTheme="minorHAnsi" w:cstheme="minorHAnsi"/>
          <w:highlight w:val="green"/>
        </w:rPr>
        <w:t>war, civilians read</w:t>
      </w:r>
      <w:r w:rsidRPr="0025065A">
        <w:rPr>
          <w:rStyle w:val="StyleUnderline"/>
          <w:rFonts w:asciiTheme="minorHAnsi" w:hAnsiTheme="minorHAnsi" w:cstheme="minorHAnsi"/>
        </w:rPr>
        <w:t xml:space="preserve"> war </w:t>
      </w:r>
      <w:r w:rsidRPr="0025065A">
        <w:rPr>
          <w:rStyle w:val="StyleUnderline"/>
          <w:rFonts w:asciiTheme="minorHAnsi" w:hAnsiTheme="minorHAnsi" w:cstheme="minorHAnsi"/>
          <w:highlight w:val="green"/>
        </w:rPr>
        <w:t>stories</w:t>
      </w:r>
      <w:r w:rsidRPr="0025065A">
        <w:rPr>
          <w:rStyle w:val="StyleUnderline"/>
          <w:rFonts w:asciiTheme="minorHAnsi" w:hAnsiTheme="minorHAnsi" w:cstheme="minorHAnsi"/>
        </w:rPr>
        <w:t xml:space="preserve">, hear war </w:t>
      </w:r>
      <w:r w:rsidRPr="0025065A">
        <w:rPr>
          <w:rStyle w:val="StyleUnderline"/>
          <w:rFonts w:asciiTheme="minorHAnsi" w:hAnsiTheme="minorHAnsi" w:cstheme="minorHAnsi"/>
          <w:highlight w:val="green"/>
        </w:rPr>
        <w:t>broadcasts, watch</w:t>
      </w:r>
      <w:r w:rsidRPr="0025065A">
        <w:rPr>
          <w:rStyle w:val="StyleUnderline"/>
          <w:rFonts w:asciiTheme="minorHAnsi" w:hAnsiTheme="minorHAnsi" w:cstheme="minorHAnsi"/>
        </w:rPr>
        <w:t xml:space="preserve"> tele-vised war </w:t>
      </w:r>
      <w:r w:rsidRPr="0025065A">
        <w:rPr>
          <w:rStyle w:val="StyleUnderline"/>
          <w:rFonts w:asciiTheme="minorHAnsi" w:hAnsiTheme="minorHAnsi" w:cstheme="minorHAnsi"/>
          <w:highlight w:val="green"/>
        </w:rPr>
        <w:t>fictions</w:t>
      </w:r>
      <w:r w:rsidRPr="0025065A">
        <w:rPr>
          <w:rStyle w:val="StyleUnderline"/>
          <w:rFonts w:asciiTheme="minorHAnsi" w:hAnsiTheme="minorHAnsi" w:cstheme="minorHAnsi"/>
        </w:rPr>
        <w:t xml:space="preserve"> and play war games. Yet </w:t>
      </w:r>
      <w:r w:rsidRPr="0025065A">
        <w:rPr>
          <w:rStyle w:val="StyleUnderline"/>
          <w:rFonts w:asciiTheme="minorHAnsi" w:hAnsiTheme="minorHAnsi" w:cstheme="minorHAnsi"/>
          <w:highlight w:val="green"/>
        </w:rPr>
        <w:t>this</w:t>
      </w:r>
      <w:r w:rsidRPr="0025065A">
        <w:rPr>
          <w:rStyle w:val="StyleUnderline"/>
          <w:rFonts w:asciiTheme="minorHAnsi" w:hAnsiTheme="minorHAnsi" w:cstheme="minorHAnsi"/>
        </w:rPr>
        <w:t xml:space="preserve"> mediated field of spectacular vision and immersive narrative space </w:t>
      </w:r>
      <w:r w:rsidRPr="0025065A">
        <w:rPr>
          <w:rStyle w:val="StyleUnderline"/>
          <w:rFonts w:asciiTheme="minorHAnsi" w:hAnsiTheme="minorHAnsi" w:cstheme="minorHAnsi"/>
          <w:highlight w:val="green"/>
        </w:rPr>
        <w:t xml:space="preserve">is never actual war, but a partial, selective, </w:t>
      </w:r>
      <w:r w:rsidRPr="0025065A">
        <w:rPr>
          <w:rStyle w:val="StyleUnderline"/>
          <w:rFonts w:asciiTheme="minorHAnsi" w:hAnsiTheme="minorHAnsi" w:cstheme="minorHAnsi"/>
        </w:rPr>
        <w:t xml:space="preserve">often </w:t>
      </w:r>
      <w:r w:rsidRPr="0025065A">
        <w:rPr>
          <w:rStyle w:val="StyleUnderline"/>
          <w:rFonts w:asciiTheme="minorHAnsi" w:hAnsiTheme="minorHAnsi" w:cstheme="minorHAnsi"/>
          <w:highlight w:val="green"/>
        </w:rPr>
        <w:t>simulated</w:t>
      </w:r>
      <w:r w:rsidRPr="0025065A">
        <w:rPr>
          <w:rStyle w:val="StyleUnderline"/>
          <w:rFonts w:asciiTheme="minorHAnsi" w:hAnsiTheme="minorHAnsi" w:cstheme="minorHAnsi"/>
        </w:rPr>
        <w:t xml:space="preserve"> and mostly partisan </w:t>
      </w:r>
      <w:r w:rsidRPr="0025065A">
        <w:rPr>
          <w:rStyle w:val="StyleUnderline"/>
          <w:rFonts w:asciiTheme="minorHAnsi" w:hAnsiTheme="minorHAnsi" w:cstheme="minorHAnsi"/>
          <w:highlight w:val="green"/>
        </w:rPr>
        <w:t>representation</w:t>
      </w:r>
      <w:r w:rsidRPr="0025065A">
        <w:rPr>
          <w:rStyle w:val="StyleUnderline"/>
          <w:rFonts w:asciiTheme="minorHAnsi" w:hAnsiTheme="minorHAnsi" w:cstheme="minorHAnsi"/>
        </w:rPr>
        <w:t xml:space="preserve"> of it. It is something that has been </w:t>
      </w:r>
      <w:r w:rsidRPr="0025065A">
        <w:rPr>
          <w:rStyle w:val="StyleUnderline"/>
          <w:rFonts w:asciiTheme="minorHAnsi" w:hAnsiTheme="minorHAnsi" w:cstheme="minorHAnsi"/>
          <w:highlight w:val="green"/>
        </w:rPr>
        <w:t>constructed, scripted and produced</w:t>
      </w:r>
      <w:r w:rsidRPr="0025065A">
        <w:rPr>
          <w:rStyle w:val="StyleUnderline"/>
          <w:rFonts w:asciiTheme="minorHAnsi" w:hAnsiTheme="minorHAnsi" w:cstheme="minorHAnsi"/>
        </w:rPr>
        <w:t>, and over the years scholars have appreciated the disjuncture between war and its media representations and contemplated the consequences of the loss of the real.</w:t>
      </w:r>
      <w:r w:rsidRPr="0025065A">
        <w:rPr>
          <w:rFonts w:asciiTheme="minorHAnsi" w:hAnsiTheme="minorHAnsi" w:cstheme="minorHAnsi"/>
          <w:sz w:val="14"/>
        </w:rPr>
        <w:t xml:space="preserve"> War itself refers to actual material referents: invasions, occupations, violent conflicts and coups, and the cities, deserts and jungles where people fight, bleed, kill and die. </w:t>
      </w:r>
      <w:r w:rsidRPr="0025065A">
        <w:rPr>
          <w:rStyle w:val="StyleUnderline"/>
          <w:rFonts w:asciiTheme="minorHAnsi" w:hAnsiTheme="minorHAnsi" w:cstheme="minorHAnsi"/>
        </w:rPr>
        <w:t xml:space="preserve">Media images, tropes, themes and myths of war often bear little resemblance to war itself. Philip Taylor contends that </w:t>
      </w:r>
      <w:r w:rsidRPr="0025065A">
        <w:rPr>
          <w:rStyle w:val="StyleUnderline"/>
          <w:rFonts w:asciiTheme="minorHAnsi" w:hAnsiTheme="minorHAnsi" w:cstheme="minorHAnsi"/>
          <w:highlight w:val="green"/>
        </w:rPr>
        <w:t>each time</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green"/>
        </w:rPr>
        <w:t>U.S. military wages war, two</w:t>
      </w:r>
      <w:r w:rsidRPr="0025065A">
        <w:rPr>
          <w:rStyle w:val="StyleUnderline"/>
          <w:rFonts w:asciiTheme="minorHAnsi" w:hAnsiTheme="minorHAnsi" w:cstheme="minorHAnsi"/>
        </w:rPr>
        <w:t xml:space="preserve"> kinds of </w:t>
      </w:r>
      <w:r w:rsidRPr="0025065A">
        <w:rPr>
          <w:rStyle w:val="StyleUnderline"/>
          <w:rFonts w:asciiTheme="minorHAnsi" w:hAnsiTheme="minorHAnsi" w:cstheme="minorHAnsi"/>
          <w:highlight w:val="green"/>
        </w:rPr>
        <w:t>war occur</w:t>
      </w:r>
      <w:r w:rsidRPr="0025065A">
        <w:rPr>
          <w:rStyle w:val="StyleUnderline"/>
          <w:rFonts w:asciiTheme="minorHAnsi" w:hAnsiTheme="minorHAnsi" w:cstheme="minorHAnsi"/>
        </w:rPr>
        <w:t xml:space="preserve">: an </w:t>
      </w:r>
      <w:r w:rsidRPr="0025065A">
        <w:rPr>
          <w:rStyle w:val="StyleUnderline"/>
          <w:rFonts w:asciiTheme="minorHAnsi" w:hAnsiTheme="minorHAnsi" w:cstheme="minorHAnsi"/>
          <w:highlight w:val="green"/>
        </w:rPr>
        <w:t>actual war and a “media war.”</w:t>
      </w:r>
      <w:r w:rsidRPr="0025065A">
        <w:rPr>
          <w:rStyle w:val="StyleUnderline"/>
          <w:rFonts w:asciiTheme="minorHAnsi" w:hAnsiTheme="minorHAnsi" w:cstheme="minorHAnsi"/>
        </w:rPr>
        <w:t>1 Civilians never see the actual war but instead consume or play media-engineered stories of conflict—a media war</w:t>
      </w:r>
      <w:r w:rsidRPr="0025065A">
        <w:rPr>
          <w:rFonts w:asciiTheme="minorHAnsi" w:hAnsiTheme="minorHAnsi" w:cstheme="minorHAnsi"/>
          <w:sz w:val="14"/>
        </w:rPr>
        <w:t xml:space="preserve">. Indeed, the products of this media war— news clips, TV shows, films, video games and digital content—represent America at war to U.S. and world publics in ways that often do not inform or foster empathy but instead reinforce national dichotomies and international conflicts. As Michael Billig points out, media images of nationalism often elicit viewer identification with a national self and distinguish this self from others.2 Media representations of nations at war contribute to territoriallybased “imagined communities,”3 showing and telling citizens who they are and who they are not in a world of warring states.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green"/>
        </w:rPr>
        <w:t>made-for media war obscures</w:t>
      </w:r>
      <w:r w:rsidRPr="0025065A">
        <w:rPr>
          <w:rStyle w:val="StyleUnderline"/>
          <w:rFonts w:asciiTheme="minorHAnsi" w:hAnsiTheme="minorHAnsi" w:cstheme="minorHAnsi"/>
        </w:rPr>
        <w:t xml:space="preserve"> the economic and geopolitical </w:t>
      </w:r>
      <w:r w:rsidRPr="0025065A">
        <w:rPr>
          <w:rStyle w:val="StyleUnderline"/>
          <w:rFonts w:asciiTheme="minorHAnsi" w:hAnsiTheme="minorHAnsi" w:cstheme="minorHAnsi"/>
          <w:highlight w:val="green"/>
        </w:rPr>
        <w:t xml:space="preserve">causes of war and denies </w:t>
      </w: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green"/>
        </w:rPr>
        <w:t>horrors of its aftermath</w:t>
      </w:r>
      <w:r w:rsidRPr="0025065A">
        <w:rPr>
          <w:rStyle w:val="StyleUnderline"/>
          <w:rFonts w:asciiTheme="minorHAnsi" w:hAnsiTheme="minorHAnsi" w:cstheme="minorHAnsi"/>
        </w:rPr>
        <w:t>:4 when battles are scripted as bloodless entertainment and death and suffering get masked by heroic stories of spectacular victory. 5</w:t>
      </w:r>
    </w:p>
    <w:p w14:paraId="4C7F2353" w14:textId="77777777" w:rsidR="00AF04E9" w:rsidRPr="0025065A" w:rsidRDefault="00AF04E9" w:rsidP="00AF04E9">
      <w:pPr>
        <w:rPr>
          <w:rStyle w:val="StyleUnderline"/>
          <w:rFonts w:asciiTheme="minorHAnsi" w:hAnsiTheme="minorHAnsi" w:cstheme="minorHAnsi"/>
        </w:rPr>
      </w:pPr>
      <w:r w:rsidRPr="0025065A">
        <w:rPr>
          <w:rStyle w:val="StyleUnderline"/>
          <w:rFonts w:asciiTheme="minorHAnsi" w:hAnsiTheme="minorHAnsi" w:cstheme="minorHAnsi"/>
        </w:rPr>
        <w:t xml:space="preserve">The </w:t>
      </w:r>
      <w:r w:rsidRPr="0025065A">
        <w:rPr>
          <w:rStyle w:val="StyleUnderline"/>
          <w:rFonts w:asciiTheme="minorHAnsi" w:hAnsiTheme="minorHAnsi" w:cstheme="minorHAnsi"/>
          <w:highlight w:val="green"/>
        </w:rPr>
        <w:t>real war and media war</w:t>
      </w:r>
      <w:r w:rsidRPr="0025065A">
        <w:rPr>
          <w:rStyle w:val="StyleUnderline"/>
          <w:rFonts w:asciiTheme="minorHAnsi" w:hAnsiTheme="minorHAnsi" w:cstheme="minorHAnsi"/>
        </w:rPr>
        <w:t xml:space="preserve"> are and should be seen as distinct, but over the course of the 20th century, they </w:t>
      </w:r>
      <w:r w:rsidRPr="0025065A">
        <w:rPr>
          <w:rStyle w:val="StyleUnderline"/>
          <w:rFonts w:asciiTheme="minorHAnsi" w:hAnsiTheme="minorHAnsi" w:cstheme="minorHAnsi"/>
          <w:highlight w:val="green"/>
        </w:rPr>
        <w:t>grew closer</w:t>
      </w:r>
      <w:r w:rsidRPr="0025065A">
        <w:rPr>
          <w:rStyle w:val="StyleUnderline"/>
          <w:rFonts w:asciiTheme="minorHAnsi" w:hAnsiTheme="minorHAnsi" w:cstheme="minorHAnsi"/>
        </w:rPr>
        <w:t xml:space="preserve"> due to the power of new communication technologies</w:t>
      </w:r>
      <w:r w:rsidRPr="0025065A">
        <w:rPr>
          <w:rFonts w:asciiTheme="minorHAnsi" w:hAnsiTheme="minorHAnsi" w:cstheme="minorHAnsi"/>
          <w:sz w:val="14"/>
        </w:rPr>
        <w:t>—radio, TV and the computer—</w:t>
      </w:r>
      <w:r w:rsidRPr="0025065A">
        <w:rPr>
          <w:rStyle w:val="StyleUnderline"/>
          <w:rFonts w:asciiTheme="minorHAnsi" w:hAnsiTheme="minorHAnsi" w:cstheme="minorHAnsi"/>
        </w:rPr>
        <w:t xml:space="preserve">to visually integrate the home-front and the battlefront, here and there, near and far, local and global.6 The </w:t>
      </w:r>
      <w:r w:rsidRPr="0025065A">
        <w:rPr>
          <w:rStyle w:val="StyleUnderline"/>
          <w:rFonts w:asciiTheme="minorHAnsi" w:hAnsiTheme="minorHAnsi" w:cstheme="minorHAnsi"/>
          <w:highlight w:val="green"/>
        </w:rPr>
        <w:t>new “spaces” of war lead</w:t>
      </w:r>
      <w:r w:rsidRPr="0025065A">
        <w:rPr>
          <w:rStyle w:val="StyleUnderline"/>
          <w:rFonts w:asciiTheme="minorHAnsi" w:hAnsiTheme="minorHAnsi" w:cstheme="minorHAnsi"/>
        </w:rPr>
        <w:t xml:space="preserve"> us </w:t>
      </w:r>
      <w:r w:rsidRPr="0025065A">
        <w:rPr>
          <w:rStyle w:val="StyleUnderline"/>
          <w:rFonts w:asciiTheme="minorHAnsi" w:hAnsiTheme="minorHAnsi" w:cstheme="minorHAnsi"/>
          <w:highlight w:val="green"/>
        </w:rPr>
        <w:t>back to the Great War</w:t>
      </w:r>
      <w:r w:rsidRPr="0025065A">
        <w:rPr>
          <w:rStyle w:val="StyleUnderline"/>
          <w:rFonts w:asciiTheme="minorHAnsi" w:hAnsiTheme="minorHAnsi" w:cstheme="minorHAnsi"/>
        </w:rPr>
        <w:t xml:space="preserve">, when the </w:t>
      </w:r>
      <w:r w:rsidRPr="0025065A">
        <w:rPr>
          <w:rStyle w:val="StyleUnderline"/>
          <w:rFonts w:asciiTheme="minorHAnsi" w:hAnsiTheme="minorHAnsi" w:cstheme="minorHAnsi"/>
          <w:highlight w:val="green"/>
        </w:rPr>
        <w:t>ties between</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green"/>
        </w:rPr>
        <w:t>military and</w:t>
      </w:r>
      <w:r w:rsidRPr="0025065A">
        <w:rPr>
          <w:rStyle w:val="StyleUnderline"/>
          <w:rFonts w:asciiTheme="minorHAnsi" w:hAnsiTheme="minorHAnsi" w:cstheme="minorHAnsi"/>
        </w:rPr>
        <w:t xml:space="preserve"> the </w:t>
      </w:r>
      <w:r w:rsidRPr="0025065A">
        <w:rPr>
          <w:rStyle w:val="StyleUnderline"/>
          <w:rFonts w:asciiTheme="minorHAnsi" w:hAnsiTheme="minorHAnsi" w:cstheme="minorHAnsi"/>
          <w:highlight w:val="green"/>
        </w:rPr>
        <w:t>media</w:t>
      </w:r>
      <w:r w:rsidRPr="0025065A">
        <w:rPr>
          <w:rStyle w:val="StyleUnderline"/>
          <w:rFonts w:asciiTheme="minorHAnsi" w:hAnsiTheme="minorHAnsi" w:cstheme="minorHAnsi"/>
        </w:rPr>
        <w:t xml:space="preserve"> were </w:t>
      </w:r>
      <w:r w:rsidRPr="0025065A">
        <w:rPr>
          <w:rStyle w:val="StyleUnderline"/>
          <w:rFonts w:asciiTheme="minorHAnsi" w:hAnsiTheme="minorHAnsi" w:cstheme="minorHAnsi"/>
          <w:highlight w:val="green"/>
        </w:rPr>
        <w:t>forged</w:t>
      </w:r>
      <w:r w:rsidRPr="0025065A">
        <w:rPr>
          <w:rStyle w:val="StyleUnderline"/>
          <w:rFonts w:asciiTheme="minorHAnsi" w:hAnsiTheme="minorHAnsi" w:cstheme="minorHAnsi"/>
        </w:rPr>
        <w:t>. In the early 21st century, “</w:t>
      </w:r>
      <w:r w:rsidRPr="0025065A">
        <w:rPr>
          <w:rStyle w:val="StyleUnderline"/>
          <w:rFonts w:asciiTheme="minorHAnsi" w:hAnsiTheme="minorHAnsi" w:cstheme="minorHAnsi"/>
          <w:highlight w:val="green"/>
        </w:rPr>
        <w:t>media wars</w:t>
      </w:r>
      <w:r w:rsidRPr="0025065A">
        <w:rPr>
          <w:rStyle w:val="StyleUnderline"/>
          <w:rFonts w:asciiTheme="minorHAnsi" w:hAnsiTheme="minorHAnsi" w:cstheme="minorHAnsi"/>
        </w:rPr>
        <w:t xml:space="preserve">” are still </w:t>
      </w:r>
      <w:r w:rsidRPr="0025065A">
        <w:rPr>
          <w:rStyle w:val="StyleUnderline"/>
          <w:rFonts w:asciiTheme="minorHAnsi" w:hAnsiTheme="minorHAnsi" w:cstheme="minorHAnsi"/>
          <w:highlight w:val="green"/>
        </w:rPr>
        <w:t>shaped and moulded by</w:t>
      </w:r>
      <w:r w:rsidRPr="0025065A">
        <w:rPr>
          <w:rStyle w:val="StyleUnderline"/>
          <w:rFonts w:asciiTheme="minorHAnsi" w:hAnsiTheme="minorHAnsi" w:cstheme="minorHAnsi"/>
        </w:rPr>
        <w:t xml:space="preserve"> the very </w:t>
      </w:r>
      <w:r w:rsidRPr="0025065A">
        <w:rPr>
          <w:rStyle w:val="StyleUnderline"/>
          <w:rFonts w:asciiTheme="minorHAnsi" w:hAnsiTheme="minorHAnsi" w:cstheme="minorHAnsi"/>
          <w:highlight w:val="green"/>
        </w:rPr>
        <w:t>institutions they represent</w:t>
      </w:r>
      <w:r w:rsidRPr="0025065A">
        <w:rPr>
          <w:rStyle w:val="StyleUnderline"/>
          <w:rFonts w:asciiTheme="minorHAnsi" w:hAnsiTheme="minorHAnsi" w:cstheme="minorHAnsi"/>
        </w:rPr>
        <w:t>.</w:t>
      </w:r>
    </w:p>
    <w:p w14:paraId="447B1765" w14:textId="77777777" w:rsidR="00AF04E9" w:rsidRPr="0025065A" w:rsidRDefault="00AF04E9" w:rsidP="00AF04E9">
      <w:pPr>
        <w:rPr>
          <w:rFonts w:asciiTheme="minorHAnsi" w:hAnsiTheme="minorHAnsi" w:cstheme="minorHAnsi"/>
        </w:rPr>
      </w:pPr>
    </w:p>
    <w:p w14:paraId="413D5B47" w14:textId="77777777" w:rsidR="00AF04E9" w:rsidRPr="0025065A" w:rsidRDefault="00AF04E9" w:rsidP="00AF04E9">
      <w:pPr>
        <w:pStyle w:val="Heading4"/>
        <w:rPr>
          <w:rFonts w:asciiTheme="minorHAnsi" w:hAnsiTheme="minorHAnsi" w:cstheme="minorHAnsi"/>
        </w:rPr>
      </w:pPr>
      <w:r w:rsidRPr="0025065A">
        <w:rPr>
          <w:rFonts w:asciiTheme="minorHAnsi" w:hAnsiTheme="minorHAnsi" w:cstheme="minorHAnsi"/>
        </w:rPr>
        <w:t>Reject 21</w:t>
      </w:r>
      <w:r w:rsidRPr="0025065A">
        <w:rPr>
          <w:rFonts w:asciiTheme="minorHAnsi" w:hAnsiTheme="minorHAnsi" w:cstheme="minorHAnsi"/>
          <w:vertAlign w:val="superscript"/>
        </w:rPr>
        <w:t>st</w:t>
      </w:r>
      <w:r w:rsidRPr="0025065A">
        <w:rPr>
          <w:rFonts w:asciiTheme="minorHAnsi" w:hAnsiTheme="minorHAnsi" w:cstheme="minorHAnsi"/>
        </w:rPr>
        <w:t xml:space="preserve"> century progressive rhetoric that seeks to cover up lies – neoliberalism undergirds a massive network of bunk scholars, organizations, and defense contractors who spin false narratives of revisionism and idealize liberal hegemony for profit</w:t>
      </w:r>
    </w:p>
    <w:p w14:paraId="69E3879C" w14:textId="77777777" w:rsidR="00AF04E9" w:rsidRPr="0025065A" w:rsidRDefault="00AF04E9" w:rsidP="00AF04E9">
      <w:pPr>
        <w:rPr>
          <w:rFonts w:asciiTheme="minorHAnsi" w:hAnsiTheme="minorHAnsi" w:cstheme="minorHAnsi"/>
        </w:rPr>
      </w:pPr>
      <w:r w:rsidRPr="0025065A">
        <w:rPr>
          <w:rStyle w:val="Style13ptBold"/>
          <w:rFonts w:asciiTheme="minorHAnsi" w:hAnsiTheme="minorHAnsi" w:cstheme="minorHAnsi"/>
        </w:rPr>
        <w:t xml:space="preserve">Johnson-Freese 17 </w:t>
      </w:r>
      <w:r w:rsidRPr="0025065A">
        <w:rPr>
          <w:rFonts w:asciiTheme="minorHAnsi" w:hAnsiTheme="minorHAnsi" w:cstheme="minorHAnsi"/>
          <w:sz w:val="16"/>
          <w:szCs w:val="16"/>
        </w:rPr>
        <w:t>[(Joan, Professor and chair of space science and technology @ Naval War College) Space Warfare in the 21st Century, Routledge, 2017, ISBN 978131552917]</w:t>
      </w:r>
    </w:p>
    <w:p w14:paraId="58D65D30" w14:textId="77777777" w:rsidR="00AF04E9" w:rsidRPr="0025065A" w:rsidRDefault="00AF04E9" w:rsidP="00AF04E9">
      <w:pPr>
        <w:rPr>
          <w:rFonts w:asciiTheme="minorHAnsi" w:hAnsiTheme="minorHAnsi" w:cstheme="minorHAnsi"/>
          <w:sz w:val="10"/>
        </w:rPr>
      </w:pP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green"/>
        </w:rPr>
        <w:t>industrial side of the military–industrial complex is comprised of corporations with common interests</w:t>
      </w:r>
      <w:r w:rsidRPr="0025065A">
        <w:rPr>
          <w:rStyle w:val="Emphasis"/>
          <w:rFonts w:asciiTheme="minorHAnsi" w:hAnsiTheme="minorHAnsi" w:cstheme="minorHAnsi"/>
        </w:rPr>
        <w:t xml:space="preserve"> and distinguishable characteristics from other sectors of transnational capital</w:t>
      </w:r>
      <w:r w:rsidRPr="0025065A">
        <w:rPr>
          <w:rFonts w:asciiTheme="minorHAnsi" w:hAnsiTheme="minorHAnsi" w:cstheme="minorHAnsi"/>
          <w:sz w:val="10"/>
        </w:rPr>
        <w:t xml:space="preserve">. They are overwhelmingly dependent on military sales as a percentage of total sales revenue. As of 2012, </w:t>
      </w:r>
      <w:r w:rsidRPr="0025065A">
        <w:rPr>
          <w:rStyle w:val="Emphasis"/>
          <w:rFonts w:asciiTheme="minorHAnsi" w:hAnsiTheme="minorHAnsi" w:cstheme="minorHAnsi"/>
          <w:highlight w:val="green"/>
        </w:rPr>
        <w:t>arms sales accounted</w:t>
      </w:r>
      <w:r w:rsidRPr="0025065A">
        <w:rPr>
          <w:rStyle w:val="Emphasis"/>
          <w:rFonts w:asciiTheme="minorHAnsi" w:hAnsiTheme="minorHAnsi" w:cstheme="minorHAnsi"/>
        </w:rPr>
        <w:t xml:space="preserve"> for over </w:t>
      </w:r>
      <w:r w:rsidRPr="0025065A">
        <w:rPr>
          <w:rStyle w:val="Emphasis"/>
          <w:rFonts w:asciiTheme="minorHAnsi" w:hAnsiTheme="minorHAnsi" w:cstheme="minorHAnsi"/>
          <w:highlight w:val="green"/>
        </w:rPr>
        <w:t>half of the total sales of Lockheed Martin</w:t>
      </w:r>
      <w:r w:rsidRPr="0025065A">
        <w:rPr>
          <w:rFonts w:asciiTheme="minorHAnsi" w:hAnsiTheme="minorHAnsi" w:cstheme="minorHAnsi"/>
          <w:sz w:val="10"/>
        </w:rPr>
        <w:t xml:space="preserve"> (76 percent</w:t>
      </w:r>
      <w:r w:rsidRPr="0025065A">
        <w:rPr>
          <w:rStyle w:val="Emphasis"/>
          <w:rFonts w:asciiTheme="minorHAnsi" w:hAnsiTheme="minorHAnsi" w:cstheme="minorHAnsi"/>
          <w:highlight w:val="green"/>
        </w:rPr>
        <w:t>), BAE Systems</w:t>
      </w:r>
      <w:r w:rsidRPr="0025065A">
        <w:rPr>
          <w:rFonts w:asciiTheme="minorHAnsi" w:hAnsiTheme="minorHAnsi" w:cstheme="minorHAnsi"/>
          <w:sz w:val="10"/>
        </w:rPr>
        <w:t xml:space="preserve"> (95 percent), </w:t>
      </w:r>
      <w:r w:rsidRPr="0025065A">
        <w:rPr>
          <w:rStyle w:val="Emphasis"/>
          <w:rFonts w:asciiTheme="minorHAnsi" w:hAnsiTheme="minorHAnsi" w:cstheme="minorHAnsi"/>
          <w:highlight w:val="green"/>
        </w:rPr>
        <w:t>Raytheon</w:t>
      </w:r>
      <w:r w:rsidRPr="0025065A">
        <w:rPr>
          <w:rStyle w:val="Emphasis"/>
          <w:rFonts w:asciiTheme="minorHAnsi" w:hAnsiTheme="minorHAnsi" w:cstheme="minorHAnsi"/>
        </w:rPr>
        <w:t xml:space="preserve"> (</w:t>
      </w:r>
      <w:r w:rsidRPr="0025065A">
        <w:rPr>
          <w:rFonts w:asciiTheme="minorHAnsi" w:hAnsiTheme="minorHAnsi" w:cstheme="minorHAnsi"/>
          <w:sz w:val="10"/>
        </w:rPr>
        <w:t xml:space="preserve">92 percent), </w:t>
      </w:r>
      <w:r w:rsidRPr="0025065A">
        <w:rPr>
          <w:rStyle w:val="Emphasis"/>
          <w:rFonts w:asciiTheme="minorHAnsi" w:hAnsiTheme="minorHAnsi" w:cstheme="minorHAnsi"/>
          <w:highlight w:val="green"/>
        </w:rPr>
        <w:t>General Dynamics</w:t>
      </w:r>
      <w:r w:rsidRPr="0025065A">
        <w:rPr>
          <w:rFonts w:asciiTheme="minorHAnsi" w:hAnsiTheme="minorHAnsi" w:cstheme="minorHAnsi"/>
          <w:sz w:val="10"/>
        </w:rPr>
        <w:t xml:space="preserve"> (66 percent), </w:t>
      </w:r>
      <w:r w:rsidRPr="0025065A">
        <w:rPr>
          <w:rStyle w:val="StyleUnderline"/>
          <w:rFonts w:asciiTheme="minorHAnsi" w:hAnsiTheme="minorHAnsi" w:cstheme="minorHAnsi"/>
          <w:highlight w:val="green"/>
        </w:rPr>
        <w:t>and Northrop Grumman</w:t>
      </w:r>
      <w:r w:rsidRPr="0025065A">
        <w:rPr>
          <w:rFonts w:asciiTheme="minorHAnsi" w:hAnsiTheme="minorHAnsi" w:cstheme="minorHAnsi"/>
          <w:sz w:val="10"/>
        </w:rPr>
        <w:t xml:space="preserve"> (77 percent). Their products are not easily transferrable to consumer uses and so they are dependent on government contracts. At least 9 </w:t>
      </w:r>
      <w:r w:rsidRPr="0025065A">
        <w:rPr>
          <w:rStyle w:val="Emphasis"/>
          <w:rFonts w:asciiTheme="minorHAnsi" w:hAnsiTheme="minorHAnsi" w:cstheme="minorHAnsi"/>
        </w:rPr>
        <w:t>of the 25 largest US defense firms have a significant aerospace focus</w:t>
      </w:r>
      <w:r w:rsidRPr="0025065A">
        <w:rPr>
          <w:rFonts w:asciiTheme="minorHAnsi" w:hAnsiTheme="minorHAnsi" w:cstheme="minorHAnsi"/>
          <w:sz w:val="10"/>
        </w:rPr>
        <w:t xml:space="preserve">: CACI International, ManTech, Rockwell Collins, Exelis, Computer Science Corporation, Raytheon, General Dynamics, Boeing, and Lockheed Martin.6 </w:t>
      </w:r>
      <w:r w:rsidRPr="0025065A">
        <w:rPr>
          <w:rStyle w:val="Emphasis"/>
          <w:rFonts w:asciiTheme="minorHAnsi" w:hAnsiTheme="minorHAnsi" w:cstheme="minorHAnsi"/>
        </w:rPr>
        <w:t xml:space="preserve">The </w:t>
      </w:r>
      <w:r w:rsidRPr="0025065A">
        <w:rPr>
          <w:rStyle w:val="Emphasis"/>
          <w:rFonts w:asciiTheme="minorHAnsi" w:hAnsiTheme="minorHAnsi" w:cstheme="minorHAnsi"/>
          <w:highlight w:val="green"/>
        </w:rPr>
        <w:t>political implications</w:t>
      </w:r>
      <w:r w:rsidRPr="0025065A">
        <w:rPr>
          <w:rStyle w:val="Emphasis"/>
          <w:rFonts w:asciiTheme="minorHAnsi" w:hAnsiTheme="minorHAnsi" w:cstheme="minorHAnsi"/>
        </w:rPr>
        <w:t xml:space="preserve"> of </w:t>
      </w:r>
      <w:r w:rsidRPr="0025065A">
        <w:rPr>
          <w:rStyle w:val="Emphasis"/>
          <w:rFonts w:asciiTheme="minorHAnsi" w:hAnsiTheme="minorHAnsi" w:cstheme="minorHAnsi"/>
          <w:highlight w:val="green"/>
        </w:rPr>
        <w:t>this are stark</w:t>
      </w:r>
      <w:r w:rsidRPr="0025065A">
        <w:rPr>
          <w:rStyle w:val="StyleUnderline"/>
          <w:rFonts w:asciiTheme="minorHAnsi" w:hAnsiTheme="minorHAnsi" w:cstheme="minorHAnsi"/>
        </w:rPr>
        <w:t>.</w:t>
      </w:r>
      <w:r w:rsidRPr="0025065A">
        <w:rPr>
          <w:rFonts w:asciiTheme="minorHAnsi" w:hAnsiTheme="minorHAnsi" w:cstheme="minorHAnsi"/>
          <w:sz w:val="10"/>
        </w:rPr>
        <w:t xml:space="preserve"> These </w:t>
      </w:r>
      <w:r w:rsidRPr="0025065A">
        <w:rPr>
          <w:rStyle w:val="Emphasis"/>
          <w:rFonts w:asciiTheme="minorHAnsi" w:hAnsiTheme="minorHAnsi" w:cstheme="minorHAnsi"/>
          <w:highlight w:val="green"/>
        </w:rPr>
        <w:t>companies inherently have a vested interest in maintaining and expanding systems, including weapons systems, which absent</w:t>
      </w:r>
      <w:r w:rsidRPr="0025065A">
        <w:rPr>
          <w:rStyle w:val="Emphasis"/>
          <w:rFonts w:asciiTheme="minorHAnsi" w:hAnsiTheme="minorHAnsi" w:cstheme="minorHAnsi"/>
        </w:rPr>
        <w:t xml:space="preserve"> clear and direct </w:t>
      </w:r>
      <w:r w:rsidRPr="0025065A">
        <w:rPr>
          <w:rStyle w:val="Emphasis"/>
          <w:rFonts w:asciiTheme="minorHAnsi" w:hAnsiTheme="minorHAnsi" w:cstheme="minorHAnsi"/>
          <w:highlight w:val="green"/>
        </w:rPr>
        <w:t>external threats</w:t>
      </w:r>
      <w:r w:rsidRPr="0025065A">
        <w:rPr>
          <w:rStyle w:val="Emphasis"/>
          <w:rFonts w:asciiTheme="minorHAnsi" w:hAnsiTheme="minorHAnsi" w:cstheme="minorHAnsi"/>
        </w:rPr>
        <w:t xml:space="preserve">, may </w:t>
      </w:r>
      <w:r w:rsidRPr="0025065A">
        <w:rPr>
          <w:rStyle w:val="Emphasis"/>
          <w:rFonts w:asciiTheme="minorHAnsi" w:hAnsiTheme="minorHAnsi" w:cstheme="minorHAnsi"/>
          <w:highlight w:val="green"/>
        </w:rPr>
        <w:t>have limited political justification</w:t>
      </w:r>
      <w:r w:rsidRPr="0025065A">
        <w:rPr>
          <w:rFonts w:asciiTheme="minorHAnsi" w:hAnsiTheme="minorHAnsi" w:cstheme="minorHAnsi"/>
          <w:sz w:val="10"/>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25065A">
        <w:rPr>
          <w:rStyle w:val="Emphasis"/>
          <w:rFonts w:asciiTheme="minorHAnsi" w:hAnsiTheme="minorHAnsi" w:cstheme="minorHAnsi"/>
          <w:highlight w:val="green"/>
        </w:rPr>
        <w:t xml:space="preserve">The sheer numbers of </w:t>
      </w:r>
      <w:r w:rsidRPr="0025065A">
        <w:rPr>
          <w:rStyle w:val="Emphasis"/>
          <w:rFonts w:asciiTheme="minorHAnsi" w:hAnsiTheme="minorHAnsi" w:cstheme="minorHAnsi"/>
        </w:rPr>
        <w:t xml:space="preserve">individuals, institutions, </w:t>
      </w:r>
      <w:r w:rsidRPr="0025065A">
        <w:rPr>
          <w:rStyle w:val="Emphasis"/>
          <w:rFonts w:asciiTheme="minorHAnsi" w:hAnsiTheme="minorHAnsi" w:cstheme="minorHAnsi"/>
          <w:highlight w:val="green"/>
        </w:rPr>
        <w:t>organizations</w:t>
      </w:r>
      <w:r w:rsidRPr="0025065A">
        <w:rPr>
          <w:rStyle w:val="Emphasis"/>
          <w:rFonts w:asciiTheme="minorHAnsi" w:hAnsiTheme="minorHAnsi" w:cstheme="minorHAnsi"/>
        </w:rPr>
        <w:t>, bureaucracies, and companies</w:t>
      </w:r>
      <w:r w:rsidRPr="0025065A">
        <w:rPr>
          <w:rStyle w:val="Emphasis"/>
          <w:rFonts w:asciiTheme="minorHAnsi" w:hAnsiTheme="minorHAnsi" w:cstheme="minorHAnsi"/>
          <w:highlight w:val="green"/>
        </w:rPr>
        <w:t xml:space="preserve"> with </w:t>
      </w:r>
      <w:r w:rsidRPr="0025065A">
        <w:rPr>
          <w:rStyle w:val="Emphasis"/>
          <w:rFonts w:asciiTheme="minorHAnsi" w:hAnsiTheme="minorHAnsi" w:cstheme="minorHAnsi"/>
        </w:rPr>
        <w:t xml:space="preserve">a </w:t>
      </w:r>
      <w:r w:rsidRPr="0025065A">
        <w:rPr>
          <w:rStyle w:val="Emphasis"/>
          <w:rFonts w:asciiTheme="minorHAnsi" w:hAnsiTheme="minorHAnsi" w:cstheme="minorHAnsi"/>
          <w:highlight w:val="green"/>
        </w:rPr>
        <w:t>vested interest in preserving the</w:t>
      </w:r>
      <w:r w:rsidRPr="0025065A">
        <w:rPr>
          <w:rStyle w:val="Emphasis"/>
          <w:rFonts w:asciiTheme="minorHAnsi" w:hAnsiTheme="minorHAnsi" w:cstheme="minorHAnsi"/>
        </w:rPr>
        <w:t xml:space="preserve"> self-licking ice cream cone9 that the ever-expanding</w:t>
      </w:r>
      <w:r w:rsidRPr="0025065A">
        <w:rPr>
          <w:rStyle w:val="Emphasis"/>
          <w:rFonts w:asciiTheme="minorHAnsi" w:hAnsiTheme="minorHAnsi" w:cstheme="minorHAnsi"/>
          <w:highlight w:val="green"/>
        </w:rPr>
        <w:t xml:space="preserve"> military–industrial complex</w:t>
      </w:r>
      <w:r w:rsidRPr="0025065A">
        <w:rPr>
          <w:rStyle w:val="Emphasis"/>
          <w:rFonts w:asciiTheme="minorHAnsi" w:hAnsiTheme="minorHAnsi" w:cstheme="minorHAnsi"/>
        </w:rPr>
        <w:t xml:space="preserve"> has become continues to expand.</w:t>
      </w:r>
      <w:r w:rsidRPr="0025065A">
        <w:rPr>
          <w:rStyle w:val="StyleUnderline"/>
          <w:rFonts w:asciiTheme="minorHAnsi" w:hAnsiTheme="minorHAnsi" w:cstheme="minorHAnsi"/>
        </w:rPr>
        <w:t xml:space="preserve"> </w:t>
      </w:r>
      <w:r w:rsidRPr="0025065A">
        <w:rPr>
          <w:rFonts w:asciiTheme="minorHAnsi" w:hAnsiTheme="minorHAnsi" w:cstheme="minorHAnsi"/>
          <w:sz w:val="10"/>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25065A">
        <w:rPr>
          <w:rStyle w:val="Emphasis"/>
          <w:rFonts w:asciiTheme="minorHAnsi" w:hAnsiTheme="minorHAnsi" w:cstheme="minorHAnsi"/>
          <w:highlight w:val="green"/>
        </w:rPr>
        <w:t>Think tanks</w:t>
      </w:r>
      <w:r w:rsidRPr="0025065A">
        <w:rPr>
          <w:rStyle w:val="Emphasis"/>
          <w:rFonts w:asciiTheme="minorHAnsi" w:hAnsiTheme="minorHAnsi" w:cstheme="minorHAnsi"/>
        </w:rPr>
        <w:t xml:space="preserve">, </w:t>
      </w:r>
      <w:r w:rsidRPr="0025065A">
        <w:rPr>
          <w:rStyle w:val="Emphasis"/>
          <w:rFonts w:asciiTheme="minorHAnsi" w:hAnsiTheme="minorHAnsi" w:cstheme="minorHAnsi"/>
          <w:highlight w:val="green"/>
        </w:rPr>
        <w:t>consulting firms</w:t>
      </w:r>
      <w:r w:rsidRPr="0025065A">
        <w:rPr>
          <w:rStyle w:val="Emphasis"/>
          <w:rFonts w:asciiTheme="minorHAnsi" w:hAnsiTheme="minorHAnsi" w:cstheme="minorHAnsi"/>
        </w:rPr>
        <w:t xml:space="preserve">, </w:t>
      </w:r>
      <w:r w:rsidRPr="0025065A">
        <w:rPr>
          <w:rStyle w:val="Emphasis"/>
          <w:rFonts w:asciiTheme="minorHAnsi" w:hAnsiTheme="minorHAnsi" w:cstheme="minorHAnsi"/>
          <w:highlight w:val="green"/>
        </w:rPr>
        <w:t>and lobbying firms focused on defense and security issues</w:t>
      </w:r>
      <w:r w:rsidRPr="0025065A">
        <w:rPr>
          <w:rStyle w:val="Emphasis"/>
          <w:rFonts w:asciiTheme="minorHAnsi" w:hAnsiTheme="minorHAnsi" w:cstheme="minorHAnsi"/>
        </w:rPr>
        <w:t xml:space="preserve"> have proliferated as well in terms of both quantity and investments.</w:t>
      </w:r>
      <w:r w:rsidRPr="0025065A">
        <w:rPr>
          <w:rStyle w:val="StyleUnderline"/>
          <w:rFonts w:asciiTheme="minorHAnsi" w:hAnsiTheme="minorHAnsi" w:cstheme="minorHAnsi"/>
        </w:rPr>
        <w:t xml:space="preserve"> </w:t>
      </w:r>
      <w:r w:rsidRPr="0025065A">
        <w:rPr>
          <w:rFonts w:asciiTheme="minorHAnsi" w:hAnsiTheme="minorHAnsi" w:cstheme="minorHAnsi"/>
          <w:sz w:val="10"/>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25065A">
        <w:rPr>
          <w:rStyle w:val="Emphasis"/>
          <w:rFonts w:asciiTheme="minorHAnsi" w:hAnsiTheme="minorHAnsi" w:cstheme="minorHAnsi"/>
        </w:rPr>
        <w:t xml:space="preserve">the fox guards the henhouse in terms of threat identification: </w:t>
      </w:r>
      <w:r w:rsidRPr="0025065A">
        <w:rPr>
          <w:rStyle w:val="Emphasis"/>
          <w:rFonts w:asciiTheme="minorHAnsi" w:hAnsiTheme="minorHAnsi" w:cstheme="minorHAnsi"/>
          <w:highlight w:val="green"/>
        </w:rPr>
        <w:t>Military producers have a sustained relationship with</w:t>
      </w:r>
      <w:r w:rsidRPr="0025065A">
        <w:rPr>
          <w:rStyle w:val="Emphasis"/>
          <w:rFonts w:asciiTheme="minorHAnsi" w:hAnsiTheme="minorHAnsi" w:cstheme="minorHAnsi"/>
        </w:rPr>
        <w:t xml:space="preserve"> key US </w:t>
      </w:r>
      <w:r w:rsidRPr="0025065A">
        <w:rPr>
          <w:rStyle w:val="Emphasis"/>
          <w:rFonts w:asciiTheme="minorHAnsi" w:hAnsiTheme="minorHAnsi" w:cstheme="minorHAnsi"/>
          <w:highlight w:val="green"/>
        </w:rPr>
        <w:t>foreign policy bureaucracies</w:t>
      </w:r>
      <w:r w:rsidRPr="0025065A">
        <w:rPr>
          <w:rFonts w:asciiTheme="minorHAnsi" w:hAnsiTheme="minorHAnsi" w:cstheme="minorHAnsi"/>
          <w:sz w:val="10"/>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25065A">
        <w:rPr>
          <w:rStyle w:val="StyleUnderline"/>
          <w:rFonts w:asciiTheme="minorHAnsi" w:hAnsiTheme="minorHAnsi" w:cstheme="minorHAnsi"/>
        </w:rPr>
        <w:t>,</w:t>
      </w:r>
      <w:r w:rsidRPr="0025065A">
        <w:rPr>
          <w:rFonts w:asciiTheme="minorHAnsi" w:hAnsiTheme="minorHAnsi" w:cstheme="minorHAnsi"/>
          <w:sz w:val="10"/>
        </w:rPr>
        <w:t xml:space="preserve"> suggesting that “</w:t>
      </w:r>
      <w:r w:rsidRPr="0025065A">
        <w:rPr>
          <w:rStyle w:val="Emphasis"/>
          <w:rFonts w:asciiTheme="minorHAnsi" w:hAnsiTheme="minorHAnsi" w:cstheme="minorHAnsi"/>
          <w:highlight w:val="green"/>
        </w:rPr>
        <w:t>with an absence of clear</w:t>
      </w:r>
      <w:r w:rsidRPr="0025065A">
        <w:rPr>
          <w:rStyle w:val="Emphasis"/>
          <w:rFonts w:asciiTheme="minorHAnsi" w:hAnsiTheme="minorHAnsi" w:cstheme="minorHAnsi"/>
        </w:rPr>
        <w:t xml:space="preserve"> top-down </w:t>
      </w:r>
      <w:r w:rsidRPr="0025065A">
        <w:rPr>
          <w:rStyle w:val="Emphasis"/>
          <w:rFonts w:asciiTheme="minorHAnsi" w:hAnsiTheme="minorHAnsi" w:cstheme="minorHAnsi"/>
          <w:highlight w:val="green"/>
        </w:rPr>
        <w:t>policy guidance on space</w:t>
      </w:r>
      <w:r w:rsidRPr="0025065A">
        <w:rPr>
          <w:rStyle w:val="Emphasis"/>
          <w:rFonts w:asciiTheme="minorHAnsi" w:hAnsiTheme="minorHAnsi" w:cstheme="minorHAnsi"/>
        </w:rPr>
        <w:t xml:space="preserve"> weapons … </w:t>
      </w:r>
      <w:r w:rsidRPr="0025065A">
        <w:rPr>
          <w:rStyle w:val="Emphasis"/>
          <w:rFonts w:asciiTheme="minorHAnsi" w:hAnsiTheme="minorHAnsi" w:cstheme="minorHAnsi"/>
          <w:highlight w:val="green"/>
        </w:rPr>
        <w:t>military doctrine can build</w:t>
      </w:r>
      <w:r w:rsidRPr="0025065A">
        <w:rPr>
          <w:rStyle w:val="Emphasis"/>
          <w:rFonts w:asciiTheme="minorHAnsi" w:hAnsiTheme="minorHAnsi" w:cstheme="minorHAnsi"/>
        </w:rPr>
        <w:t xml:space="preserve"> an inertia of its own, and impact – or even become – </w:t>
      </w:r>
      <w:r w:rsidRPr="0025065A">
        <w:rPr>
          <w:rStyle w:val="Emphasis"/>
          <w:rFonts w:asciiTheme="minorHAnsi" w:hAnsiTheme="minorHAnsi" w:cstheme="minorHAnsi"/>
          <w:highlight w:val="green"/>
        </w:rPr>
        <w:t>the default policy</w:t>
      </w:r>
      <w:r w:rsidRPr="0025065A">
        <w:rPr>
          <w:rFonts w:asciiTheme="minorHAnsi" w:hAnsiTheme="minorHAnsi" w:cstheme="minorHAnsi"/>
          <w:sz w:val="10"/>
        </w:rPr>
        <w:t xml:space="preserve">.”12 Also playing into the definition of long-term threats to US national security are </w:t>
      </w:r>
      <w:r w:rsidRPr="0025065A">
        <w:rPr>
          <w:rStyle w:val="Emphasis"/>
          <w:rFonts w:asciiTheme="minorHAnsi" w:hAnsiTheme="minorHAnsi" w:cstheme="minorHAnsi"/>
          <w:highlight w:val="green"/>
        </w:rPr>
        <w:t>think tanks</w:t>
      </w:r>
      <w:r w:rsidRPr="0025065A">
        <w:rPr>
          <w:rStyle w:val="StyleUnderline"/>
          <w:rFonts w:asciiTheme="minorHAnsi" w:hAnsiTheme="minorHAnsi" w:cstheme="minorHAnsi"/>
        </w:rPr>
        <w:t>—</w:t>
      </w:r>
      <w:r w:rsidRPr="0025065A">
        <w:rPr>
          <w:rFonts w:asciiTheme="minorHAnsi" w:hAnsiTheme="minorHAnsi" w:cstheme="minorHAnsi"/>
          <w:sz w:val="10"/>
        </w:rPr>
        <w:t xml:space="preserve">organizations often largely supported by the corporations themselves. Think tanks come in all varieties and sizes, some focused, some broad, some partisan, some not. </w:t>
      </w:r>
      <w:r w:rsidRPr="0025065A">
        <w:rPr>
          <w:rStyle w:val="Emphasis"/>
          <w:rFonts w:asciiTheme="minorHAnsi" w:hAnsiTheme="minorHAnsi" w:cstheme="minorHAnsi"/>
        </w:rPr>
        <w:t>The Heritage Foundation</w:t>
      </w:r>
      <w:r w:rsidRPr="0025065A">
        <w:rPr>
          <w:rFonts w:asciiTheme="minorHAnsi" w:hAnsiTheme="minorHAnsi" w:cstheme="minorHAnsi"/>
          <w:sz w:val="10"/>
        </w:rPr>
        <w:t xml:space="preserve">, for example, hosted a nine-city Defund Obamacare Town Hall Tour in 2013, </w:t>
      </w:r>
      <w:r w:rsidRPr="0025065A">
        <w:rPr>
          <w:rStyle w:val="Emphasis"/>
          <w:rFonts w:asciiTheme="minorHAnsi" w:hAnsiTheme="minorHAnsi" w:cstheme="minorHAnsi"/>
        </w:rPr>
        <w:t>headlined by Tea Party movement</w:t>
      </w:r>
      <w:r w:rsidRPr="0025065A">
        <w:rPr>
          <w:rFonts w:asciiTheme="minorHAnsi" w:hAnsiTheme="minorHAnsi" w:cstheme="minorHAnsi"/>
          <w:sz w:val="10"/>
        </w:rPr>
        <w:t xml:space="preserve"> leader Jim DeMint, thereby </w:t>
      </w:r>
      <w:r w:rsidRPr="0025065A">
        <w:rPr>
          <w:rStyle w:val="Emphasis"/>
          <w:rFonts w:asciiTheme="minorHAnsi" w:hAnsiTheme="minorHAnsi" w:cstheme="minorHAnsi"/>
          <w:highlight w:val="green"/>
        </w:rPr>
        <w:t>clearly evidencing a partisan position</w:t>
      </w:r>
      <w:r w:rsidRPr="0025065A">
        <w:rPr>
          <w:rStyle w:val="Emphasis"/>
          <w:rFonts w:asciiTheme="minorHAnsi" w:hAnsiTheme="minorHAnsi" w:cstheme="minorHAnsi"/>
        </w:rPr>
        <w:t>. “Some [think] tanks on the left and the right of the ideological spectrum have grown so political that, to avoid losing their tax status as charitable organizations, they have established separate operations dedicated to lobbying and other advocacy work.”13 Some organizations</w:t>
      </w:r>
      <w:r w:rsidRPr="0025065A">
        <w:rPr>
          <w:rFonts w:asciiTheme="minorHAnsi" w:hAnsiTheme="minorHAnsi" w:cstheme="minorHAnsi"/>
          <w:sz w:val="10"/>
        </w:rPr>
        <w:t xml:space="preserve">, however, </w:t>
      </w:r>
      <w:r w:rsidRPr="0025065A">
        <w:rPr>
          <w:rStyle w:val="Emphasis"/>
          <w:rFonts w:asciiTheme="minorHAnsi" w:hAnsiTheme="minorHAnsi" w:cstheme="minorHAnsi"/>
        </w:rPr>
        <w:t>strive to be honest brokers</w:t>
      </w:r>
      <w:r w:rsidRPr="0025065A">
        <w:rPr>
          <w:rFonts w:asciiTheme="minorHAnsi" w:hAnsiTheme="minorHAnsi" w:cstheme="minorHAnsi"/>
          <w:sz w:val="10"/>
        </w:rPr>
        <w:t xml:space="preserve"> of information in their areas of focus. </w:t>
      </w:r>
      <w:r w:rsidRPr="0025065A">
        <w:rPr>
          <w:rStyle w:val="Emphasis"/>
          <w:rFonts w:asciiTheme="minorHAnsi" w:hAnsiTheme="minorHAnsi" w:cstheme="minorHAnsi"/>
        </w:rPr>
        <w:t>The Secure World Foundation</w:t>
      </w:r>
      <w:r w:rsidRPr="0025065A">
        <w:rPr>
          <w:rFonts w:asciiTheme="minorHAnsi" w:hAnsiTheme="minorHAnsi" w:cstheme="minorHAnsi"/>
          <w:sz w:val="10"/>
        </w:rPr>
        <w:t xml:space="preserve"> (SWF), for example, </w:t>
      </w:r>
      <w:r w:rsidRPr="0025065A">
        <w:rPr>
          <w:rStyle w:val="Emphasis"/>
          <w:rFonts w:asciiTheme="minorHAnsi" w:hAnsiTheme="minorHAnsi" w:cstheme="minorHAnsi"/>
        </w:rPr>
        <w:t>states its mission as “to work with governments, industry, international organizations, and civil society to develop and promote ideas and actions to achieve the secure, sustainable, and peaceful uses of outer</w:t>
      </w:r>
      <w:r w:rsidRPr="0025065A">
        <w:rPr>
          <w:rFonts w:asciiTheme="minorHAnsi" w:hAnsiTheme="minorHAnsi" w:cstheme="minorHAnsi"/>
          <w:sz w:val="10"/>
        </w:rPr>
        <w:t xml:space="preserve"> space benefiting Earth and all its peoples.”14 Much of </w:t>
      </w:r>
      <w:r w:rsidRPr="0025065A">
        <w:rPr>
          <w:rStyle w:val="Emphasis"/>
          <w:rFonts w:asciiTheme="minorHAnsi" w:hAnsiTheme="minorHAnsi" w:cstheme="minorHAnsi"/>
        </w:rPr>
        <w:t>SWF’s ability to be nonpartisan and beyond the reach of corporate influence stems from it being privately funded. That is not the case with many</w:t>
      </w:r>
      <w:r w:rsidRPr="0025065A">
        <w:rPr>
          <w:rFonts w:asciiTheme="minorHAnsi" w:hAnsiTheme="minorHAnsi" w:cstheme="minorHAnsi"/>
          <w:sz w:val="10"/>
        </w:rPr>
        <w:t xml:space="preserve"> organizations though. William Hartung and David Gibbs have written about the role of the largest defense contractors in the financing of </w:t>
      </w:r>
      <w:r w:rsidRPr="0025065A">
        <w:rPr>
          <w:rStyle w:val="Emphasis"/>
          <w:rFonts w:asciiTheme="minorHAnsi" w:hAnsiTheme="minorHAnsi" w:cstheme="minorHAnsi"/>
        </w:rPr>
        <w:t>conservative and neoconservative think tanks that have come to prominence in defense policy debates</w:t>
      </w:r>
      <w:r w:rsidRPr="0025065A">
        <w:rPr>
          <w:rFonts w:asciiTheme="minorHAnsi" w:hAnsiTheme="minorHAnsi" w:cstheme="minorHAnsi"/>
          <w:sz w:val="10"/>
        </w:rPr>
        <w:t xml:space="preserve"> and discussions since the 1990s, and especially since 9/11; </w:t>
      </w:r>
      <w:r w:rsidRPr="0025065A">
        <w:rPr>
          <w:rStyle w:val="Emphasis"/>
          <w:rFonts w:asciiTheme="minorHAnsi" w:hAnsiTheme="minorHAnsi" w:cstheme="minorHAnsi"/>
        </w:rPr>
        <w:t>The Project for the New American Century (PNAC), the National Institute for Public Policy (NIPP), and the Center for Security Policy (CSP</w:t>
      </w:r>
      <w:r w:rsidRPr="0025065A">
        <w:rPr>
          <w:rFonts w:asciiTheme="minorHAnsi" w:hAnsiTheme="minorHAnsi" w:cstheme="minorHAnsi"/>
          <w:sz w:val="10"/>
        </w:rPr>
        <w:t>),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the Center for a New American Security (CNAS), founded by Dr. Kurt Campbell and Michele Flournoy in 2007. Both Campbell and Flournoy formerly served as heavy-hitters in the Obama Administration, Campbell in the State Department and Flournoy in the Defense Department. CNAS lists Boeing, the Carnegie Corporation, the Government of Japan, Northrup Grumman Aerospace Systems, and the Smith Richardson Foundation on its “honor roll” of those who have contributed more than $250,0000.18 Campbell and Flournoy are among the many former government employees who have gone on to create or work at think tanks. A strong overlapping relationship between the boards of directors of defense contractors, policy think tanks funded by these contractors, personnel in the Defense Department, and high-level cabinet executives is not uncommon.19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Hartung considered the impact Lockheed Martin had on defense policy and the benefits the company and individual company leaders reaped from maintaining a high threat profile.25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The incestuous link between the Pentagon, Congress, and defense companies is sold as being good for America based on the number one concern of voters. Jobs. No one is more sensitive to “jobs” arguments than Members of Congress,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The revolving door doesn’t just go between industry and the Pentagon, but includes Congress as well. In his 2014 book This Town,33 chief national correspondent for the New York Times Magazine Mark Leibovich explains a lot about influence peddling with a simple statistic: In 1974, just 3 percent of retiring members of Congress became lobbyists; now, 50 percent of retiring Senators and 42 percent of retiring House members stay in DC and become lobbyists.34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the move from senior military positions to the defense industry is a virtual clean sweep. In his 2010 investigative report for the Boston Globe, Bryan Bender found that 34 out of 39 three- and four-star generals and admirals who retired in 2007 went to work for defense firms—nearly 90 percent.45 In some specialized commands, this feeder system of military officers into lucrative defense jobs is so powerful that the same companies have hired successive generations of flag officers. Bender reported, for example, that the last seven generals and admirals responsible for controlling international arms sales at the Pentagon went to work post retirement as contractors selling weapons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conflict of interest issues arise since these flag officers are often recruited for private sector employment well before they retire,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When all the wheels are turning in the right direction, a program can become one of those highly lucrative self-licking ice cream cones.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32C1DB65" w14:textId="77777777" w:rsidR="00AF04E9" w:rsidRPr="0025065A" w:rsidRDefault="00AF04E9" w:rsidP="00AF04E9">
      <w:pPr>
        <w:rPr>
          <w:rFonts w:asciiTheme="minorHAnsi" w:hAnsiTheme="minorHAnsi" w:cstheme="minorHAnsi"/>
        </w:rPr>
      </w:pPr>
    </w:p>
    <w:p w14:paraId="520A8D2E" w14:textId="4DC135B7" w:rsidR="00AF04E9" w:rsidRDefault="005807C1" w:rsidP="005807C1">
      <w:pPr>
        <w:pStyle w:val="Heading4"/>
      </w:pPr>
      <w:r>
        <w:t xml:space="preserve">Use reasonability on </w:t>
      </w:r>
      <w:r w:rsidR="00D119DA">
        <w:t>1NC theory shells with a brightline of structural abuse – means that the neg needs to prove its impossible to vote neg without theory</w:t>
      </w:r>
    </w:p>
    <w:p w14:paraId="0836884C" w14:textId="46A95F87" w:rsidR="00815BC8" w:rsidRDefault="00815BC8" w:rsidP="00815BC8">
      <w:r>
        <w:t xml:space="preserve">Competing interps is a race the bottom – </w:t>
      </w:r>
    </w:p>
    <w:p w14:paraId="2B149EF6" w14:textId="58D61073" w:rsidR="00815BC8" w:rsidRPr="00815BC8" w:rsidRDefault="00815BC8" w:rsidP="00815BC8">
      <w:r>
        <w:t xml:space="preserve">Competing interps magnifies </w:t>
      </w:r>
      <w:r w:rsidR="00165BFF">
        <w:t xml:space="preserve">1AR time skew - </w:t>
      </w:r>
    </w:p>
    <w:p w14:paraId="7394372E" w14:textId="77777777" w:rsidR="00FC7968" w:rsidRPr="00AF04E9" w:rsidRDefault="00FC7968" w:rsidP="00AF04E9"/>
    <w:p w14:paraId="2741EC96" w14:textId="77777777" w:rsidR="00165BFF" w:rsidRDefault="00165BFF">
      <w:pPr>
        <w:spacing w:after="0" w:line="240" w:lineRule="auto"/>
        <w:rPr>
          <w:rFonts w:asciiTheme="minorHAnsi" w:eastAsiaTheme="minorEastAsia" w:hAnsiTheme="minorHAnsi"/>
          <w:sz w:val="24"/>
          <w:szCs w:val="24"/>
        </w:rPr>
      </w:pPr>
    </w:p>
    <w:sectPr w:rsidR="00165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Heavy">
    <w:panose1 w:val="020B0903020102020204"/>
    <w:charset w:val="00"/>
    <w:family w:val="swiss"/>
    <w:pitch w:val="variable"/>
    <w:sig w:usb0="00000287" w:usb1="00000000" w:usb2="00000000" w:usb3="00000000" w:csb0="0000009F" w:csb1="00000000"/>
  </w:font>
  <w:font w:name="Futura">
    <w:altName w:val="Arial"/>
    <w:charset w:val="00"/>
    <w:family w:val="swiss"/>
    <w:pitch w:val="variable"/>
    <w:sig w:usb0="A00002AF" w:usb1="5000214A" w:usb2="00000000" w:usb3="00000000" w:csb0="0000009F" w:csb1="00000000"/>
  </w:font>
  <w:font w:name="Times">
    <w:panose1 w:val="02020603050405020304"/>
    <w:charset w:val="00"/>
    <w:family w:val="roman"/>
    <w:pitch w:val="variable"/>
    <w:sig w:usb0="E0002EFF" w:usb1="C000785B"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Frutiger 45 Light">
    <w:panose1 w:val="00000000000000000000"/>
    <w:charset w:val="00"/>
    <w:family w:val="roman"/>
    <w:notTrueType/>
    <w:pitch w:val="default"/>
  </w:font>
  <w:font w:name="Baskerville">
    <w:altName w:val="Baskerville Old Face"/>
    <w:panose1 w:val="00000000000000000000"/>
    <w:charset w:val="00"/>
    <w:family w:val="roman"/>
    <w:notTrueType/>
    <w:pitch w:val="default"/>
  </w:font>
  <w:font w:name="Frutiger 95 UltraBlack">
    <w:panose1 w:val="00000000000000000000"/>
    <w:charset w:val="00"/>
    <w:family w:val="roman"/>
    <w:notTrueType/>
    <w:pitch w:val="default"/>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inion RegularSC">
    <w:altName w:val="Cambria"/>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ヒラギノ角ゴ Pro W3">
    <w:charset w:val="80"/>
    <w:family w:val="auto"/>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HNKAOE+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Franklin Gothic Demi">
    <w:panose1 w:val="020B07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onsolas">
    <w:panose1 w:val="020B0609020204030204"/>
    <w:charset w:val="00"/>
    <w:family w:val="modern"/>
    <w:pitch w:val="fixed"/>
    <w:sig w:usb0="E00006FF" w:usb1="0000FCFF" w:usb2="00000001" w:usb3="00000000" w:csb0="0000019F" w:csb1="00000000"/>
  </w:font>
  <w:font w:name="Sabon LT Std">
    <w:panose1 w:val="00000000000000000000"/>
    <w:charset w:val="4D"/>
    <w:family w:val="roman"/>
    <w:notTrueType/>
    <w:pitch w:val="default"/>
    <w:sig w:usb0="00000003" w:usb1="00000000" w:usb2="00000000" w:usb3="00000000" w:csb0="00000001" w:csb1="00000000"/>
  </w:font>
  <w:font w:name="Avenir LT Std 45 Book">
    <w:altName w:val="Calibri"/>
    <w:charset w:val="00"/>
    <w:family w:val="auto"/>
    <w:pitch w:val="variable"/>
    <w:sig w:usb0="800000AF" w:usb1="5000204A" w:usb2="00000000" w:usb3="00000000" w:csb0="0000009B" w:csb1="00000000"/>
  </w:font>
  <w:font w:name="Arial Bold">
    <w:altName w:val="Arial"/>
    <w:panose1 w:val="020B0704020202020204"/>
    <w:charset w:val="00"/>
    <w:family w:val="roman"/>
    <w:notTrueType/>
    <w:pitch w:val="default"/>
  </w:font>
  <w:font w:name="Bell MT">
    <w:panose1 w:val="02020503060305020303"/>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auto"/>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altName w:val="Arial"/>
    <w:charset w:val="00"/>
    <w:family w:val="auto"/>
    <w:pitch w:val="variable"/>
    <w:sig w:usb0="E50002FF" w:usb1="500079DB" w:usb2="00000010" w:usb3="00000000" w:csb0="00000001" w:csb1="00000000"/>
  </w:font>
  <w:font w:name="Gill Sans">
    <w:charset w:val="B1"/>
    <w:family w:val="swiss"/>
    <w:pitch w:val="variable"/>
    <w:sig w:usb0="80000A67" w:usb1="00000000" w:usb2="00000000" w:usb3="00000000" w:csb0="000001F7" w:csb1="00000000"/>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Times-Roman">
    <w:altName w:val="Times New Roman"/>
    <w:panose1 w:val="00000000000000000000"/>
    <w:charset w:val="0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566B"/>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5DF745B"/>
    <w:multiLevelType w:val="hybridMultilevel"/>
    <w:tmpl w:val="80D01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3C25CF"/>
    <w:multiLevelType w:val="multilevel"/>
    <w:tmpl w:val="BE08EFB2"/>
    <w:styleLink w:val="CurrentList1"/>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7B4012C"/>
    <w:multiLevelType w:val="hybridMultilevel"/>
    <w:tmpl w:val="79B4635A"/>
    <w:lvl w:ilvl="0" w:tplc="2D5A2882">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78076E"/>
    <w:multiLevelType w:val="hybridMultilevel"/>
    <w:tmpl w:val="EEDE3A22"/>
    <w:lvl w:ilvl="0" w:tplc="8236C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8A13D3"/>
    <w:multiLevelType w:val="hybridMultilevel"/>
    <w:tmpl w:val="F2E24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B1448D"/>
    <w:multiLevelType w:val="hybridMultilevel"/>
    <w:tmpl w:val="F2E24D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D2279B"/>
    <w:multiLevelType w:val="hybridMultilevel"/>
    <w:tmpl w:val="135E7EFE"/>
    <w:lvl w:ilvl="0" w:tplc="13D8A4F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563041"/>
    <w:multiLevelType w:val="hybridMultilevel"/>
    <w:tmpl w:val="0A3A8DD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994CCE"/>
    <w:multiLevelType w:val="hybridMultilevel"/>
    <w:tmpl w:val="F2F41CB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4760E5"/>
    <w:multiLevelType w:val="multilevel"/>
    <w:tmpl w:val="BE08EFB2"/>
    <w:styleLink w:val="CurrentList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B3E3B64"/>
    <w:multiLevelType w:val="hybridMultilevel"/>
    <w:tmpl w:val="784EB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9218E8"/>
    <w:multiLevelType w:val="hybridMultilevel"/>
    <w:tmpl w:val="5E7AD3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D33A10"/>
    <w:multiLevelType w:val="hybridMultilevel"/>
    <w:tmpl w:val="F48C5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F8092E"/>
    <w:multiLevelType w:val="hybridMultilevel"/>
    <w:tmpl w:val="67F6E508"/>
    <w:styleLink w:val="CurrentList10"/>
    <w:lvl w:ilvl="0" w:tplc="4E4AC642">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DF01E7"/>
    <w:multiLevelType w:val="hybridMultilevel"/>
    <w:tmpl w:val="FF1A4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C47CDD"/>
    <w:multiLevelType w:val="hybridMultilevel"/>
    <w:tmpl w:val="8802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EA4D2D"/>
    <w:multiLevelType w:val="multilevel"/>
    <w:tmpl w:val="72D6F6FC"/>
    <w:styleLink w:val="CurrentList2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3462507"/>
    <w:multiLevelType w:val="hybridMultilevel"/>
    <w:tmpl w:val="B19AF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D3B91"/>
    <w:multiLevelType w:val="hybridMultilevel"/>
    <w:tmpl w:val="4B22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8046516">
    <w:abstractNumId w:val="28"/>
  </w:num>
  <w:num w:numId="2" w16cid:durableId="1689940126">
    <w:abstractNumId w:val="31"/>
  </w:num>
  <w:num w:numId="3" w16cid:durableId="468713491">
    <w:abstractNumId w:val="18"/>
  </w:num>
  <w:num w:numId="4" w16cid:durableId="318046442">
    <w:abstractNumId w:val="34"/>
  </w:num>
  <w:num w:numId="5" w16cid:durableId="806581987">
    <w:abstractNumId w:val="11"/>
  </w:num>
  <w:num w:numId="6" w16cid:durableId="943918848">
    <w:abstractNumId w:val="21"/>
  </w:num>
  <w:num w:numId="7" w16cid:durableId="727804388">
    <w:abstractNumId w:val="14"/>
  </w:num>
  <w:num w:numId="8" w16cid:durableId="436097502">
    <w:abstractNumId w:val="13"/>
  </w:num>
  <w:num w:numId="9" w16cid:durableId="84693166">
    <w:abstractNumId w:val="24"/>
  </w:num>
  <w:num w:numId="10" w16cid:durableId="1471484806">
    <w:abstractNumId w:val="26"/>
  </w:num>
  <w:num w:numId="11" w16cid:durableId="1074812182">
    <w:abstractNumId w:val="22"/>
  </w:num>
  <w:num w:numId="12" w16cid:durableId="1898203148">
    <w:abstractNumId w:val="29"/>
  </w:num>
  <w:num w:numId="13" w16cid:durableId="670638799">
    <w:abstractNumId w:val="19"/>
  </w:num>
  <w:num w:numId="14" w16cid:durableId="225844816">
    <w:abstractNumId w:val="27"/>
  </w:num>
  <w:num w:numId="15" w16cid:durableId="731123609">
    <w:abstractNumId w:val="10"/>
  </w:num>
  <w:num w:numId="16" w16cid:durableId="546767808">
    <w:abstractNumId w:val="12"/>
  </w:num>
  <w:num w:numId="17" w16cid:durableId="460028893">
    <w:abstractNumId w:val="25"/>
  </w:num>
  <w:num w:numId="18" w16cid:durableId="301354533">
    <w:abstractNumId w:val="32"/>
  </w:num>
  <w:num w:numId="19" w16cid:durableId="471870977">
    <w:abstractNumId w:val="15"/>
  </w:num>
  <w:num w:numId="20" w16cid:durableId="273101453">
    <w:abstractNumId w:val="23"/>
  </w:num>
  <w:num w:numId="21" w16cid:durableId="322049051">
    <w:abstractNumId w:val="33"/>
  </w:num>
  <w:num w:numId="22" w16cid:durableId="61566493">
    <w:abstractNumId w:val="20"/>
  </w:num>
  <w:num w:numId="23" w16cid:durableId="386220130">
    <w:abstractNumId w:val="30"/>
  </w:num>
  <w:num w:numId="24" w16cid:durableId="1120300885">
    <w:abstractNumId w:val="10"/>
  </w:num>
  <w:num w:numId="25" w16cid:durableId="1542473599">
    <w:abstractNumId w:val="10"/>
  </w:num>
  <w:num w:numId="26" w16cid:durableId="620960726">
    <w:abstractNumId w:val="10"/>
  </w:num>
  <w:num w:numId="27" w16cid:durableId="317222789">
    <w:abstractNumId w:val="10"/>
  </w:num>
  <w:num w:numId="28" w16cid:durableId="42603328">
    <w:abstractNumId w:val="10"/>
  </w:num>
  <w:num w:numId="29" w16cid:durableId="803735671">
    <w:abstractNumId w:val="10"/>
  </w:num>
  <w:num w:numId="30" w16cid:durableId="2122650513">
    <w:abstractNumId w:val="10"/>
  </w:num>
  <w:num w:numId="31" w16cid:durableId="1196622018">
    <w:abstractNumId w:val="10"/>
  </w:num>
  <w:num w:numId="32" w16cid:durableId="810755616">
    <w:abstractNumId w:val="10"/>
  </w:num>
  <w:num w:numId="33" w16cid:durableId="1282146868">
    <w:abstractNumId w:val="10"/>
  </w:num>
  <w:num w:numId="34" w16cid:durableId="7907801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1079405">
    <w:abstractNumId w:val="16"/>
  </w:num>
  <w:num w:numId="36" w16cid:durableId="326135052">
    <w:abstractNumId w:val="9"/>
  </w:num>
  <w:num w:numId="37" w16cid:durableId="590238664">
    <w:abstractNumId w:val="7"/>
  </w:num>
  <w:num w:numId="38" w16cid:durableId="1932930924">
    <w:abstractNumId w:val="6"/>
  </w:num>
  <w:num w:numId="39" w16cid:durableId="91441601">
    <w:abstractNumId w:val="5"/>
  </w:num>
  <w:num w:numId="40" w16cid:durableId="1106727116">
    <w:abstractNumId w:val="4"/>
  </w:num>
  <w:num w:numId="41" w16cid:durableId="1852253098">
    <w:abstractNumId w:val="8"/>
  </w:num>
  <w:num w:numId="42" w16cid:durableId="1678773169">
    <w:abstractNumId w:val="3"/>
  </w:num>
  <w:num w:numId="43" w16cid:durableId="826701071">
    <w:abstractNumId w:val="2"/>
  </w:num>
  <w:num w:numId="44" w16cid:durableId="449593487">
    <w:abstractNumId w:val="1"/>
  </w:num>
  <w:num w:numId="45" w16cid:durableId="1599485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303909992"/>
    <w:docVar w:name="VerbatimMac" w:val="True"/>
    <w:docVar w:name="VerbatimVersion" w:val="5.0"/>
  </w:docVars>
  <w:rsids>
    <w:rsidRoot w:val="00391C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1E3"/>
    <w:rsid w:val="000C361C"/>
    <w:rsid w:val="000D26A6"/>
    <w:rsid w:val="000D2B90"/>
    <w:rsid w:val="000D6ED8"/>
    <w:rsid w:val="000D717B"/>
    <w:rsid w:val="000F3C3A"/>
    <w:rsid w:val="00100B28"/>
    <w:rsid w:val="00117316"/>
    <w:rsid w:val="001209B4"/>
    <w:rsid w:val="00164254"/>
    <w:rsid w:val="00165BF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9E4"/>
    <w:rsid w:val="001D1A0D"/>
    <w:rsid w:val="001D36BF"/>
    <w:rsid w:val="001D4C28"/>
    <w:rsid w:val="001E0B1F"/>
    <w:rsid w:val="001E0C0F"/>
    <w:rsid w:val="001E1E0B"/>
    <w:rsid w:val="001E694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42"/>
    <w:rsid w:val="00252837"/>
    <w:rsid w:val="00264DFA"/>
    <w:rsid w:val="00267EBB"/>
    <w:rsid w:val="0027023B"/>
    <w:rsid w:val="00272F3F"/>
    <w:rsid w:val="00274EDB"/>
    <w:rsid w:val="0027729E"/>
    <w:rsid w:val="002843B2"/>
    <w:rsid w:val="00284ED6"/>
    <w:rsid w:val="00290C5A"/>
    <w:rsid w:val="00290C92"/>
    <w:rsid w:val="00291F63"/>
    <w:rsid w:val="0029647A"/>
    <w:rsid w:val="00296504"/>
    <w:rsid w:val="002B5511"/>
    <w:rsid w:val="002B7ACF"/>
    <w:rsid w:val="002E0643"/>
    <w:rsid w:val="002E392E"/>
    <w:rsid w:val="002E6BBC"/>
    <w:rsid w:val="002F1BA9"/>
    <w:rsid w:val="002F5017"/>
    <w:rsid w:val="002F6E74"/>
    <w:rsid w:val="003106B3"/>
    <w:rsid w:val="0031385D"/>
    <w:rsid w:val="003171AB"/>
    <w:rsid w:val="003223B2"/>
    <w:rsid w:val="00322A67"/>
    <w:rsid w:val="00330E13"/>
    <w:rsid w:val="00335A23"/>
    <w:rsid w:val="00340707"/>
    <w:rsid w:val="00341C61"/>
    <w:rsid w:val="00351841"/>
    <w:rsid w:val="00357AF6"/>
    <w:rsid w:val="003624A6"/>
    <w:rsid w:val="00364ADF"/>
    <w:rsid w:val="00365059"/>
    <w:rsid w:val="00365C8D"/>
    <w:rsid w:val="003670D9"/>
    <w:rsid w:val="00370B41"/>
    <w:rsid w:val="00371B27"/>
    <w:rsid w:val="003726C3"/>
    <w:rsid w:val="00375D2E"/>
    <w:rsid w:val="00383071"/>
    <w:rsid w:val="00383B19"/>
    <w:rsid w:val="00384CBC"/>
    <w:rsid w:val="00391C37"/>
    <w:rsid w:val="003933F9"/>
    <w:rsid w:val="00395864"/>
    <w:rsid w:val="00396557"/>
    <w:rsid w:val="00397316"/>
    <w:rsid w:val="003A248F"/>
    <w:rsid w:val="003A4D9C"/>
    <w:rsid w:val="003B1668"/>
    <w:rsid w:val="003C091E"/>
    <w:rsid w:val="003C5F4C"/>
    <w:rsid w:val="003D5EA8"/>
    <w:rsid w:val="003D7B28"/>
    <w:rsid w:val="003E305E"/>
    <w:rsid w:val="003E34DB"/>
    <w:rsid w:val="003E5302"/>
    <w:rsid w:val="003E5BF1"/>
    <w:rsid w:val="003F2452"/>
    <w:rsid w:val="003F41EA"/>
    <w:rsid w:val="003F7DF0"/>
    <w:rsid w:val="0040256F"/>
    <w:rsid w:val="004039AF"/>
    <w:rsid w:val="00407AFF"/>
    <w:rsid w:val="0041155D"/>
    <w:rsid w:val="00414FD9"/>
    <w:rsid w:val="004170BF"/>
    <w:rsid w:val="004270E3"/>
    <w:rsid w:val="004348DC"/>
    <w:rsid w:val="00434921"/>
    <w:rsid w:val="00435A67"/>
    <w:rsid w:val="00442018"/>
    <w:rsid w:val="00444E0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C8B"/>
    <w:rsid w:val="004C0D3D"/>
    <w:rsid w:val="004C213E"/>
    <w:rsid w:val="004C376C"/>
    <w:rsid w:val="004C657F"/>
    <w:rsid w:val="004D17D8"/>
    <w:rsid w:val="004D52D8"/>
    <w:rsid w:val="004E355B"/>
    <w:rsid w:val="005028E5"/>
    <w:rsid w:val="00503735"/>
    <w:rsid w:val="00506F5B"/>
    <w:rsid w:val="00516A88"/>
    <w:rsid w:val="00522065"/>
    <w:rsid w:val="005224F2"/>
    <w:rsid w:val="00526E9A"/>
    <w:rsid w:val="00533F1C"/>
    <w:rsid w:val="00536D8B"/>
    <w:rsid w:val="005379C3"/>
    <w:rsid w:val="00544AEC"/>
    <w:rsid w:val="005519C2"/>
    <w:rsid w:val="005523E0"/>
    <w:rsid w:val="0055320F"/>
    <w:rsid w:val="0055699B"/>
    <w:rsid w:val="0056020A"/>
    <w:rsid w:val="0056067C"/>
    <w:rsid w:val="00563D3D"/>
    <w:rsid w:val="005659AA"/>
    <w:rsid w:val="005676E8"/>
    <w:rsid w:val="0057489F"/>
    <w:rsid w:val="00577C12"/>
    <w:rsid w:val="005807C1"/>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243"/>
    <w:rsid w:val="00614D69"/>
    <w:rsid w:val="00617030"/>
    <w:rsid w:val="00621301"/>
    <w:rsid w:val="0062173F"/>
    <w:rsid w:val="006235FB"/>
    <w:rsid w:val="006257E6"/>
    <w:rsid w:val="00626A15"/>
    <w:rsid w:val="006379E9"/>
    <w:rsid w:val="006438CB"/>
    <w:rsid w:val="006529B9"/>
    <w:rsid w:val="00654695"/>
    <w:rsid w:val="0065500A"/>
    <w:rsid w:val="00655217"/>
    <w:rsid w:val="0065727C"/>
    <w:rsid w:val="00674A78"/>
    <w:rsid w:val="006758DE"/>
    <w:rsid w:val="00696A16"/>
    <w:rsid w:val="006A4840"/>
    <w:rsid w:val="006A52A0"/>
    <w:rsid w:val="006A606C"/>
    <w:rsid w:val="006A7E1D"/>
    <w:rsid w:val="006C3A56"/>
    <w:rsid w:val="006D13F4"/>
    <w:rsid w:val="006D6AED"/>
    <w:rsid w:val="006D6B7E"/>
    <w:rsid w:val="006E6D0B"/>
    <w:rsid w:val="006F126E"/>
    <w:rsid w:val="006F32C9"/>
    <w:rsid w:val="006F3834"/>
    <w:rsid w:val="006F5693"/>
    <w:rsid w:val="006F5D4C"/>
    <w:rsid w:val="007118C2"/>
    <w:rsid w:val="00717B01"/>
    <w:rsid w:val="007227D9"/>
    <w:rsid w:val="0072491F"/>
    <w:rsid w:val="00725598"/>
    <w:rsid w:val="007374A1"/>
    <w:rsid w:val="007446B1"/>
    <w:rsid w:val="00752712"/>
    <w:rsid w:val="00753A84"/>
    <w:rsid w:val="007611F5"/>
    <w:rsid w:val="007619E4"/>
    <w:rsid w:val="00761E75"/>
    <w:rsid w:val="0076495E"/>
    <w:rsid w:val="00765FC8"/>
    <w:rsid w:val="00775694"/>
    <w:rsid w:val="00793F46"/>
    <w:rsid w:val="00797547"/>
    <w:rsid w:val="007A1325"/>
    <w:rsid w:val="007A1A18"/>
    <w:rsid w:val="007A3BAF"/>
    <w:rsid w:val="007B53D8"/>
    <w:rsid w:val="007C22C5"/>
    <w:rsid w:val="007C3E9D"/>
    <w:rsid w:val="007C57E1"/>
    <w:rsid w:val="007C5811"/>
    <w:rsid w:val="007D2DF5"/>
    <w:rsid w:val="007D451A"/>
    <w:rsid w:val="007D5E3E"/>
    <w:rsid w:val="007D7596"/>
    <w:rsid w:val="007E242C"/>
    <w:rsid w:val="007E6631"/>
    <w:rsid w:val="00803A12"/>
    <w:rsid w:val="00805417"/>
    <w:rsid w:val="00815BC8"/>
    <w:rsid w:val="00822932"/>
    <w:rsid w:val="008266F9"/>
    <w:rsid w:val="008267E2"/>
    <w:rsid w:val="00826A9B"/>
    <w:rsid w:val="008330A4"/>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40"/>
    <w:rsid w:val="008D724A"/>
    <w:rsid w:val="008D7A4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843"/>
    <w:rsid w:val="00990634"/>
    <w:rsid w:val="00991733"/>
    <w:rsid w:val="00992078"/>
    <w:rsid w:val="00992BE3"/>
    <w:rsid w:val="0099759C"/>
    <w:rsid w:val="009A1467"/>
    <w:rsid w:val="009A2B3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B0D"/>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4E9"/>
    <w:rsid w:val="00AF2516"/>
    <w:rsid w:val="00AF4760"/>
    <w:rsid w:val="00AF55D4"/>
    <w:rsid w:val="00B0505F"/>
    <w:rsid w:val="00B05C2D"/>
    <w:rsid w:val="00B1080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55D"/>
    <w:rsid w:val="00BC0ABE"/>
    <w:rsid w:val="00BC30DB"/>
    <w:rsid w:val="00BC64FF"/>
    <w:rsid w:val="00BC7C37"/>
    <w:rsid w:val="00BD2244"/>
    <w:rsid w:val="00BE4CBB"/>
    <w:rsid w:val="00BE58ED"/>
    <w:rsid w:val="00BE6472"/>
    <w:rsid w:val="00BF29B8"/>
    <w:rsid w:val="00BF46EA"/>
    <w:rsid w:val="00C07769"/>
    <w:rsid w:val="00C07D05"/>
    <w:rsid w:val="00C10856"/>
    <w:rsid w:val="00C203FA"/>
    <w:rsid w:val="00C244F5"/>
    <w:rsid w:val="00C27001"/>
    <w:rsid w:val="00C3164F"/>
    <w:rsid w:val="00C31B5E"/>
    <w:rsid w:val="00C34D3E"/>
    <w:rsid w:val="00C35B37"/>
    <w:rsid w:val="00C3747A"/>
    <w:rsid w:val="00C37F29"/>
    <w:rsid w:val="00C56DCC"/>
    <w:rsid w:val="00C57075"/>
    <w:rsid w:val="00C6546A"/>
    <w:rsid w:val="00C72AFE"/>
    <w:rsid w:val="00C81619"/>
    <w:rsid w:val="00CA013C"/>
    <w:rsid w:val="00CA6D6D"/>
    <w:rsid w:val="00CC7A4E"/>
    <w:rsid w:val="00CD1359"/>
    <w:rsid w:val="00CD4C83"/>
    <w:rsid w:val="00CD70B1"/>
    <w:rsid w:val="00CE7308"/>
    <w:rsid w:val="00CF5CA1"/>
    <w:rsid w:val="00D01EDC"/>
    <w:rsid w:val="00D078AA"/>
    <w:rsid w:val="00D10058"/>
    <w:rsid w:val="00D11978"/>
    <w:rsid w:val="00D119DA"/>
    <w:rsid w:val="00D15E30"/>
    <w:rsid w:val="00D16129"/>
    <w:rsid w:val="00D25DBD"/>
    <w:rsid w:val="00D26929"/>
    <w:rsid w:val="00D30CBD"/>
    <w:rsid w:val="00D30D9E"/>
    <w:rsid w:val="00D33908"/>
    <w:rsid w:val="00D354F2"/>
    <w:rsid w:val="00D36C30"/>
    <w:rsid w:val="00D37C90"/>
    <w:rsid w:val="00D43A8C"/>
    <w:rsid w:val="00D50DD4"/>
    <w:rsid w:val="00D53072"/>
    <w:rsid w:val="00D61A4E"/>
    <w:rsid w:val="00D634EA"/>
    <w:rsid w:val="00D713A1"/>
    <w:rsid w:val="00D77956"/>
    <w:rsid w:val="00D80F0C"/>
    <w:rsid w:val="00D92077"/>
    <w:rsid w:val="00D951E2"/>
    <w:rsid w:val="00D9565A"/>
    <w:rsid w:val="00DA00A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A9"/>
    <w:rsid w:val="00E15598"/>
    <w:rsid w:val="00E20D65"/>
    <w:rsid w:val="00E353A2"/>
    <w:rsid w:val="00E36881"/>
    <w:rsid w:val="00E42E4C"/>
    <w:rsid w:val="00E47013"/>
    <w:rsid w:val="00E541F9"/>
    <w:rsid w:val="00E57B79"/>
    <w:rsid w:val="00E63419"/>
    <w:rsid w:val="00E64496"/>
    <w:rsid w:val="00E72115"/>
    <w:rsid w:val="00E76243"/>
    <w:rsid w:val="00E8322E"/>
    <w:rsid w:val="00E903E0"/>
    <w:rsid w:val="00EA1115"/>
    <w:rsid w:val="00EA39EB"/>
    <w:rsid w:val="00EA58CE"/>
    <w:rsid w:val="00EB33FF"/>
    <w:rsid w:val="00EB3D1A"/>
    <w:rsid w:val="00EC2759"/>
    <w:rsid w:val="00EC7106"/>
    <w:rsid w:val="00ED0120"/>
    <w:rsid w:val="00ED3BBA"/>
    <w:rsid w:val="00ED4E12"/>
    <w:rsid w:val="00EE051B"/>
    <w:rsid w:val="00EE093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22"/>
    <w:rsid w:val="00F50C55"/>
    <w:rsid w:val="00F57FFB"/>
    <w:rsid w:val="00F601E6"/>
    <w:rsid w:val="00F60A18"/>
    <w:rsid w:val="00F73954"/>
    <w:rsid w:val="00F94060"/>
    <w:rsid w:val="00FA56F6"/>
    <w:rsid w:val="00FB329D"/>
    <w:rsid w:val="00FC27E3"/>
    <w:rsid w:val="00FC74C7"/>
    <w:rsid w:val="00FC7968"/>
    <w:rsid w:val="00FD26C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9AABB"/>
  <w14:defaultImageDpi w14:val="300"/>
  <w15:docId w15:val="{85A29C3E-6F13-AF4E-BA59-B64855ED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7AF6"/>
    <w:pPr>
      <w:spacing w:after="160" w:line="259" w:lineRule="auto"/>
    </w:pPr>
    <w:rPr>
      <w:rFonts w:ascii="Calibri" w:eastAsiaTheme="minorHAnsi" w:hAnsi="Calibri"/>
      <w:sz w:val="22"/>
      <w:szCs w:val="22"/>
    </w:rPr>
  </w:style>
  <w:style w:type="paragraph" w:styleId="Heading1">
    <w:name w:val="heading 1"/>
    <w:aliases w:val="Pocket,Titles,F2 - Heading 1,AHeading 1,Brief - Heading 1,Block Name,Block Header,ALEX,Heading,Block Titles,Heading 1 Char Char Char,Heading 1 Char1 Char Char,Heading 1 Char Char Char Char,Heading 1 - block,HAT,HatText,Block titles,Argument,A"/>
    <w:basedOn w:val="Normal"/>
    <w:next w:val="Normal"/>
    <w:link w:val="Heading1Char"/>
    <w:qFormat/>
    <w:rsid w:val="00357A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2,Heading 2 Char1 Char,Heading 2 Char Char Char,Heading 2 Char Char1,Heading 2 Char Char2 Char1,Heading 2 Char1 Char Char1 Char,Heading 2 Cha,Heading 21, Char Char Char Char1,Hats,Char Char Char Char1 Char,header,Tag&amp;Ci"/>
    <w:basedOn w:val="Normal"/>
    <w:next w:val="Normal"/>
    <w:link w:val="Heading2Char"/>
    <w:uiPriority w:val="1"/>
    <w:unhideWhenUsed/>
    <w:qFormat/>
    <w:rsid w:val="00357A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357A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No Spacing111111,no read,No Spacing211,No Spacing12,TAG,ta,t,small space,T,Ta,nonunderlined,No Spacing51,No Spacing1121, C"/>
    <w:basedOn w:val="Normal"/>
    <w:next w:val="Normal"/>
    <w:link w:val="Heading4Char"/>
    <w:uiPriority w:val="3"/>
    <w:unhideWhenUsed/>
    <w:qFormat/>
    <w:rsid w:val="00357AF6"/>
    <w:pPr>
      <w:keepNext/>
      <w:keepLines/>
      <w:spacing w:before="40" w:after="0"/>
      <w:outlineLvl w:val="3"/>
    </w:pPr>
    <w:rPr>
      <w:rFonts w:eastAsiaTheme="majorEastAsia" w:cstheme="majorBidi"/>
      <w:b/>
      <w:iCs/>
      <w:sz w:val="26"/>
    </w:rPr>
  </w:style>
  <w:style w:type="paragraph" w:styleId="Heading5">
    <w:name w:val="heading 5"/>
    <w:aliases w:val="Blocks,5: Underlined,Heading 5 - underlined"/>
    <w:basedOn w:val="Normal"/>
    <w:next w:val="Normal"/>
    <w:link w:val="Heading5Char"/>
    <w:unhideWhenUsed/>
    <w:qFormat/>
    <w:rsid w:val="00AF04E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cites2"/>
    <w:basedOn w:val="Normal"/>
    <w:next w:val="Normal"/>
    <w:link w:val="Heading6Char"/>
    <w:qFormat/>
    <w:rsid w:val="00AF04E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AF04E9"/>
    <w:pPr>
      <w:spacing w:before="240" w:after="60"/>
      <w:ind w:left="1296" w:right="432" w:hanging="288"/>
      <w:outlineLvl w:val="6"/>
    </w:pPr>
    <w:rPr>
      <w:rFonts w:ascii="Times New Roman" w:eastAsia="Times New Roman" w:hAnsi="Times New Roman"/>
    </w:rPr>
  </w:style>
  <w:style w:type="paragraph" w:styleId="Heading8">
    <w:name w:val="heading 8"/>
    <w:basedOn w:val="Normal"/>
    <w:next w:val="Normal"/>
    <w:link w:val="Heading8Char"/>
    <w:qFormat/>
    <w:rsid w:val="00AF04E9"/>
    <w:pPr>
      <w:spacing w:before="240" w:after="60"/>
      <w:ind w:left="1440" w:right="432" w:hanging="432"/>
      <w:outlineLvl w:val="7"/>
    </w:pPr>
    <w:rPr>
      <w:rFonts w:ascii="Times New Roman" w:eastAsia="Times New Roman" w:hAnsi="Times New Roman"/>
      <w:i/>
      <w:iCs/>
    </w:rPr>
  </w:style>
  <w:style w:type="paragraph" w:styleId="Heading9">
    <w:name w:val="heading 9"/>
    <w:basedOn w:val="Normal"/>
    <w:next w:val="Normal"/>
    <w:link w:val="Heading9Char"/>
    <w:qFormat/>
    <w:rsid w:val="00AF04E9"/>
    <w:pPr>
      <w:spacing w:before="240" w:after="60"/>
      <w:ind w:left="1584" w:right="432" w:hanging="144"/>
      <w:outlineLvl w:val="8"/>
    </w:pPr>
    <w:rPr>
      <w:rFonts w:eastAsia="Times New Roman"/>
    </w:rPr>
  </w:style>
  <w:style w:type="character" w:default="1" w:styleId="DefaultParagraphFont">
    <w:name w:val="Default Paragraph Font"/>
    <w:uiPriority w:val="1"/>
    <w:semiHidden/>
    <w:unhideWhenUsed/>
    <w:rsid w:val="00357A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AF6"/>
  </w:style>
  <w:style w:type="character" w:customStyle="1" w:styleId="Heading1Char">
    <w:name w:val="Heading 1 Char"/>
    <w:aliases w:val="Pocket Char,Titles Char,F2 - Heading 1 Char,AHeading 1 Char,Brief - Heading 1 Char,Block Name Char,Block Header Char,ALEX Char,Heading Char,Block Titles Char,Heading 1 Char Char Char Char1,Heading 1 Char1 Char Char Char,HAT Char,A Char"/>
    <w:basedOn w:val="DefaultParagraphFont"/>
    <w:link w:val="Heading1"/>
    <w:rsid w:val="00357AF6"/>
    <w:rPr>
      <w:rFonts w:ascii="Calibri" w:eastAsiaTheme="majorEastAsia" w:hAnsi="Calibri" w:cstheme="majorBidi"/>
      <w:b/>
      <w:sz w:val="52"/>
      <w:szCs w:val="32"/>
    </w:rPr>
  </w:style>
  <w:style w:type="character" w:customStyle="1" w:styleId="Heading2Char">
    <w:name w:val="Heading 2 Char"/>
    <w:aliases w:val="Hat Char,Heading 2 Char2 Char1,Heading 2 Char1 Char Char1,Heading 2 Char Char Char Char,Heading 2 Char Char1 Char,Heading 2 Char Char2 Char1 Char,Heading 2 Char1 Char Char1 Char Char,Heading 2 Cha Char,Heading 21 Char,Hats Char"/>
    <w:basedOn w:val="DefaultParagraphFont"/>
    <w:link w:val="Heading2"/>
    <w:uiPriority w:val="1"/>
    <w:rsid w:val="00357AF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57AF6"/>
    <w:rPr>
      <w:rFonts w:ascii="Calibri" w:eastAsiaTheme="majorEastAsia" w:hAnsi="Calibri" w:cstheme="majorBidi"/>
      <w:b/>
      <w:sz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 Char,No Spacing111111 Char,no read Char,No Spacing211 Char,TAG Char"/>
    <w:basedOn w:val="DefaultParagraphFont"/>
    <w:link w:val="Heading4"/>
    <w:uiPriority w:val="3"/>
    <w:rsid w:val="00357AF6"/>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57AF6"/>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357AF6"/>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s"/>
    <w:basedOn w:val="DefaultParagraphFont"/>
    <w:link w:val="textbold"/>
    <w:uiPriority w:val="7"/>
    <w:qFormat/>
    <w:rsid w:val="00357AF6"/>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57AF6"/>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C"/>
    <w:basedOn w:val="DefaultParagraphFont"/>
    <w:uiPriority w:val="99"/>
    <w:unhideWhenUsed/>
    <w:rsid w:val="00357AF6"/>
    <w:rPr>
      <w:color w:val="auto"/>
      <w:u w:val="none"/>
    </w:rPr>
  </w:style>
  <w:style w:type="paragraph" w:styleId="DocumentMap">
    <w:name w:val="Document Map"/>
    <w:basedOn w:val="Normal"/>
    <w:link w:val="DocumentMapChar"/>
    <w:uiPriority w:val="99"/>
    <w:unhideWhenUsed/>
    <w:rsid w:val="00391C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91C37"/>
    <w:rPr>
      <w:rFonts w:ascii="Lucida Grande" w:hAnsi="Lucida Grande" w:cs="Lucida Grande"/>
    </w:rPr>
  </w:style>
  <w:style w:type="paragraph" w:customStyle="1" w:styleId="textbold">
    <w:name w:val="text bold"/>
    <w:basedOn w:val="Normal"/>
    <w:link w:val="Emphasis"/>
    <w:uiPriority w:val="7"/>
    <w:qFormat/>
    <w:rsid w:val="00391C37"/>
    <w:pPr>
      <w:widowControl w:val="0"/>
      <w:spacing w:after="0" w:line="240" w:lineRule="auto"/>
      <w:ind w:left="720"/>
      <w:jc w:val="both"/>
    </w:pPr>
    <w:rPr>
      <w:rFonts w:eastAsiaTheme="minorEastAsia"/>
      <w:b/>
      <w:iCs/>
      <w:szCs w:val="24"/>
      <w:u w:val="single"/>
    </w:rPr>
  </w:style>
  <w:style w:type="character" w:customStyle="1" w:styleId="Heading5Char">
    <w:name w:val="Heading 5 Char"/>
    <w:aliases w:val="Blocks Char,5: Underlined Char,Heading 5 - underlined Char"/>
    <w:basedOn w:val="DefaultParagraphFont"/>
    <w:link w:val="Heading5"/>
    <w:rsid w:val="00AF04E9"/>
    <w:rPr>
      <w:rFonts w:asciiTheme="majorHAnsi" w:eastAsiaTheme="majorEastAsia" w:hAnsiTheme="majorHAnsi" w:cstheme="majorBidi"/>
      <w:color w:val="365F91" w:themeColor="accent1" w:themeShade="BF"/>
      <w:sz w:val="22"/>
      <w:szCs w:val="22"/>
    </w:rPr>
  </w:style>
  <w:style w:type="character" w:customStyle="1" w:styleId="Heading6Char">
    <w:name w:val="Heading 6 Char"/>
    <w:aliases w:val="Title (no index) Char,cites2 Char"/>
    <w:basedOn w:val="DefaultParagraphFont"/>
    <w:link w:val="Heading6"/>
    <w:rsid w:val="00AF04E9"/>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rsid w:val="00AF04E9"/>
    <w:rPr>
      <w:rFonts w:ascii="Times New Roman" w:eastAsia="Times New Roman" w:hAnsi="Times New Roman"/>
      <w:sz w:val="22"/>
      <w:szCs w:val="22"/>
    </w:rPr>
  </w:style>
  <w:style w:type="character" w:customStyle="1" w:styleId="Heading8Char">
    <w:name w:val="Heading 8 Char"/>
    <w:basedOn w:val="DefaultParagraphFont"/>
    <w:link w:val="Heading8"/>
    <w:rsid w:val="00AF04E9"/>
    <w:rPr>
      <w:rFonts w:ascii="Times New Roman" w:eastAsia="Times New Roman" w:hAnsi="Times New Roman"/>
      <w:i/>
      <w:iCs/>
      <w:sz w:val="22"/>
      <w:szCs w:val="22"/>
    </w:rPr>
  </w:style>
  <w:style w:type="character" w:customStyle="1" w:styleId="Heading9Char">
    <w:name w:val="Heading 9 Char"/>
    <w:basedOn w:val="DefaultParagraphFont"/>
    <w:link w:val="Heading9"/>
    <w:rsid w:val="00AF04E9"/>
    <w:rPr>
      <w:rFonts w:ascii="Calibri" w:eastAsia="Times New Roman" w:hAnsi="Calibri"/>
      <w:sz w:val="22"/>
      <w:szCs w:val="22"/>
    </w:rPr>
  </w:style>
  <w:style w:type="paragraph" w:customStyle="1" w:styleId="Emphasis1">
    <w:name w:val="Emphasis1"/>
    <w:basedOn w:val="Normal"/>
    <w:autoRedefine/>
    <w:uiPriority w:val="7"/>
    <w:qFormat/>
    <w:rsid w:val="00AF04E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3text">
    <w:name w:val="3text"/>
    <w:basedOn w:val="Heading1"/>
    <w:next w:val="Normal"/>
    <w:autoRedefine/>
    <w:qFormat/>
    <w:rsid w:val="00AF04E9"/>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jc w:val="left"/>
      <w:outlineLvl w:val="9"/>
    </w:pPr>
    <w:rPr>
      <w:rFonts w:eastAsia="Times New Roman" w:cstheme="minorBidi"/>
      <w:b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F04E9"/>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locked/>
    <w:rsid w:val="00AF04E9"/>
    <w:rPr>
      <w:rFonts w:ascii="Times New Roman" w:eastAsiaTheme="minorHAnsi" w:hAnsi="Times New Roman" w:cs="Times New Roman"/>
      <w:szCs w:val="22"/>
    </w:rPr>
  </w:style>
  <w:style w:type="paragraph" w:styleId="BodyText">
    <w:name w:val="Body Text"/>
    <w:aliases w:val="Text,BT"/>
    <w:basedOn w:val="Normal"/>
    <w:link w:val="BodyTextChar"/>
    <w:unhideWhenUsed/>
    <w:qFormat/>
    <w:rsid w:val="00AF04E9"/>
    <w:pPr>
      <w:spacing w:after="140" w:line="276" w:lineRule="auto"/>
    </w:pPr>
    <w:rPr>
      <w:rFonts w:eastAsia="Calibri" w:cs="Times New Roman"/>
    </w:rPr>
  </w:style>
  <w:style w:type="character" w:customStyle="1" w:styleId="BodyTextChar">
    <w:name w:val="Body Text Char"/>
    <w:aliases w:val="Text Char,BT Char"/>
    <w:basedOn w:val="DefaultParagraphFont"/>
    <w:link w:val="BodyText"/>
    <w:qFormat/>
    <w:rsid w:val="00AF04E9"/>
    <w:rPr>
      <w:rFonts w:ascii="Calibri" w:eastAsia="Calibri" w:hAnsi="Calibri" w:cs="Times New Roman"/>
      <w:sz w:val="22"/>
      <w:szCs w:val="22"/>
    </w:rPr>
  </w:style>
  <w:style w:type="paragraph" w:styleId="NoSpacing">
    <w:name w:val="No Spacing"/>
    <w:aliases w:val="Small Text,Card Format,Note Level 21,ClearFormatting,Clear,DDI Tag,Tag Title,No Spacing11211,Note Level 2,Card,card,Tags,Debate Text,No Spacing11,No Spacing31,No Spacing22,No Spacing111,No Spacing3,No Spacing2,tag,Dont use,Dont u"/>
    <w:basedOn w:val="Heading1"/>
    <w:link w:val="NoSpacingChar"/>
    <w:autoRedefine/>
    <w:uiPriority w:val="4"/>
    <w:qFormat/>
    <w:rsid w:val="00AF04E9"/>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qFormat/>
    <w:rsid w:val="00AF04E9"/>
  </w:style>
  <w:style w:type="character" w:customStyle="1" w:styleId="UnresolvedMention1">
    <w:name w:val="Unresolved Mention1"/>
    <w:basedOn w:val="DefaultParagraphFont"/>
    <w:uiPriority w:val="99"/>
    <w:unhideWhenUsed/>
    <w:rsid w:val="00AF04E9"/>
    <w:rPr>
      <w:color w:val="605E5C"/>
      <w:shd w:val="clear" w:color="auto" w:fill="E1DFDD"/>
    </w:rPr>
  </w:style>
  <w:style w:type="character" w:customStyle="1" w:styleId="underline">
    <w:name w:val="underline"/>
    <w:basedOn w:val="DefaultParagraphFont"/>
    <w:uiPriority w:val="7"/>
    <w:qFormat/>
    <w:rsid w:val="00AF04E9"/>
    <w:rPr>
      <w:rFonts w:ascii="Times New Roman" w:hAnsi="Times New Roman" w:cs="Times New Roman" w:hint="default"/>
      <w:sz w:val="20"/>
      <w:u w:val="single"/>
    </w:rPr>
  </w:style>
  <w:style w:type="character" w:customStyle="1" w:styleId="TitleChar">
    <w:name w:val="Title Char"/>
    <w:aliases w:val="title Char,UNDERLINE Char,Cites and Cards Char,Bold Underlined Char,Read This Char,Block Heading Char,Debate Normal Char,Non Read Text Char,Warrants Char"/>
    <w:basedOn w:val="DefaultParagraphFont"/>
    <w:link w:val="Title"/>
    <w:uiPriority w:val="1"/>
    <w:qFormat/>
    <w:rsid w:val="00AF04E9"/>
    <w:rPr>
      <w:u w:val="single"/>
    </w:rPr>
  </w:style>
  <w:style w:type="paragraph" w:styleId="Title">
    <w:name w:val="Title"/>
    <w:aliases w:val="title,UNDERLINE,Cites and Cards,Bold Underlined,Read This,Block Heading,Debate Normal,Non Read Text,Warrants"/>
    <w:basedOn w:val="Normal"/>
    <w:next w:val="Normal"/>
    <w:link w:val="TitleChar"/>
    <w:uiPriority w:val="1"/>
    <w:qFormat/>
    <w:rsid w:val="00AF04E9"/>
    <w:pPr>
      <w:pBdr>
        <w:bottom w:val="single" w:sz="8" w:space="4" w:color="4F81BD"/>
      </w:pBdr>
      <w:spacing w:after="300"/>
    </w:pPr>
    <w:rPr>
      <w:rFonts w:asciiTheme="minorHAnsi" w:eastAsiaTheme="minorEastAsia" w:hAnsiTheme="minorHAnsi"/>
      <w:sz w:val="24"/>
      <w:szCs w:val="24"/>
      <w:u w:val="single"/>
    </w:rPr>
  </w:style>
  <w:style w:type="character" w:customStyle="1" w:styleId="TitleChar1">
    <w:name w:val="Title Char1"/>
    <w:aliases w:val="Read This Char2,Bold Underlined Char2,UNDERLINE Char2,Block Heading Char2,title Char2,Cites and Cards Char2,Intense Emphasis5,Intense Emphasis6,Block Heading Char1,Cites and Cards Char1,UNDERLINE Char1"/>
    <w:basedOn w:val="DefaultParagraphFont"/>
    <w:uiPriority w:val="10"/>
    <w:qFormat/>
    <w:rsid w:val="00AF04E9"/>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nhideWhenUsed/>
    <w:qFormat/>
    <w:rsid w:val="00AF04E9"/>
    <w:pPr>
      <w:spacing w:after="0" w:line="240" w:lineRule="auto"/>
    </w:pPr>
    <w:rPr>
      <w:rFonts w:asciiTheme="minorHAnsi" w:hAnsiTheme="minorHAnsi"/>
      <w:sz w:val="24"/>
    </w:rPr>
  </w:style>
  <w:style w:type="character" w:customStyle="1" w:styleId="FootnoteTextChar">
    <w:name w:val="Footnote Text Char"/>
    <w:basedOn w:val="DefaultParagraphFont"/>
    <w:link w:val="FootnoteText"/>
    <w:rsid w:val="00AF04E9"/>
    <w:rPr>
      <w:rFonts w:eastAsiaTheme="minorHAnsi"/>
      <w:szCs w:val="22"/>
    </w:rPr>
  </w:style>
  <w:style w:type="character" w:styleId="FootnoteReference">
    <w:name w:val="footnote reference"/>
    <w:aliases w:val="FN Ref,footnote reference,fr,o,FR,(NECG) Footnote Reference"/>
    <w:basedOn w:val="DefaultParagraphFont"/>
    <w:unhideWhenUsed/>
    <w:qFormat/>
    <w:rsid w:val="00AF04E9"/>
    <w:rPr>
      <w:vertAlign w:val="superscript"/>
    </w:rPr>
  </w:style>
  <w:style w:type="character" w:customStyle="1" w:styleId="Dottedunderline">
    <w:name w:val="Dotted underline"/>
    <w:rsid w:val="00AF04E9"/>
    <w:rPr>
      <w:u w:val="dotted"/>
    </w:rPr>
  </w:style>
  <w:style w:type="character" w:customStyle="1" w:styleId="apple-style-span">
    <w:name w:val="apple-style-span"/>
    <w:basedOn w:val="DefaultParagraphFont"/>
    <w:qFormat/>
    <w:rsid w:val="00AF04E9"/>
  </w:style>
  <w:style w:type="character" w:customStyle="1" w:styleId="cite">
    <w:name w:val="cite"/>
    <w:aliases w:val="Citation Char,Heading 3 Char1 Char,Citation Char Char1 Char Char Char Char Char,Underlined Text Cha,Block Writing Char,Heading 3 Char Char Char Char,Index Headers Char,Citation Char Char Char1,Char Char Char1,Underlined Text Char,3: Cite Char Char"/>
    <w:basedOn w:val="DefaultParagraphFont"/>
    <w:link w:val="UnderlinedText"/>
    <w:qFormat/>
    <w:rsid w:val="00AF04E9"/>
    <w:rPr>
      <w:rFonts w:ascii="Times New Roman" w:hAnsi="Times New Roman"/>
      <w:b/>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qFormat/>
    <w:rsid w:val="00AF04E9"/>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Analytic">
    <w:name w:val="Analytic"/>
    <w:basedOn w:val="Heading4"/>
    <w:link w:val="AnalyticChar"/>
    <w:qFormat/>
    <w:rsid w:val="00AF04E9"/>
  </w:style>
  <w:style w:type="character" w:customStyle="1" w:styleId="AnalyticChar">
    <w:name w:val="Analytic Char"/>
    <w:basedOn w:val="DefaultParagraphFont"/>
    <w:link w:val="Analytic"/>
    <w:rsid w:val="00AF04E9"/>
    <w:rPr>
      <w:rFonts w:ascii="Calibri" w:eastAsiaTheme="majorEastAsia" w:hAnsi="Calibri" w:cstheme="majorBidi"/>
      <w:b/>
      <w:iCs/>
      <w:sz w:val="26"/>
      <w:szCs w:val="22"/>
    </w:rPr>
  </w:style>
  <w:style w:type="numbering" w:customStyle="1" w:styleId="NoList1">
    <w:name w:val="No List1"/>
    <w:next w:val="NoList"/>
    <w:uiPriority w:val="99"/>
    <w:semiHidden/>
    <w:unhideWhenUsed/>
    <w:rsid w:val="00AF04E9"/>
  </w:style>
  <w:style w:type="paragraph" w:styleId="ListParagraph">
    <w:name w:val="List Paragraph"/>
    <w:aliases w:val="6 font,List Paragraph1,List Paragraph2"/>
    <w:basedOn w:val="Normal"/>
    <w:uiPriority w:val="99"/>
    <w:unhideWhenUsed/>
    <w:qFormat/>
    <w:rsid w:val="00AF04E9"/>
    <w:pPr>
      <w:ind w:left="720"/>
      <w:contextualSpacing/>
    </w:pPr>
  </w:style>
  <w:style w:type="paragraph" w:styleId="Header">
    <w:name w:val="header"/>
    <w:aliases w:val="Header Char2,Header Char1 Char,Header Char Char Char,Header Char Char1,Header Char2 Char Char Char,Header Char1 Char1 Char Char Char,Header Char Char Char1 Char Char Char,Header Char Char2 Char Char Char,Header 1, Char2,Header 1 Char Char"/>
    <w:basedOn w:val="Normal"/>
    <w:link w:val="HeaderChar"/>
    <w:uiPriority w:val="99"/>
    <w:unhideWhenUsed/>
    <w:qFormat/>
    <w:rsid w:val="00AF04E9"/>
    <w:pPr>
      <w:tabs>
        <w:tab w:val="center" w:pos="4680"/>
        <w:tab w:val="right" w:pos="9360"/>
      </w:tabs>
      <w:spacing w:after="0" w:line="240" w:lineRule="auto"/>
    </w:pPr>
  </w:style>
  <w:style w:type="character" w:customStyle="1" w:styleId="HeaderChar">
    <w:name w:val="Header Char"/>
    <w:aliases w:val="Header Char2 Char,Header Char1 Char Char,Header Char Char Char Char,Header Char Char1 Char,Header Char2 Char Char Char Char,Header Char1 Char1 Char Char Char Char,Header Char Char Char1 Char Char Char Char,Header 1 Char, Char2 Char"/>
    <w:basedOn w:val="DefaultParagraphFont"/>
    <w:link w:val="Header"/>
    <w:uiPriority w:val="99"/>
    <w:qFormat/>
    <w:rsid w:val="00AF04E9"/>
    <w:rPr>
      <w:rFonts w:ascii="Calibri" w:eastAsiaTheme="minorHAnsi" w:hAnsi="Calibri"/>
      <w:sz w:val="22"/>
      <w:szCs w:val="22"/>
    </w:rPr>
  </w:style>
  <w:style w:type="paragraph" w:styleId="Footer">
    <w:name w:val="footer"/>
    <w:basedOn w:val="Normal"/>
    <w:link w:val="FooterChar"/>
    <w:uiPriority w:val="99"/>
    <w:unhideWhenUsed/>
    <w:rsid w:val="00AF04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4E9"/>
    <w:rPr>
      <w:rFonts w:ascii="Calibri" w:eastAsiaTheme="minorHAnsi" w:hAnsi="Calibri"/>
      <w:sz w:val="22"/>
      <w:szCs w:val="22"/>
    </w:rPr>
  </w:style>
  <w:style w:type="character" w:customStyle="1" w:styleId="HTMLAddressChar">
    <w:name w:val="HTML Address Char"/>
    <w:basedOn w:val="DefaultParagraphFont"/>
    <w:link w:val="HTMLAddress"/>
    <w:uiPriority w:val="99"/>
    <w:rsid w:val="00AF04E9"/>
    <w:rPr>
      <w:rFonts w:ascii="Times New Roman" w:eastAsia="Times New Roman" w:hAnsi="Times New Roman" w:cs="Times New Roman"/>
      <w:i/>
      <w:iCs/>
    </w:rPr>
  </w:style>
  <w:style w:type="paragraph" w:styleId="HTMLAddress">
    <w:name w:val="HTML Address"/>
    <w:basedOn w:val="Normal"/>
    <w:link w:val="HTMLAddressChar"/>
    <w:uiPriority w:val="99"/>
    <w:unhideWhenUsed/>
    <w:rsid w:val="00AF04E9"/>
    <w:pPr>
      <w:spacing w:after="0" w:line="240" w:lineRule="auto"/>
    </w:pPr>
    <w:rPr>
      <w:rFonts w:ascii="Times New Roman" w:eastAsia="Times New Roman" w:hAnsi="Times New Roman" w:cs="Times New Roman"/>
      <w:i/>
      <w:iCs/>
      <w:sz w:val="24"/>
      <w:szCs w:val="24"/>
    </w:rPr>
  </w:style>
  <w:style w:type="character" w:customStyle="1" w:styleId="HTMLAddressChar1">
    <w:name w:val="HTML Address Char1"/>
    <w:basedOn w:val="DefaultParagraphFont"/>
    <w:uiPriority w:val="99"/>
    <w:semiHidden/>
    <w:rsid w:val="00AF04E9"/>
    <w:rPr>
      <w:rFonts w:ascii="Calibri" w:eastAsiaTheme="minorHAnsi" w:hAnsi="Calibri"/>
      <w:i/>
      <w:iCs/>
      <w:sz w:val="22"/>
      <w:szCs w:val="22"/>
    </w:rPr>
  </w:style>
  <w:style w:type="paragraph" w:customStyle="1" w:styleId="smallcaps">
    <w:name w:val="smallcaps"/>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document">
    <w:name w:val="document"/>
    <w:basedOn w:val="Normal"/>
    <w:qFormat/>
    <w:rsid w:val="00AF04E9"/>
    <w:pPr>
      <w:spacing w:before="100" w:beforeAutospacing="1" w:after="100" w:afterAutospacing="1" w:line="240" w:lineRule="auto"/>
    </w:pPr>
    <w:rPr>
      <w:rFonts w:ascii="Times New Roman" w:eastAsia="Times New Roman" w:hAnsi="Times New Roman" w:cs="Times New Roman"/>
      <w:sz w:val="24"/>
    </w:r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uiPriority w:val="1"/>
    <w:qFormat/>
    <w:rsid w:val="00AF04E9"/>
    <w:rPr>
      <w:b w:val="0"/>
      <w:bCs/>
      <w:u w:val="single"/>
    </w:rPr>
  </w:style>
  <w:style w:type="paragraph" w:customStyle="1" w:styleId="CardIndented">
    <w:name w:val="Card (Indented)"/>
    <w:basedOn w:val="Normal"/>
    <w:link w:val="CardIndentedChar"/>
    <w:qFormat/>
    <w:rsid w:val="00AF04E9"/>
    <w:pPr>
      <w:ind w:left="288"/>
    </w:pPr>
  </w:style>
  <w:style w:type="character" w:customStyle="1" w:styleId="CardIndentedChar">
    <w:name w:val="Card (Indented) Char"/>
    <w:basedOn w:val="DefaultParagraphFont"/>
    <w:link w:val="CardIndented"/>
    <w:rsid w:val="00AF04E9"/>
    <w:rPr>
      <w:rFonts w:ascii="Calibri" w:eastAsiaTheme="minorHAnsi" w:hAnsi="Calibri"/>
      <w:sz w:val="22"/>
      <w:szCs w:val="22"/>
    </w:rPr>
  </w:style>
  <w:style w:type="character" w:customStyle="1" w:styleId="Style1Char1">
    <w:name w:val="Style1 Char1"/>
    <w:basedOn w:val="DefaultParagraphFont"/>
    <w:rsid w:val="00AF04E9"/>
    <w:rPr>
      <w:rFonts w:ascii="Times New Roman" w:eastAsia="SimSun" w:hAnsi="Times New Roman" w:cs="Times New Roman"/>
      <w:sz w:val="20"/>
      <w:szCs w:val="24"/>
      <w:u w:val="single"/>
      <w:lang w:eastAsia="zh-CN"/>
    </w:rPr>
  </w:style>
  <w:style w:type="character" w:customStyle="1" w:styleId="ital-inline">
    <w:name w:val="ital-inline"/>
    <w:basedOn w:val="DefaultParagraphFont"/>
    <w:rsid w:val="00AF04E9"/>
  </w:style>
  <w:style w:type="character" w:customStyle="1" w:styleId="StyleStyle4CharTimesNewRoman11pt">
    <w:name w:val="Style Style4 Char + Times New Roman 11 pt"/>
    <w:basedOn w:val="DefaultParagraphFont"/>
    <w:rsid w:val="00AF04E9"/>
    <w:rPr>
      <w:rFonts w:ascii="Times New Roman" w:hAnsi="Times New Roman"/>
      <w:sz w:val="20"/>
      <w:szCs w:val="24"/>
      <w:u w:val="single"/>
      <w:lang w:val="en-US" w:eastAsia="en-US" w:bidi="ar-SA"/>
    </w:rPr>
  </w:style>
  <w:style w:type="character" w:customStyle="1" w:styleId="il">
    <w:name w:val="il"/>
    <w:rsid w:val="00AF04E9"/>
  </w:style>
  <w:style w:type="paragraph" w:customStyle="1" w:styleId="UnderlinePara">
    <w:name w:val="Underline Para"/>
    <w:basedOn w:val="Normal"/>
    <w:uiPriority w:val="6"/>
    <w:qFormat/>
    <w:rsid w:val="00AF04E9"/>
    <w:pPr>
      <w:widowControl w:val="0"/>
      <w:suppressAutoHyphens/>
      <w:spacing w:after="200" w:line="256" w:lineRule="auto"/>
      <w:contextualSpacing/>
    </w:pPr>
    <w:rPr>
      <w:rFonts w:asciiTheme="minorHAnsi" w:hAnsiTheme="minorHAnsi"/>
      <w:u w:val="single"/>
    </w:rPr>
  </w:style>
  <w:style w:type="paragraph" w:customStyle="1" w:styleId="Nothing">
    <w:name w:val="Nothing"/>
    <w:link w:val="NothingChar"/>
    <w:qFormat/>
    <w:rsid w:val="00AF04E9"/>
    <w:pPr>
      <w:jc w:val="both"/>
    </w:pPr>
    <w:rPr>
      <w:rFonts w:ascii="Times New Roman" w:eastAsia="Times New Roman" w:hAnsi="Times New Roman" w:cs="Times New Roman"/>
      <w:sz w:val="20"/>
    </w:rPr>
  </w:style>
  <w:style w:type="paragraph" w:customStyle="1" w:styleId="Cards">
    <w:name w:val="Cards"/>
    <w:next w:val="Nothing"/>
    <w:link w:val="CardsChar"/>
    <w:qFormat/>
    <w:rsid w:val="00AF04E9"/>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AF04E9"/>
    <w:rPr>
      <w:rFonts w:ascii="Times New Roman" w:hAnsi="Times New Roman"/>
      <w:sz w:val="24"/>
      <w:u w:val="thick"/>
    </w:rPr>
  </w:style>
  <w:style w:type="character" w:customStyle="1" w:styleId="Author-Date">
    <w:name w:val="Author-Date"/>
    <w:qFormat/>
    <w:rsid w:val="00AF04E9"/>
    <w:rPr>
      <w:b/>
      <w:sz w:val="24"/>
    </w:rPr>
  </w:style>
  <w:style w:type="character" w:customStyle="1" w:styleId="NothingChar">
    <w:name w:val="Nothing Char"/>
    <w:link w:val="Nothing"/>
    <w:rsid w:val="00AF04E9"/>
    <w:rPr>
      <w:rFonts w:ascii="Times New Roman" w:eastAsia="Times New Roman" w:hAnsi="Times New Roman" w:cs="Times New Roman"/>
      <w:sz w:val="20"/>
    </w:rPr>
  </w:style>
  <w:style w:type="character" w:customStyle="1" w:styleId="CardsChar">
    <w:name w:val="Cards Char"/>
    <w:link w:val="Cards"/>
    <w:rsid w:val="00AF04E9"/>
    <w:rPr>
      <w:rFonts w:ascii="Times New Roman" w:eastAsia="Times New Roman" w:hAnsi="Times New Roman" w:cs="Times New Roman"/>
      <w:sz w:val="20"/>
    </w:rPr>
  </w:style>
  <w:style w:type="character" w:customStyle="1" w:styleId="TagsChar">
    <w:name w:val="Tags Char"/>
    <w:aliases w:val="No Spacing Char Char,Heading 2 Char2 Char Char1,Char Char Char Char Char Char1,Heading 2 Char3,Heading 2 Char Char2,Heading 2 Char1 Char Char Char2,Heading 2 Char2 Char2,Heading 2 Char1,Heading 2 Char Char1 Char1,Char Char Char Char1,Ta Char"/>
    <w:qFormat/>
    <w:rsid w:val="00AF04E9"/>
    <w:rPr>
      <w:b/>
      <w:sz w:val="24"/>
      <w:szCs w:val="24"/>
    </w:rPr>
  </w:style>
  <w:style w:type="character" w:customStyle="1" w:styleId="Style1Char">
    <w:name w:val="Style1 Char"/>
    <w:basedOn w:val="DefaultParagraphFont"/>
    <w:rsid w:val="00AF04E9"/>
    <w:rPr>
      <w:rFonts w:eastAsia="SimSun"/>
      <w:sz w:val="22"/>
      <w:szCs w:val="24"/>
      <w:u w:val="single"/>
      <w:lang w:val="en-US" w:eastAsia="zh-CN" w:bidi="ar-SA"/>
    </w:rPr>
  </w:style>
  <w:style w:type="paragraph" w:styleId="BalloonText">
    <w:name w:val="Balloon Text"/>
    <w:basedOn w:val="Normal"/>
    <w:link w:val="BalloonTextChar"/>
    <w:uiPriority w:val="99"/>
    <w:unhideWhenUsed/>
    <w:rsid w:val="00AF04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F04E9"/>
    <w:rPr>
      <w:rFonts w:ascii="Segoe UI" w:eastAsiaTheme="minorHAnsi" w:hAnsi="Segoe UI" w:cs="Segoe UI"/>
      <w:sz w:val="18"/>
      <w:szCs w:val="18"/>
    </w:rPr>
  </w:style>
  <w:style w:type="character" w:customStyle="1" w:styleId="BoldUnderline">
    <w:name w:val="BoldUnderline"/>
    <w:uiPriority w:val="1"/>
    <w:qFormat/>
    <w:rsid w:val="00AF04E9"/>
    <w:rPr>
      <w:rFonts w:ascii="Arial" w:hAnsi="Arial"/>
      <w:b/>
      <w:sz w:val="20"/>
      <w:u w:val="single"/>
    </w:rPr>
  </w:style>
  <w:style w:type="character" w:customStyle="1" w:styleId="BalloonTextChar1">
    <w:name w:val="Balloon Text Char1"/>
    <w:basedOn w:val="DefaultParagraphFont"/>
    <w:uiPriority w:val="99"/>
    <w:rsid w:val="00AF04E9"/>
    <w:rPr>
      <w:rFonts w:ascii="Segoe UI" w:hAnsi="Segoe UI" w:cs="Segoe UI"/>
      <w:sz w:val="18"/>
      <w:szCs w:val="18"/>
    </w:rPr>
  </w:style>
  <w:style w:type="character" w:customStyle="1" w:styleId="DocumentMapChar1">
    <w:name w:val="Document Map Char1"/>
    <w:basedOn w:val="DefaultParagraphFont"/>
    <w:rsid w:val="00AF04E9"/>
    <w:rPr>
      <w:rFonts w:ascii="Segoe UI" w:hAnsi="Segoe UI" w:cs="Segoe UI"/>
      <w:sz w:val="16"/>
      <w:szCs w:val="16"/>
    </w:rPr>
  </w:style>
  <w:style w:type="character" w:customStyle="1" w:styleId="z-TopofFormChar">
    <w:name w:val="z-Top of Form Char"/>
    <w:basedOn w:val="DefaultParagraphFont"/>
    <w:link w:val="z-TopofForm"/>
    <w:uiPriority w:val="99"/>
    <w:rsid w:val="00AF04E9"/>
    <w:rPr>
      <w:rFonts w:ascii="Georgia" w:eastAsia="Times New Roman" w:hAnsi="Georgia" w:cs="Times New Roman"/>
      <w:vanish/>
      <w:sz w:val="16"/>
      <w:szCs w:val="16"/>
    </w:rPr>
  </w:style>
  <w:style w:type="paragraph" w:styleId="z-TopofForm">
    <w:name w:val="HTML Top of Form"/>
    <w:basedOn w:val="Normal"/>
    <w:next w:val="Normal"/>
    <w:link w:val="z-TopofFormChar"/>
    <w:hidden/>
    <w:uiPriority w:val="99"/>
    <w:unhideWhenUsed/>
    <w:rsid w:val="00AF04E9"/>
    <w:pPr>
      <w:pBdr>
        <w:bottom w:val="single" w:sz="6" w:space="1" w:color="auto"/>
      </w:pBdr>
      <w:spacing w:after="0" w:line="240" w:lineRule="auto"/>
      <w:jc w:val="center"/>
    </w:pPr>
    <w:rPr>
      <w:rFonts w:ascii="Georgia" w:eastAsia="Times New Roman" w:hAnsi="Georgia" w:cs="Times New Roman"/>
      <w:vanish/>
      <w:sz w:val="16"/>
      <w:szCs w:val="16"/>
    </w:rPr>
  </w:style>
  <w:style w:type="character" w:customStyle="1" w:styleId="z-TopofFormChar1">
    <w:name w:val="z-Top of Form Char1"/>
    <w:basedOn w:val="DefaultParagraphFont"/>
    <w:uiPriority w:val="99"/>
    <w:rsid w:val="00AF04E9"/>
    <w:rPr>
      <w:rFonts w:ascii="Arial" w:eastAsiaTheme="minorHAnsi" w:hAnsi="Arial" w:cs="Arial"/>
      <w:vanish/>
      <w:sz w:val="16"/>
      <w:szCs w:val="16"/>
    </w:rPr>
  </w:style>
  <w:style w:type="character" w:customStyle="1" w:styleId="z-BottomofFormChar">
    <w:name w:val="z-Bottom of Form Char"/>
    <w:basedOn w:val="DefaultParagraphFont"/>
    <w:link w:val="z-BottomofForm"/>
    <w:uiPriority w:val="99"/>
    <w:rsid w:val="00AF04E9"/>
    <w:rPr>
      <w:rFonts w:ascii="Georgia" w:eastAsia="Times New Roman" w:hAnsi="Georgia" w:cs="Times New Roman"/>
      <w:vanish/>
      <w:sz w:val="16"/>
      <w:szCs w:val="16"/>
    </w:rPr>
  </w:style>
  <w:style w:type="paragraph" w:styleId="z-BottomofForm">
    <w:name w:val="HTML Bottom of Form"/>
    <w:basedOn w:val="Normal"/>
    <w:next w:val="Normal"/>
    <w:link w:val="z-BottomofFormChar"/>
    <w:hidden/>
    <w:uiPriority w:val="99"/>
    <w:unhideWhenUsed/>
    <w:rsid w:val="00AF04E9"/>
    <w:pPr>
      <w:pBdr>
        <w:top w:val="single" w:sz="6" w:space="1" w:color="auto"/>
      </w:pBdr>
      <w:spacing w:after="0" w:line="240" w:lineRule="auto"/>
      <w:jc w:val="center"/>
    </w:pPr>
    <w:rPr>
      <w:rFonts w:ascii="Georgia" w:eastAsia="Times New Roman" w:hAnsi="Georgia" w:cs="Times New Roman"/>
      <w:vanish/>
      <w:sz w:val="16"/>
      <w:szCs w:val="16"/>
    </w:rPr>
  </w:style>
  <w:style w:type="character" w:customStyle="1" w:styleId="z-BottomofFormChar1">
    <w:name w:val="z-Bottom of Form Char1"/>
    <w:basedOn w:val="DefaultParagraphFont"/>
    <w:uiPriority w:val="99"/>
    <w:rsid w:val="00AF04E9"/>
    <w:rPr>
      <w:rFonts w:ascii="Arial" w:eastAsiaTheme="minorHAnsi" w:hAnsi="Arial" w:cs="Arial"/>
      <w:vanish/>
      <w:sz w:val="16"/>
      <w:szCs w:val="16"/>
    </w:rPr>
  </w:style>
  <w:style w:type="character" w:customStyle="1" w:styleId="volumeissue">
    <w:name w:val="volume_issue"/>
    <w:basedOn w:val="DefaultParagraphFont"/>
    <w:rsid w:val="00AF04E9"/>
  </w:style>
  <w:style w:type="character" w:customStyle="1" w:styleId="pagerange">
    <w:name w:val="page_range"/>
    <w:basedOn w:val="DefaultParagraphFont"/>
    <w:rsid w:val="00AF04E9"/>
  </w:style>
  <w:style w:type="character" w:customStyle="1" w:styleId="doilink">
    <w:name w:val="doi_link"/>
    <w:basedOn w:val="DefaultParagraphFont"/>
    <w:rsid w:val="00AF04E9"/>
  </w:style>
  <w:style w:type="character" w:customStyle="1" w:styleId="letter">
    <w:name w:val="letter"/>
    <w:basedOn w:val="DefaultParagraphFont"/>
    <w:rsid w:val="00AF04E9"/>
  </w:style>
  <w:style w:type="character" w:customStyle="1" w:styleId="mdash">
    <w:name w:val="mdash"/>
    <w:basedOn w:val="DefaultParagraphFont"/>
    <w:rsid w:val="00AF04E9"/>
  </w:style>
  <w:style w:type="character" w:customStyle="1" w:styleId="untext">
    <w:name w:val="untext"/>
    <w:basedOn w:val="DefaultParagraphFont"/>
    <w:rsid w:val="00AF04E9"/>
  </w:style>
  <w:style w:type="character" w:customStyle="1" w:styleId="vis">
    <w:name w:val="vis"/>
    <w:basedOn w:val="DefaultParagraphFont"/>
    <w:rsid w:val="00AF04E9"/>
  </w:style>
  <w:style w:type="character" w:customStyle="1" w:styleId="ex-sent">
    <w:name w:val="ex-sent"/>
    <w:basedOn w:val="DefaultParagraphFont"/>
    <w:rsid w:val="00AF04E9"/>
  </w:style>
  <w:style w:type="character" w:customStyle="1" w:styleId="mwtwi">
    <w:name w:val="mw_t_wi"/>
    <w:basedOn w:val="DefaultParagraphFont"/>
    <w:rsid w:val="00AF04E9"/>
  </w:style>
  <w:style w:type="character" w:customStyle="1" w:styleId="label">
    <w:name w:val="label"/>
    <w:basedOn w:val="DefaultParagraphFont"/>
    <w:rsid w:val="00AF04E9"/>
  </w:style>
  <w:style w:type="paragraph" w:styleId="Revision">
    <w:name w:val="Revision"/>
    <w:hidden/>
    <w:uiPriority w:val="99"/>
    <w:rsid w:val="00AF04E9"/>
    <w:rPr>
      <w:rFonts w:ascii="Georgia" w:eastAsiaTheme="minorHAnsi" w:hAnsi="Georgia" w:cs="Times New Roman"/>
      <w:sz w:val="22"/>
      <w:szCs w:val="22"/>
    </w:rPr>
  </w:style>
  <w:style w:type="character" w:customStyle="1" w:styleId="TagsChar2">
    <w:name w:val="Tags Char2"/>
    <w:aliases w:val="Heading 2 Char4,Heading 2 Char2 Char Char3,Heading 2 Char Char1 Char Char1,Heading 2 Char1 Char Char3,Heading 2 Char Char Char Char3,Heading 2 Char Char1 Char3,Char Char Char Char3, Ch Char1"/>
    <w:qFormat/>
    <w:rsid w:val="00AF04E9"/>
    <w:rPr>
      <w:rFonts w:ascii="Times New Roman" w:eastAsia="Times New Roman" w:hAnsi="Times New Roman" w:cs="Times New Roman"/>
      <w:b/>
      <w:sz w:val="24"/>
      <w:szCs w:val="24"/>
      <w:lang w:val="es-419" w:eastAsia="es-419"/>
    </w:rPr>
  </w:style>
  <w:style w:type="paragraph" w:customStyle="1" w:styleId="Cites">
    <w:name w:val="Cites"/>
    <w:next w:val="Cards"/>
    <w:link w:val="CitesChar2"/>
    <w:qFormat/>
    <w:rsid w:val="00AF04E9"/>
    <w:pPr>
      <w:widowControl w:val="0"/>
      <w:outlineLvl w:val="2"/>
    </w:pPr>
    <w:rPr>
      <w:rFonts w:ascii="Times New Roman" w:eastAsia="Times New Roman" w:hAnsi="Times New Roman" w:cs="Times New Roman"/>
      <w:sz w:val="20"/>
      <w:lang w:val="es-419" w:eastAsia="es-419"/>
    </w:rPr>
  </w:style>
  <w:style w:type="character" w:customStyle="1" w:styleId="CardsChar1">
    <w:name w:val="Cards Char1"/>
    <w:rsid w:val="00AF04E9"/>
    <w:rPr>
      <w:rFonts w:ascii="Times New Roman" w:eastAsia="Times New Roman" w:hAnsi="Times New Roman" w:cs="Times New Roman"/>
      <w:sz w:val="20"/>
      <w:szCs w:val="24"/>
      <w:lang w:val="es-419" w:eastAsia="es-419"/>
    </w:rPr>
  </w:style>
  <w:style w:type="character" w:customStyle="1" w:styleId="CitesChar2">
    <w:name w:val="Cites Char2"/>
    <w:link w:val="Cites"/>
    <w:rsid w:val="00AF04E9"/>
    <w:rPr>
      <w:rFonts w:ascii="Times New Roman" w:eastAsia="Times New Roman" w:hAnsi="Times New Roman" w:cs="Times New Roman"/>
      <w:sz w:val="20"/>
      <w:lang w:val="es-419" w:eastAsia="es-419"/>
    </w:rPr>
  </w:style>
  <w:style w:type="character" w:customStyle="1" w:styleId="cardChar">
    <w:name w:val="card Char"/>
    <w:aliases w:val="Bold Cite Char Char,Speed Cite Char"/>
    <w:rsid w:val="00AF04E9"/>
    <w:rPr>
      <w:rFonts w:ascii="Times New Roman" w:eastAsia="Times New Roman" w:hAnsi="Times New Roman" w:cs="Times New Roman"/>
      <w:sz w:val="20"/>
      <w:szCs w:val="20"/>
    </w:rPr>
  </w:style>
  <w:style w:type="paragraph" w:customStyle="1" w:styleId="CM5">
    <w:name w:val="CM5"/>
    <w:basedOn w:val="Normal"/>
    <w:next w:val="Normal"/>
    <w:qFormat/>
    <w:rsid w:val="00AF04E9"/>
    <w:pPr>
      <w:widowControl w:val="0"/>
      <w:autoSpaceDE w:val="0"/>
      <w:autoSpaceDN w:val="0"/>
      <w:adjustRightInd w:val="0"/>
      <w:spacing w:after="0" w:line="268" w:lineRule="atLeast"/>
    </w:pPr>
    <w:rPr>
      <w:rFonts w:ascii="Times New Roman" w:eastAsia="Times New Roman" w:hAnsi="Times New Roman"/>
      <w:sz w:val="20"/>
    </w:rPr>
  </w:style>
  <w:style w:type="character" w:customStyle="1" w:styleId="BoldUnderlineChar">
    <w:name w:val="Bold Underline Char"/>
    <w:locked/>
    <w:rsid w:val="00AF04E9"/>
    <w:rPr>
      <w:rFonts w:ascii="Times New Roman" w:eastAsia="Times New Roman" w:hAnsi="Times New Roman" w:cs="Times New Roman"/>
      <w:b/>
      <w:bCs/>
      <w:sz w:val="20"/>
      <w:szCs w:val="24"/>
      <w:u w:val="single"/>
    </w:rPr>
  </w:style>
  <w:style w:type="character" w:customStyle="1" w:styleId="a">
    <w:name w:val="a"/>
    <w:basedOn w:val="DefaultParagraphFont"/>
    <w:rsid w:val="00AF04E9"/>
  </w:style>
  <w:style w:type="character" w:customStyle="1" w:styleId="l7">
    <w:name w:val="l7"/>
    <w:basedOn w:val="DefaultParagraphFont"/>
    <w:rsid w:val="00AF04E9"/>
  </w:style>
  <w:style w:type="character" w:customStyle="1" w:styleId="l6">
    <w:name w:val="l6"/>
    <w:basedOn w:val="DefaultParagraphFont"/>
    <w:rsid w:val="00AF04E9"/>
  </w:style>
  <w:style w:type="character" w:customStyle="1" w:styleId="l8">
    <w:name w:val="l8"/>
    <w:basedOn w:val="DefaultParagraphFont"/>
    <w:rsid w:val="00AF04E9"/>
  </w:style>
  <w:style w:type="character" w:customStyle="1" w:styleId="l9">
    <w:name w:val="l9"/>
    <w:basedOn w:val="DefaultParagraphFont"/>
    <w:rsid w:val="00AF04E9"/>
  </w:style>
  <w:style w:type="character" w:styleId="Strong">
    <w:name w:val="Strong"/>
    <w:aliases w:val="8 pt font,Cut,Small 1,Read Char Char Char,EMPHASIS"/>
    <w:basedOn w:val="DefaultParagraphFont"/>
    <w:uiPriority w:val="22"/>
    <w:qFormat/>
    <w:rsid w:val="00AF04E9"/>
    <w:rPr>
      <w:b/>
      <w:bCs/>
    </w:rPr>
  </w:style>
  <w:style w:type="character" w:customStyle="1" w:styleId="HeaderChar1">
    <w:name w:val="Header Char1"/>
    <w:aliases w:val="Header Char2 Char1,Header Char1 Char Char1,Header Char Char Char Char1,Header Char Char1 Char1,Header Char2 Char Char Char Char1,Header Char1 Char1 Char Char Char Char1,Header Char Char Char1 Char Char Char Char1,Header 1 Char1, Char2 Char1"/>
    <w:basedOn w:val="DefaultParagraphFont"/>
    <w:uiPriority w:val="99"/>
    <w:qFormat/>
    <w:rsid w:val="00AF04E9"/>
    <w:rPr>
      <w:rFonts w:ascii="Times New Roman" w:hAnsi="Times New Roman" w:cs="Times New Roman"/>
    </w:rPr>
  </w:style>
  <w:style w:type="character" w:customStyle="1" w:styleId="FooterChar1">
    <w:name w:val="Footer Char1"/>
    <w:basedOn w:val="DefaultParagraphFont"/>
    <w:uiPriority w:val="99"/>
    <w:rsid w:val="00AF04E9"/>
    <w:rPr>
      <w:rFonts w:ascii="Times New Roman" w:hAnsi="Times New Roman" w:cs="Times New Roman"/>
    </w:rPr>
  </w:style>
  <w:style w:type="character" w:customStyle="1" w:styleId="m-134349766280542120gmail-style13ptbold">
    <w:name w:val="m_-134349766280542120gmail-style13ptbold"/>
    <w:basedOn w:val="DefaultParagraphFont"/>
    <w:rsid w:val="00AF04E9"/>
  </w:style>
  <w:style w:type="character" w:customStyle="1" w:styleId="m-134349766280542120gmail-msohyperlink">
    <w:name w:val="m_-134349766280542120gmail-msohyperlink"/>
    <w:basedOn w:val="DefaultParagraphFont"/>
    <w:rsid w:val="00AF04E9"/>
  </w:style>
  <w:style w:type="character" w:customStyle="1" w:styleId="m-134349766280542120gmail-styleunderline">
    <w:name w:val="m_-134349766280542120gmail-styleunderline"/>
    <w:basedOn w:val="DefaultParagraphFont"/>
    <w:rsid w:val="00AF04E9"/>
  </w:style>
  <w:style w:type="character" w:customStyle="1" w:styleId="m-134349766280542120gmail-cite">
    <w:name w:val="m_-134349766280542120gmail-cite"/>
    <w:basedOn w:val="DefaultParagraphFont"/>
    <w:rsid w:val="00AF04E9"/>
  </w:style>
  <w:style w:type="character" w:customStyle="1" w:styleId="m-134349766280542120gmail-underline">
    <w:name w:val="m_-134349766280542120gmail-underline"/>
    <w:basedOn w:val="DefaultParagraphFont"/>
    <w:rsid w:val="00AF04E9"/>
  </w:style>
  <w:style w:type="character" w:customStyle="1" w:styleId="m-134349766280542120gmail-underline0">
    <w:name w:val="m_-134349766280542120gmail-underline0"/>
    <w:basedOn w:val="DefaultParagraphFont"/>
    <w:rsid w:val="00AF04E9"/>
  </w:style>
  <w:style w:type="character" w:customStyle="1" w:styleId="Stylecard11ptChar">
    <w:name w:val="Style card + 11 pt Char"/>
    <w:link w:val="Stylecard11pt"/>
    <w:locked/>
    <w:rsid w:val="00AF04E9"/>
    <w:rPr>
      <w:rFonts w:ascii="SimSun" w:eastAsia="SimSun" w:hAnsi="SimSun"/>
      <w:lang w:eastAsia="zh-CN"/>
    </w:rPr>
  </w:style>
  <w:style w:type="paragraph" w:customStyle="1" w:styleId="Stylecard11pt">
    <w:name w:val="Style card + 11 pt"/>
    <w:basedOn w:val="Normal"/>
    <w:link w:val="Stylecard11ptChar"/>
    <w:qFormat/>
    <w:rsid w:val="00AF04E9"/>
    <w:pPr>
      <w:spacing w:after="0" w:line="240" w:lineRule="auto"/>
      <w:ind w:left="288" w:right="288"/>
    </w:pPr>
    <w:rPr>
      <w:rFonts w:ascii="SimSun" w:eastAsia="SimSun" w:hAnsi="SimSun"/>
      <w:sz w:val="24"/>
      <w:szCs w:val="24"/>
      <w:lang w:eastAsia="zh-CN"/>
    </w:rPr>
  </w:style>
  <w:style w:type="character" w:customStyle="1" w:styleId="Styleunderline11pt">
    <w:name w:val="Style underline + 11 pt"/>
    <w:rsid w:val="00AF04E9"/>
    <w:rPr>
      <w:rFonts w:ascii="Times New Roman" w:hAnsi="Times New Roman" w:cs="Times New Roman" w:hint="default"/>
      <w:sz w:val="20"/>
      <w:u w:val="single"/>
    </w:rPr>
  </w:style>
  <w:style w:type="character" w:customStyle="1" w:styleId="Styleunderline11ptBold">
    <w:name w:val="Style underline + 11 pt Bold"/>
    <w:rsid w:val="00AF04E9"/>
    <w:rPr>
      <w:rFonts w:ascii="Times New Roman" w:hAnsi="Times New Roman" w:cs="Times New Roman" w:hint="default"/>
      <w:b/>
      <w:bCs/>
      <w:sz w:val="20"/>
      <w:u w:val="single"/>
    </w:rPr>
  </w:style>
  <w:style w:type="character" w:customStyle="1" w:styleId="Styleunderline11ptBorderSinglesolidlineAuto05p">
    <w:name w:val="Style underline + 11 pt Border: : (Single solid line Auto  0.5 p..."/>
    <w:rsid w:val="00AF04E9"/>
    <w:rPr>
      <w:sz w:val="20"/>
      <w:u w:val="single"/>
      <w:bdr w:val="single" w:sz="4" w:space="0" w:color="auto" w:frame="1"/>
    </w:rPr>
  </w:style>
  <w:style w:type="character" w:customStyle="1" w:styleId="term">
    <w:name w:val="term"/>
    <w:basedOn w:val="DefaultParagraphFont"/>
    <w:rsid w:val="00AF04E9"/>
  </w:style>
  <w:style w:type="character" w:customStyle="1" w:styleId="pmterms1">
    <w:name w:val="pmterms1"/>
    <w:basedOn w:val="DefaultParagraphFont"/>
    <w:rsid w:val="00AF04E9"/>
  </w:style>
  <w:style w:type="character" w:customStyle="1" w:styleId="CharChar11">
    <w:name w:val="Char Char11"/>
    <w:basedOn w:val="DefaultParagraphFont"/>
    <w:rsid w:val="00AF04E9"/>
    <w:rPr>
      <w:rFonts w:cs="Arial"/>
      <w:b/>
      <w:bCs/>
      <w:iCs/>
      <w:szCs w:val="28"/>
      <w:lang w:val="en-US" w:eastAsia="en-US" w:bidi="ar-SA"/>
    </w:rPr>
  </w:style>
  <w:style w:type="paragraph" w:customStyle="1" w:styleId="element">
    <w:name w:val="element"/>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selectionshareable">
    <w:name w:val="selectionshareable"/>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0">
    <w:name w:val="p0"/>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
    <w:name w:val="p1"/>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3">
    <w:name w:val="p3"/>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5">
    <w:name w:val="p5"/>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7">
    <w:name w:val="p7"/>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9">
    <w:name w:val="p9"/>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1">
    <w:name w:val="p11"/>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2">
    <w:name w:val="p2"/>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4">
    <w:name w:val="p4"/>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6">
    <w:name w:val="p6"/>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8">
    <w:name w:val="p8"/>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0">
    <w:name w:val="p10"/>
    <w:basedOn w:val="Normal"/>
    <w:qFormat/>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2">
    <w:name w:val="p12"/>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p14">
    <w:name w:val="p14"/>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wsj-article-caption-content">
    <w:name w:val="wsj-article-caption-content"/>
    <w:basedOn w:val="DefaultParagraphFont"/>
    <w:rsid w:val="00AF04E9"/>
  </w:style>
  <w:style w:type="character" w:customStyle="1" w:styleId="wsj-article-credit">
    <w:name w:val="wsj-article-credit"/>
    <w:basedOn w:val="DefaultParagraphFont"/>
    <w:rsid w:val="00AF04E9"/>
  </w:style>
  <w:style w:type="character" w:customStyle="1" w:styleId="wsj-article-credit-tag">
    <w:name w:val="wsj-article-credit-tag"/>
    <w:basedOn w:val="DefaultParagraphFont"/>
    <w:rsid w:val="00AF04E9"/>
  </w:style>
  <w:style w:type="paragraph" w:customStyle="1" w:styleId="initial">
    <w:name w:val="initial"/>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speakable-paragraph">
    <w:name w:val="speakable-paragraph"/>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hit">
    <w:name w:val="hit"/>
    <w:basedOn w:val="DefaultParagraphFont"/>
    <w:rsid w:val="00AF04E9"/>
  </w:style>
  <w:style w:type="character" w:customStyle="1" w:styleId="blue">
    <w:name w:val="blue"/>
    <w:basedOn w:val="DefaultParagraphFont"/>
    <w:rsid w:val="00AF04E9"/>
  </w:style>
  <w:style w:type="character" w:customStyle="1" w:styleId="verdana">
    <w:name w:val="verdana"/>
    <w:basedOn w:val="DefaultParagraphFont"/>
    <w:rsid w:val="00AF04E9"/>
  </w:style>
  <w:style w:type="character" w:customStyle="1" w:styleId="CardUnderlinedCharChar">
    <w:name w:val="Card Underlined Char Char"/>
    <w:rsid w:val="00AF04E9"/>
    <w:rPr>
      <w:rFonts w:ascii="Arial Narrow" w:hAnsi="Arial Narrow"/>
      <w:sz w:val="22"/>
      <w:szCs w:val="24"/>
      <w:u w:val="single"/>
      <w:lang w:val="en-US" w:eastAsia="en-US" w:bidi="ar-SA"/>
    </w:rPr>
  </w:style>
  <w:style w:type="paragraph" w:customStyle="1" w:styleId="detailsub">
    <w:name w:val="detail__sub"/>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flfc">
    <w:name w:val="flfc"/>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99895914748161361gmail-style13ptbold">
    <w:name w:val="m_-299895914748161361gmail-style13ptbold"/>
    <w:basedOn w:val="DefaultParagraphFont"/>
    <w:rsid w:val="00AF04E9"/>
  </w:style>
  <w:style w:type="character" w:customStyle="1" w:styleId="m-299895914748161361gmail-styleunderline">
    <w:name w:val="m_-299895914748161361gmail-styleunderline"/>
    <w:basedOn w:val="DefaultParagraphFont"/>
    <w:rsid w:val="00AF04E9"/>
  </w:style>
  <w:style w:type="paragraph" w:customStyle="1" w:styleId="counter-paragraph">
    <w:name w:val="counter-paragraph"/>
    <w:basedOn w:val="Normal"/>
    <w:rsid w:val="00AF04E9"/>
    <w:pPr>
      <w:spacing w:before="100" w:beforeAutospacing="1" w:after="100" w:afterAutospacing="1" w:line="240" w:lineRule="auto"/>
    </w:pPr>
    <w:rPr>
      <w:rFonts w:ascii="Times New Roman" w:eastAsia="Times New Roman" w:hAnsi="Times New Roman"/>
      <w:sz w:val="24"/>
      <w:lang w:eastAsia="zh-CN"/>
    </w:rPr>
  </w:style>
  <w:style w:type="paragraph" w:customStyle="1" w:styleId="m-266642551691440061gmail-cites">
    <w:name w:val="m_-266642551691440061gmail-cites"/>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66642551691440061gmail-author-date">
    <w:name w:val="m_-266642551691440061gmail-author-date"/>
    <w:basedOn w:val="DefaultParagraphFont"/>
    <w:rsid w:val="00AF04E9"/>
  </w:style>
  <w:style w:type="paragraph" w:customStyle="1" w:styleId="m-266642551691440061gmail-cards">
    <w:name w:val="m_-266642551691440061gmail-cards"/>
    <w:basedOn w:val="Normal"/>
    <w:rsid w:val="00AF04E9"/>
    <w:pPr>
      <w:spacing w:before="100" w:beforeAutospacing="1" w:after="100" w:afterAutospacing="1" w:line="240" w:lineRule="auto"/>
    </w:pPr>
    <w:rPr>
      <w:rFonts w:ascii="Times New Roman" w:eastAsia="Times New Roman" w:hAnsi="Times New Roman"/>
      <w:sz w:val="24"/>
      <w:lang w:eastAsia="zh-CN"/>
    </w:rPr>
  </w:style>
  <w:style w:type="character" w:customStyle="1" w:styleId="m-266642551691440061gmail-debateunderline">
    <w:name w:val="m_-266642551691440061gmail-debateunderline"/>
    <w:basedOn w:val="DefaultParagraphFont"/>
    <w:rsid w:val="00AF04E9"/>
  </w:style>
  <w:style w:type="paragraph" w:customStyle="1" w:styleId="evidencetext">
    <w:name w:val="evidence text"/>
    <w:basedOn w:val="Normal"/>
    <w:next w:val="Normal"/>
    <w:link w:val="evidencetextChar1"/>
    <w:qFormat/>
    <w:rsid w:val="00AF04E9"/>
    <w:pPr>
      <w:ind w:left="432" w:right="432"/>
    </w:pPr>
    <w:rPr>
      <w:rFonts w:eastAsia="Times New Roman"/>
      <w:color w:val="000000"/>
      <w:sz w:val="16"/>
    </w:rPr>
  </w:style>
  <w:style w:type="character" w:customStyle="1" w:styleId="evidencetextChar1">
    <w:name w:val="evidence text Char1"/>
    <w:link w:val="evidencetext"/>
    <w:rsid w:val="00AF04E9"/>
    <w:rPr>
      <w:rFonts w:ascii="Calibri" w:eastAsia="Times New Roman" w:hAnsi="Calibri"/>
      <w:color w:val="000000"/>
      <w:sz w:val="16"/>
      <w:szCs w:val="22"/>
    </w:rPr>
  </w:style>
  <w:style w:type="paragraph" w:customStyle="1" w:styleId="Emphasize">
    <w:name w:val="Emphasize"/>
    <w:basedOn w:val="Normal"/>
    <w:qFormat/>
    <w:rsid w:val="00AF04E9"/>
    <w:pPr>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b/>
      <w:iCs/>
      <w:u w:val="single"/>
      <w:bdr w:val="single" w:sz="8" w:space="0" w:color="auto"/>
    </w:rPr>
  </w:style>
  <w:style w:type="paragraph" w:customStyle="1" w:styleId="listingexcerpt">
    <w:name w:val="listing__excerpt"/>
    <w:basedOn w:val="Normal"/>
    <w:rsid w:val="00AF04E9"/>
    <w:pPr>
      <w:spacing w:before="100" w:beforeAutospacing="1" w:after="100" w:afterAutospacing="1" w:line="240" w:lineRule="auto"/>
    </w:pPr>
    <w:rPr>
      <w:rFonts w:ascii="Times New Roman" w:eastAsia="Times New Roman" w:hAnsi="Times New Roman"/>
      <w:lang w:eastAsia="zh-CN"/>
    </w:rPr>
  </w:style>
  <w:style w:type="character" w:customStyle="1" w:styleId="byline">
    <w:name w:val="byline"/>
    <w:basedOn w:val="DefaultParagraphFont"/>
    <w:rsid w:val="00AF04E9"/>
  </w:style>
  <w:style w:type="character" w:customStyle="1" w:styleId="listingauthor">
    <w:name w:val="listing__author"/>
    <w:basedOn w:val="DefaultParagraphFont"/>
    <w:rsid w:val="00AF04E9"/>
  </w:style>
  <w:style w:type="paragraph" w:customStyle="1" w:styleId="specialbutton">
    <w:name w:val="special__button"/>
    <w:basedOn w:val="Normal"/>
    <w:rsid w:val="00AF04E9"/>
    <w:pPr>
      <w:spacing w:before="100" w:beforeAutospacing="1" w:after="100" w:afterAutospacing="1" w:line="240" w:lineRule="auto"/>
    </w:pPr>
    <w:rPr>
      <w:rFonts w:ascii="Times New Roman" w:eastAsia="Times New Roman" w:hAnsi="Times New Roman"/>
      <w:lang w:eastAsia="zh-CN"/>
    </w:rPr>
  </w:style>
  <w:style w:type="character" w:customStyle="1" w:styleId="rollover-people">
    <w:name w:val="rollover-people"/>
    <w:basedOn w:val="DefaultParagraphFont"/>
    <w:rsid w:val="00AF04E9"/>
  </w:style>
  <w:style w:type="character" w:customStyle="1" w:styleId="Caption1">
    <w:name w:val="Caption1"/>
    <w:basedOn w:val="DefaultParagraphFont"/>
    <w:rsid w:val="00AF04E9"/>
  </w:style>
  <w:style w:type="paragraph" w:customStyle="1" w:styleId="CiteSpacing">
    <w:name w:val="Cite Spacing"/>
    <w:basedOn w:val="Normal"/>
    <w:uiPriority w:val="4"/>
    <w:qFormat/>
    <w:rsid w:val="00AF04E9"/>
    <w:pPr>
      <w:spacing w:before="60" w:after="60"/>
    </w:pPr>
    <w:rPr>
      <w:rFonts w:ascii="Times New Roman" w:hAnsi="Times New Roman"/>
    </w:rPr>
  </w:style>
  <w:style w:type="character" w:customStyle="1" w:styleId="CharacterStyle1">
    <w:name w:val="Character Style 1"/>
    <w:rsid w:val="00AF04E9"/>
    <w:rPr>
      <w:sz w:val="20"/>
      <w:szCs w:val="20"/>
    </w:rPr>
  </w:style>
  <w:style w:type="character" w:customStyle="1" w:styleId="n-util-visually-hidden">
    <w:name w:val="n-util-visually-hidden"/>
    <w:basedOn w:val="DefaultParagraphFont"/>
    <w:rsid w:val="00AF04E9"/>
  </w:style>
  <w:style w:type="paragraph" w:customStyle="1" w:styleId="suggested-readssubheading">
    <w:name w:val="suggested-reads__subheading"/>
    <w:basedOn w:val="Normal"/>
    <w:rsid w:val="00AF04E9"/>
    <w:pPr>
      <w:spacing w:before="100" w:beforeAutospacing="1" w:after="100" w:afterAutospacing="1" w:line="240" w:lineRule="auto"/>
    </w:pPr>
    <w:rPr>
      <w:rFonts w:ascii="Times New Roman" w:eastAsia="Times New Roman" w:hAnsi="Times New Roman"/>
      <w:sz w:val="24"/>
    </w:rPr>
  </w:style>
  <w:style w:type="character" w:customStyle="1" w:styleId="cardclassifier-gap">
    <w:name w:val="card__classifier-gap"/>
    <w:basedOn w:val="DefaultParagraphFont"/>
    <w:rsid w:val="00AF04E9"/>
  </w:style>
  <w:style w:type="paragraph" w:customStyle="1" w:styleId="suggested-readslist-itemsubheading">
    <w:name w:val="suggested-reads__list-item__subheading"/>
    <w:basedOn w:val="Normal"/>
    <w:rsid w:val="00AF04E9"/>
    <w:pPr>
      <w:spacing w:before="100" w:beforeAutospacing="1" w:after="100" w:afterAutospacing="1" w:line="240" w:lineRule="auto"/>
    </w:pPr>
    <w:rPr>
      <w:rFonts w:ascii="Times New Roman" w:eastAsia="Times New Roman" w:hAnsi="Times New Roman"/>
      <w:sz w:val="24"/>
    </w:rPr>
  </w:style>
  <w:style w:type="paragraph" w:customStyle="1" w:styleId="Tag2">
    <w:name w:val="Tag2"/>
    <w:basedOn w:val="Normal"/>
    <w:qFormat/>
    <w:rsid w:val="00AF04E9"/>
    <w:pPr>
      <w:spacing w:after="0" w:line="240" w:lineRule="auto"/>
    </w:pPr>
    <w:rPr>
      <w:rFonts w:eastAsia="Calibri"/>
      <w:b/>
      <w:sz w:val="24"/>
    </w:rPr>
  </w:style>
  <w:style w:type="character" w:customStyle="1" w:styleId="UnderlineBold">
    <w:name w:val="Underline + Bold"/>
    <w:uiPriority w:val="1"/>
    <w:qFormat/>
    <w:rsid w:val="00AF04E9"/>
    <w:rPr>
      <w:b/>
      <w:bCs w:val="0"/>
      <w:sz w:val="20"/>
      <w:u w:val="single"/>
    </w:rPr>
  </w:style>
  <w:style w:type="paragraph" w:customStyle="1" w:styleId="AnalyticTag">
    <w:name w:val="Analytic Tag"/>
    <w:basedOn w:val="Heading4"/>
    <w:link w:val="AnalyticTagChar"/>
    <w:uiPriority w:val="4"/>
    <w:qFormat/>
    <w:rsid w:val="00AF04E9"/>
  </w:style>
  <w:style w:type="character" w:customStyle="1" w:styleId="AnalyticTagChar">
    <w:name w:val="Analytic Tag Char"/>
    <w:basedOn w:val="DefaultParagraphFont"/>
    <w:link w:val="AnalyticTag"/>
    <w:uiPriority w:val="4"/>
    <w:rsid w:val="00AF04E9"/>
    <w:rPr>
      <w:rFonts w:ascii="Calibri" w:eastAsiaTheme="majorEastAsia" w:hAnsi="Calibri" w:cstheme="majorBidi"/>
      <w:b/>
      <w:iCs/>
      <w:sz w:val="26"/>
      <w:szCs w:val="22"/>
    </w:rPr>
  </w:style>
  <w:style w:type="paragraph" w:customStyle="1" w:styleId="cardtext">
    <w:name w:val="card text"/>
    <w:basedOn w:val="Normal"/>
    <w:link w:val="cardtextChar"/>
    <w:qFormat/>
    <w:rsid w:val="00AF04E9"/>
    <w:pPr>
      <w:ind w:left="288" w:right="288"/>
    </w:pPr>
  </w:style>
  <w:style w:type="character" w:customStyle="1" w:styleId="cardtextChar">
    <w:name w:val="card text Char"/>
    <w:basedOn w:val="DefaultParagraphFont"/>
    <w:link w:val="cardtext"/>
    <w:rsid w:val="00AF04E9"/>
    <w:rPr>
      <w:rFonts w:ascii="Calibri" w:eastAsiaTheme="minorHAnsi" w:hAnsi="Calibri"/>
      <w:sz w:val="22"/>
      <w:szCs w:val="22"/>
    </w:rPr>
  </w:style>
  <w:style w:type="character" w:customStyle="1" w:styleId="CommentTextChar">
    <w:name w:val="Comment Text Char"/>
    <w:basedOn w:val="DefaultParagraphFont"/>
    <w:link w:val="CommentText"/>
    <w:uiPriority w:val="99"/>
    <w:rsid w:val="00AF04E9"/>
    <w:rPr>
      <w:rFonts w:ascii="Georgia" w:hAnsi="Georgia"/>
      <w:sz w:val="20"/>
      <w:szCs w:val="20"/>
    </w:rPr>
  </w:style>
  <w:style w:type="paragraph" w:styleId="CommentText">
    <w:name w:val="annotation text"/>
    <w:basedOn w:val="Normal"/>
    <w:link w:val="CommentTextChar"/>
    <w:uiPriority w:val="99"/>
    <w:unhideWhenUsed/>
    <w:qFormat/>
    <w:rsid w:val="00AF04E9"/>
    <w:pPr>
      <w:spacing w:line="240" w:lineRule="auto"/>
    </w:pPr>
    <w:rPr>
      <w:rFonts w:ascii="Georgia" w:eastAsiaTheme="minorEastAsia" w:hAnsi="Georgia"/>
      <w:sz w:val="20"/>
      <w:szCs w:val="20"/>
    </w:rPr>
  </w:style>
  <w:style w:type="character" w:customStyle="1" w:styleId="CommentTextChar1">
    <w:name w:val="Comment Text Char1"/>
    <w:basedOn w:val="DefaultParagraphFont"/>
    <w:uiPriority w:val="99"/>
    <w:rsid w:val="00AF04E9"/>
    <w:rPr>
      <w:rFonts w:ascii="Calibri" w:eastAsiaTheme="minorHAnsi" w:hAnsi="Calibri"/>
      <w:sz w:val="20"/>
      <w:szCs w:val="20"/>
    </w:rPr>
  </w:style>
  <w:style w:type="character" w:customStyle="1" w:styleId="CommentSubjectChar">
    <w:name w:val="Comment Subject Char"/>
    <w:basedOn w:val="CommentTextChar"/>
    <w:link w:val="CommentSubject"/>
    <w:uiPriority w:val="99"/>
    <w:rsid w:val="00AF04E9"/>
    <w:rPr>
      <w:rFonts w:ascii="Georgia" w:hAnsi="Georgia"/>
      <w:b/>
      <w:bCs/>
      <w:sz w:val="20"/>
      <w:szCs w:val="20"/>
    </w:rPr>
  </w:style>
  <w:style w:type="paragraph" w:styleId="CommentSubject">
    <w:name w:val="annotation subject"/>
    <w:basedOn w:val="CommentText"/>
    <w:next w:val="CommentText"/>
    <w:link w:val="CommentSubjectChar"/>
    <w:uiPriority w:val="99"/>
    <w:unhideWhenUsed/>
    <w:rsid w:val="00AF04E9"/>
    <w:rPr>
      <w:b/>
      <w:bCs/>
    </w:rPr>
  </w:style>
  <w:style w:type="character" w:customStyle="1" w:styleId="CommentSubjectChar1">
    <w:name w:val="Comment Subject Char1"/>
    <w:basedOn w:val="CommentTextChar1"/>
    <w:uiPriority w:val="99"/>
    <w:rsid w:val="00AF04E9"/>
    <w:rPr>
      <w:rFonts w:ascii="Calibri" w:eastAsiaTheme="minorHAnsi" w:hAnsi="Calibri"/>
      <w:b/>
      <w:bCs/>
      <w:sz w:val="20"/>
      <w:szCs w:val="20"/>
    </w:rPr>
  </w:style>
  <w:style w:type="paragraph" w:customStyle="1" w:styleId="Smalltext">
    <w:name w:val="Small text"/>
    <w:aliases w:val="Quote1,Quote11,Quote2"/>
    <w:basedOn w:val="Normal"/>
    <w:link w:val="SmalltextChar"/>
    <w:qFormat/>
    <w:rsid w:val="00AF04E9"/>
    <w:rPr>
      <w:sz w:val="14"/>
    </w:rPr>
  </w:style>
  <w:style w:type="character" w:customStyle="1" w:styleId="SmalltextChar">
    <w:name w:val="Small text Char"/>
    <w:aliases w:val="Quote Char,Quote1 Char1,Quote111 Char1,Quote21 Char1,Quote3 Char1,Quote4 Char1,quote Char2"/>
    <w:basedOn w:val="DefaultParagraphFont"/>
    <w:link w:val="Smalltext"/>
    <w:rsid w:val="00AF04E9"/>
    <w:rPr>
      <w:rFonts w:ascii="Calibri" w:eastAsiaTheme="minorHAnsi" w:hAnsi="Calibri"/>
      <w:sz w:val="14"/>
      <w:szCs w:val="22"/>
    </w:rPr>
  </w:style>
  <w:style w:type="character" w:customStyle="1" w:styleId="tagCharChar">
    <w:name w:val="tag Char Char"/>
    <w:basedOn w:val="DefaultParagraphFont"/>
    <w:rsid w:val="00AF04E9"/>
    <w:rPr>
      <w:rFonts w:ascii="Georgia" w:hAnsi="Georgia" w:cs="Times New Roman"/>
      <w:b/>
      <w:sz w:val="24"/>
    </w:rPr>
  </w:style>
  <w:style w:type="paragraph" w:customStyle="1" w:styleId="underlined">
    <w:name w:val="underlined"/>
    <w:next w:val="Normal"/>
    <w:link w:val="underlinedChar"/>
    <w:autoRedefine/>
    <w:qFormat/>
    <w:rsid w:val="00AF04E9"/>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AF04E9"/>
    <w:rPr>
      <w:rFonts w:ascii="Times New Roman" w:eastAsia="Malgun Gothic" w:hAnsi="Times New Roman" w:cs="Times New Roman"/>
      <w:sz w:val="21"/>
      <w:u w:val="single"/>
    </w:rPr>
  </w:style>
  <w:style w:type="paragraph" w:customStyle="1" w:styleId="MicroText">
    <w:name w:val="MicroText"/>
    <w:basedOn w:val="Normal"/>
    <w:next w:val="Normal"/>
    <w:link w:val="MicroTextChar"/>
    <w:qFormat/>
    <w:rsid w:val="00AF04E9"/>
    <w:rPr>
      <w:rFonts w:ascii="Arial Narrow" w:hAnsi="Arial Narrow"/>
      <w:sz w:val="12"/>
    </w:rPr>
  </w:style>
  <w:style w:type="character" w:customStyle="1" w:styleId="MicroTextChar">
    <w:name w:val="MicroText Char"/>
    <w:link w:val="MicroText"/>
    <w:rsid w:val="00AF04E9"/>
    <w:rPr>
      <w:rFonts w:ascii="Arial Narrow" w:eastAsiaTheme="minorHAnsi" w:hAnsi="Arial Narrow"/>
      <w:sz w:val="12"/>
      <w:szCs w:val="22"/>
    </w:rPr>
  </w:style>
  <w:style w:type="character" w:customStyle="1" w:styleId="StyleUnderlineChar11ptChar">
    <w:name w:val="Style Underline Char + 11 pt Char"/>
    <w:basedOn w:val="DefaultParagraphFont"/>
    <w:link w:val="StyleUnderlineChar11pt"/>
    <w:locked/>
    <w:rsid w:val="00AF04E9"/>
    <w:rPr>
      <w:rFonts w:ascii="Times New Roman" w:eastAsia="Times New Roman" w:hAnsi="Times New Roman" w:cs="Times New Roman"/>
      <w:sz w:val="20"/>
      <w:u w:val="single"/>
    </w:rPr>
  </w:style>
  <w:style w:type="paragraph" w:customStyle="1" w:styleId="StyleUnderlineChar11pt">
    <w:name w:val="Style Underline Char + 11 pt"/>
    <w:basedOn w:val="Normal"/>
    <w:link w:val="StyleUnderlineChar11ptChar"/>
    <w:qFormat/>
    <w:rsid w:val="00AF04E9"/>
    <w:rPr>
      <w:rFonts w:ascii="Times New Roman" w:eastAsia="Times New Roman" w:hAnsi="Times New Roman" w:cs="Times New Roman"/>
      <w:sz w:val="20"/>
      <w:szCs w:val="24"/>
      <w:u w:val="single"/>
    </w:rPr>
  </w:style>
  <w:style w:type="character" w:customStyle="1" w:styleId="StyleUnderlineChar11ptBoldChar">
    <w:name w:val="Style Underline Char + 11 pt Bold Char"/>
    <w:basedOn w:val="DefaultParagraphFont"/>
    <w:link w:val="StyleUnderlineChar11ptBold"/>
    <w:locked/>
    <w:rsid w:val="00AF04E9"/>
    <w:rPr>
      <w:rFonts w:ascii="Times New Roman" w:eastAsia="Times New Roman" w:hAnsi="Times New Roman" w:cs="Times New Roman"/>
      <w:b/>
      <w:bCs/>
      <w:sz w:val="20"/>
      <w:u w:val="single"/>
    </w:rPr>
  </w:style>
  <w:style w:type="paragraph" w:customStyle="1" w:styleId="StyleUnderlineChar11ptBold">
    <w:name w:val="Style Underline Char + 11 pt Bold"/>
    <w:basedOn w:val="Normal"/>
    <w:link w:val="StyleUnderlineChar11ptBoldChar"/>
    <w:qFormat/>
    <w:rsid w:val="00AF04E9"/>
    <w:rPr>
      <w:rFonts w:ascii="Times New Roman" w:eastAsia="Times New Roman" w:hAnsi="Times New Roman" w:cs="Times New Roman"/>
      <w:b/>
      <w:bCs/>
      <w:sz w:val="20"/>
      <w:szCs w:val="24"/>
      <w:u w:val="single"/>
    </w:rPr>
  </w:style>
  <w:style w:type="character" w:customStyle="1" w:styleId="CitesChar1">
    <w:name w:val="Cites Char1"/>
    <w:basedOn w:val="DefaultParagraphFont"/>
    <w:rsid w:val="00AF04E9"/>
    <w:rPr>
      <w:rFonts w:ascii="Times New Roman" w:hAnsi="Times New Roman" w:cs="Times New Roman"/>
      <w:b/>
      <w:sz w:val="20"/>
      <w:szCs w:val="20"/>
    </w:rPr>
  </w:style>
  <w:style w:type="paragraph" w:customStyle="1" w:styleId="BlockTitle">
    <w:name w:val="Block Title"/>
    <w:basedOn w:val="Heading1"/>
    <w:next w:val="Normal"/>
    <w:qFormat/>
    <w:rsid w:val="00AF04E9"/>
    <w:pPr>
      <w:pageBreakBefore w:val="0"/>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paragraph" w:customStyle="1" w:styleId="CardText0">
    <w:name w:val="CardText"/>
    <w:basedOn w:val="Normal"/>
    <w:link w:val="CardTextChar0"/>
    <w:qFormat/>
    <w:rsid w:val="00AF04E9"/>
    <w:pPr>
      <w:ind w:left="288"/>
    </w:pPr>
  </w:style>
  <w:style w:type="character" w:customStyle="1" w:styleId="CardTextChar0">
    <w:name w:val="CardText Char"/>
    <w:basedOn w:val="DefaultParagraphFont"/>
    <w:link w:val="CardText0"/>
    <w:rsid w:val="00AF04E9"/>
    <w:rPr>
      <w:rFonts w:ascii="Calibri" w:eastAsiaTheme="minorHAnsi" w:hAnsi="Calibri"/>
      <w:sz w:val="22"/>
      <w:szCs w:val="22"/>
    </w:rPr>
  </w:style>
  <w:style w:type="character" w:customStyle="1" w:styleId="DebateUnderlined">
    <w:name w:val="Debate Underlined"/>
    <w:basedOn w:val="DefaultParagraphFont"/>
    <w:rsid w:val="00AF04E9"/>
    <w:rPr>
      <w:rFonts w:ascii="Tahoma" w:hAnsi="Tahoma"/>
      <w:b/>
      <w:sz w:val="22"/>
      <w:u w:val="single"/>
    </w:rPr>
  </w:style>
  <w:style w:type="paragraph" w:customStyle="1" w:styleId="CiteBold">
    <w:name w:val="Cite Bold"/>
    <w:basedOn w:val="Normal"/>
    <w:link w:val="CiteBoldChar"/>
    <w:qFormat/>
    <w:rsid w:val="00AF04E9"/>
    <w:pPr>
      <w:widowControl w:val="0"/>
      <w:autoSpaceDE w:val="0"/>
      <w:autoSpaceDN w:val="0"/>
      <w:adjustRightInd w:val="0"/>
      <w:ind w:left="720"/>
    </w:pPr>
    <w:rPr>
      <w:b/>
      <w:caps/>
      <w:sz w:val="24"/>
    </w:rPr>
  </w:style>
  <w:style w:type="character" w:customStyle="1" w:styleId="CiteBoldChar">
    <w:name w:val="Cite Bold Char"/>
    <w:basedOn w:val="DefaultParagraphFont"/>
    <w:link w:val="CiteBold"/>
    <w:rsid w:val="00AF04E9"/>
    <w:rPr>
      <w:rFonts w:ascii="Calibri" w:eastAsiaTheme="minorHAnsi" w:hAnsi="Calibri"/>
      <w:b/>
      <w:caps/>
      <w:szCs w:val="22"/>
    </w:rPr>
  </w:style>
  <w:style w:type="paragraph" w:customStyle="1" w:styleId="tiny">
    <w:name w:val="tiny"/>
    <w:next w:val="Normal"/>
    <w:link w:val="tinyChar"/>
    <w:autoRedefine/>
    <w:qFormat/>
    <w:rsid w:val="00AF04E9"/>
    <w:pPr>
      <w:contextualSpacing/>
    </w:pPr>
    <w:rPr>
      <w:rFonts w:ascii="Times New Roman" w:eastAsia="Malgun Gothic" w:hAnsi="Times New Roman" w:cs="Times New Roman"/>
      <w:sz w:val="12"/>
    </w:rPr>
  </w:style>
  <w:style w:type="character" w:customStyle="1" w:styleId="tinyChar">
    <w:name w:val="tiny Char"/>
    <w:link w:val="tiny"/>
    <w:rsid w:val="00AF04E9"/>
    <w:rPr>
      <w:rFonts w:ascii="Times New Roman" w:eastAsia="Malgun Gothic" w:hAnsi="Times New Roman" w:cs="Times New Roman"/>
      <w:sz w:val="12"/>
    </w:rPr>
  </w:style>
  <w:style w:type="character" w:customStyle="1" w:styleId="ShrinkChar">
    <w:name w:val="Shrink Char"/>
    <w:link w:val="Shrink"/>
    <w:locked/>
    <w:rsid w:val="00AF04E9"/>
    <w:rPr>
      <w:rFonts w:ascii="Garamond" w:eastAsia="Times New Roman" w:hAnsi="Garamond"/>
      <w:sz w:val="12"/>
    </w:rPr>
  </w:style>
  <w:style w:type="paragraph" w:customStyle="1" w:styleId="Shrink">
    <w:name w:val="Shrink"/>
    <w:link w:val="ShrinkChar"/>
    <w:qFormat/>
    <w:rsid w:val="00AF04E9"/>
    <w:pPr>
      <w:ind w:left="288" w:right="288"/>
    </w:pPr>
    <w:rPr>
      <w:rFonts w:ascii="Garamond" w:eastAsia="Times New Roman" w:hAnsi="Garamond"/>
      <w:sz w:val="12"/>
    </w:rPr>
  </w:style>
  <w:style w:type="character" w:customStyle="1" w:styleId="TagtemplateChar">
    <w:name w:val="Tagtemplate Char"/>
    <w:link w:val="Tagtemplate"/>
    <w:locked/>
    <w:rsid w:val="00AF04E9"/>
    <w:rPr>
      <w:rFonts w:eastAsia="Calibri" w:cs="Times New Roman"/>
      <w:b/>
    </w:rPr>
  </w:style>
  <w:style w:type="paragraph" w:customStyle="1" w:styleId="Tagtemplate">
    <w:name w:val="Tagtemplate"/>
    <w:basedOn w:val="Normal"/>
    <w:link w:val="TagtemplateChar"/>
    <w:autoRedefine/>
    <w:qFormat/>
    <w:rsid w:val="00AF04E9"/>
    <w:pPr>
      <w:keepNext/>
      <w:keepLines/>
    </w:pPr>
    <w:rPr>
      <w:rFonts w:asciiTheme="minorHAnsi" w:eastAsia="Calibri" w:hAnsiTheme="minorHAnsi" w:cs="Times New Roman"/>
      <w:b/>
      <w:sz w:val="24"/>
      <w:szCs w:val="24"/>
    </w:rPr>
  </w:style>
  <w:style w:type="paragraph" w:customStyle="1" w:styleId="Underlining">
    <w:name w:val="Underlining"/>
    <w:basedOn w:val="Normal"/>
    <w:next w:val="Normal"/>
    <w:link w:val="UnderliningChar"/>
    <w:qFormat/>
    <w:rsid w:val="00AF04E9"/>
    <w:rPr>
      <w:rFonts w:ascii="Arial Narrow" w:eastAsia="Times New Roman" w:hAnsi="Arial Narrow"/>
      <w:sz w:val="24"/>
      <w:szCs w:val="20"/>
      <w:u w:val="single"/>
      <w:lang w:val="x-none" w:eastAsia="x-none"/>
    </w:rPr>
  </w:style>
  <w:style w:type="character" w:customStyle="1" w:styleId="UnderliningChar">
    <w:name w:val="Underlining Char"/>
    <w:link w:val="Underlining"/>
    <w:rsid w:val="00AF04E9"/>
    <w:rPr>
      <w:rFonts w:ascii="Arial Narrow" w:eastAsia="Times New Roman" w:hAnsi="Arial Narrow"/>
      <w:szCs w:val="20"/>
      <w:u w:val="single"/>
      <w:lang w:val="x-none" w:eastAsia="x-none"/>
    </w:rPr>
  </w:style>
  <w:style w:type="paragraph" w:customStyle="1" w:styleId="StyleJustifiedCharChar">
    <w:name w:val="Style Justified Char Char"/>
    <w:basedOn w:val="Normal"/>
    <w:link w:val="StyleJustifiedCharCharChar"/>
    <w:qFormat/>
    <w:rsid w:val="00AF04E9"/>
    <w:pPr>
      <w:ind w:left="432"/>
      <w:jc w:val="both"/>
    </w:pPr>
    <w:rPr>
      <w:rFonts w:ascii="Times New Roman" w:eastAsia="Batang" w:hAnsi="Times New Roman"/>
      <w:sz w:val="20"/>
      <w:szCs w:val="20"/>
    </w:rPr>
  </w:style>
  <w:style w:type="character" w:customStyle="1" w:styleId="StyleJustifiedCharCharChar">
    <w:name w:val="Style Justified Char Char Char"/>
    <w:link w:val="StyleJustifiedCharChar"/>
    <w:rsid w:val="00AF04E9"/>
    <w:rPr>
      <w:rFonts w:ascii="Times New Roman" w:eastAsia="Batang" w:hAnsi="Times New Roman"/>
      <w:sz w:val="20"/>
      <w:szCs w:val="20"/>
    </w:rPr>
  </w:style>
  <w:style w:type="paragraph" w:customStyle="1" w:styleId="Small">
    <w:name w:val="Small"/>
    <w:basedOn w:val="Normal"/>
    <w:link w:val="SmallChar"/>
    <w:qFormat/>
    <w:rsid w:val="00AF04E9"/>
    <w:rPr>
      <w:sz w:val="14"/>
    </w:rPr>
  </w:style>
  <w:style w:type="character" w:customStyle="1" w:styleId="TagGreg">
    <w:name w:val="TagGreg"/>
    <w:basedOn w:val="DefaultParagraphFont"/>
    <w:uiPriority w:val="1"/>
    <w:qFormat/>
    <w:rsid w:val="00AF04E9"/>
    <w:rPr>
      <w:rFonts w:ascii="Arial" w:hAnsi="Arial"/>
      <w:b/>
      <w:sz w:val="24"/>
    </w:rPr>
  </w:style>
  <w:style w:type="character" w:customStyle="1" w:styleId="DebateHighlighted">
    <w:name w:val="Debate Highlighted"/>
    <w:basedOn w:val="DebateUnderline"/>
    <w:qFormat/>
    <w:rsid w:val="00AF04E9"/>
    <w:rPr>
      <w:rFonts w:ascii="Georgia" w:hAnsi="Georgia" w:cs="Georgia"/>
      <w:sz w:val="20"/>
      <w:szCs w:val="20"/>
      <w:u w:val="single"/>
      <w:shd w:val="clear" w:color="auto" w:fill="00FFFF"/>
    </w:rPr>
  </w:style>
  <w:style w:type="paragraph" w:customStyle="1" w:styleId="CITE0">
    <w:name w:val="CITE"/>
    <w:basedOn w:val="Normal"/>
    <w:next w:val="Normal"/>
    <w:link w:val="CITEChar"/>
    <w:qFormat/>
    <w:rsid w:val="00AF04E9"/>
    <w:rPr>
      <w:b/>
      <w:i/>
      <w:sz w:val="21"/>
    </w:rPr>
  </w:style>
  <w:style w:type="paragraph" w:customStyle="1" w:styleId="Heading3New">
    <w:name w:val="Heading 3 New"/>
    <w:basedOn w:val="Heading3"/>
    <w:next w:val="Normal"/>
    <w:qFormat/>
    <w:rsid w:val="00AF04E9"/>
    <w:rPr>
      <w:rFonts w:eastAsia="Times New Roman" w:cs="Times New Roman"/>
    </w:rPr>
  </w:style>
  <w:style w:type="character" w:customStyle="1" w:styleId="m8370952637483410863gmail-styleunderline">
    <w:name w:val="m_8370952637483410863gmail-styleunderline"/>
    <w:basedOn w:val="DefaultParagraphFont"/>
    <w:rsid w:val="00AF04E9"/>
  </w:style>
  <w:style w:type="character" w:customStyle="1" w:styleId="m400377485754071043gmail-style13ptbold">
    <w:name w:val="m_400377485754071043gmail-style13ptbold"/>
    <w:basedOn w:val="DefaultParagraphFont"/>
    <w:rsid w:val="00AF04E9"/>
  </w:style>
  <w:style w:type="paragraph" w:customStyle="1" w:styleId="loose">
    <w:name w:val="loose"/>
    <w:basedOn w:val="Normal"/>
    <w:qFormat/>
    <w:rsid w:val="00AF04E9"/>
    <w:pPr>
      <w:spacing w:before="100" w:beforeAutospacing="1" w:after="100" w:afterAutospacing="1" w:line="240" w:lineRule="auto"/>
    </w:pPr>
    <w:rPr>
      <w:rFonts w:ascii="Times New Roman" w:eastAsia="Times New Roman" w:hAnsi="Times New Roman"/>
      <w:sz w:val="24"/>
    </w:rPr>
  </w:style>
  <w:style w:type="character" w:customStyle="1" w:styleId="ssl4">
    <w:name w:val="ss_l4"/>
    <w:basedOn w:val="DefaultParagraphFont"/>
    <w:rsid w:val="00AF04E9"/>
  </w:style>
  <w:style w:type="character" w:customStyle="1" w:styleId="CitesChar">
    <w:name w:val="Cites Char"/>
    <w:rsid w:val="00AF04E9"/>
    <w:rPr>
      <w:rFonts w:ascii="Times New Roman" w:eastAsia="Times New Roman" w:hAnsi="Times New Roman" w:cs="Times New Roman"/>
      <w:sz w:val="20"/>
      <w:szCs w:val="24"/>
    </w:rPr>
  </w:style>
  <w:style w:type="character" w:styleId="PageNumber">
    <w:name w:val="page number"/>
    <w:aliases w:val="card ununderlined"/>
    <w:basedOn w:val="DefaultParagraphFont"/>
    <w:uiPriority w:val="99"/>
    <w:unhideWhenUsed/>
    <w:rsid w:val="00AF04E9"/>
  </w:style>
  <w:style w:type="character" w:customStyle="1" w:styleId="underlinedCharChar">
    <w:name w:val="underlined Char Char"/>
    <w:basedOn w:val="DefaultParagraphFont"/>
    <w:rsid w:val="00AF04E9"/>
    <w:rPr>
      <w:rFonts w:ascii="Times New Roman" w:eastAsia="Times New Roman" w:hAnsi="Times New Roman" w:cs="Times New Roman"/>
      <w:sz w:val="20"/>
      <w:szCs w:val="20"/>
      <w:u w:val="single"/>
    </w:rPr>
  </w:style>
  <w:style w:type="paragraph" w:customStyle="1" w:styleId="BlockTitle2">
    <w:name w:val="Block Title2"/>
    <w:basedOn w:val="Normal"/>
    <w:next w:val="Normal"/>
    <w:link w:val="BlockTitle2Char"/>
    <w:qFormat/>
    <w:rsid w:val="00AF04E9"/>
    <w:pPr>
      <w:widowControl w:val="0"/>
      <w:spacing w:after="240" w:line="240" w:lineRule="auto"/>
      <w:jc w:val="center"/>
    </w:pPr>
    <w:rPr>
      <w:rFonts w:ascii="Times New Roman" w:eastAsia="Times New Roman" w:hAnsi="Times New Roman"/>
      <w:b/>
      <w:sz w:val="32"/>
      <w:szCs w:val="20"/>
      <w:u w:val="single"/>
    </w:rPr>
  </w:style>
  <w:style w:type="paragraph" w:customStyle="1" w:styleId="TxBrp1">
    <w:name w:val="TxBr_p1"/>
    <w:basedOn w:val="Normal"/>
    <w:qFormat/>
    <w:rsid w:val="00AF04E9"/>
    <w:pPr>
      <w:widowControl w:val="0"/>
      <w:tabs>
        <w:tab w:val="left" w:pos="204"/>
      </w:tabs>
      <w:autoSpaceDE w:val="0"/>
      <w:autoSpaceDN w:val="0"/>
      <w:adjustRightInd w:val="0"/>
      <w:spacing w:after="0" w:line="272" w:lineRule="atLeast"/>
      <w:jc w:val="both"/>
    </w:pPr>
    <w:rPr>
      <w:rFonts w:ascii="Times New Roman" w:eastAsia="Times New Roman" w:hAnsi="Times New Roman"/>
      <w:sz w:val="24"/>
    </w:rPr>
  </w:style>
  <w:style w:type="paragraph" w:customStyle="1" w:styleId="fullstory">
    <w:name w:val="fullstory"/>
    <w:basedOn w:val="Normal"/>
    <w:qFormat/>
    <w:rsid w:val="00AF04E9"/>
    <w:pPr>
      <w:widowControl w:val="0"/>
      <w:spacing w:before="100" w:beforeAutospacing="1" w:after="100" w:afterAutospacing="1" w:line="240" w:lineRule="auto"/>
    </w:pPr>
    <w:rPr>
      <w:rFonts w:ascii="Times New Roman" w:eastAsia="Times New Roman" w:hAnsi="Times New Roman"/>
      <w:sz w:val="24"/>
    </w:rPr>
  </w:style>
  <w:style w:type="character" w:customStyle="1" w:styleId="Emphasis2">
    <w:name w:val="Emphasis2"/>
    <w:basedOn w:val="DefaultParagraphFont"/>
    <w:rsid w:val="00AF04E9"/>
    <w:rPr>
      <w:rFonts w:ascii="Franklin Gothic Heavy" w:hAnsi="Franklin Gothic Heavy"/>
      <w:iCs/>
      <w:u w:val="single"/>
    </w:rPr>
  </w:style>
  <w:style w:type="character" w:customStyle="1" w:styleId="standardcontent">
    <w:name w:val="standardcontent"/>
    <w:basedOn w:val="DefaultParagraphFont"/>
    <w:rsid w:val="00AF04E9"/>
  </w:style>
  <w:style w:type="paragraph" w:customStyle="1" w:styleId="hat">
    <w:name w:val="hat"/>
    <w:basedOn w:val="Normal"/>
    <w:next w:val="Normal"/>
    <w:link w:val="hatChar"/>
    <w:qFormat/>
    <w:rsid w:val="00AF04E9"/>
    <w:pPr>
      <w:widowControl w:val="0"/>
      <w:spacing w:before="240" w:after="240" w:line="240" w:lineRule="auto"/>
      <w:jc w:val="center"/>
      <w:outlineLvl w:val="0"/>
    </w:pPr>
    <w:rPr>
      <w:rFonts w:ascii="Times New Roman" w:eastAsia="Times New Roman" w:hAnsi="Times New Roman"/>
      <w:b/>
      <w:bCs/>
      <w:sz w:val="32"/>
      <w:u w:val="single"/>
    </w:rPr>
  </w:style>
  <w:style w:type="character" w:customStyle="1" w:styleId="storyby">
    <w:name w:val="storyby"/>
    <w:basedOn w:val="DefaultParagraphFont"/>
    <w:rsid w:val="00AF04E9"/>
  </w:style>
  <w:style w:type="character" w:customStyle="1" w:styleId="SmallCharChar">
    <w:name w:val="Small Char Char"/>
    <w:basedOn w:val="DefaultParagraphFont"/>
    <w:rsid w:val="00AF04E9"/>
    <w:rPr>
      <w:sz w:val="17"/>
      <w:szCs w:val="24"/>
      <w:lang w:val="en-US" w:eastAsia="en-US" w:bidi="ar-SA"/>
    </w:rPr>
  </w:style>
  <w:style w:type="paragraph" w:customStyle="1" w:styleId="ThickUnderline">
    <w:name w:val="ThickUnderline"/>
    <w:qFormat/>
    <w:rsid w:val="00AF04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Times New Roman"/>
      <w:noProof/>
      <w:sz w:val="20"/>
      <w:szCs w:val="20"/>
      <w:u w:val="thick"/>
    </w:rPr>
  </w:style>
  <w:style w:type="paragraph" w:customStyle="1" w:styleId="TagsFutura">
    <w:name w:val="TagsFutura"/>
    <w:basedOn w:val="Normal"/>
    <w:next w:val="Cites"/>
    <w:rsid w:val="00AF04E9"/>
    <w:pPr>
      <w:spacing w:after="0" w:line="240" w:lineRule="auto"/>
    </w:pPr>
    <w:rPr>
      <w:rFonts w:ascii="Futura" w:eastAsia="Times" w:hAnsi="Futura"/>
      <w:b/>
      <w:caps/>
      <w:sz w:val="18"/>
      <w:szCs w:val="20"/>
    </w:rPr>
  </w:style>
  <w:style w:type="paragraph" w:styleId="BodyText2">
    <w:name w:val="Body Text 2"/>
    <w:basedOn w:val="Normal"/>
    <w:link w:val="BodyText2Char"/>
    <w:rsid w:val="00AF04E9"/>
    <w:pPr>
      <w:spacing w:after="0" w:line="240" w:lineRule="auto"/>
    </w:pPr>
    <w:rPr>
      <w:rFonts w:ascii="Times New Roman" w:eastAsia="Times" w:hAnsi="Times New Roman"/>
      <w:color w:val="000000"/>
      <w:sz w:val="20"/>
      <w:szCs w:val="20"/>
    </w:rPr>
  </w:style>
  <w:style w:type="character" w:customStyle="1" w:styleId="BodyText2Char">
    <w:name w:val="Body Text 2 Char"/>
    <w:basedOn w:val="DefaultParagraphFont"/>
    <w:link w:val="BodyText2"/>
    <w:rsid w:val="00AF04E9"/>
    <w:rPr>
      <w:rFonts w:ascii="Times New Roman" w:eastAsia="Times" w:hAnsi="Times New Roman"/>
      <w:color w:val="000000"/>
      <w:sz w:val="20"/>
      <w:szCs w:val="20"/>
    </w:rPr>
  </w:style>
  <w:style w:type="paragraph" w:customStyle="1" w:styleId="DebateTag">
    <w:name w:val="DebateTag"/>
    <w:basedOn w:val="Normal"/>
    <w:qFormat/>
    <w:rsid w:val="00AF04E9"/>
    <w:pPr>
      <w:spacing w:after="0" w:line="240" w:lineRule="auto"/>
    </w:pPr>
    <w:rPr>
      <w:rFonts w:ascii="Times New Roman" w:eastAsia="Calibri" w:hAnsi="Times New Roman"/>
      <w:b/>
    </w:rPr>
  </w:style>
  <w:style w:type="character" w:styleId="CommentReference">
    <w:name w:val="annotation reference"/>
    <w:basedOn w:val="DefaultParagraphFont"/>
    <w:uiPriority w:val="99"/>
    <w:unhideWhenUsed/>
    <w:rsid w:val="00AF04E9"/>
    <w:rPr>
      <w:sz w:val="16"/>
      <w:szCs w:val="16"/>
    </w:rPr>
  </w:style>
  <w:style w:type="paragraph" w:customStyle="1" w:styleId="Style8pt">
    <w:name w:val="Style 8 pt"/>
    <w:basedOn w:val="Normal"/>
    <w:qFormat/>
    <w:rsid w:val="00AF04E9"/>
    <w:pPr>
      <w:ind w:left="288"/>
    </w:pPr>
    <w:rPr>
      <w:rFonts w:eastAsia="Calibri"/>
      <w:sz w:val="16"/>
    </w:rPr>
  </w:style>
  <w:style w:type="character" w:customStyle="1" w:styleId="m-4799866747027741266gmail-style13ptbold">
    <w:name w:val="m_-4799866747027741266gmail-style13ptbold"/>
    <w:basedOn w:val="DefaultParagraphFont"/>
    <w:rsid w:val="00AF04E9"/>
  </w:style>
  <w:style w:type="character" w:customStyle="1" w:styleId="m-4799866747027741266gmail-apple-converted-space">
    <w:name w:val="m_-4799866747027741266gmail-apple-converted-space"/>
    <w:basedOn w:val="DefaultParagraphFont"/>
    <w:rsid w:val="00AF04E9"/>
  </w:style>
  <w:style w:type="character" w:customStyle="1" w:styleId="m-4799866747027741266gmail-m3965771245576658108gmail-styleunderline">
    <w:name w:val="m_-4799866747027741266gmail-m3965771245576658108gmail-styleunderline"/>
    <w:basedOn w:val="DefaultParagraphFont"/>
    <w:rsid w:val="00AF04E9"/>
  </w:style>
  <w:style w:type="character" w:customStyle="1" w:styleId="CardChar0">
    <w:name w:val="Card Char"/>
    <w:aliases w:val="tags Char,TAG Ch,No Spacing2 Char,Heading 2 Char Char Char1 Char,Char C,No Spacing1 Char1,No Spacing1 Char,Heading 2 Char Char Char Char Char Char Char Char Char,Heading 2 Char Char Char Char Char Char"/>
    <w:basedOn w:val="DefaultParagraphFont"/>
    <w:qFormat/>
    <w:rsid w:val="00AF04E9"/>
    <w:rPr>
      <w:sz w:val="16"/>
    </w:rPr>
  </w:style>
  <w:style w:type="paragraph" w:customStyle="1" w:styleId="cards0">
    <w:name w:val="cards"/>
    <w:basedOn w:val="Normal"/>
    <w:qFormat/>
    <w:rsid w:val="00AF04E9"/>
  </w:style>
  <w:style w:type="character" w:customStyle="1" w:styleId="StyleBold">
    <w:name w:val="Style Bold"/>
    <w:basedOn w:val="DefaultParagraphFont"/>
    <w:uiPriority w:val="9"/>
    <w:qFormat/>
    <w:rsid w:val="00AF04E9"/>
    <w:rPr>
      <w:b/>
      <w:bCs/>
    </w:rPr>
  </w:style>
  <w:style w:type="character" w:customStyle="1" w:styleId="AuthorYear">
    <w:name w:val="AuthorYear"/>
    <w:uiPriority w:val="1"/>
    <w:qFormat/>
    <w:rsid w:val="00AF04E9"/>
    <w:rPr>
      <w:rFonts w:ascii="Georgia" w:hAnsi="Georgia"/>
      <w:b/>
      <w:sz w:val="24"/>
    </w:rPr>
  </w:style>
  <w:style w:type="character" w:customStyle="1" w:styleId="StyleStyleUnderlineUnderlineStyleBoldUnderlineIntenseEmphas">
    <w:name w:val="Style Style UnderlineUnderlineStyle Bold UnderlineIntense Emphas..."/>
    <w:basedOn w:val="DefaultParagraphFont"/>
    <w:rsid w:val="00AF04E9"/>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AF04E9"/>
    <w:rPr>
      <w:b w:val="0"/>
      <w:bCs w:val="0"/>
      <w:sz w:val="24"/>
      <w:u w:val="single"/>
      <w:bdr w:val="none" w:sz="0" w:space="0" w:color="auto" w:frame="1"/>
    </w:rPr>
  </w:style>
  <w:style w:type="paragraph" w:customStyle="1" w:styleId="CiteChar0">
    <w:name w:val="Cite Char"/>
    <w:basedOn w:val="Normal"/>
    <w:qFormat/>
    <w:rsid w:val="00AF04E9"/>
    <w:pPr>
      <w:ind w:left="-1080"/>
    </w:pPr>
    <w:rPr>
      <w:rFonts w:ascii="Arial Narrow" w:eastAsia="SimSun" w:hAnsi="Arial Narrow"/>
      <w:b/>
      <w:szCs w:val="20"/>
      <w:lang w:eastAsia="zh-CN"/>
    </w:rPr>
  </w:style>
  <w:style w:type="paragraph" w:customStyle="1" w:styleId="Default">
    <w:name w:val="Default"/>
    <w:basedOn w:val="Normal"/>
    <w:qFormat/>
    <w:rsid w:val="00AF04E9"/>
    <w:pPr>
      <w:autoSpaceDE w:val="0"/>
      <w:autoSpaceDN w:val="0"/>
      <w:adjustRightInd w:val="0"/>
      <w:spacing w:after="200" w:line="276" w:lineRule="auto"/>
    </w:pPr>
    <w:rPr>
      <w:rFonts w:asciiTheme="minorHAnsi" w:eastAsia="Calibri" w:hAnsiTheme="minorHAnsi" w:cs="AKDPE C+ Utopia"/>
    </w:rPr>
  </w:style>
  <w:style w:type="paragraph" w:styleId="List">
    <w:name w:val="List"/>
    <w:basedOn w:val="Normal"/>
    <w:uiPriority w:val="99"/>
    <w:unhideWhenUsed/>
    <w:rsid w:val="00AF04E9"/>
    <w:pPr>
      <w:contextualSpacing/>
    </w:pPr>
    <w:rPr>
      <w:rFonts w:asciiTheme="minorHAnsi" w:eastAsia="Calibri" w:hAnsiTheme="minorHAnsi"/>
    </w:rPr>
  </w:style>
  <w:style w:type="paragraph" w:customStyle="1" w:styleId="PageHeaderLine1">
    <w:name w:val="PageHeaderLine1"/>
    <w:basedOn w:val="Normal"/>
    <w:qFormat/>
    <w:rsid w:val="00AF04E9"/>
    <w:pPr>
      <w:tabs>
        <w:tab w:val="right" w:pos="10800"/>
      </w:tabs>
    </w:pPr>
    <w:rPr>
      <w:rFonts w:asciiTheme="minorHAnsi" w:eastAsia="Calibri" w:hAnsiTheme="minorHAnsi"/>
      <w:b/>
    </w:rPr>
  </w:style>
  <w:style w:type="paragraph" w:customStyle="1" w:styleId="PageHeaderLine2">
    <w:name w:val="PageHeaderLine2"/>
    <w:basedOn w:val="Normal"/>
    <w:next w:val="Normal"/>
    <w:link w:val="PageHeaderLine2Char"/>
    <w:qFormat/>
    <w:rsid w:val="00AF04E9"/>
    <w:pPr>
      <w:tabs>
        <w:tab w:val="right" w:pos="10800"/>
      </w:tabs>
      <w:spacing w:line="480" w:lineRule="auto"/>
    </w:pPr>
    <w:rPr>
      <w:rFonts w:asciiTheme="minorHAnsi" w:eastAsia="Calibri" w:hAnsiTheme="minorHAnsi"/>
      <w:b/>
    </w:rPr>
  </w:style>
  <w:style w:type="paragraph" w:styleId="TOC1">
    <w:name w:val="toc 1"/>
    <w:aliases w:val="good index,Index Basic"/>
    <w:basedOn w:val="Normal"/>
    <w:next w:val="Normal"/>
    <w:autoRedefine/>
    <w:uiPriority w:val="39"/>
    <w:unhideWhenUsed/>
    <w:qFormat/>
    <w:rsid w:val="00AF04E9"/>
    <w:rPr>
      <w:rFonts w:asciiTheme="minorHAnsi" w:eastAsia="Calibri" w:hAnsiTheme="minorHAnsi"/>
    </w:rPr>
  </w:style>
  <w:style w:type="paragraph" w:customStyle="1" w:styleId="TagText">
    <w:name w:val="TagText"/>
    <w:basedOn w:val="Normal"/>
    <w:qFormat/>
    <w:rsid w:val="00AF04E9"/>
    <w:rPr>
      <w:rFonts w:eastAsia="Calibri"/>
      <w:b/>
    </w:rPr>
  </w:style>
  <w:style w:type="character" w:customStyle="1" w:styleId="SmallerReal">
    <w:name w:val="SmallerReal"/>
    <w:basedOn w:val="DefaultParagraphFont"/>
    <w:uiPriority w:val="1"/>
    <w:qFormat/>
    <w:rsid w:val="00AF04E9"/>
    <w:rPr>
      <w:rFonts w:ascii="Garamond" w:hAnsi="Garamond" w:hint="default"/>
      <w:sz w:val="16"/>
    </w:rPr>
  </w:style>
  <w:style w:type="character" w:customStyle="1" w:styleId="st">
    <w:name w:val="st"/>
    <w:basedOn w:val="DefaultParagraphFont"/>
    <w:rsid w:val="00AF04E9"/>
  </w:style>
  <w:style w:type="character" w:customStyle="1" w:styleId="wikiexternallink">
    <w:name w:val="wikiexternallink"/>
    <w:basedOn w:val="DefaultParagraphFont"/>
    <w:rsid w:val="00AF04E9"/>
  </w:style>
  <w:style w:type="character" w:customStyle="1" w:styleId="wikigeneratedlinkcontent">
    <w:name w:val="wikigeneratedlinkcontent"/>
    <w:basedOn w:val="DefaultParagraphFont"/>
    <w:rsid w:val="00AF04E9"/>
  </w:style>
  <w:style w:type="paragraph" w:customStyle="1" w:styleId="StyleHeading4TagsmalltextBigcardbodyNormalTagNotBold">
    <w:name w:val="Style Heading 4Tagsmall textBig cardbodyNormal Tag + Not Bold"/>
    <w:basedOn w:val="Heading4"/>
    <w:qFormat/>
    <w:rsid w:val="00AF04E9"/>
    <w:rPr>
      <w:bCs/>
      <w:iCs w:val="0"/>
    </w:rPr>
  </w:style>
  <w:style w:type="character" w:customStyle="1" w:styleId="created">
    <w:name w:val="created"/>
    <w:basedOn w:val="DefaultParagraphFont"/>
    <w:rsid w:val="00AF04E9"/>
  </w:style>
  <w:style w:type="paragraph" w:customStyle="1" w:styleId="Cite8">
    <w:name w:val="Cite8"/>
    <w:basedOn w:val="Normal"/>
    <w:autoRedefine/>
    <w:uiPriority w:val="99"/>
    <w:qFormat/>
    <w:rsid w:val="00AF04E9"/>
    <w:rPr>
      <w:rFonts w:eastAsia="Calibri"/>
    </w:rPr>
  </w:style>
  <w:style w:type="paragraph" w:customStyle="1" w:styleId="8font">
    <w:name w:val="8font"/>
    <w:basedOn w:val="Normal"/>
    <w:next w:val="Normal"/>
    <w:autoRedefine/>
    <w:uiPriority w:val="99"/>
    <w:qFormat/>
    <w:rsid w:val="00AF04E9"/>
    <w:rPr>
      <w:rFonts w:eastAsia="Cambria"/>
      <w:szCs w:val="16"/>
    </w:rPr>
  </w:style>
  <w:style w:type="character" w:customStyle="1" w:styleId="FootnoteTextChar1">
    <w:name w:val="Footnote Text Char1"/>
    <w:basedOn w:val="DefaultParagraphFont"/>
    <w:uiPriority w:val="99"/>
    <w:rsid w:val="00AF04E9"/>
    <w:rPr>
      <w:rFonts w:ascii="Calibri" w:hAnsi="Calibri"/>
      <w:sz w:val="20"/>
      <w:szCs w:val="20"/>
    </w:rPr>
  </w:style>
  <w:style w:type="paragraph" w:styleId="EndnoteText">
    <w:name w:val="endnote text"/>
    <w:basedOn w:val="Normal"/>
    <w:link w:val="EndnoteTextChar"/>
    <w:rsid w:val="00AF04E9"/>
    <w:rPr>
      <w:sz w:val="20"/>
      <w:szCs w:val="20"/>
    </w:rPr>
  </w:style>
  <w:style w:type="character" w:customStyle="1" w:styleId="EndnoteTextChar">
    <w:name w:val="Endnote Text Char"/>
    <w:basedOn w:val="DefaultParagraphFont"/>
    <w:link w:val="EndnoteText"/>
    <w:rsid w:val="00AF04E9"/>
    <w:rPr>
      <w:rFonts w:ascii="Calibri" w:eastAsiaTheme="minorHAnsi" w:hAnsi="Calibri"/>
      <w:sz w:val="20"/>
      <w:szCs w:val="20"/>
    </w:rPr>
  </w:style>
  <w:style w:type="character" w:styleId="EndnoteReference">
    <w:name w:val="endnote reference"/>
    <w:basedOn w:val="DefaultParagraphFont"/>
    <w:rsid w:val="00AF04E9"/>
    <w:rPr>
      <w:vertAlign w:val="superscript"/>
    </w:rPr>
  </w:style>
  <w:style w:type="character" w:customStyle="1" w:styleId="StyleDate">
    <w:name w:val="Style Date"/>
    <w:aliases w:val="Author"/>
    <w:uiPriority w:val="1"/>
    <w:qFormat/>
    <w:rsid w:val="00AF04E9"/>
    <w:rPr>
      <w:b/>
      <w:sz w:val="24"/>
      <w:u w:val="single"/>
    </w:rPr>
  </w:style>
  <w:style w:type="character" w:customStyle="1" w:styleId="referencediv">
    <w:name w:val="referencediv"/>
    <w:rsid w:val="00AF04E9"/>
  </w:style>
  <w:style w:type="character" w:customStyle="1" w:styleId="CardTextChar1">
    <w:name w:val="Card Text Char"/>
    <w:locked/>
    <w:rsid w:val="00AF04E9"/>
    <w:rPr>
      <w:rFonts w:ascii="Georgia" w:eastAsia="Times New Roman" w:hAnsi="Georgia"/>
      <w:szCs w:val="24"/>
    </w:rPr>
  </w:style>
  <w:style w:type="character" w:customStyle="1" w:styleId="StyleTimesNewRoman12ptBold">
    <w:name w:val="Style Times New Roman 12 pt Bold"/>
    <w:rsid w:val="00AF04E9"/>
    <w:rPr>
      <w:rFonts w:ascii="Times New Roman" w:hAnsi="Times New Roman" w:cs="Times New Roman" w:hint="default"/>
      <w:b/>
      <w:bCs/>
      <w:sz w:val="24"/>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F04E9"/>
    <w:pPr>
      <w:ind w:left="-1080" w:right="1728"/>
    </w:pPr>
    <w:rPr>
      <w:rFonts w:ascii="Arial Narrow" w:hAnsi="Arial Narrow"/>
      <w:color w:val="auto"/>
      <w:sz w:val="22"/>
      <w:szCs w:val="20"/>
      <w:u w:val="thick"/>
      <w:bdr w:val="single" w:sz="4" w:space="0" w:color="auto"/>
    </w:rPr>
  </w:style>
  <w:style w:type="character" w:customStyle="1" w:styleId="evidencetextChar">
    <w:name w:val="evidence text Char"/>
    <w:rsid w:val="00AF04E9"/>
    <w:rPr>
      <w:rFonts w:ascii="Arial Narrow" w:eastAsia="Times New Roman" w:hAnsi="Arial Narrow"/>
      <w:szCs w:val="20"/>
      <w:u w:val="thick"/>
    </w:rPr>
  </w:style>
  <w:style w:type="character" w:customStyle="1" w:styleId="StyleevidencetextBorderSinglesolidlineAuto05ptLChar">
    <w:name w:val="Style evidence text + Border: : (Single solid line Auto  0.5 pt L... Char"/>
    <w:link w:val="StyleevidencetextBorderSinglesolidlineAuto05ptL"/>
    <w:rsid w:val="00AF04E9"/>
    <w:rPr>
      <w:rFonts w:ascii="Arial Narrow" w:eastAsia="Times New Roman" w:hAnsi="Arial Narrow"/>
      <w:sz w:val="22"/>
      <w:szCs w:val="20"/>
      <w:u w:val="thick"/>
      <w:bdr w:val="single" w:sz="4" w:space="0" w:color="auto"/>
    </w:rPr>
  </w:style>
  <w:style w:type="paragraph" w:customStyle="1" w:styleId="CiteLittle">
    <w:name w:val="Cite Little"/>
    <w:next w:val="Normal"/>
    <w:qFormat/>
    <w:rsid w:val="00AF04E9"/>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AF04E9"/>
    <w:pPr>
      <w:ind w:left="-1080" w:right="1728"/>
    </w:pPr>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qFormat/>
    <w:rsid w:val="00AF04E9"/>
    <w:pPr>
      <w:ind w:left="-1080"/>
    </w:pPr>
    <w:rPr>
      <w:rFonts w:ascii="Arial Narrow" w:eastAsia="Times New Roman" w:hAnsi="Arial Narrow"/>
      <w:szCs w:val="20"/>
    </w:rPr>
  </w:style>
  <w:style w:type="character" w:customStyle="1" w:styleId="StyleStyleCardTextLeft-075Right0Char">
    <w:name w:val="Style Style Card Text + Left:  -0.75&quot; + Right:  0&quot; Char"/>
    <w:link w:val="StyleStyleCardTextLeft-075Right0"/>
    <w:rsid w:val="00AF04E9"/>
    <w:rPr>
      <w:rFonts w:ascii="Arial Narrow" w:eastAsia="Times New Roman" w:hAnsi="Arial Narrow"/>
      <w:sz w:val="22"/>
      <w:szCs w:val="20"/>
    </w:rPr>
  </w:style>
  <w:style w:type="paragraph" w:customStyle="1" w:styleId="UnderlinedText">
    <w:name w:val="Underlined Text"/>
    <w:basedOn w:val="Normal"/>
    <w:link w:val="cite"/>
    <w:qFormat/>
    <w:rsid w:val="00AF04E9"/>
    <w:rPr>
      <w:rFonts w:ascii="Times New Roman" w:eastAsiaTheme="minorEastAsia" w:hAnsi="Times New Roman"/>
      <w:b/>
      <w:sz w:val="24"/>
      <w:szCs w:val="24"/>
    </w:rPr>
  </w:style>
  <w:style w:type="paragraph" w:customStyle="1" w:styleId="Little">
    <w:name w:val="Little"/>
    <w:basedOn w:val="UnderlinedText"/>
    <w:link w:val="LittleChar"/>
    <w:qFormat/>
    <w:rsid w:val="00AF04E9"/>
    <w:rPr>
      <w:sz w:val="16"/>
    </w:rPr>
  </w:style>
  <w:style w:type="character" w:customStyle="1" w:styleId="LittleChar">
    <w:name w:val="Little Char"/>
    <w:link w:val="Little"/>
    <w:rsid w:val="00AF04E9"/>
    <w:rPr>
      <w:rFonts w:ascii="Times New Roman" w:hAnsi="Times New Roman"/>
      <w:b/>
      <w:sz w:val="16"/>
    </w:rPr>
  </w:style>
  <w:style w:type="paragraph" w:customStyle="1" w:styleId="HotRoute">
    <w:name w:val="Hot Route"/>
    <w:basedOn w:val="Normal"/>
    <w:link w:val="HotRouteChar"/>
    <w:qFormat/>
    <w:rsid w:val="00AF04E9"/>
    <w:pPr>
      <w:ind w:left="144"/>
    </w:pPr>
    <w:rPr>
      <w:rFonts w:ascii="Times New Roman" w:eastAsia="Times New Roman" w:hAnsi="Times New Roman"/>
      <w:sz w:val="20"/>
    </w:rPr>
  </w:style>
  <w:style w:type="paragraph" w:customStyle="1" w:styleId="Circled">
    <w:name w:val="Circled"/>
    <w:basedOn w:val="Normal"/>
    <w:next w:val="Normal"/>
    <w:link w:val="CircledChar"/>
    <w:qFormat/>
    <w:rsid w:val="00AF04E9"/>
    <w:rPr>
      <w:rFonts w:ascii="Times New Roman" w:eastAsia="MS Mincho" w:hAnsi="Times New Roman"/>
      <w:b/>
      <w:sz w:val="20"/>
      <w:szCs w:val="20"/>
      <w:u w:val="single"/>
      <w:lang w:eastAsia="ja-JP"/>
    </w:rPr>
  </w:style>
  <w:style w:type="character" w:customStyle="1" w:styleId="CircledChar">
    <w:name w:val="Circled Char"/>
    <w:link w:val="Circled"/>
    <w:rsid w:val="00AF04E9"/>
    <w:rPr>
      <w:rFonts w:ascii="Times New Roman" w:eastAsia="MS Mincho" w:hAnsi="Times New Roman"/>
      <w:b/>
      <w:sz w:val="20"/>
      <w:szCs w:val="20"/>
      <w:u w:val="single"/>
      <w:lang w:eastAsia="ja-JP"/>
    </w:rPr>
  </w:style>
  <w:style w:type="paragraph" w:customStyle="1" w:styleId="UnreadText">
    <w:name w:val="Unread Text"/>
    <w:basedOn w:val="Normal"/>
    <w:next w:val="Normal"/>
    <w:link w:val="UnreadTextChar"/>
    <w:autoRedefine/>
    <w:qFormat/>
    <w:rsid w:val="00AF04E9"/>
    <w:rPr>
      <w:rFonts w:ascii="Times New Roman" w:eastAsia="SimSun" w:hAnsi="Times New Roman"/>
      <w:sz w:val="15"/>
      <w:lang w:eastAsia="zh-CN"/>
    </w:rPr>
  </w:style>
  <w:style w:type="character" w:customStyle="1" w:styleId="UnreadTextChar">
    <w:name w:val="Unread Text Char"/>
    <w:link w:val="UnreadText"/>
    <w:rsid w:val="00AF04E9"/>
    <w:rPr>
      <w:rFonts w:ascii="Times New Roman" w:eastAsia="SimSun" w:hAnsi="Times New Roman"/>
      <w:sz w:val="15"/>
      <w:szCs w:val="22"/>
      <w:lang w:eastAsia="zh-CN"/>
    </w:rPr>
  </w:style>
  <w:style w:type="character" w:customStyle="1" w:styleId="StyleAsianMSMinchoBold">
    <w:name w:val="Style (Asian) MS Mincho Bold"/>
    <w:rsid w:val="00AF04E9"/>
    <w:rPr>
      <w:rFonts w:ascii="Times New Roman" w:eastAsia="MS Mincho" w:hAnsi="Times New Roman"/>
      <w:b/>
      <w:bCs/>
      <w:u w:val="thick"/>
    </w:rPr>
  </w:style>
  <w:style w:type="character" w:customStyle="1" w:styleId="StyleAsianMSMincho">
    <w:name w:val="Style (Asian) MS Mincho"/>
    <w:rsid w:val="00AF04E9"/>
    <w:rPr>
      <w:rFonts w:ascii="Times New Roman" w:eastAsia="MS Mincho" w:hAnsi="Times New Roman"/>
      <w:u w:val="thick"/>
    </w:rPr>
  </w:style>
  <w:style w:type="paragraph" w:customStyle="1" w:styleId="docheader">
    <w:name w:val="doc header"/>
    <w:autoRedefine/>
    <w:qFormat/>
    <w:rsid w:val="00AF04E9"/>
    <w:rPr>
      <w:rFonts w:ascii="Times New Roman" w:eastAsia="Malgun Gothic" w:hAnsi="Times New Roman" w:cs="Times New Roman"/>
      <w:b/>
      <w:sz w:val="20"/>
    </w:rPr>
  </w:style>
  <w:style w:type="paragraph" w:customStyle="1" w:styleId="docfooter">
    <w:name w:val="doc footer"/>
    <w:autoRedefine/>
    <w:qFormat/>
    <w:rsid w:val="00AF04E9"/>
    <w:pPr>
      <w:jc w:val="right"/>
    </w:pPr>
    <w:rPr>
      <w:rFonts w:ascii="Times New Roman" w:eastAsia="Malgun Gothic" w:hAnsi="Times New Roman" w:cs="Times New Roman"/>
      <w:b/>
      <w:sz w:val="22"/>
    </w:rPr>
  </w:style>
  <w:style w:type="paragraph" w:styleId="TOCHeading">
    <w:name w:val="TOC Heading"/>
    <w:basedOn w:val="Heading1"/>
    <w:next w:val="Normal"/>
    <w:qFormat/>
    <w:rsid w:val="00AF04E9"/>
    <w:pPr>
      <w:keepNext w:val="0"/>
      <w:pBdr>
        <w:top w:val="none" w:sz="0" w:space="0" w:color="auto"/>
        <w:left w:val="none" w:sz="0" w:space="0" w:color="auto"/>
        <w:bottom w:val="none" w:sz="0" w:space="0" w:color="auto"/>
        <w:right w:val="none" w:sz="0" w:space="0" w:color="auto"/>
      </w:pBdr>
      <w:spacing w:line="276" w:lineRule="auto"/>
      <w:outlineLvl w:val="9"/>
    </w:pPr>
    <w:rPr>
      <w:rFonts w:ascii="Cambria" w:eastAsia="Malgun Gothic" w:hAnsi="Cambria" w:cs="Times New Roman"/>
      <w:color w:val="365F91"/>
      <w:sz w:val="28"/>
      <w:u w:val="single"/>
    </w:rPr>
  </w:style>
  <w:style w:type="paragraph" w:styleId="TOC2">
    <w:name w:val="toc 2"/>
    <w:basedOn w:val="Normal"/>
    <w:next w:val="Normal"/>
    <w:autoRedefine/>
    <w:uiPriority w:val="39"/>
    <w:qFormat/>
    <w:rsid w:val="00AF04E9"/>
    <w:pPr>
      <w:ind w:left="240"/>
    </w:pPr>
    <w:rPr>
      <w:rFonts w:ascii="Times New Roman" w:hAnsi="Times New Roman"/>
    </w:rPr>
  </w:style>
  <w:style w:type="paragraph" w:styleId="TOC3">
    <w:name w:val="toc 3"/>
    <w:basedOn w:val="Normal"/>
    <w:next w:val="Normal"/>
    <w:autoRedefine/>
    <w:uiPriority w:val="39"/>
    <w:qFormat/>
    <w:rsid w:val="00AF04E9"/>
    <w:pPr>
      <w:ind w:left="480"/>
    </w:pPr>
    <w:rPr>
      <w:rFonts w:ascii="Times New Roman" w:hAnsi="Times New Roman"/>
    </w:rPr>
  </w:style>
  <w:style w:type="paragraph" w:styleId="TOC4">
    <w:name w:val="toc 4"/>
    <w:basedOn w:val="Normal"/>
    <w:next w:val="Normal"/>
    <w:autoRedefine/>
    <w:uiPriority w:val="39"/>
    <w:rsid w:val="00AF04E9"/>
    <w:pPr>
      <w:spacing w:before="240"/>
    </w:pPr>
    <w:rPr>
      <w:b/>
      <w:u w:val="single"/>
    </w:rPr>
  </w:style>
  <w:style w:type="paragraph" w:styleId="TOC5">
    <w:name w:val="toc 5"/>
    <w:basedOn w:val="Normal"/>
    <w:next w:val="Normal"/>
    <w:autoRedefine/>
    <w:uiPriority w:val="39"/>
    <w:rsid w:val="00AF04E9"/>
    <w:pPr>
      <w:ind w:left="960"/>
    </w:pPr>
    <w:rPr>
      <w:rFonts w:ascii="Times New Roman" w:hAnsi="Times New Roman"/>
    </w:rPr>
  </w:style>
  <w:style w:type="paragraph" w:styleId="TOC6">
    <w:name w:val="toc 6"/>
    <w:basedOn w:val="Normal"/>
    <w:next w:val="Normal"/>
    <w:autoRedefine/>
    <w:uiPriority w:val="39"/>
    <w:rsid w:val="00AF04E9"/>
    <w:pPr>
      <w:ind w:left="1200"/>
    </w:pPr>
    <w:rPr>
      <w:rFonts w:ascii="Times New Roman" w:hAnsi="Times New Roman"/>
    </w:rPr>
  </w:style>
  <w:style w:type="paragraph" w:styleId="TOC7">
    <w:name w:val="toc 7"/>
    <w:basedOn w:val="Normal"/>
    <w:next w:val="Normal"/>
    <w:autoRedefine/>
    <w:uiPriority w:val="39"/>
    <w:rsid w:val="00AF04E9"/>
    <w:pPr>
      <w:ind w:left="1440"/>
    </w:pPr>
    <w:rPr>
      <w:rFonts w:ascii="Times New Roman" w:hAnsi="Times New Roman"/>
    </w:rPr>
  </w:style>
  <w:style w:type="paragraph" w:styleId="TOC8">
    <w:name w:val="toc 8"/>
    <w:basedOn w:val="Normal"/>
    <w:next w:val="Normal"/>
    <w:autoRedefine/>
    <w:uiPriority w:val="39"/>
    <w:rsid w:val="00AF04E9"/>
    <w:pPr>
      <w:ind w:left="1680"/>
    </w:pPr>
    <w:rPr>
      <w:rFonts w:ascii="Times New Roman" w:hAnsi="Times New Roman"/>
    </w:rPr>
  </w:style>
  <w:style w:type="paragraph" w:styleId="TOC9">
    <w:name w:val="toc 9"/>
    <w:basedOn w:val="Normal"/>
    <w:next w:val="Normal"/>
    <w:autoRedefine/>
    <w:uiPriority w:val="39"/>
    <w:rsid w:val="00AF04E9"/>
    <w:pPr>
      <w:ind w:left="1920"/>
    </w:pPr>
    <w:rPr>
      <w:rFonts w:ascii="Times New Roman" w:hAnsi="Times New Roman"/>
    </w:rPr>
  </w:style>
  <w:style w:type="paragraph" w:customStyle="1" w:styleId="BlockHeadings">
    <w:name w:val="Block Headings"/>
    <w:next w:val="Nothing"/>
    <w:link w:val="BlockHeadingsChar"/>
    <w:qFormat/>
    <w:rsid w:val="00AF04E9"/>
    <w:pPr>
      <w:widowControl w:val="0"/>
      <w:jc w:val="center"/>
      <w:outlineLvl w:val="0"/>
    </w:pPr>
    <w:rPr>
      <w:rFonts w:ascii="Times New Roman" w:eastAsia="Times New Roman" w:hAnsi="Times New Roman" w:cs="Times New Roman"/>
      <w:b/>
      <w:sz w:val="28"/>
    </w:rPr>
  </w:style>
  <w:style w:type="character" w:customStyle="1" w:styleId="BlockHeadingsChar">
    <w:name w:val="Block Headings Char"/>
    <w:link w:val="BlockHeadings"/>
    <w:rsid w:val="00AF04E9"/>
    <w:rPr>
      <w:rFonts w:ascii="Times New Roman" w:eastAsia="Times New Roman" w:hAnsi="Times New Roman" w:cs="Times New Roman"/>
      <w:b/>
      <w:sz w:val="28"/>
    </w:rPr>
  </w:style>
  <w:style w:type="character" w:customStyle="1" w:styleId="crosslinkpopup">
    <w:name w:val="crosslinkpopup"/>
    <w:rsid w:val="00AF04E9"/>
  </w:style>
  <w:style w:type="character" w:customStyle="1" w:styleId="italic">
    <w:name w:val="italic"/>
    <w:rsid w:val="00AF04E9"/>
  </w:style>
  <w:style w:type="paragraph" w:customStyle="1" w:styleId="Minimize">
    <w:name w:val="Minimize"/>
    <w:basedOn w:val="Normal"/>
    <w:next w:val="Normal"/>
    <w:link w:val="MinimizeChar"/>
    <w:uiPriority w:val="99"/>
    <w:qFormat/>
    <w:rsid w:val="00AF04E9"/>
    <w:pPr>
      <w:autoSpaceDE w:val="0"/>
      <w:autoSpaceDN w:val="0"/>
      <w:adjustRightInd w:val="0"/>
      <w:ind w:left="288" w:right="288"/>
    </w:pPr>
    <w:rPr>
      <w:rFonts w:ascii="Courier" w:eastAsia="Times New Roman" w:hAnsi="Courier"/>
      <w:color w:val="000000"/>
      <w:sz w:val="12"/>
      <w:szCs w:val="20"/>
    </w:rPr>
  </w:style>
  <w:style w:type="character" w:customStyle="1" w:styleId="MinimizeChar">
    <w:name w:val="Minimize Char"/>
    <w:link w:val="Minimize"/>
    <w:uiPriority w:val="99"/>
    <w:rsid w:val="00AF04E9"/>
    <w:rPr>
      <w:rFonts w:ascii="Courier" w:eastAsia="Times New Roman" w:hAnsi="Courier"/>
      <w:color w:val="000000"/>
      <w:sz w:val="12"/>
      <w:szCs w:val="20"/>
    </w:rPr>
  </w:style>
  <w:style w:type="character" w:customStyle="1" w:styleId="CardCharChar1">
    <w:name w:val="Card Char Char1"/>
    <w:rsid w:val="00AF04E9"/>
    <w:rPr>
      <w:b/>
      <w:bCs/>
      <w:sz w:val="28"/>
      <w:szCs w:val="28"/>
    </w:rPr>
  </w:style>
  <w:style w:type="character" w:customStyle="1" w:styleId="mw-headline">
    <w:name w:val="mw-headline"/>
    <w:rsid w:val="00AF04E9"/>
  </w:style>
  <w:style w:type="character" w:customStyle="1" w:styleId="yshortcuts">
    <w:name w:val="yshortcuts"/>
    <w:rsid w:val="00AF04E9"/>
    <w:rPr>
      <w:rFonts w:cs="Times New Roman"/>
    </w:rPr>
  </w:style>
  <w:style w:type="paragraph" w:customStyle="1" w:styleId="Textsmall">
    <w:name w:val="Textsmall"/>
    <w:basedOn w:val="Normal"/>
    <w:next w:val="Normal"/>
    <w:link w:val="TextsmallChar"/>
    <w:qFormat/>
    <w:rsid w:val="00AF04E9"/>
    <w:rPr>
      <w:rFonts w:ascii="Times New Roman" w:eastAsia="Times New Roman" w:hAnsi="Times New Roman"/>
    </w:rPr>
  </w:style>
  <w:style w:type="character" w:customStyle="1" w:styleId="TextsmallChar">
    <w:name w:val="Textsmall Char"/>
    <w:link w:val="Textsmall"/>
    <w:locked/>
    <w:rsid w:val="00AF04E9"/>
    <w:rPr>
      <w:rFonts w:ascii="Times New Roman" w:eastAsia="Times New Roman" w:hAnsi="Times New Roman"/>
      <w:sz w:val="22"/>
      <w:szCs w:val="22"/>
    </w:rPr>
  </w:style>
  <w:style w:type="character" w:customStyle="1" w:styleId="UnderlineChar1">
    <w:name w:val="Underline Char1"/>
    <w:rsid w:val="00AF04E9"/>
    <w:rPr>
      <w:rFonts w:ascii="Arial Narrow" w:hAnsi="Arial Narrow"/>
      <w:szCs w:val="24"/>
      <w:u w:val="single"/>
      <w:lang w:val="en-US" w:eastAsia="en-US" w:bidi="ar-SA"/>
    </w:rPr>
  </w:style>
  <w:style w:type="character" w:customStyle="1" w:styleId="ssl0">
    <w:name w:val="ss_l0"/>
    <w:rsid w:val="00AF04E9"/>
  </w:style>
  <w:style w:type="paragraph" w:customStyle="1" w:styleId="cites0">
    <w:name w:val="cites"/>
    <w:next w:val="Normal"/>
    <w:autoRedefine/>
    <w:qFormat/>
    <w:rsid w:val="00AF04E9"/>
    <w:pPr>
      <w:contextualSpacing/>
    </w:pPr>
    <w:rPr>
      <w:rFonts w:eastAsia="SimSun"/>
      <w:b/>
      <w:sz w:val="22"/>
      <w:lang w:eastAsia="zh-CN"/>
    </w:rPr>
  </w:style>
  <w:style w:type="paragraph" w:customStyle="1" w:styleId="Citation-FirstLine">
    <w:name w:val="Citation - First Line"/>
    <w:basedOn w:val="Normal"/>
    <w:next w:val="Normal"/>
    <w:autoRedefine/>
    <w:qFormat/>
    <w:rsid w:val="00AF04E9"/>
    <w:pPr>
      <w:spacing w:line="320" w:lineRule="atLeast"/>
    </w:pPr>
    <w:rPr>
      <w:rFonts w:eastAsia="Times New Roman"/>
      <w:bCs/>
      <w:sz w:val="20"/>
      <w:szCs w:val="20"/>
    </w:rPr>
  </w:style>
  <w:style w:type="paragraph" w:customStyle="1" w:styleId="Citation-Complete">
    <w:name w:val="Citation - Complete"/>
    <w:basedOn w:val="Normal"/>
    <w:next w:val="Normal"/>
    <w:link w:val="Citation-CompleteChar"/>
    <w:autoRedefine/>
    <w:qFormat/>
    <w:rsid w:val="00AF04E9"/>
    <w:pPr>
      <w:spacing w:after="120"/>
    </w:pPr>
    <w:rPr>
      <w:rFonts w:ascii="Arial Narrow" w:eastAsia="Times New Roman" w:hAnsi="Arial Narrow"/>
      <w:sz w:val="20"/>
    </w:rPr>
  </w:style>
  <w:style w:type="character" w:customStyle="1" w:styleId="CharacterStyle3">
    <w:name w:val="Character Style 3"/>
    <w:rsid w:val="00AF04E9"/>
    <w:rPr>
      <w:sz w:val="18"/>
      <w:szCs w:val="18"/>
    </w:rPr>
  </w:style>
  <w:style w:type="paragraph" w:customStyle="1" w:styleId="bloctitles">
    <w:name w:val="bloc titles"/>
    <w:basedOn w:val="Heading1"/>
    <w:next w:val="Normal"/>
    <w:link w:val="bloctitlesChar"/>
    <w:autoRedefine/>
    <w:qFormat/>
    <w:rsid w:val="00AF04E9"/>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AF04E9"/>
    <w:rPr>
      <w:rFonts w:ascii="Times New Roman" w:eastAsia="Times New Roman" w:hAnsi="Times New Roman" w:cs="Times New Roman"/>
      <w:b/>
      <w:sz w:val="28"/>
      <w:szCs w:val="32"/>
      <w:u w:val="single"/>
    </w:rPr>
  </w:style>
  <w:style w:type="paragraph" w:customStyle="1" w:styleId="blocorganizer">
    <w:name w:val="bloc organizer"/>
    <w:basedOn w:val="Heading1"/>
    <w:next w:val="bloctitles"/>
    <w:link w:val="blocorganizerChar"/>
    <w:autoRedefine/>
    <w:qFormat/>
    <w:rsid w:val="00AF04E9"/>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AF04E9"/>
    <w:rPr>
      <w:rFonts w:ascii="Times New Roman" w:eastAsia="Times New Roman" w:hAnsi="Times New Roman" w:cs="Times New Roman"/>
      <w:b/>
      <w:sz w:val="4"/>
      <w:szCs w:val="32"/>
      <w:u w:val="single"/>
    </w:rPr>
  </w:style>
  <w:style w:type="paragraph" w:customStyle="1" w:styleId="HiddenBlockHeader">
    <w:name w:val="Hidden Block Header"/>
    <w:basedOn w:val="BlockHeadings"/>
    <w:next w:val="Nothing"/>
    <w:link w:val="HiddenBlockHeaderChar"/>
    <w:qFormat/>
    <w:rsid w:val="00AF04E9"/>
    <w:pPr>
      <w:outlineLvl w:val="9"/>
    </w:pPr>
  </w:style>
  <w:style w:type="paragraph" w:customStyle="1" w:styleId="StyleBodyText11ptBoldBlack">
    <w:name w:val="Style Body Text + 11 pt Bold Black"/>
    <w:basedOn w:val="BodyText"/>
    <w:link w:val="StyleBodyText11ptBoldBlackChar"/>
    <w:qFormat/>
    <w:rsid w:val="00AF04E9"/>
    <w:pPr>
      <w:suppressAutoHyphens/>
      <w:spacing w:after="120" w:line="259" w:lineRule="auto"/>
    </w:pPr>
    <w:rPr>
      <w:rFonts w:ascii="Times New Roman" w:eastAsia="Times New Roman" w:hAnsi="Times New Roman" w:cstheme="minorBidi"/>
      <w:b/>
      <w:bCs/>
      <w:color w:val="000000"/>
      <w:sz w:val="20"/>
      <w:szCs w:val="20"/>
      <w:lang w:eastAsia="ar-SA"/>
    </w:rPr>
  </w:style>
  <w:style w:type="character" w:customStyle="1" w:styleId="StyleBodyText11ptBoldBlackChar">
    <w:name w:val="Style Body Text + 11 pt Bold Black Char"/>
    <w:link w:val="StyleBodyText11ptBoldBlack"/>
    <w:rsid w:val="00AF04E9"/>
    <w:rPr>
      <w:rFonts w:ascii="Times New Roman" w:eastAsia="Times New Roman" w:hAnsi="Times New Roman"/>
      <w:b/>
      <w:bCs/>
      <w:color w:val="000000"/>
      <w:sz w:val="20"/>
      <w:szCs w:val="20"/>
      <w:lang w:eastAsia="ar-SA"/>
    </w:rPr>
  </w:style>
  <w:style w:type="paragraph" w:customStyle="1" w:styleId="StyletinyBold">
    <w:name w:val="Style tiny + Bold"/>
    <w:basedOn w:val="Normal"/>
    <w:link w:val="StyletinyBoldChar"/>
    <w:qFormat/>
    <w:rsid w:val="00AF04E9"/>
    <w:pPr>
      <w:tabs>
        <w:tab w:val="left" w:pos="4410"/>
      </w:tabs>
      <w:contextualSpacing/>
    </w:pPr>
    <w:rPr>
      <w:rFonts w:ascii="Times New Roman" w:hAnsi="Times New Roman"/>
      <w:bCs/>
      <w:sz w:val="20"/>
      <w:szCs w:val="20"/>
    </w:rPr>
  </w:style>
  <w:style w:type="character" w:customStyle="1" w:styleId="StyletinyBoldChar">
    <w:name w:val="Style tiny + Bold Char"/>
    <w:link w:val="StyletinyBold"/>
    <w:rsid w:val="00AF04E9"/>
    <w:rPr>
      <w:rFonts w:ascii="Times New Roman" w:eastAsiaTheme="minorHAnsi" w:hAnsi="Times New Roman"/>
      <w:bCs/>
      <w:sz w:val="20"/>
      <w:szCs w:val="20"/>
    </w:rPr>
  </w:style>
  <w:style w:type="paragraph" w:customStyle="1" w:styleId="UnderlineBold0">
    <w:name w:val="Underline Bold"/>
    <w:basedOn w:val="Normal"/>
    <w:link w:val="UnderlineBoldChar"/>
    <w:autoRedefine/>
    <w:qFormat/>
    <w:rsid w:val="00AF04E9"/>
    <w:pPr>
      <w:autoSpaceDE w:val="0"/>
      <w:autoSpaceDN w:val="0"/>
      <w:adjustRightInd w:val="0"/>
    </w:pPr>
    <w:rPr>
      <w:rFonts w:ascii="Times New Roman" w:eastAsia="Times New Roman" w:hAnsi="Times New Roman"/>
      <w:b/>
      <w:szCs w:val="20"/>
      <w:u w:val="single"/>
    </w:rPr>
  </w:style>
  <w:style w:type="character" w:customStyle="1" w:styleId="UnderlineBoldChar">
    <w:name w:val="Underline Bold Char"/>
    <w:link w:val="UnderlineBold0"/>
    <w:locked/>
    <w:rsid w:val="00AF04E9"/>
    <w:rPr>
      <w:rFonts w:ascii="Times New Roman" w:eastAsia="Times New Roman" w:hAnsi="Times New Roman"/>
      <w:b/>
      <w:sz w:val="22"/>
      <w:szCs w:val="20"/>
      <w:u w:val="single"/>
    </w:rPr>
  </w:style>
  <w:style w:type="paragraph" w:customStyle="1" w:styleId="cardCharCharCharChar">
    <w:name w:val="card Char Char Char Char"/>
    <w:basedOn w:val="Normal"/>
    <w:link w:val="cardCharCharCharCharChar"/>
    <w:qFormat/>
    <w:rsid w:val="00AF04E9"/>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cardCharCharCharCharChar">
    <w:name w:val="card Char Char Char Char Char"/>
    <w:link w:val="cardCharCharCharChar"/>
    <w:rsid w:val="00AF04E9"/>
    <w:rPr>
      <w:rFonts w:ascii="Times New Roman" w:eastAsia="Times New Roman" w:hAnsi="Times New Roman"/>
      <w:sz w:val="20"/>
      <w:szCs w:val="20"/>
    </w:rPr>
  </w:style>
  <w:style w:type="paragraph" w:customStyle="1" w:styleId="Style3">
    <w:name w:val="Style3"/>
    <w:basedOn w:val="Normal"/>
    <w:link w:val="Style3Char"/>
    <w:qFormat/>
    <w:rsid w:val="00AF04E9"/>
    <w:rPr>
      <w:rFonts w:ascii="Arial Narrow" w:eastAsia="Times New Roman" w:hAnsi="Arial Narrow"/>
      <w:b/>
    </w:rPr>
  </w:style>
  <w:style w:type="character" w:customStyle="1" w:styleId="Style3Char">
    <w:name w:val="Style3 Char"/>
    <w:link w:val="Style3"/>
    <w:rsid w:val="00AF04E9"/>
    <w:rPr>
      <w:rFonts w:ascii="Arial Narrow" w:eastAsia="Times New Roman" w:hAnsi="Arial Narrow"/>
      <w:b/>
      <w:sz w:val="22"/>
      <w:szCs w:val="22"/>
    </w:rPr>
  </w:style>
  <w:style w:type="paragraph" w:customStyle="1" w:styleId="Style4">
    <w:name w:val="Style4"/>
    <w:basedOn w:val="Normal"/>
    <w:link w:val="Style4Char"/>
    <w:qFormat/>
    <w:rsid w:val="00AF04E9"/>
    <w:rPr>
      <w:rFonts w:ascii="Arial Narrow" w:eastAsia="Times New Roman" w:hAnsi="Arial Narrow"/>
      <w:sz w:val="20"/>
      <w:u w:val="single"/>
    </w:rPr>
  </w:style>
  <w:style w:type="character" w:customStyle="1" w:styleId="Style4Char">
    <w:name w:val="Style4 Char"/>
    <w:link w:val="Style4"/>
    <w:rsid w:val="00AF04E9"/>
    <w:rPr>
      <w:rFonts w:ascii="Arial Narrow" w:eastAsia="Times New Roman" w:hAnsi="Arial Narrow"/>
      <w:sz w:val="20"/>
      <w:szCs w:val="22"/>
      <w:u w:val="single"/>
    </w:rPr>
  </w:style>
  <w:style w:type="paragraph" w:customStyle="1" w:styleId="tag">
    <w:name w:val="%tag"/>
    <w:basedOn w:val="Normal"/>
    <w:link w:val="tagChar"/>
    <w:qFormat/>
    <w:rsid w:val="00AF04E9"/>
    <w:rPr>
      <w:rFonts w:ascii="Times New Roman" w:eastAsia="Times New Roman" w:hAnsi="Times New Roman"/>
      <w:b/>
      <w:szCs w:val="20"/>
    </w:rPr>
  </w:style>
  <w:style w:type="character" w:customStyle="1" w:styleId="tagChar">
    <w:name w:val="%tag Char"/>
    <w:link w:val="tag"/>
    <w:rsid w:val="00AF04E9"/>
    <w:rPr>
      <w:rFonts w:ascii="Times New Roman" w:eastAsia="Times New Roman" w:hAnsi="Times New Roman"/>
      <w:b/>
      <w:sz w:val="22"/>
      <w:szCs w:val="20"/>
    </w:rPr>
  </w:style>
  <w:style w:type="paragraph" w:customStyle="1" w:styleId="card">
    <w:name w:val="%card"/>
    <w:basedOn w:val="Normal"/>
    <w:link w:val="cardChar1"/>
    <w:qFormat/>
    <w:rsid w:val="00AF04E9"/>
    <w:pPr>
      <w:ind w:left="288" w:right="288"/>
    </w:pPr>
    <w:rPr>
      <w:rFonts w:ascii="Times New Roman" w:eastAsia="Times New Roman" w:hAnsi="Times New Roman"/>
      <w:sz w:val="20"/>
      <w:szCs w:val="20"/>
    </w:rPr>
  </w:style>
  <w:style w:type="character" w:customStyle="1" w:styleId="cardChar1">
    <w:name w:val="%card Char"/>
    <w:link w:val="card"/>
    <w:rsid w:val="00AF04E9"/>
    <w:rPr>
      <w:rFonts w:ascii="Times New Roman" w:eastAsia="Times New Roman" w:hAnsi="Times New Roman"/>
      <w:sz w:val="20"/>
      <w:szCs w:val="20"/>
    </w:rPr>
  </w:style>
  <w:style w:type="paragraph" w:customStyle="1" w:styleId="AAAcard">
    <w:name w:val="AAAcard"/>
    <w:basedOn w:val="Normal"/>
    <w:link w:val="AAAcardChar"/>
    <w:qFormat/>
    <w:rsid w:val="00AF04E9"/>
    <w:pPr>
      <w:ind w:left="288" w:right="288"/>
    </w:pPr>
    <w:rPr>
      <w:rFonts w:ascii="Times New Roman" w:eastAsia="Times New Roman" w:hAnsi="Times New Roman"/>
      <w:sz w:val="20"/>
      <w:szCs w:val="20"/>
    </w:rPr>
  </w:style>
  <w:style w:type="character" w:customStyle="1" w:styleId="AAAcardChar">
    <w:name w:val="AAAcard Char"/>
    <w:link w:val="AAAcard"/>
    <w:rsid w:val="00AF04E9"/>
    <w:rPr>
      <w:rFonts w:ascii="Times New Roman" w:eastAsia="Times New Roman" w:hAnsi="Times New Roman"/>
      <w:sz w:val="20"/>
      <w:szCs w:val="20"/>
    </w:rPr>
  </w:style>
  <w:style w:type="character" w:customStyle="1" w:styleId="BoldUnderlineChar0">
    <w:name w:val="BoldUnderline Char"/>
    <w:rsid w:val="00AF04E9"/>
    <w:rPr>
      <w:rFonts w:ascii="Times New Roman" w:eastAsia="Times New Roman" w:hAnsi="Times New Roman" w:cs="Times New Roman"/>
      <w:b/>
      <w:sz w:val="20"/>
      <w:szCs w:val="24"/>
      <w:u w:val="single"/>
    </w:rPr>
  </w:style>
  <w:style w:type="character" w:customStyle="1" w:styleId="CardCharChar">
    <w:name w:val="Card Char Char"/>
    <w:rsid w:val="00AF04E9"/>
    <w:rPr>
      <w:rFonts w:ascii="Arial Narrow" w:eastAsia="Times New Roman" w:hAnsi="Arial Narrow"/>
    </w:rPr>
  </w:style>
  <w:style w:type="paragraph" w:customStyle="1" w:styleId="underlineChar">
    <w:name w:val="underline Char"/>
    <w:basedOn w:val="Normal"/>
    <w:link w:val="underlineCharChar"/>
    <w:qFormat/>
    <w:rsid w:val="00AF04E9"/>
    <w:rPr>
      <w:rFonts w:ascii="Arial Narrow" w:eastAsia="Times New Roman" w:hAnsi="Arial Narrow"/>
      <w:u w:val="single"/>
    </w:rPr>
  </w:style>
  <w:style w:type="character" w:customStyle="1" w:styleId="underlineCharChar">
    <w:name w:val="underline Char Char"/>
    <w:link w:val="underlineChar"/>
    <w:rsid w:val="00AF04E9"/>
    <w:rPr>
      <w:rFonts w:ascii="Arial Narrow" w:eastAsia="Times New Roman" w:hAnsi="Arial Narrow"/>
      <w:sz w:val="22"/>
      <w:szCs w:val="22"/>
      <w:u w:val="single"/>
    </w:rPr>
  </w:style>
  <w:style w:type="character" w:customStyle="1" w:styleId="BoldUnderliningChar">
    <w:name w:val="Bold Underlining Char"/>
    <w:rsid w:val="00AF04E9"/>
    <w:rPr>
      <w:b/>
      <w:szCs w:val="24"/>
      <w:u w:val="single"/>
      <w:lang w:val="en-US" w:eastAsia="en-US" w:bidi="ar-SA"/>
    </w:rPr>
  </w:style>
  <w:style w:type="paragraph" w:customStyle="1" w:styleId="TagStyle">
    <w:name w:val="Tag Style"/>
    <w:basedOn w:val="Normal"/>
    <w:qFormat/>
    <w:rsid w:val="00AF04E9"/>
    <w:rPr>
      <w:rFonts w:ascii="Times New Roman" w:eastAsia="Times New Roman" w:hAnsi="Times New Roman"/>
      <w:b/>
    </w:rPr>
  </w:style>
  <w:style w:type="paragraph" w:customStyle="1" w:styleId="CardStyle">
    <w:name w:val="Card Style"/>
    <w:basedOn w:val="Normal"/>
    <w:link w:val="CardStyleChar"/>
    <w:uiPriority w:val="99"/>
    <w:qFormat/>
    <w:rsid w:val="00AF04E9"/>
    <w:rPr>
      <w:rFonts w:ascii="Times New Roman" w:eastAsia="Times New Roman" w:hAnsi="Times New Roman"/>
      <w:sz w:val="20"/>
    </w:rPr>
  </w:style>
  <w:style w:type="paragraph" w:customStyle="1" w:styleId="tagstyle0">
    <w:name w:val="tagstyle"/>
    <w:basedOn w:val="Normal"/>
    <w:qFormat/>
    <w:rsid w:val="00AF04E9"/>
    <w:pPr>
      <w:spacing w:before="100" w:beforeAutospacing="1" w:after="100" w:afterAutospacing="1"/>
    </w:pPr>
    <w:rPr>
      <w:rFonts w:ascii="Times New Roman" w:eastAsia="Times New Roman" w:hAnsi="Times New Roman"/>
    </w:rPr>
  </w:style>
  <w:style w:type="character" w:customStyle="1" w:styleId="Subtitle1">
    <w:name w:val="Subtitle1"/>
    <w:rsid w:val="00AF04E9"/>
  </w:style>
  <w:style w:type="character" w:customStyle="1" w:styleId="newsstorytitle">
    <w:name w:val="news_story_title"/>
    <w:rsid w:val="00AF04E9"/>
  </w:style>
  <w:style w:type="character" w:customStyle="1" w:styleId="CardUpSize-LightChar">
    <w:name w:val="CardUpSize - Light Char"/>
    <w:link w:val="CardUpSize-Light"/>
    <w:rsid w:val="00AF04E9"/>
    <w:rPr>
      <w:szCs w:val="32"/>
      <w:u w:val="single"/>
    </w:rPr>
  </w:style>
  <w:style w:type="paragraph" w:customStyle="1" w:styleId="CardDownx15">
    <w:name w:val="CardDown x1.5"/>
    <w:basedOn w:val="Header"/>
    <w:qFormat/>
    <w:rsid w:val="00AF04E9"/>
    <w:pPr>
      <w:tabs>
        <w:tab w:val="clear" w:pos="4680"/>
        <w:tab w:val="clear" w:pos="9360"/>
      </w:tabs>
      <w:spacing w:after="160" w:line="259" w:lineRule="auto"/>
    </w:pPr>
  </w:style>
  <w:style w:type="character" w:customStyle="1" w:styleId="yqlink">
    <w:name w:val="yqlink"/>
    <w:rsid w:val="00AF04E9"/>
  </w:style>
  <w:style w:type="character" w:customStyle="1" w:styleId="clbody">
    <w:name w:val="clbody"/>
    <w:rsid w:val="00AF04E9"/>
  </w:style>
  <w:style w:type="character" w:customStyle="1" w:styleId="hilite1">
    <w:name w:val="hilite1"/>
    <w:rsid w:val="00AF04E9"/>
    <w:rPr>
      <w:rFonts w:ascii="Arial Narrow" w:hAnsi="Arial Narrow"/>
      <w:sz w:val="20"/>
      <w:u w:val="single"/>
      <w:bdr w:val="none" w:sz="0" w:space="0" w:color="auto"/>
      <w:shd w:val="clear" w:color="auto" w:fill="FF0000"/>
    </w:rPr>
  </w:style>
  <w:style w:type="character" w:customStyle="1" w:styleId="Boxing">
    <w:name w:val="Boxing"/>
    <w:rsid w:val="00AF04E9"/>
    <w:rPr>
      <w:rFonts w:ascii="Arial Narrow" w:hAnsi="Arial Narrow"/>
      <w:dstrike w:val="0"/>
      <w:sz w:val="20"/>
      <w:bdr w:val="single" w:sz="2" w:space="0" w:color="auto"/>
      <w:vertAlign w:val="baseline"/>
    </w:rPr>
  </w:style>
  <w:style w:type="paragraph" w:customStyle="1" w:styleId="Analyticals">
    <w:name w:val="Analyticals"/>
    <w:basedOn w:val="Normal"/>
    <w:qFormat/>
    <w:rsid w:val="00AF04E9"/>
    <w:rPr>
      <w:rFonts w:ascii="Times New Roman" w:eastAsia="Times New Roman" w:hAnsi="Times New Roman"/>
    </w:rPr>
  </w:style>
  <w:style w:type="paragraph" w:customStyle="1" w:styleId="Style2">
    <w:name w:val="Style2"/>
    <w:basedOn w:val="Normal"/>
    <w:link w:val="Style2Char"/>
    <w:uiPriority w:val="99"/>
    <w:qFormat/>
    <w:rsid w:val="00AF04E9"/>
    <w:rPr>
      <w:rFonts w:ascii="Times New Roman" w:hAnsi="Times New Roman"/>
      <w:sz w:val="20"/>
    </w:rPr>
  </w:style>
  <w:style w:type="character" w:customStyle="1" w:styleId="CharCharCharChar">
    <w:name w:val="Char Char Char Char"/>
    <w:rsid w:val="00AF04E9"/>
    <w:rPr>
      <w:rFonts w:ascii="Times New Roman" w:eastAsia="Times New Roman" w:hAnsi="Times New Roman" w:cs="Arial"/>
      <w:b/>
      <w:bCs/>
      <w:iCs/>
      <w:sz w:val="24"/>
      <w:szCs w:val="28"/>
    </w:rPr>
  </w:style>
  <w:style w:type="character" w:customStyle="1" w:styleId="norm">
    <w:name w:val="norm"/>
    <w:rsid w:val="00AF04E9"/>
  </w:style>
  <w:style w:type="character" w:customStyle="1" w:styleId="boldandunderlinecharcharcharcharcharcharcharcharcharcharcharcharcharcharcharchar">
    <w:name w:val="boldandunderlinecharcharcharcharcharcharcharcharcharcharcharcharcharcharcharchar"/>
    <w:rsid w:val="00AF04E9"/>
  </w:style>
  <w:style w:type="character" w:customStyle="1" w:styleId="underlinecharcharcharcharcharcharcharcharcharcharcharcharcharchar">
    <w:name w:val="underlinecharcharcharcharcharcharcharcharcharcharcharcharcharchar"/>
    <w:rsid w:val="00AF04E9"/>
  </w:style>
  <w:style w:type="character" w:customStyle="1" w:styleId="NothingChar1">
    <w:name w:val="Nothing Char1"/>
    <w:rsid w:val="00AF04E9"/>
    <w:rPr>
      <w:szCs w:val="24"/>
      <w:lang w:val="en-US" w:eastAsia="en-US" w:bidi="ar-SA"/>
    </w:rPr>
  </w:style>
  <w:style w:type="paragraph" w:customStyle="1" w:styleId="CharCharCharCharCharChar1CharCharCharCharChar">
    <w:name w:val="Char Char Char Char Char Char1 Char Char Char Char Char"/>
    <w:next w:val="Nothing"/>
    <w:link w:val="CharCharCharCharCharChar1Char"/>
    <w:qFormat/>
    <w:rsid w:val="00AF04E9"/>
    <w:pPr>
      <w:widowControl w:val="0"/>
      <w:jc w:val="both"/>
      <w:outlineLvl w:val="1"/>
    </w:pPr>
    <w:rPr>
      <w:rFonts w:ascii="Times New Roman" w:eastAsia="Times New Roman" w:hAnsi="Times New Roman" w:cs="Times New Roman"/>
      <w:b/>
    </w:rPr>
  </w:style>
  <w:style w:type="character" w:customStyle="1" w:styleId="CharCharCharCharCharChar1Char">
    <w:name w:val="Char Char Char Char Char Char1 Char"/>
    <w:link w:val="CharCharCharCharCharChar1CharCharCharCharChar"/>
    <w:rsid w:val="00AF04E9"/>
    <w:rPr>
      <w:rFonts w:ascii="Times New Roman" w:eastAsia="Times New Roman" w:hAnsi="Times New Roman" w:cs="Times New Roman"/>
      <w:b/>
    </w:rPr>
  </w:style>
  <w:style w:type="character" w:customStyle="1" w:styleId="SmallText-New">
    <w:name w:val="Small Text - New"/>
    <w:rsid w:val="00AF04E9"/>
    <w:rPr>
      <w:rFonts w:ascii="Arial Narrow" w:hAnsi="Arial Narrow"/>
      <w:sz w:val="14"/>
    </w:rPr>
  </w:style>
  <w:style w:type="character" w:customStyle="1" w:styleId="Underlined-New">
    <w:name w:val="Underlined - New"/>
    <w:rsid w:val="00AF04E9"/>
    <w:rPr>
      <w:rFonts w:ascii="Arial Narrow" w:hAnsi="Arial Narrow"/>
      <w:sz w:val="16"/>
      <w:u w:val="single"/>
    </w:rPr>
  </w:style>
  <w:style w:type="character" w:customStyle="1" w:styleId="Taggin-New">
    <w:name w:val="Taggin - New"/>
    <w:rsid w:val="00AF04E9"/>
    <w:rPr>
      <w:rFonts w:ascii="Arial Narrow" w:hAnsi="Arial Narrow"/>
      <w:b/>
      <w:sz w:val="22"/>
    </w:rPr>
  </w:style>
  <w:style w:type="character" w:customStyle="1" w:styleId="emphasis20">
    <w:name w:val="emphasis2"/>
    <w:rsid w:val="00AF04E9"/>
  </w:style>
  <w:style w:type="character" w:customStyle="1" w:styleId="citechar1">
    <w:name w:val="citechar"/>
    <w:rsid w:val="00AF04E9"/>
  </w:style>
  <w:style w:type="character" w:customStyle="1" w:styleId="highlight2">
    <w:name w:val="highlight2"/>
    <w:rsid w:val="00AF04E9"/>
  </w:style>
  <w:style w:type="character" w:customStyle="1" w:styleId="tagchar0">
    <w:name w:val="tagchar"/>
    <w:rsid w:val="00AF04E9"/>
  </w:style>
  <w:style w:type="character" w:customStyle="1" w:styleId="CharChar6">
    <w:name w:val="Char Char6"/>
    <w:rsid w:val="00AF04E9"/>
    <w:rPr>
      <w:sz w:val="24"/>
      <w:szCs w:val="24"/>
      <w:lang w:val="en-US" w:eastAsia="en-US" w:bidi="ar-SA"/>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rsid w:val="00AF04E9"/>
    <w:rPr>
      <w:sz w:val="24"/>
      <w:szCs w:val="24"/>
      <w:lang w:val="en-US" w:eastAsia="en-US" w:bidi="ar-SA"/>
    </w:rPr>
  </w:style>
  <w:style w:type="character" w:customStyle="1" w:styleId="NewTag">
    <w:name w:val="NewTag"/>
    <w:uiPriority w:val="1"/>
    <w:qFormat/>
    <w:rsid w:val="00AF04E9"/>
    <w:rPr>
      <w:rFonts w:ascii="Georgia" w:hAnsi="Georgia"/>
      <w:b/>
      <w:sz w:val="24"/>
    </w:rPr>
  </w:style>
  <w:style w:type="character" w:customStyle="1" w:styleId="aqj">
    <w:name w:val="aqj"/>
    <w:rsid w:val="00AF04E9"/>
  </w:style>
  <w:style w:type="character" w:customStyle="1" w:styleId="CardTagandCiteChar">
    <w:name w:val="Card Tag and Cite Char"/>
    <w:basedOn w:val="DefaultParagraphFont"/>
    <w:link w:val="CardTagandCite"/>
    <w:rsid w:val="00AF04E9"/>
    <w:rPr>
      <w:rFonts w:ascii="Arial Narrow" w:hAnsi="Arial Narrow"/>
      <w:b/>
      <w:sz w:val="26"/>
    </w:rPr>
  </w:style>
  <w:style w:type="character" w:customStyle="1" w:styleId="CardText2Char">
    <w:name w:val="Card Text 2 Char"/>
    <w:basedOn w:val="DefaultParagraphFont"/>
    <w:link w:val="CardText2"/>
    <w:rsid w:val="00AF04E9"/>
    <w:rPr>
      <w:rFonts w:ascii="Arial Narrow" w:hAnsi="Arial Narrow"/>
      <w:b/>
      <w:color w:val="000000"/>
      <w:u w:val="single"/>
    </w:rPr>
  </w:style>
  <w:style w:type="character" w:customStyle="1" w:styleId="caps">
    <w:name w:val="caps"/>
    <w:rsid w:val="00AF04E9"/>
  </w:style>
  <w:style w:type="character" w:customStyle="1" w:styleId="Style8pt1">
    <w:name w:val="Style 8 pt1"/>
    <w:basedOn w:val="DefaultParagraphFont"/>
    <w:rsid w:val="00AF04E9"/>
    <w:rPr>
      <w:rFonts w:ascii="Georgia" w:hAnsi="Georgia"/>
      <w:sz w:val="16"/>
    </w:rPr>
  </w:style>
  <w:style w:type="character" w:customStyle="1" w:styleId="searchtools-record-title">
    <w:name w:val="searchtools-record-title"/>
    <w:basedOn w:val="DefaultParagraphFont"/>
    <w:rsid w:val="00AF04E9"/>
  </w:style>
  <w:style w:type="character" w:customStyle="1" w:styleId="Highlightedunderline">
    <w:name w:val="Highlighted underline"/>
    <w:qFormat/>
    <w:rsid w:val="00AF04E9"/>
    <w:rPr>
      <w:rFonts w:ascii="Times New Roman" w:hAnsi="Times New Roman"/>
      <w:sz w:val="20"/>
      <w:u w:val="single"/>
      <w:bdr w:val="none" w:sz="0" w:space="0" w:color="auto"/>
      <w:shd w:val="clear" w:color="auto" w:fill="C0C0C0"/>
    </w:rPr>
  </w:style>
  <w:style w:type="paragraph" w:customStyle="1" w:styleId="Reallyfuckingsmall">
    <w:name w:val="Really fucking small"/>
    <w:basedOn w:val="Normal"/>
    <w:link w:val="ReallyfuckingsmallChar"/>
    <w:qFormat/>
    <w:rsid w:val="00AF04E9"/>
    <w:rPr>
      <w:rFonts w:ascii="Times New Roman" w:eastAsia="Times New Roman" w:hAnsi="Times New Roman"/>
      <w:sz w:val="10"/>
    </w:rPr>
  </w:style>
  <w:style w:type="character" w:customStyle="1" w:styleId="ReallyfuckingsmallChar">
    <w:name w:val="Really fucking small Char"/>
    <w:basedOn w:val="DefaultParagraphFont"/>
    <w:link w:val="Reallyfuckingsmall"/>
    <w:rsid w:val="00AF04E9"/>
    <w:rPr>
      <w:rFonts w:ascii="Times New Roman" w:eastAsia="Times New Roman" w:hAnsi="Times New Roman"/>
      <w:sz w:val="10"/>
      <w:szCs w:val="22"/>
    </w:rPr>
  </w:style>
  <w:style w:type="character" w:customStyle="1" w:styleId="author">
    <w:name w:val="author"/>
    <w:basedOn w:val="DefaultParagraphFont"/>
    <w:rsid w:val="00AF04E9"/>
  </w:style>
  <w:style w:type="character" w:customStyle="1" w:styleId="HighlightedUnderline0">
    <w:name w:val="Highlighted Underline"/>
    <w:basedOn w:val="DefaultParagraphFont"/>
    <w:uiPriority w:val="1"/>
    <w:qFormat/>
    <w:rsid w:val="00AF04E9"/>
    <w:rPr>
      <w:rFonts w:ascii="Arial Narrow" w:hAnsi="Arial Narrow"/>
      <w:b w:val="0"/>
      <w:sz w:val="22"/>
      <w:u w:val="single"/>
      <w:bdr w:val="none" w:sz="0" w:space="0" w:color="auto"/>
      <w:shd w:val="clear" w:color="auto" w:fill="C76361"/>
    </w:rPr>
  </w:style>
  <w:style w:type="paragraph" w:customStyle="1" w:styleId="HotRoute0">
    <w:name w:val="Hot Route!"/>
    <w:basedOn w:val="Normal"/>
    <w:link w:val="HotRouteChar0"/>
    <w:qFormat/>
    <w:rsid w:val="00AF04E9"/>
    <w:pPr>
      <w:ind w:left="144"/>
    </w:pPr>
    <w:rPr>
      <w:rFonts w:ascii="Times New Roman" w:eastAsia="Times New Roman" w:hAnsi="Times New Roman"/>
      <w:sz w:val="20"/>
    </w:rPr>
  </w:style>
  <w:style w:type="character" w:customStyle="1" w:styleId="HotRouteChar0">
    <w:name w:val="Hot Route! Char"/>
    <w:basedOn w:val="DefaultParagraphFont"/>
    <w:link w:val="HotRoute0"/>
    <w:rsid w:val="00AF04E9"/>
    <w:rPr>
      <w:rFonts w:ascii="Times New Roman" w:eastAsia="Times New Roman" w:hAnsi="Times New Roman"/>
      <w:sz w:val="20"/>
      <w:szCs w:val="22"/>
    </w:rPr>
  </w:style>
  <w:style w:type="character" w:customStyle="1" w:styleId="Style11pt">
    <w:name w:val="Style 11 pt"/>
    <w:basedOn w:val="DefaultParagraphFont"/>
    <w:rsid w:val="00AF04E9"/>
    <w:rPr>
      <w:sz w:val="20"/>
    </w:rPr>
  </w:style>
  <w:style w:type="character" w:customStyle="1" w:styleId="Style11ptUnderline">
    <w:name w:val="Style 11 pt Underline"/>
    <w:basedOn w:val="DefaultParagraphFont"/>
    <w:rsid w:val="00AF04E9"/>
    <w:rPr>
      <w:sz w:val="20"/>
      <w:u w:val="single"/>
    </w:rPr>
  </w:style>
  <w:style w:type="character" w:customStyle="1" w:styleId="Style11ptBoldUnderline">
    <w:name w:val="Style 11 pt Bold Underline"/>
    <w:basedOn w:val="DefaultParagraphFont"/>
    <w:rsid w:val="00AF04E9"/>
    <w:rPr>
      <w:b/>
      <w:bCs/>
      <w:sz w:val="20"/>
      <w:u w:val="single"/>
    </w:rPr>
  </w:style>
  <w:style w:type="paragraph" w:customStyle="1" w:styleId="StyleStyle411pt">
    <w:name w:val="Style Style4 + 11 pt"/>
    <w:basedOn w:val="Normal"/>
    <w:link w:val="StyleStyle411ptChar"/>
    <w:qFormat/>
    <w:rsid w:val="00AF04E9"/>
    <w:rPr>
      <w:rFonts w:ascii="Times New Roman" w:eastAsia="Times New Roman" w:hAnsi="Times New Roman"/>
      <w:u w:val="single"/>
    </w:rPr>
  </w:style>
  <w:style w:type="character" w:customStyle="1" w:styleId="StyleStyle411ptChar">
    <w:name w:val="Style Style4 + 11 pt Char"/>
    <w:basedOn w:val="DefaultParagraphFont"/>
    <w:link w:val="StyleStyle411pt"/>
    <w:rsid w:val="00AF04E9"/>
    <w:rPr>
      <w:rFonts w:ascii="Times New Roman" w:eastAsia="Times New Roman" w:hAnsi="Times New Roman"/>
      <w:sz w:val="22"/>
      <w:szCs w:val="22"/>
      <w:u w:val="single"/>
    </w:rPr>
  </w:style>
  <w:style w:type="paragraph" w:customStyle="1" w:styleId="StyleStyle411ptBold">
    <w:name w:val="Style Style4 + 11 pt Bold"/>
    <w:basedOn w:val="Normal"/>
    <w:link w:val="StyleStyle411ptBoldChar"/>
    <w:qFormat/>
    <w:rsid w:val="00AF04E9"/>
    <w:rPr>
      <w:rFonts w:ascii="Times New Roman" w:eastAsia="Times New Roman" w:hAnsi="Times New Roman"/>
      <w:b/>
      <w:bCs/>
      <w:u w:val="single"/>
    </w:rPr>
  </w:style>
  <w:style w:type="character" w:customStyle="1" w:styleId="StyleStyle411ptBoldChar">
    <w:name w:val="Style Style4 + 11 pt Bold Char"/>
    <w:basedOn w:val="DefaultParagraphFont"/>
    <w:link w:val="StyleStyle411ptBold"/>
    <w:rsid w:val="00AF04E9"/>
    <w:rPr>
      <w:rFonts w:ascii="Times New Roman" w:eastAsia="Times New Roman" w:hAnsi="Times New Roman"/>
      <w:b/>
      <w:bCs/>
      <w:sz w:val="22"/>
      <w:szCs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AF04E9"/>
    <w:rPr>
      <w:rFonts w:ascii="Times New Roman" w:eastAsia="Times New Roman" w:hAnsi="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F04E9"/>
    <w:rPr>
      <w:rFonts w:ascii="Times New Roman" w:eastAsia="Times New Roman" w:hAnsi="Times New Roman"/>
      <w:sz w:val="22"/>
      <w:szCs w:val="22"/>
      <w:u w:val="single"/>
      <w:bdr w:val="single" w:sz="4" w:space="0" w:color="auto"/>
    </w:rPr>
  </w:style>
  <w:style w:type="paragraph" w:customStyle="1" w:styleId="NormalText">
    <w:name w:val="Normal Text"/>
    <w:basedOn w:val="Normal"/>
    <w:link w:val="NormalTextChar"/>
    <w:autoRedefine/>
    <w:qFormat/>
    <w:rsid w:val="00AF04E9"/>
    <w:pPr>
      <w:jc w:val="both"/>
    </w:pPr>
    <w:rPr>
      <w:rFonts w:ascii="Times New Roman" w:eastAsia="Times New Roman" w:hAnsi="Times New Roman"/>
      <w:sz w:val="20"/>
      <w:szCs w:val="26"/>
    </w:rPr>
  </w:style>
  <w:style w:type="paragraph" w:styleId="ListBullet">
    <w:name w:val="List Bullet"/>
    <w:basedOn w:val="Normal"/>
    <w:link w:val="ListBulletChar"/>
    <w:unhideWhenUsed/>
    <w:rsid w:val="00AF04E9"/>
    <w:pPr>
      <w:tabs>
        <w:tab w:val="num" w:pos="360"/>
      </w:tabs>
      <w:ind w:left="360" w:hanging="360"/>
      <w:contextualSpacing/>
    </w:pPr>
  </w:style>
  <w:style w:type="character" w:customStyle="1" w:styleId="dd">
    <w:name w:val="dd"/>
    <w:rsid w:val="00AF04E9"/>
  </w:style>
  <w:style w:type="character" w:customStyle="1" w:styleId="Date1">
    <w:name w:val="Date1"/>
    <w:rsid w:val="00AF04E9"/>
  </w:style>
  <w:style w:type="character" w:customStyle="1" w:styleId="underLight">
    <w:name w:val="underLight"/>
    <w:uiPriority w:val="1"/>
    <w:qFormat/>
    <w:rsid w:val="00AF04E9"/>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AF04E9"/>
  </w:style>
  <w:style w:type="character" w:customStyle="1" w:styleId="TitleChar2">
    <w:name w:val="Title Char2"/>
    <w:uiPriority w:val="5"/>
    <w:qFormat/>
    <w:locked/>
    <w:rsid w:val="00AF04E9"/>
    <w:rPr>
      <w:u w:val="single"/>
    </w:rPr>
  </w:style>
  <w:style w:type="character" w:customStyle="1" w:styleId="Underline-Highlighted">
    <w:name w:val="Underline-Highlighted"/>
    <w:uiPriority w:val="1"/>
    <w:qFormat/>
    <w:rsid w:val="00AF04E9"/>
    <w:rPr>
      <w:rFonts w:ascii="Cambria" w:hAnsi="Cambria" w:hint="default"/>
      <w:sz w:val="24"/>
      <w:u w:val="single"/>
      <w:bdr w:val="none" w:sz="0" w:space="0" w:color="auto" w:frame="1"/>
      <w:shd w:val="clear" w:color="auto" w:fill="99FF66"/>
    </w:rPr>
  </w:style>
  <w:style w:type="character" w:customStyle="1" w:styleId="apple">
    <w:name w:val="apple"/>
    <w:rsid w:val="00AF04E9"/>
  </w:style>
  <w:style w:type="character" w:customStyle="1" w:styleId="itxtrst">
    <w:name w:val="itxtrst"/>
    <w:rsid w:val="00AF04E9"/>
  </w:style>
  <w:style w:type="paragraph" w:customStyle="1" w:styleId="CardTagandCite">
    <w:name w:val="Card Tag and Cite"/>
    <w:basedOn w:val="Normal"/>
    <w:next w:val="Normal"/>
    <w:link w:val="CardTagandCiteChar"/>
    <w:qFormat/>
    <w:rsid w:val="00AF04E9"/>
    <w:rPr>
      <w:rFonts w:ascii="Arial Narrow" w:eastAsiaTheme="minorEastAsia" w:hAnsi="Arial Narrow"/>
      <w:b/>
      <w:sz w:val="26"/>
      <w:szCs w:val="24"/>
    </w:rPr>
  </w:style>
  <w:style w:type="character" w:styleId="HTMLCite">
    <w:name w:val="HTML Cite"/>
    <w:unhideWhenUsed/>
    <w:rsid w:val="00AF04E9"/>
    <w:rPr>
      <w:i/>
      <w:iCs/>
    </w:rPr>
  </w:style>
  <w:style w:type="character" w:customStyle="1" w:styleId="rightside">
    <w:name w:val="rightside"/>
    <w:rsid w:val="00AF04E9"/>
  </w:style>
  <w:style w:type="character" w:customStyle="1" w:styleId="flourish">
    <w:name w:val="flourish"/>
    <w:rsid w:val="00AF04E9"/>
  </w:style>
  <w:style w:type="paragraph" w:customStyle="1" w:styleId="Micro">
    <w:name w:val="Micro"/>
    <w:basedOn w:val="Normal"/>
    <w:next w:val="Normal"/>
    <w:qFormat/>
    <w:rsid w:val="00AF04E9"/>
    <w:rPr>
      <w:rFonts w:eastAsia="Times New Roman"/>
      <w:sz w:val="12"/>
    </w:rPr>
  </w:style>
  <w:style w:type="character" w:customStyle="1" w:styleId="style150">
    <w:name w:val="style150"/>
    <w:rsid w:val="00AF04E9"/>
  </w:style>
  <w:style w:type="paragraph" w:customStyle="1" w:styleId="cite2">
    <w:name w:val="cite2"/>
    <w:basedOn w:val="Normal"/>
    <w:qFormat/>
    <w:rsid w:val="00AF04E9"/>
    <w:rPr>
      <w:rFonts w:ascii="Times New Roman" w:eastAsia="Times New Roman" w:hAnsi="Times New Roman"/>
      <w:color w:val="000000"/>
      <w:sz w:val="20"/>
      <w:szCs w:val="20"/>
    </w:rPr>
  </w:style>
  <w:style w:type="paragraph" w:customStyle="1" w:styleId="Microtext0">
    <w:name w:val="Microtext"/>
    <w:basedOn w:val="Normal"/>
    <w:next w:val="Normal"/>
    <w:link w:val="MicrotextChar0"/>
    <w:qFormat/>
    <w:rsid w:val="00AF04E9"/>
    <w:rPr>
      <w:rFonts w:ascii="Times New Roman" w:eastAsia="Calibri" w:hAnsi="Times New Roman"/>
      <w:sz w:val="12"/>
    </w:rPr>
  </w:style>
  <w:style w:type="character" w:customStyle="1" w:styleId="MicrotextChar0">
    <w:name w:val="Microtext Char"/>
    <w:link w:val="Microtext0"/>
    <w:rsid w:val="00AF04E9"/>
    <w:rPr>
      <w:rFonts w:ascii="Times New Roman" w:eastAsia="Calibri" w:hAnsi="Times New Roman"/>
      <w:sz w:val="12"/>
      <w:szCs w:val="22"/>
    </w:rPr>
  </w:style>
  <w:style w:type="character" w:customStyle="1" w:styleId="submitted-date">
    <w:name w:val="submitted-date"/>
    <w:rsid w:val="00AF04E9"/>
  </w:style>
  <w:style w:type="character" w:customStyle="1" w:styleId="head">
    <w:name w:val="head"/>
    <w:rsid w:val="00AF04E9"/>
  </w:style>
  <w:style w:type="character" w:customStyle="1" w:styleId="titleauthoretc">
    <w:name w:val="titleauthoretc"/>
    <w:rsid w:val="00AF04E9"/>
  </w:style>
  <w:style w:type="character" w:customStyle="1" w:styleId="-SmallText-">
    <w:name w:val="-Small Text-"/>
    <w:rsid w:val="00AF04E9"/>
    <w:rPr>
      <w:rFonts w:ascii="Garamond" w:hAnsi="Garamond" w:cs="Times New Roman"/>
      <w:sz w:val="16"/>
    </w:rPr>
  </w:style>
  <w:style w:type="character" w:customStyle="1" w:styleId="A3">
    <w:name w:val="A3"/>
    <w:uiPriority w:val="99"/>
    <w:rsid w:val="00AF04E9"/>
    <w:rPr>
      <w:rFonts w:cs="Perpetua"/>
      <w:color w:val="000000"/>
      <w:sz w:val="15"/>
      <w:szCs w:val="15"/>
    </w:rPr>
  </w:style>
  <w:style w:type="character" w:customStyle="1" w:styleId="CharacterStyle2">
    <w:name w:val="Character Style 2"/>
    <w:uiPriority w:val="99"/>
    <w:rsid w:val="00AF04E9"/>
    <w:rPr>
      <w:rFonts w:ascii="Garamond" w:hAnsi="Garamond" w:cs="Garamond"/>
      <w:sz w:val="23"/>
      <w:szCs w:val="23"/>
    </w:rPr>
  </w:style>
  <w:style w:type="character" w:customStyle="1" w:styleId="see">
    <w:name w:val="see"/>
    <w:rsid w:val="00AF04E9"/>
  </w:style>
  <w:style w:type="character" w:customStyle="1" w:styleId="first-letter">
    <w:name w:val="first-letter"/>
    <w:rsid w:val="00AF04E9"/>
  </w:style>
  <w:style w:type="paragraph" w:customStyle="1" w:styleId="Normal1">
    <w:name w:val="Normal1"/>
    <w:basedOn w:val="Normal"/>
    <w:qFormat/>
    <w:rsid w:val="00AF04E9"/>
    <w:rPr>
      <w:rFonts w:eastAsia="Times New Roman"/>
    </w:rPr>
  </w:style>
  <w:style w:type="character" w:customStyle="1" w:styleId="focusparagraph">
    <w:name w:val="focusparagraph"/>
    <w:rsid w:val="00AF04E9"/>
  </w:style>
  <w:style w:type="character" w:customStyle="1" w:styleId="lightblue">
    <w:name w:val="lightblue"/>
    <w:rsid w:val="00AF04E9"/>
  </w:style>
  <w:style w:type="character" w:customStyle="1" w:styleId="StyleUnderlineCharChar9pt">
    <w:name w:val="Style Underline Char Char + 9 pt"/>
    <w:rsid w:val="00AF04E9"/>
    <w:rPr>
      <w:rFonts w:ascii="Times New Roman" w:hAnsi="Times New Roman" w:hint="default"/>
      <w:sz w:val="20"/>
      <w:szCs w:val="24"/>
      <w:u w:val="single"/>
      <w:lang w:val="en-US" w:eastAsia="en-US" w:bidi="ar-SA"/>
    </w:rPr>
  </w:style>
  <w:style w:type="character" w:customStyle="1" w:styleId="tagCharCharChar">
    <w:name w:val="tag Char Char Char"/>
    <w:rsid w:val="00AF04E9"/>
    <w:rPr>
      <w:rFonts w:ascii="Arial" w:eastAsia="Times New Roman" w:hAnsi="Arial" w:cs="Times New Roman"/>
      <w:b/>
      <w:szCs w:val="20"/>
    </w:rPr>
  </w:style>
  <w:style w:type="paragraph" w:customStyle="1" w:styleId="StyleStyle4LatinTimesNewRomanAsianSimSun">
    <w:name w:val="Style Style4 + (Latin) Times New Roman (Asian) SimSun"/>
    <w:basedOn w:val="Style4"/>
    <w:link w:val="StyleStyle4LatinTimesNewRomanAsianSimSunChar"/>
    <w:qFormat/>
    <w:rsid w:val="00AF04E9"/>
    <w:rPr>
      <w:rFonts w:ascii="Times New Roman" w:eastAsia="SimSun" w:hAnsi="Times New Roman"/>
    </w:rPr>
  </w:style>
  <w:style w:type="character" w:customStyle="1" w:styleId="StyleStyle4LatinTimesNewRomanAsianSimSunChar">
    <w:name w:val="Style Style4 + (Latin) Times New Roman (Asian) SimSun Char"/>
    <w:link w:val="StyleStyle4LatinTimesNewRomanAsianSimSun"/>
    <w:rsid w:val="00AF04E9"/>
    <w:rPr>
      <w:rFonts w:ascii="Times New Roman" w:eastAsia="SimSun" w:hAnsi="Times New Roman"/>
      <w:sz w:val="20"/>
      <w:szCs w:val="22"/>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F04E9"/>
    <w:rPr>
      <w:rFonts w:ascii="Times New Roman" w:eastAsia="SimSun" w:hAnsi="Times New Roman"/>
      <w:sz w:val="20"/>
      <w:u w:val="single"/>
    </w:rPr>
  </w:style>
  <w:style w:type="character" w:customStyle="1" w:styleId="StyleUnderlineCharLatinTimesNewRomanAsianSimSunChar">
    <w:name w:val="Style Underline Char + (Latin) Times New Roman (Asian) SimSun Char"/>
    <w:link w:val="StyleUnderlineCharLatinTimesNewRomanAsianSimSun"/>
    <w:rsid w:val="00AF04E9"/>
    <w:rPr>
      <w:rFonts w:ascii="Times New Roman" w:eastAsia="SimSun" w:hAnsi="Times New Roman"/>
      <w:sz w:val="20"/>
      <w:szCs w:val="22"/>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F04E9"/>
    <w:rPr>
      <w:rFonts w:ascii="Times New Roman" w:eastAsia="SimSun" w:hAnsi="Times New Roman"/>
      <w:b/>
      <w:bCs/>
      <w:sz w:val="20"/>
      <w:u w:val="single"/>
    </w:rPr>
  </w:style>
  <w:style w:type="character" w:customStyle="1" w:styleId="StyleUnderlineCharLatinTimesNewRomanAsianSimSunBoldChar">
    <w:name w:val="Style Underline Char + (Latin) Times New Roman (Asian) SimSun Bold Char"/>
    <w:link w:val="StyleUnderlineCharLatinTimesNewRomanAsianSimSunBold"/>
    <w:rsid w:val="00AF04E9"/>
    <w:rPr>
      <w:rFonts w:ascii="Times New Roman" w:eastAsia="SimSun" w:hAnsi="Times New Roman"/>
      <w:b/>
      <w:bCs/>
      <w:sz w:val="20"/>
      <w:szCs w:val="22"/>
      <w:u w:val="single"/>
    </w:rPr>
  </w:style>
  <w:style w:type="paragraph" w:customStyle="1" w:styleId="StyleStyle49pt">
    <w:name w:val="Style Style4 + 9 pt"/>
    <w:basedOn w:val="Normal"/>
    <w:link w:val="StyleStyle49ptChar"/>
    <w:qFormat/>
    <w:rsid w:val="00AF04E9"/>
    <w:rPr>
      <w:rFonts w:ascii="Times New Roman" w:eastAsia="Times New Roman" w:hAnsi="Times New Roman"/>
      <w:sz w:val="20"/>
      <w:u w:val="single"/>
    </w:rPr>
  </w:style>
  <w:style w:type="character" w:customStyle="1" w:styleId="StyleStyle49ptChar">
    <w:name w:val="Style Style4 + 9 pt Char"/>
    <w:link w:val="StyleStyle49pt"/>
    <w:rsid w:val="00AF04E9"/>
    <w:rPr>
      <w:rFonts w:ascii="Times New Roman" w:eastAsia="Times New Roman" w:hAnsi="Times New Roman"/>
      <w:sz w:val="20"/>
      <w:szCs w:val="22"/>
      <w:u w:val="single"/>
    </w:rPr>
  </w:style>
  <w:style w:type="paragraph" w:customStyle="1" w:styleId="StyleStyle1Bold">
    <w:name w:val="Style Style1 + Bold"/>
    <w:link w:val="StyleStyle1BoldChar"/>
    <w:qFormat/>
    <w:rsid w:val="00AF04E9"/>
    <w:pPr>
      <w:spacing w:after="200" w:line="276" w:lineRule="auto"/>
    </w:pPr>
    <w:rPr>
      <w:rFonts w:ascii="Times New Roman" w:eastAsia="SimSun" w:hAnsi="Times New Roman" w:cs="Times New Roman"/>
      <w:b/>
      <w:bCs/>
      <w:sz w:val="20"/>
      <w:u w:val="single"/>
      <w:lang w:eastAsia="zh-CN"/>
    </w:rPr>
  </w:style>
  <w:style w:type="character" w:customStyle="1" w:styleId="StyleStyle1BoldChar">
    <w:name w:val="Style Style1 + Bold Char"/>
    <w:link w:val="StyleStyle1Bold"/>
    <w:rsid w:val="00AF04E9"/>
    <w:rPr>
      <w:rFonts w:ascii="Times New Roman" w:eastAsia="SimSun" w:hAnsi="Times New Roman" w:cs="Times New Roman"/>
      <w:b/>
      <w:bCs/>
      <w:sz w:val="20"/>
      <w:u w:val="single"/>
      <w:lang w:eastAsia="zh-CN"/>
    </w:rPr>
  </w:style>
  <w:style w:type="character" w:customStyle="1" w:styleId="BoldandUnderlineCharChar2">
    <w:name w:val="Bold and Underline Char Char2"/>
    <w:link w:val="BoldandUnderlineChar"/>
    <w:rsid w:val="00AF04E9"/>
    <w:rPr>
      <w:b/>
      <w:u w:val="single"/>
    </w:rPr>
  </w:style>
  <w:style w:type="paragraph" w:customStyle="1" w:styleId="BoldandUnderlineChar">
    <w:name w:val="Bold and Underline Char"/>
    <w:basedOn w:val="Normal"/>
    <w:link w:val="BoldandUnderlineCharChar2"/>
    <w:qFormat/>
    <w:rsid w:val="00AF04E9"/>
    <w:rPr>
      <w:rFonts w:asciiTheme="minorHAnsi" w:eastAsiaTheme="minorEastAsia" w:hAnsiTheme="minorHAnsi"/>
      <w:b/>
      <w:sz w:val="24"/>
      <w:szCs w:val="24"/>
      <w:u w:val="single"/>
    </w:rPr>
  </w:style>
  <w:style w:type="character" w:customStyle="1" w:styleId="StyleUnderlineCharChar111pt">
    <w:name w:val="Style Underline Char Char1 + 11 pt"/>
    <w:rsid w:val="00AF04E9"/>
    <w:rPr>
      <w:rFonts w:ascii="Times New Roman" w:hAnsi="Times New Roman"/>
      <w:sz w:val="20"/>
      <w:u w:val="single"/>
      <w:lang w:val="en-US" w:eastAsia="en-US" w:bidi="ar-SA"/>
    </w:rPr>
  </w:style>
  <w:style w:type="paragraph" w:customStyle="1" w:styleId="StyleBoldandUnderlineChar11pt">
    <w:name w:val="Style Bold and Underline Char + 11 pt"/>
    <w:basedOn w:val="BoldandUnderlineChar"/>
    <w:link w:val="StyleBoldandUnderlineChar11ptChar"/>
    <w:qFormat/>
    <w:rsid w:val="00AF04E9"/>
    <w:rPr>
      <w:bCs/>
    </w:rPr>
  </w:style>
  <w:style w:type="character" w:customStyle="1" w:styleId="StyleBoldandUnderlineChar11ptChar">
    <w:name w:val="Style Bold and Underline Char + 11 pt Char"/>
    <w:link w:val="StyleBoldandUnderlineChar11pt"/>
    <w:rsid w:val="00AF04E9"/>
    <w:rPr>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F04E9"/>
    <w:rPr>
      <w:rFonts w:ascii="Times New Roman" w:eastAsia="SimSun" w:hAnsi="Times New Roman"/>
      <w:b/>
      <w:bCs/>
      <w:sz w:val="20"/>
      <w:u w:val="single"/>
    </w:rPr>
  </w:style>
  <w:style w:type="character" w:customStyle="1" w:styleId="StyleStyleStyle4LatinTimesNewRomanAsianSimSunBoldChar">
    <w:name w:val="Style Style Style4 + (Latin) Times New Roman (Asian) SimSun Bold + Char"/>
    <w:link w:val="StyleStyleStyle4LatinTimesNewRomanAsianSimSunBold"/>
    <w:rsid w:val="00AF04E9"/>
    <w:rPr>
      <w:rFonts w:ascii="Times New Roman" w:eastAsia="SimSun" w:hAnsi="Times New Roman"/>
      <w:b/>
      <w:bCs/>
      <w:sz w:val="20"/>
      <w:szCs w:val="22"/>
      <w:u w:val="single"/>
    </w:rPr>
  </w:style>
  <w:style w:type="character" w:customStyle="1" w:styleId="ilad">
    <w:name w:val="il_ad"/>
    <w:rsid w:val="00AF04E9"/>
  </w:style>
  <w:style w:type="paragraph" w:styleId="HTMLPreformatted">
    <w:name w:val="HTML Preformatted"/>
    <w:basedOn w:val="Normal"/>
    <w:link w:val="HTMLPreformattedChar"/>
    <w:unhideWhenUsed/>
    <w:rsid w:val="00AF0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basedOn w:val="DefaultParagraphFont"/>
    <w:link w:val="HTMLPreformatted"/>
    <w:rsid w:val="00AF04E9"/>
    <w:rPr>
      <w:rFonts w:ascii="Courier New" w:eastAsia="Times New Roman" w:hAnsi="Courier New"/>
      <w:sz w:val="20"/>
      <w:szCs w:val="20"/>
    </w:rPr>
  </w:style>
  <w:style w:type="character" w:customStyle="1" w:styleId="CharChar3">
    <w:name w:val="Char Char3"/>
    <w:aliases w:val="Heading 2 Char2 Char Char Char Char1,Heading 2 Char Char Char1 Char1,Head"/>
    <w:qFormat/>
    <w:rsid w:val="00AF04E9"/>
    <w:rPr>
      <w:rFonts w:cs="Arial"/>
      <w:b/>
      <w:bCs/>
      <w:iCs/>
      <w:lang w:val="en-US" w:eastAsia="en-US" w:bidi="ar-SA"/>
    </w:rPr>
  </w:style>
  <w:style w:type="character" w:customStyle="1" w:styleId="SubtitleChar">
    <w:name w:val="Subtitle Char"/>
    <w:aliases w:val="Underlined card text Char"/>
    <w:link w:val="Subtitle"/>
    <w:rsid w:val="00AF04E9"/>
    <w:rPr>
      <w:rFonts w:cs="Arial"/>
      <w:bCs/>
      <w:szCs w:val="26"/>
      <w:u w:val="single"/>
    </w:rPr>
  </w:style>
  <w:style w:type="paragraph" w:styleId="Subtitle">
    <w:name w:val="Subtitle"/>
    <w:aliases w:val="Underlined card text"/>
    <w:basedOn w:val="Normal"/>
    <w:next w:val="Normal"/>
    <w:link w:val="SubtitleChar"/>
    <w:qFormat/>
    <w:rsid w:val="00AF04E9"/>
    <w:pPr>
      <w:spacing w:after="60"/>
      <w:outlineLvl w:val="1"/>
    </w:pPr>
    <w:rPr>
      <w:rFonts w:asciiTheme="minorHAnsi" w:eastAsiaTheme="minorEastAsia" w:hAnsiTheme="minorHAnsi" w:cs="Arial"/>
      <w:bCs/>
      <w:sz w:val="24"/>
      <w:szCs w:val="26"/>
      <w:u w:val="single"/>
    </w:rPr>
  </w:style>
  <w:style w:type="character" w:customStyle="1" w:styleId="SubtitleChar1">
    <w:name w:val="Subtitle Char1"/>
    <w:aliases w:val="Underlined card text Char1"/>
    <w:basedOn w:val="DefaultParagraphFont"/>
    <w:uiPriority w:val="11"/>
    <w:rsid w:val="00AF04E9"/>
    <w:rPr>
      <w:color w:val="5A5A5A" w:themeColor="text1" w:themeTint="A5"/>
      <w:spacing w:val="15"/>
      <w:sz w:val="22"/>
      <w:szCs w:val="22"/>
    </w:rPr>
  </w:style>
  <w:style w:type="paragraph" w:customStyle="1" w:styleId="StyleStyle4Bold">
    <w:name w:val="Style Style4 + Bold"/>
    <w:basedOn w:val="Style4"/>
    <w:link w:val="StyleStyle4BoldChar"/>
    <w:qFormat/>
    <w:rsid w:val="00AF04E9"/>
    <w:rPr>
      <w:rFonts w:ascii="Times New Roman" w:hAnsi="Times New Roman"/>
      <w:b/>
      <w:bCs/>
    </w:rPr>
  </w:style>
  <w:style w:type="character" w:customStyle="1" w:styleId="StyleStyle4BoldChar">
    <w:name w:val="Style Style4 + Bold Char"/>
    <w:link w:val="StyleStyle4Bold"/>
    <w:rsid w:val="00AF04E9"/>
    <w:rPr>
      <w:rFonts w:ascii="Times New Roman" w:eastAsia="Times New Roman" w:hAnsi="Times New Roman"/>
      <w:b/>
      <w:bCs/>
      <w:sz w:val="20"/>
      <w:szCs w:val="22"/>
      <w:u w:val="single"/>
    </w:rPr>
  </w:style>
  <w:style w:type="paragraph" w:customStyle="1" w:styleId="StyleStyle411pt1">
    <w:name w:val="Style Style4 + 11 pt1"/>
    <w:basedOn w:val="Style4"/>
    <w:link w:val="StyleStyle411pt1Char"/>
    <w:qFormat/>
    <w:rsid w:val="00AF04E9"/>
    <w:rPr>
      <w:rFonts w:ascii="Times New Roman" w:hAnsi="Times New Roman"/>
    </w:rPr>
  </w:style>
  <w:style w:type="character" w:customStyle="1" w:styleId="StyleStyle411pt1Char">
    <w:name w:val="Style Style4 + 11 pt1 Char"/>
    <w:link w:val="StyleStyle411pt1"/>
    <w:rsid w:val="00AF04E9"/>
    <w:rPr>
      <w:rFonts w:ascii="Times New Roman" w:eastAsia="Times New Roman" w:hAnsi="Times New Roman"/>
      <w:sz w:val="20"/>
      <w:szCs w:val="22"/>
      <w:u w:val="single"/>
    </w:rPr>
  </w:style>
  <w:style w:type="character" w:customStyle="1" w:styleId="Style9ptUnderline">
    <w:name w:val="Style 9 pt Underline"/>
    <w:rsid w:val="00AF04E9"/>
    <w:rPr>
      <w:sz w:val="22"/>
      <w:u w:val="single"/>
    </w:rPr>
  </w:style>
  <w:style w:type="paragraph" w:customStyle="1" w:styleId="StyleStyle49ptBold">
    <w:name w:val="Style Style4 + 9 pt Bold"/>
    <w:basedOn w:val="Normal"/>
    <w:link w:val="StyleStyle49ptBoldChar"/>
    <w:qFormat/>
    <w:rsid w:val="00AF04E9"/>
    <w:rPr>
      <w:rFonts w:ascii="Times New Roman" w:eastAsia="Times New Roman" w:hAnsi="Times New Roman"/>
      <w:b/>
      <w:bCs/>
      <w:sz w:val="20"/>
      <w:u w:val="single"/>
    </w:rPr>
  </w:style>
  <w:style w:type="character" w:customStyle="1" w:styleId="StyleStyle49ptBoldChar">
    <w:name w:val="Style Style4 + 9 pt Bold Char"/>
    <w:link w:val="StyleStyle49ptBold"/>
    <w:rsid w:val="00AF04E9"/>
    <w:rPr>
      <w:rFonts w:ascii="Times New Roman" w:eastAsia="Times New Roman" w:hAnsi="Times New Roman"/>
      <w:b/>
      <w:bCs/>
      <w:sz w:val="20"/>
      <w:szCs w:val="22"/>
      <w:u w:val="single"/>
    </w:rPr>
  </w:style>
  <w:style w:type="paragraph" w:customStyle="1" w:styleId="StyleStyle49ptBoldBorderSinglesolidlineAuto05">
    <w:name w:val="Style Style4 + 9 pt Bold Border: : (Single solid line Auto  0.5..."/>
    <w:basedOn w:val="Style4"/>
    <w:link w:val="StyleStyle49ptBoldBorderSinglesolidlineAuto05Char"/>
    <w:qFormat/>
    <w:rsid w:val="00AF04E9"/>
    <w:rPr>
      <w:rFonts w:ascii="Times New Roman" w:hAnsi="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AF04E9"/>
    <w:rPr>
      <w:rFonts w:ascii="Times New Roman" w:eastAsia="Times New Roman" w:hAnsi="Times New Roman"/>
      <w:b/>
      <w:bCs/>
      <w:sz w:val="20"/>
      <w:szCs w:val="22"/>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AF04E9"/>
    <w:rPr>
      <w:rFonts w:ascii="Times New Roman" w:hAnsi="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AF04E9"/>
    <w:rPr>
      <w:rFonts w:ascii="Times New Roman" w:eastAsia="Times New Roman" w:hAnsi="Times New Roman"/>
      <w:sz w:val="20"/>
      <w:szCs w:val="22"/>
      <w:u w:val="single"/>
      <w:bdr w:val="single" w:sz="4" w:space="0" w:color="auto"/>
    </w:rPr>
  </w:style>
  <w:style w:type="character" w:customStyle="1" w:styleId="CharChar31">
    <w:name w:val="Char Char31"/>
    <w:rsid w:val="00AF04E9"/>
    <w:rPr>
      <w:rFonts w:cs="Arial"/>
      <w:b/>
      <w:bCs/>
      <w:szCs w:val="32"/>
      <w:lang w:val="en-US" w:eastAsia="en-US" w:bidi="ar-SA"/>
    </w:rPr>
  </w:style>
  <w:style w:type="character" w:customStyle="1" w:styleId="title1">
    <w:name w:val="title1"/>
    <w:rsid w:val="00AF04E9"/>
  </w:style>
  <w:style w:type="character" w:customStyle="1" w:styleId="Header1">
    <w:name w:val="Header1"/>
    <w:rsid w:val="00AF04E9"/>
  </w:style>
  <w:style w:type="paragraph" w:customStyle="1" w:styleId="H4Tag">
    <w:name w:val="H4 (Tag)"/>
    <w:basedOn w:val="Normal"/>
    <w:link w:val="H4TagChar1"/>
    <w:qFormat/>
    <w:rsid w:val="00AF04E9"/>
    <w:rPr>
      <w:rFonts w:eastAsia="Calibri"/>
      <w:b/>
    </w:rPr>
  </w:style>
  <w:style w:type="character" w:customStyle="1" w:styleId="H4TagChar1">
    <w:name w:val="H4 (Tag) Char1"/>
    <w:link w:val="H4Tag"/>
    <w:rsid w:val="00AF04E9"/>
    <w:rPr>
      <w:rFonts w:ascii="Calibri" w:eastAsia="Calibri" w:hAnsi="Calibri"/>
      <w:b/>
      <w:sz w:val="22"/>
      <w:szCs w:val="22"/>
    </w:rPr>
  </w:style>
  <w:style w:type="character" w:customStyle="1" w:styleId="citationgenerated">
    <w:name w:val="citation generated"/>
    <w:rsid w:val="00AF04E9"/>
  </w:style>
  <w:style w:type="character" w:customStyle="1" w:styleId="commentstext">
    <w:name w:val="comments_text"/>
    <w:uiPriority w:val="99"/>
    <w:rsid w:val="00AF04E9"/>
    <w:rPr>
      <w:rFonts w:cs="Times New Roman"/>
    </w:rPr>
  </w:style>
  <w:style w:type="paragraph" w:customStyle="1" w:styleId="CM25">
    <w:name w:val="CM25"/>
    <w:basedOn w:val="Default"/>
    <w:next w:val="Default"/>
    <w:qFormat/>
    <w:rsid w:val="00AF04E9"/>
    <w:pPr>
      <w:autoSpaceDE/>
      <w:autoSpaceDN/>
      <w:adjustRightInd/>
      <w:spacing w:after="160" w:line="259" w:lineRule="auto"/>
    </w:pPr>
    <w:rPr>
      <w:rFonts w:ascii="Georgia" w:eastAsiaTheme="minorHAnsi" w:hAnsi="Georgia" w:cstheme="minorBidi"/>
    </w:rPr>
  </w:style>
  <w:style w:type="paragraph" w:customStyle="1" w:styleId="text">
    <w:name w:val="text"/>
    <w:basedOn w:val="Normal"/>
    <w:qFormat/>
    <w:rsid w:val="00AF04E9"/>
    <w:pPr>
      <w:spacing w:before="100" w:beforeAutospacing="1" w:after="100" w:afterAutospacing="1"/>
    </w:pPr>
    <w:rPr>
      <w:rFonts w:eastAsia="Times New Roman"/>
    </w:rPr>
  </w:style>
  <w:style w:type="character" w:customStyle="1" w:styleId="pmterms12">
    <w:name w:val="pmterms12"/>
    <w:rsid w:val="00AF04E9"/>
    <w:rPr>
      <w:b/>
      <w:bCs/>
      <w:i w:val="0"/>
      <w:iCs w:val="0"/>
      <w:color w:val="000000"/>
    </w:rPr>
  </w:style>
  <w:style w:type="character" w:customStyle="1" w:styleId="pmterms11">
    <w:name w:val="pmterms11"/>
    <w:rsid w:val="00AF04E9"/>
    <w:rPr>
      <w:b/>
      <w:bCs/>
      <w:i w:val="0"/>
      <w:iCs w:val="0"/>
      <w:color w:val="000000"/>
    </w:rPr>
  </w:style>
  <w:style w:type="character" w:customStyle="1" w:styleId="Title10">
    <w:name w:val="Title1"/>
    <w:rsid w:val="00AF04E9"/>
  </w:style>
  <w:style w:type="character" w:customStyle="1" w:styleId="UnderlineChar4Char">
    <w:name w:val="Underline Char4 Char"/>
    <w:link w:val="UnderlineChar4"/>
    <w:rsid w:val="00AF04E9"/>
    <w:rPr>
      <w:u w:val="single"/>
    </w:rPr>
  </w:style>
  <w:style w:type="character" w:customStyle="1" w:styleId="BoldandUnderlineChar3Char2">
    <w:name w:val="Bold and Underline Char3 Char2"/>
    <w:link w:val="BoldandUnderlineChar3"/>
    <w:rsid w:val="00AF04E9"/>
    <w:rPr>
      <w:b/>
      <w:u w:val="single"/>
    </w:rPr>
  </w:style>
  <w:style w:type="character" w:customStyle="1" w:styleId="LanguageChar">
    <w:name w:val="Language Char"/>
    <w:link w:val="Language"/>
    <w:rsid w:val="00AF04E9"/>
    <w:rPr>
      <w:strike/>
      <w:sz w:val="16"/>
      <w:szCs w:val="16"/>
    </w:rPr>
  </w:style>
  <w:style w:type="paragraph" w:customStyle="1" w:styleId="cardCharChar0">
    <w:name w:val="card Char Char"/>
    <w:basedOn w:val="Normal"/>
    <w:link w:val="cardCharCharChar"/>
    <w:qFormat/>
    <w:rsid w:val="00AF04E9"/>
    <w:pPr>
      <w:ind w:left="288" w:right="288"/>
    </w:pPr>
    <w:rPr>
      <w:rFonts w:ascii="Times New Roman" w:eastAsia="Times New Roman" w:hAnsi="Times New Roman"/>
      <w:sz w:val="20"/>
      <w:szCs w:val="20"/>
    </w:rPr>
  </w:style>
  <w:style w:type="character" w:customStyle="1" w:styleId="cardCharCharChar">
    <w:name w:val="card Char Char Char"/>
    <w:link w:val="cardCharChar0"/>
    <w:rsid w:val="00AF04E9"/>
    <w:rPr>
      <w:rFonts w:ascii="Times New Roman" w:eastAsia="Times New Roman" w:hAnsi="Times New Roman"/>
      <w:sz w:val="20"/>
      <w:szCs w:val="20"/>
    </w:rPr>
  </w:style>
  <w:style w:type="paragraph" w:customStyle="1" w:styleId="UnderlineCharCharCharCharChar">
    <w:name w:val="Underline Char Char Char Char Char"/>
    <w:basedOn w:val="Normal"/>
    <w:link w:val="UnderlineCharCharCharCharCharChar"/>
    <w:qFormat/>
    <w:rsid w:val="00AF04E9"/>
    <w:rPr>
      <w:rFonts w:ascii="Arial Narrow" w:eastAsia="Times New Roman" w:hAnsi="Arial Narrow"/>
      <w:sz w:val="20"/>
      <w:u w:val="single"/>
    </w:rPr>
  </w:style>
  <w:style w:type="character" w:customStyle="1" w:styleId="UnderlineCharCharCharCharCharChar">
    <w:name w:val="Underline Char Char Char Char Char Char"/>
    <w:link w:val="UnderlineCharCharCharCharChar"/>
    <w:rsid w:val="00AF04E9"/>
    <w:rPr>
      <w:rFonts w:ascii="Arial Narrow" w:eastAsia="Times New Roman" w:hAnsi="Arial Narrow"/>
      <w:sz w:val="20"/>
      <w:szCs w:val="22"/>
      <w:u w:val="single"/>
    </w:rPr>
  </w:style>
  <w:style w:type="character" w:customStyle="1" w:styleId="BoldandUnderlineCharCharCharChar">
    <w:name w:val="Bold and Underline Char Char Char Char"/>
    <w:rsid w:val="00AF04E9"/>
    <w:rPr>
      <w:b/>
      <w:noProof w:val="0"/>
      <w:u w:val="single"/>
      <w:lang w:val="en-US" w:eastAsia="en-US" w:bidi="ar-SA"/>
    </w:rPr>
  </w:style>
  <w:style w:type="character" w:customStyle="1" w:styleId="BoldandUnderlineCharChar">
    <w:name w:val="Bold and Underline Char Char"/>
    <w:rsid w:val="00AF04E9"/>
    <w:rPr>
      <w:b/>
      <w:noProof w:val="0"/>
      <w:u w:val="single"/>
      <w:lang w:val="en-US" w:eastAsia="en-US" w:bidi="ar-SA"/>
    </w:rPr>
  </w:style>
  <w:style w:type="character" w:customStyle="1" w:styleId="term1">
    <w:name w:val="term1"/>
    <w:rsid w:val="00AF04E9"/>
    <w:rPr>
      <w:b/>
      <w:bCs/>
    </w:rPr>
  </w:style>
  <w:style w:type="character" w:customStyle="1" w:styleId="reduce2">
    <w:name w:val="reduce2"/>
    <w:rsid w:val="00AF04E9"/>
    <w:rPr>
      <w:rFonts w:ascii="Arial" w:hAnsi="Arial" w:cs="Arial"/>
      <w:color w:val="000000"/>
      <w:sz w:val="10"/>
      <w:szCs w:val="22"/>
    </w:rPr>
  </w:style>
  <w:style w:type="character" w:customStyle="1" w:styleId="qlabel">
    <w:name w:val="q_label"/>
    <w:rsid w:val="00AF04E9"/>
  </w:style>
  <w:style w:type="character" w:customStyle="1" w:styleId="alabel">
    <w:name w:val="a_label"/>
    <w:rsid w:val="00AF04E9"/>
  </w:style>
  <w:style w:type="character" w:customStyle="1" w:styleId="FontStyle29">
    <w:name w:val="Font Style29"/>
    <w:uiPriority w:val="99"/>
    <w:rsid w:val="00AF04E9"/>
    <w:rPr>
      <w:rFonts w:ascii="Arial" w:hAnsi="Arial" w:cs="Arial"/>
      <w:sz w:val="14"/>
      <w:szCs w:val="14"/>
    </w:rPr>
  </w:style>
  <w:style w:type="character" w:customStyle="1" w:styleId="Debate-CardTagandCite-F6Char">
    <w:name w:val="Debate- Card Tag and Cite- F6 Char"/>
    <w:link w:val="Debate-CardTagandCite-F6"/>
    <w:locked/>
    <w:rsid w:val="00AF04E9"/>
    <w:rPr>
      <w:rFonts w:ascii="Georgia" w:hAnsi="Georgia"/>
      <w:b/>
    </w:rPr>
  </w:style>
  <w:style w:type="paragraph" w:customStyle="1" w:styleId="Debate-CardTagandCite-F6">
    <w:name w:val="Debate- Card Tag and Cite- F6"/>
    <w:basedOn w:val="Normal"/>
    <w:link w:val="Debate-CardTagandCite-F6Char"/>
    <w:qFormat/>
    <w:rsid w:val="00AF04E9"/>
    <w:pPr>
      <w:contextualSpacing/>
    </w:pPr>
    <w:rPr>
      <w:rFonts w:ascii="Georgia" w:eastAsiaTheme="minorEastAsia" w:hAnsi="Georgia"/>
      <w:b/>
      <w:sz w:val="24"/>
      <w:szCs w:val="24"/>
    </w:rPr>
  </w:style>
  <w:style w:type="character" w:customStyle="1" w:styleId="CardTagChar">
    <w:name w:val="Card Tag Char"/>
    <w:link w:val="CardTag"/>
    <w:locked/>
    <w:rsid w:val="00AF04E9"/>
    <w:rPr>
      <w:rFonts w:ascii="Arial Narrow" w:hAnsi="Arial Narrow"/>
      <w:b/>
      <w:sz w:val="26"/>
    </w:rPr>
  </w:style>
  <w:style w:type="paragraph" w:customStyle="1" w:styleId="CardTag">
    <w:name w:val="Card Tag"/>
    <w:link w:val="CardTagChar"/>
    <w:qFormat/>
    <w:rsid w:val="00AF04E9"/>
    <w:rPr>
      <w:rFonts w:ascii="Arial Narrow" w:hAnsi="Arial Narrow"/>
      <w:b/>
      <w:sz w:val="26"/>
    </w:rPr>
  </w:style>
  <w:style w:type="paragraph" w:customStyle="1" w:styleId="CardText1">
    <w:name w:val="Card Text 1"/>
    <w:basedOn w:val="Normal"/>
    <w:link w:val="CardText1Char"/>
    <w:autoRedefine/>
    <w:qFormat/>
    <w:rsid w:val="00AF04E9"/>
    <w:rPr>
      <w:rFonts w:eastAsia="Calibri"/>
      <w:color w:val="000000"/>
      <w:u w:val="single"/>
    </w:rPr>
  </w:style>
  <w:style w:type="paragraph" w:customStyle="1" w:styleId="CardText2">
    <w:name w:val="Card Text 2"/>
    <w:basedOn w:val="CardText1"/>
    <w:link w:val="CardText2Char"/>
    <w:qFormat/>
    <w:rsid w:val="00AF04E9"/>
    <w:rPr>
      <w:rFonts w:ascii="Arial Narrow" w:eastAsiaTheme="minorEastAsia" w:hAnsi="Arial Narrow"/>
      <w:b/>
      <w:sz w:val="24"/>
      <w:szCs w:val="24"/>
    </w:rPr>
  </w:style>
  <w:style w:type="character" w:customStyle="1" w:styleId="CardText1Char">
    <w:name w:val="Card Text 1 Char"/>
    <w:link w:val="CardText1"/>
    <w:rsid w:val="00AF04E9"/>
    <w:rPr>
      <w:rFonts w:ascii="Calibri" w:eastAsia="Calibri" w:hAnsi="Calibri"/>
      <w:color w:val="000000"/>
      <w:sz w:val="22"/>
      <w:szCs w:val="22"/>
      <w:u w:val="single"/>
    </w:rPr>
  </w:style>
  <w:style w:type="character" w:customStyle="1" w:styleId="BoldUnderlining">
    <w:name w:val="Bold Underlining"/>
    <w:rsid w:val="00AF04E9"/>
    <w:rPr>
      <w:b/>
      <w:u w:val="thick"/>
    </w:rPr>
  </w:style>
  <w:style w:type="character" w:customStyle="1" w:styleId="CardtextChar2">
    <w:name w:val="Card text Char"/>
    <w:link w:val="Cardtext3"/>
    <w:locked/>
    <w:rsid w:val="00AF04E9"/>
    <w:rPr>
      <w:rFonts w:ascii="Arial Narrow" w:eastAsia="Times New Roman" w:hAnsi="Arial Narrow"/>
      <w:u w:val="single"/>
    </w:rPr>
  </w:style>
  <w:style w:type="paragraph" w:customStyle="1" w:styleId="Cardtext3">
    <w:name w:val="Card text"/>
    <w:link w:val="CardtextChar2"/>
    <w:qFormat/>
    <w:rsid w:val="00AF04E9"/>
    <w:pPr>
      <w:widowControl w:val="0"/>
      <w:autoSpaceDE w:val="0"/>
      <w:autoSpaceDN w:val="0"/>
      <w:adjustRightInd w:val="0"/>
    </w:pPr>
    <w:rPr>
      <w:rFonts w:ascii="Arial Narrow" w:eastAsia="Times New Roman" w:hAnsi="Arial Narrow"/>
      <w:u w:val="single"/>
    </w:rPr>
  </w:style>
  <w:style w:type="character" w:customStyle="1" w:styleId="Debate-CardSmalltextF2Char">
    <w:name w:val="Debate- Card Small text F2 Char"/>
    <w:link w:val="Debate-CardSmalltextF2"/>
    <w:locked/>
    <w:rsid w:val="00AF04E9"/>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AF04E9"/>
    <w:pPr>
      <w:spacing w:after="200"/>
      <w:contextualSpacing/>
    </w:pPr>
    <w:rPr>
      <w:rFonts w:ascii="Arial Narrow" w:eastAsiaTheme="minorEastAsia" w:hAnsi="Arial Narrow"/>
      <w:sz w:val="16"/>
      <w:szCs w:val="24"/>
    </w:rPr>
  </w:style>
  <w:style w:type="character" w:customStyle="1" w:styleId="Debate-CardTextUnderlined-F3Char">
    <w:name w:val="Debate- Card Text Underlined- F3 Char"/>
    <w:link w:val="Debate-CardTextUnderlined-F3"/>
    <w:locked/>
    <w:rsid w:val="00AF04E9"/>
    <w:rPr>
      <w:rFonts w:ascii="Arial Narrow" w:hAnsi="Arial Narrow"/>
      <w:sz w:val="18"/>
      <w:u w:val="single"/>
    </w:rPr>
  </w:style>
  <w:style w:type="paragraph" w:customStyle="1" w:styleId="Debate-CardTextUnderlined-F3">
    <w:name w:val="Debate- Card Text Underlined- F3"/>
    <w:basedOn w:val="Normal"/>
    <w:link w:val="Debate-CardTextUnderlined-F3Char"/>
    <w:qFormat/>
    <w:rsid w:val="00AF04E9"/>
    <w:pPr>
      <w:spacing w:after="200"/>
      <w:contextualSpacing/>
    </w:pPr>
    <w:rPr>
      <w:rFonts w:ascii="Arial Narrow" w:eastAsiaTheme="minorEastAsia" w:hAnsi="Arial Narrow"/>
      <w:sz w:val="18"/>
      <w:szCs w:val="24"/>
      <w:u w:val="single"/>
    </w:rPr>
  </w:style>
  <w:style w:type="character" w:customStyle="1" w:styleId="Debate-EmphasizedText-F5Char">
    <w:name w:val="Debate- Emphasized Text- F5 Char"/>
    <w:link w:val="Debate-EmphasizedText-F5"/>
    <w:locked/>
    <w:rsid w:val="00AF04E9"/>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AF04E9"/>
    <w:rPr>
      <w:b/>
    </w:rPr>
  </w:style>
  <w:style w:type="character" w:customStyle="1" w:styleId="UnderlineTextChar">
    <w:name w:val="Underline Text Char"/>
    <w:link w:val="UnderlineText"/>
    <w:rsid w:val="00AF04E9"/>
    <w:rPr>
      <w:u w:val="single"/>
    </w:rPr>
  </w:style>
  <w:style w:type="character" w:customStyle="1" w:styleId="stylestylebold12pt">
    <w:name w:val="stylestylebold12pt"/>
    <w:rsid w:val="00AF04E9"/>
  </w:style>
  <w:style w:type="character" w:customStyle="1" w:styleId="commentstext0">
    <w:name w:val="commentstext"/>
    <w:rsid w:val="00AF04E9"/>
  </w:style>
  <w:style w:type="character" w:customStyle="1" w:styleId="Hyperlink6">
    <w:name w:val="Hyperlink6"/>
    <w:rsid w:val="00AF04E9"/>
    <w:rPr>
      <w:color w:val="3300CC"/>
      <w:u w:val="single"/>
    </w:rPr>
  </w:style>
  <w:style w:type="character" w:customStyle="1" w:styleId="klink">
    <w:name w:val="klink"/>
    <w:rsid w:val="00AF04E9"/>
  </w:style>
  <w:style w:type="character" w:customStyle="1" w:styleId="texto1">
    <w:name w:val="texto1"/>
    <w:rsid w:val="00AF04E9"/>
  </w:style>
  <w:style w:type="character" w:customStyle="1" w:styleId="A8">
    <w:name w:val="A8"/>
    <w:uiPriority w:val="99"/>
    <w:rsid w:val="00AF04E9"/>
    <w:rPr>
      <w:color w:val="000000"/>
      <w:sz w:val="12"/>
      <w:szCs w:val="12"/>
    </w:rPr>
  </w:style>
  <w:style w:type="paragraph" w:customStyle="1" w:styleId="TagCite">
    <w:name w:val="TagCite"/>
    <w:basedOn w:val="Normal"/>
    <w:qFormat/>
    <w:rsid w:val="00AF04E9"/>
    <w:rPr>
      <w:rFonts w:ascii="Garamond" w:eastAsia="Calibri" w:hAnsi="Garamond"/>
      <w:b/>
    </w:rPr>
  </w:style>
  <w:style w:type="character" w:customStyle="1" w:styleId="marrontitulobig">
    <w:name w:val="marron_titulo_big"/>
    <w:rsid w:val="00AF04E9"/>
  </w:style>
  <w:style w:type="character" w:customStyle="1" w:styleId="postbody">
    <w:name w:val="postbody"/>
    <w:rsid w:val="00AF04E9"/>
  </w:style>
  <w:style w:type="character" w:styleId="HTMLAcronym">
    <w:name w:val="HTML Acronym"/>
    <w:uiPriority w:val="99"/>
    <w:unhideWhenUsed/>
    <w:rsid w:val="00AF04E9"/>
  </w:style>
  <w:style w:type="character" w:customStyle="1" w:styleId="apturelink">
    <w:name w:val="apturelink"/>
    <w:rsid w:val="00AF04E9"/>
  </w:style>
  <w:style w:type="character" w:customStyle="1" w:styleId="apturelinkicon">
    <w:name w:val="apturelinkicon"/>
    <w:rsid w:val="00AF04E9"/>
  </w:style>
  <w:style w:type="character" w:customStyle="1" w:styleId="titletxt">
    <w:name w:val="titletxt"/>
    <w:rsid w:val="00AF04E9"/>
  </w:style>
  <w:style w:type="character" w:customStyle="1" w:styleId="colbcopy">
    <w:name w:val="colbcopy"/>
    <w:rsid w:val="00AF04E9"/>
  </w:style>
  <w:style w:type="character" w:customStyle="1" w:styleId="hcard">
    <w:name w:val="hcard"/>
    <w:rsid w:val="00AF04E9"/>
  </w:style>
  <w:style w:type="table" w:styleId="MediumGrid2">
    <w:name w:val="Medium Grid 2"/>
    <w:basedOn w:val="TableNormal"/>
    <w:uiPriority w:val="68"/>
    <w:rsid w:val="00AF04E9"/>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desc">
    <w:name w:val="desc"/>
    <w:basedOn w:val="DefaultParagraphFont"/>
    <w:rsid w:val="00AF04E9"/>
  </w:style>
  <w:style w:type="character" w:customStyle="1" w:styleId="source">
    <w:name w:val="source"/>
    <w:rsid w:val="00AF04E9"/>
  </w:style>
  <w:style w:type="character" w:customStyle="1" w:styleId="bodycopy">
    <w:name w:val="bodycopy"/>
    <w:rsid w:val="00AF04E9"/>
  </w:style>
  <w:style w:type="character" w:customStyle="1" w:styleId="bioline">
    <w:name w:val="bioline"/>
    <w:rsid w:val="00AF04E9"/>
  </w:style>
  <w:style w:type="paragraph" w:customStyle="1" w:styleId="Cite20">
    <w:name w:val="Cite 2"/>
    <w:basedOn w:val="Normal"/>
    <w:qFormat/>
    <w:rsid w:val="00AF04E9"/>
    <w:rPr>
      <w:rFonts w:eastAsia="Calibri"/>
      <w:b/>
      <w:u w:val="single"/>
    </w:rPr>
  </w:style>
  <w:style w:type="character" w:customStyle="1" w:styleId="slug-pub-date">
    <w:name w:val="slug-pub-date"/>
    <w:basedOn w:val="DefaultParagraphFont"/>
    <w:rsid w:val="00AF04E9"/>
  </w:style>
  <w:style w:type="character" w:customStyle="1" w:styleId="slug-vol">
    <w:name w:val="slug-vol"/>
    <w:basedOn w:val="DefaultParagraphFont"/>
    <w:rsid w:val="00AF04E9"/>
  </w:style>
  <w:style w:type="character" w:customStyle="1" w:styleId="slug-issue">
    <w:name w:val="slug-issue"/>
    <w:basedOn w:val="DefaultParagraphFont"/>
    <w:rsid w:val="00AF04E9"/>
  </w:style>
  <w:style w:type="character" w:customStyle="1" w:styleId="slug-pages">
    <w:name w:val="slug-pages"/>
    <w:basedOn w:val="DefaultParagraphFont"/>
    <w:rsid w:val="00AF04E9"/>
  </w:style>
  <w:style w:type="numbering" w:styleId="1ai">
    <w:name w:val="Outline List 1"/>
    <w:basedOn w:val="NoList"/>
    <w:rsid w:val="00AF04E9"/>
  </w:style>
  <w:style w:type="character" w:customStyle="1" w:styleId="HIGHLIGHT">
    <w:name w:val="HIGHLIGHT"/>
    <w:uiPriority w:val="1"/>
    <w:qFormat/>
    <w:rsid w:val="00AF04E9"/>
    <w:rPr>
      <w:rFonts w:ascii="Times New Roman" w:hAnsi="Times New Roman"/>
      <w:sz w:val="24"/>
      <w:u w:val="single"/>
      <w:bdr w:val="none" w:sz="0" w:space="0" w:color="auto"/>
      <w:shd w:val="clear" w:color="auto" w:fill="auto"/>
    </w:rPr>
  </w:style>
  <w:style w:type="character" w:customStyle="1" w:styleId="HotRouteChar">
    <w:name w:val="Hot Route Char"/>
    <w:link w:val="HotRoute"/>
    <w:rsid w:val="00AF04E9"/>
    <w:rPr>
      <w:rFonts w:ascii="Times New Roman" w:eastAsia="Times New Roman" w:hAnsi="Times New Roman"/>
      <w:sz w:val="20"/>
      <w:szCs w:val="22"/>
    </w:rPr>
  </w:style>
  <w:style w:type="paragraph" w:customStyle="1" w:styleId="StylePlainTextTimesNewRomanBold">
    <w:name w:val="Style Plain Text + Times New Roman Bold"/>
    <w:basedOn w:val="PlainText"/>
    <w:qFormat/>
    <w:rsid w:val="00AF04E9"/>
    <w:rPr>
      <w:rFonts w:eastAsia="Cambria"/>
    </w:rPr>
  </w:style>
  <w:style w:type="paragraph" w:styleId="PlainText">
    <w:name w:val="Plain Text"/>
    <w:basedOn w:val="Normal"/>
    <w:link w:val="PlainTextChar"/>
    <w:unhideWhenUsed/>
    <w:rsid w:val="00AF04E9"/>
    <w:rPr>
      <w:rFonts w:ascii="Courier" w:hAnsi="Courier"/>
      <w:sz w:val="21"/>
      <w:szCs w:val="21"/>
    </w:rPr>
  </w:style>
  <w:style w:type="character" w:customStyle="1" w:styleId="PlainTextChar">
    <w:name w:val="Plain Text Char"/>
    <w:basedOn w:val="DefaultParagraphFont"/>
    <w:link w:val="PlainText"/>
    <w:rsid w:val="00AF04E9"/>
    <w:rPr>
      <w:rFonts w:ascii="Courier" w:eastAsiaTheme="minorHAnsi" w:hAnsi="Courier"/>
      <w:sz w:val="21"/>
      <w:szCs w:val="21"/>
    </w:rPr>
  </w:style>
  <w:style w:type="paragraph" w:customStyle="1" w:styleId="hotroute1">
    <w:name w:val="hotroute"/>
    <w:basedOn w:val="Normal"/>
    <w:qFormat/>
    <w:rsid w:val="00AF04E9"/>
    <w:pPr>
      <w:ind w:left="288"/>
    </w:pPr>
  </w:style>
  <w:style w:type="paragraph" w:customStyle="1" w:styleId="DeleteAnalytics">
    <w:name w:val="Delete Analytics"/>
    <w:basedOn w:val="Heading4"/>
    <w:qFormat/>
    <w:rsid w:val="00AF04E9"/>
    <w:rPr>
      <w:color w:val="800000"/>
    </w:rPr>
  </w:style>
  <w:style w:type="paragraph" w:styleId="Quote">
    <w:name w:val="Quote"/>
    <w:aliases w:val="quote"/>
    <w:basedOn w:val="Normal"/>
    <w:next w:val="Normal"/>
    <w:link w:val="QuoteChar1"/>
    <w:uiPriority w:val="29"/>
    <w:qFormat/>
    <w:rsid w:val="00AF04E9"/>
    <w:pPr>
      <w:ind w:left="144"/>
    </w:pPr>
    <w:rPr>
      <w:rFonts w:ascii="Times New Roman" w:hAnsi="Times New Roman"/>
      <w:iCs/>
      <w:sz w:val="18"/>
    </w:rPr>
  </w:style>
  <w:style w:type="character" w:customStyle="1" w:styleId="QuoteChar1">
    <w:name w:val="Quote Char1"/>
    <w:aliases w:val="quote Char1"/>
    <w:basedOn w:val="DefaultParagraphFont"/>
    <w:link w:val="Quote"/>
    <w:uiPriority w:val="29"/>
    <w:rsid w:val="00AF04E9"/>
    <w:rPr>
      <w:rFonts w:ascii="Times New Roman" w:eastAsiaTheme="minorHAnsi" w:hAnsi="Times New Roman"/>
      <w:iCs/>
      <w:sz w:val="18"/>
      <w:szCs w:val="22"/>
    </w:rPr>
  </w:style>
  <w:style w:type="paragraph" w:customStyle="1" w:styleId="ReallyFuckingSmall0">
    <w:name w:val="Really Fucking Small"/>
    <w:basedOn w:val="Normal"/>
    <w:link w:val="ReallyFuckingSmallChar0"/>
    <w:qFormat/>
    <w:rsid w:val="00AF04E9"/>
    <w:pPr>
      <w:ind w:left="144"/>
    </w:pPr>
    <w:rPr>
      <w:rFonts w:ascii="Times New Roman" w:eastAsia="Times New Roman" w:hAnsi="Times New Roman"/>
      <w:sz w:val="12"/>
    </w:rPr>
  </w:style>
  <w:style w:type="character" w:customStyle="1" w:styleId="ReallyFuckingSmallChar0">
    <w:name w:val="Really Fucking Small Char"/>
    <w:link w:val="ReallyFuckingSmall0"/>
    <w:rsid w:val="00AF04E9"/>
    <w:rPr>
      <w:rFonts w:ascii="Times New Roman" w:eastAsia="Times New Roman" w:hAnsi="Times New Roman"/>
      <w:sz w:val="12"/>
      <w:szCs w:val="22"/>
    </w:rPr>
  </w:style>
  <w:style w:type="paragraph" w:customStyle="1" w:styleId="HotRouteCharCharCharCharChar">
    <w:name w:val="Hot Route! Char Char Char Char Char"/>
    <w:basedOn w:val="Normal"/>
    <w:link w:val="HotRouteCharCharCharCharCharChar"/>
    <w:qFormat/>
    <w:rsid w:val="00AF04E9"/>
    <w:pPr>
      <w:ind w:left="144"/>
    </w:pPr>
  </w:style>
  <w:style w:type="character" w:customStyle="1" w:styleId="HotRouteCharCharCharCharCharChar">
    <w:name w:val="Hot Route! Char Char Char Char Char Char"/>
    <w:basedOn w:val="DefaultParagraphFont"/>
    <w:link w:val="HotRouteCharCharCharCharChar"/>
    <w:rsid w:val="00AF04E9"/>
    <w:rPr>
      <w:rFonts w:ascii="Calibri" w:eastAsiaTheme="minorHAnsi" w:hAnsi="Calibri"/>
      <w:sz w:val="22"/>
      <w:szCs w:val="22"/>
    </w:rPr>
  </w:style>
  <w:style w:type="paragraph" w:customStyle="1" w:styleId="SmallTextCharCharChar">
    <w:name w:val="Small Text Char Char Char"/>
    <w:basedOn w:val="Normal"/>
    <w:link w:val="SmallTextCharCharCharChar"/>
    <w:qFormat/>
    <w:rsid w:val="00AF04E9"/>
  </w:style>
  <w:style w:type="character" w:customStyle="1" w:styleId="SmallTextCharCharCharChar">
    <w:name w:val="Small Text Char Char Char Char"/>
    <w:basedOn w:val="DefaultParagraphFont"/>
    <w:link w:val="SmallTextCharCharChar"/>
    <w:rsid w:val="00AF04E9"/>
    <w:rPr>
      <w:rFonts w:ascii="Calibri" w:eastAsiaTheme="minorHAnsi" w:hAnsi="Calibri"/>
      <w:sz w:val="22"/>
      <w:szCs w:val="22"/>
    </w:rPr>
  </w:style>
  <w:style w:type="paragraph" w:customStyle="1" w:styleId="UnderlineCharCharCharCharCharCharChar">
    <w:name w:val="Underline Char Char Char Char Char Char Char"/>
    <w:basedOn w:val="Normal"/>
    <w:link w:val="UnderlineCharCharCharCharCharCharCharChar"/>
    <w:qFormat/>
    <w:rsid w:val="00AF04E9"/>
    <w:rPr>
      <w:rFonts w:ascii="Times New Roman" w:eastAsia="Times New Roman" w:hAnsi="Times New Roman"/>
      <w:sz w:val="20"/>
      <w:u w:val="single"/>
    </w:rPr>
  </w:style>
  <w:style w:type="character" w:customStyle="1" w:styleId="UnderlineCharCharCharCharCharCharCharChar">
    <w:name w:val="Underline Char Char Char Char Char Char Char Char"/>
    <w:basedOn w:val="DefaultParagraphFont"/>
    <w:link w:val="UnderlineCharCharCharCharCharCharChar"/>
    <w:rsid w:val="00AF04E9"/>
    <w:rPr>
      <w:rFonts w:ascii="Times New Roman" w:eastAsia="Times New Roman" w:hAnsi="Times New Roman"/>
      <w:sz w:val="20"/>
      <w:szCs w:val="22"/>
      <w:u w:val="single"/>
    </w:rPr>
  </w:style>
  <w:style w:type="paragraph" w:customStyle="1" w:styleId="ReallyfuckingsmallCharCharChar">
    <w:name w:val="Really fucking small Char Char Char"/>
    <w:basedOn w:val="Normal"/>
    <w:link w:val="ReallyfuckingsmallCharCharCharChar"/>
    <w:qFormat/>
    <w:rsid w:val="00AF04E9"/>
    <w:rPr>
      <w:rFonts w:ascii="Times New Roman" w:eastAsia="Times New Roman" w:hAnsi="Times New Roman"/>
      <w:sz w:val="10"/>
    </w:rPr>
  </w:style>
  <w:style w:type="character" w:customStyle="1" w:styleId="ReallyfuckingsmallCharCharCharChar">
    <w:name w:val="Really fucking small Char Char Char Char"/>
    <w:basedOn w:val="DefaultParagraphFont"/>
    <w:link w:val="ReallyfuckingsmallCharCharChar"/>
    <w:rsid w:val="00AF04E9"/>
    <w:rPr>
      <w:rFonts w:ascii="Times New Roman" w:eastAsia="Times New Roman" w:hAnsi="Times New Roman"/>
      <w:sz w:val="10"/>
      <w:szCs w:val="22"/>
    </w:rPr>
  </w:style>
  <w:style w:type="paragraph" w:customStyle="1" w:styleId="SmalltextCharCharChar0">
    <w:name w:val="Small text Char Char Char"/>
    <w:basedOn w:val="Normal"/>
    <w:link w:val="SmalltextCharCharCharChar0"/>
    <w:qFormat/>
    <w:rsid w:val="00AF04E9"/>
    <w:rPr>
      <w:rFonts w:ascii="Times New Roman" w:eastAsia="Times New Roman" w:hAnsi="Times New Roman"/>
    </w:rPr>
  </w:style>
  <w:style w:type="character" w:customStyle="1" w:styleId="SmalltextCharCharCharChar0">
    <w:name w:val="Small text Char Char Char Char"/>
    <w:basedOn w:val="DefaultParagraphFont"/>
    <w:link w:val="SmalltextCharCharChar0"/>
    <w:rsid w:val="00AF04E9"/>
    <w:rPr>
      <w:rFonts w:ascii="Times New Roman" w:eastAsia="Times New Roman" w:hAnsi="Times New Roman"/>
      <w:sz w:val="22"/>
      <w:szCs w:val="22"/>
    </w:rPr>
  </w:style>
  <w:style w:type="paragraph" w:customStyle="1" w:styleId="Boxempahsis">
    <w:name w:val="Box empahsis"/>
    <w:basedOn w:val="Normal"/>
    <w:link w:val="BoxempahsisChar"/>
    <w:qFormat/>
    <w:rsid w:val="00AF04E9"/>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AF04E9"/>
    <w:rPr>
      <w:rFonts w:ascii="Franklin Gothic Heavy" w:eastAsiaTheme="minorHAnsi" w:hAnsi="Franklin Gothic Heavy"/>
      <w:sz w:val="22"/>
      <w:szCs w:val="22"/>
      <w:u w:val="single"/>
      <w:bdr w:val="single" w:sz="4" w:space="0" w:color="auto"/>
    </w:rPr>
  </w:style>
  <w:style w:type="character" w:customStyle="1" w:styleId="Qualified">
    <w:name w:val="Qualified"/>
    <w:rsid w:val="00AF04E9"/>
    <w:rPr>
      <w:rFonts w:asciiTheme="majorHAnsi" w:hAnsiTheme="majorHAnsi"/>
      <w:b/>
      <w:bCs/>
      <w:sz w:val="16"/>
    </w:rPr>
  </w:style>
  <w:style w:type="character" w:customStyle="1" w:styleId="hdr">
    <w:name w:val="hdr"/>
    <w:rsid w:val="00AF04E9"/>
  </w:style>
  <w:style w:type="character" w:customStyle="1" w:styleId="tagChar1">
    <w:name w:val="tag Char1"/>
    <w:aliases w:val="Heading 2 Char1 Char Char Char Char,TAG Char1,Heading 2 Char2 Char Char2,Heading 2 Char1 Char Char Char11,Heading 2 Char Char Char Char Char1,Heading 2 Char Char1 Char Char2,Heading 2 Char2 Char11,Heading 2 Char1 Char Char11,Heading 2 Char6"/>
    <w:qFormat/>
    <w:rsid w:val="00AF04E9"/>
    <w:rPr>
      <w:rFonts w:ascii="Times New Roman" w:eastAsia="Times New Roman" w:hAnsi="Times New Roman" w:cs="Times New Roman"/>
      <w:b/>
      <w:sz w:val="24"/>
      <w:szCs w:val="20"/>
    </w:rPr>
  </w:style>
  <w:style w:type="character" w:styleId="SubtleEmphasis">
    <w:name w:val="Subtle Emphasis"/>
    <w:aliases w:val="Small Card,Key phrase"/>
    <w:basedOn w:val="DefaultParagraphFont"/>
    <w:qFormat/>
    <w:rsid w:val="00AF04E9"/>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AF04E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F04E9"/>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AF04E9"/>
    <w:rPr>
      <w:rFonts w:ascii="Garamond" w:eastAsia="Times New Roman" w:hAnsi="Garamond"/>
      <w:b/>
      <w:szCs w:val="20"/>
    </w:rPr>
  </w:style>
  <w:style w:type="character" w:customStyle="1" w:styleId="BlockTitleChar">
    <w:name w:val="%Block Title Char"/>
    <w:rsid w:val="00AF04E9"/>
    <w:rPr>
      <w:rFonts w:ascii="Arial" w:eastAsia="Times New Roman" w:hAnsi="Arial" w:cs="Arial"/>
      <w:b/>
      <w:bCs/>
      <w:kern w:val="32"/>
      <w:sz w:val="28"/>
      <w:szCs w:val="32"/>
    </w:rPr>
  </w:style>
  <w:style w:type="paragraph" w:customStyle="1" w:styleId="Regular">
    <w:name w:val="Regular"/>
    <w:basedOn w:val="Normal"/>
    <w:link w:val="RegularChar"/>
    <w:qFormat/>
    <w:rsid w:val="00AF04E9"/>
    <w:pPr>
      <w:spacing w:after="200"/>
    </w:pPr>
    <w:rPr>
      <w:rFonts w:ascii="Cambria" w:eastAsia="Cambria" w:hAnsi="Cambria"/>
      <w:sz w:val="20"/>
    </w:rPr>
  </w:style>
  <w:style w:type="paragraph" w:styleId="Index6">
    <w:name w:val="index 6"/>
    <w:basedOn w:val="Normal"/>
    <w:next w:val="Normal"/>
    <w:autoRedefine/>
    <w:unhideWhenUsed/>
    <w:rsid w:val="00AF04E9"/>
    <w:pPr>
      <w:ind w:left="1200" w:hanging="200"/>
    </w:pPr>
    <w:rPr>
      <w:rFonts w:ascii="Cambria" w:eastAsia="Cambria" w:hAnsi="Cambria"/>
      <w:sz w:val="18"/>
      <w:szCs w:val="18"/>
    </w:rPr>
  </w:style>
  <w:style w:type="character" w:customStyle="1" w:styleId="columntexthead">
    <w:name w:val="columntexthead"/>
    <w:rsid w:val="00AF04E9"/>
  </w:style>
  <w:style w:type="character" w:customStyle="1" w:styleId="timestamp">
    <w:name w:val="timestamp"/>
    <w:rsid w:val="00AF04E9"/>
  </w:style>
  <w:style w:type="character" w:customStyle="1" w:styleId="instruction">
    <w:name w:val="instruction"/>
    <w:rsid w:val="00AF04E9"/>
  </w:style>
  <w:style w:type="character" w:customStyle="1" w:styleId="yahoobuzzbadge-form">
    <w:name w:val="yahoobuzzbadge-form"/>
    <w:rsid w:val="00AF04E9"/>
  </w:style>
  <w:style w:type="character" w:customStyle="1" w:styleId="listpipe">
    <w:name w:val="listpipe"/>
    <w:rsid w:val="00AF04E9"/>
  </w:style>
  <w:style w:type="character" w:customStyle="1" w:styleId="imagelink">
    <w:name w:val="imagelink"/>
    <w:rsid w:val="00AF04E9"/>
  </w:style>
  <w:style w:type="character" w:customStyle="1" w:styleId="leadin">
    <w:name w:val="leadin"/>
    <w:rsid w:val="00AF04E9"/>
  </w:style>
  <w:style w:type="paragraph" w:customStyle="1" w:styleId="Pa0">
    <w:name w:val="Pa0"/>
    <w:basedOn w:val="Default"/>
    <w:next w:val="Default"/>
    <w:qFormat/>
    <w:rsid w:val="00AF04E9"/>
    <w:pPr>
      <w:widowControl w:val="0"/>
      <w:spacing w:after="0" w:line="241" w:lineRule="atLeast"/>
    </w:pPr>
    <w:rPr>
      <w:rFonts w:ascii="Frutiger 45 Light" w:eastAsia="Times New Roman" w:hAnsi="Frutiger 45 Light" w:cs="Times New Roman"/>
    </w:rPr>
  </w:style>
  <w:style w:type="paragraph" w:customStyle="1" w:styleId="Pa3">
    <w:name w:val="Pa3"/>
    <w:basedOn w:val="Default"/>
    <w:next w:val="Default"/>
    <w:uiPriority w:val="99"/>
    <w:qFormat/>
    <w:rsid w:val="00AF04E9"/>
    <w:pPr>
      <w:widowControl w:val="0"/>
      <w:spacing w:after="0" w:line="241" w:lineRule="atLeast"/>
    </w:pPr>
    <w:rPr>
      <w:rFonts w:ascii="Frutiger 45 Light" w:eastAsia="Times New Roman" w:hAnsi="Frutiger 45 Light" w:cs="Times New Roman"/>
    </w:rPr>
  </w:style>
  <w:style w:type="paragraph" w:customStyle="1" w:styleId="Pa1">
    <w:name w:val="Pa1"/>
    <w:basedOn w:val="Default"/>
    <w:next w:val="Default"/>
    <w:uiPriority w:val="99"/>
    <w:qFormat/>
    <w:rsid w:val="00AF04E9"/>
    <w:pPr>
      <w:widowControl w:val="0"/>
      <w:spacing w:after="0" w:line="221" w:lineRule="atLeast"/>
    </w:pPr>
    <w:rPr>
      <w:rFonts w:ascii="Frutiger 45 Light" w:eastAsia="Times New Roman" w:hAnsi="Frutiger 45 Light" w:cs="Times New Roman"/>
    </w:rPr>
  </w:style>
  <w:style w:type="paragraph" w:customStyle="1" w:styleId="Pa2">
    <w:name w:val="Pa2"/>
    <w:basedOn w:val="Default"/>
    <w:next w:val="Default"/>
    <w:uiPriority w:val="99"/>
    <w:qFormat/>
    <w:rsid w:val="00AF04E9"/>
    <w:pPr>
      <w:widowControl w:val="0"/>
      <w:spacing w:after="0" w:line="221" w:lineRule="atLeast"/>
    </w:pPr>
    <w:rPr>
      <w:rFonts w:ascii="Frutiger 45 Light" w:eastAsia="Times New Roman" w:hAnsi="Frutiger 45 Light" w:cs="Times New Roman"/>
    </w:rPr>
  </w:style>
  <w:style w:type="character" w:customStyle="1" w:styleId="A4">
    <w:name w:val="A4"/>
    <w:rsid w:val="00AF04E9"/>
    <w:rPr>
      <w:rFonts w:ascii="Baskerville" w:hAnsi="Baskerville" w:cs="Baskerville"/>
      <w:b/>
      <w:bCs/>
      <w:color w:val="000000"/>
      <w:sz w:val="22"/>
      <w:szCs w:val="22"/>
    </w:rPr>
  </w:style>
  <w:style w:type="character" w:customStyle="1" w:styleId="A7">
    <w:name w:val="A7"/>
    <w:uiPriority w:val="99"/>
    <w:rsid w:val="00AF04E9"/>
    <w:rPr>
      <w:rFonts w:ascii="Frutiger 95 UltraBlack" w:hAnsi="Frutiger 95 UltraBlack" w:cs="Frutiger 95 UltraBlack"/>
      <w:color w:val="000000"/>
      <w:sz w:val="16"/>
      <w:szCs w:val="16"/>
    </w:rPr>
  </w:style>
  <w:style w:type="character" w:customStyle="1" w:styleId="noticiabyline">
    <w:name w:val="noticia_byline"/>
    <w:rsid w:val="00AF04E9"/>
  </w:style>
  <w:style w:type="character" w:customStyle="1" w:styleId="sep">
    <w:name w:val="sep"/>
    <w:rsid w:val="00AF04E9"/>
  </w:style>
  <w:style w:type="character" w:customStyle="1" w:styleId="rightnowyahoo">
    <w:name w:val="right_now_yahoo"/>
    <w:rsid w:val="00AF04E9"/>
  </w:style>
  <w:style w:type="character" w:customStyle="1" w:styleId="submittedmeta">
    <w:name w:val="submitted meta"/>
    <w:rsid w:val="00AF04E9"/>
  </w:style>
  <w:style w:type="paragraph" w:customStyle="1" w:styleId="Pa11">
    <w:name w:val="Pa11"/>
    <w:basedOn w:val="Default"/>
    <w:next w:val="Default"/>
    <w:uiPriority w:val="99"/>
    <w:qFormat/>
    <w:rsid w:val="00AF04E9"/>
    <w:pPr>
      <w:widowControl w:val="0"/>
      <w:spacing w:before="560" w:after="0" w:line="241" w:lineRule="atLeast"/>
    </w:pPr>
    <w:rPr>
      <w:rFonts w:ascii="Baskerville" w:eastAsia="Times New Roman" w:hAnsi="Baskerville" w:cs="Times New Roman"/>
    </w:rPr>
  </w:style>
  <w:style w:type="paragraph" w:customStyle="1" w:styleId="Pa6">
    <w:name w:val="Pa6"/>
    <w:basedOn w:val="Default"/>
    <w:next w:val="Default"/>
    <w:uiPriority w:val="99"/>
    <w:qFormat/>
    <w:rsid w:val="00AF04E9"/>
    <w:pPr>
      <w:widowControl w:val="0"/>
      <w:spacing w:before="280" w:after="0" w:line="221" w:lineRule="atLeast"/>
    </w:pPr>
    <w:rPr>
      <w:rFonts w:ascii="Baskerville" w:eastAsia="Times New Roman" w:hAnsi="Baskerville" w:cs="Times New Roman"/>
    </w:rPr>
  </w:style>
  <w:style w:type="character" w:customStyle="1" w:styleId="A10">
    <w:name w:val="A10"/>
    <w:rsid w:val="00AF04E9"/>
    <w:rPr>
      <w:color w:val="000000"/>
      <w:sz w:val="12"/>
      <w:szCs w:val="12"/>
    </w:rPr>
  </w:style>
  <w:style w:type="paragraph" w:customStyle="1" w:styleId="Pa7">
    <w:name w:val="Pa7"/>
    <w:basedOn w:val="Default"/>
    <w:next w:val="Default"/>
    <w:qFormat/>
    <w:rsid w:val="00AF04E9"/>
    <w:pPr>
      <w:widowControl w:val="0"/>
      <w:spacing w:before="280" w:after="0" w:line="221" w:lineRule="atLeast"/>
    </w:pPr>
    <w:rPr>
      <w:rFonts w:ascii="Baskerville" w:eastAsia="Times New Roman" w:hAnsi="Baskerville" w:cs="Times New Roman"/>
    </w:rPr>
  </w:style>
  <w:style w:type="paragraph" w:customStyle="1" w:styleId="Pa8">
    <w:name w:val="Pa8"/>
    <w:basedOn w:val="Default"/>
    <w:next w:val="Default"/>
    <w:qFormat/>
    <w:rsid w:val="00AF04E9"/>
    <w:pPr>
      <w:widowControl w:val="0"/>
      <w:spacing w:after="0" w:line="221" w:lineRule="atLeast"/>
    </w:pPr>
    <w:rPr>
      <w:rFonts w:ascii="Baskerville" w:eastAsia="Times New Roman" w:hAnsi="Baskerville" w:cs="Times New Roman"/>
    </w:rPr>
  </w:style>
  <w:style w:type="character" w:customStyle="1" w:styleId="A11">
    <w:name w:val="A11"/>
    <w:rsid w:val="00AF04E9"/>
    <w:rPr>
      <w:color w:val="000000"/>
      <w:sz w:val="12"/>
      <w:szCs w:val="12"/>
    </w:rPr>
  </w:style>
  <w:style w:type="character" w:customStyle="1" w:styleId="A6">
    <w:name w:val="A6"/>
    <w:uiPriority w:val="99"/>
    <w:rsid w:val="00AF04E9"/>
    <w:rPr>
      <w:color w:val="000000"/>
      <w:sz w:val="106"/>
      <w:szCs w:val="106"/>
    </w:rPr>
  </w:style>
  <w:style w:type="paragraph" w:customStyle="1" w:styleId="Style6">
    <w:name w:val="Style6"/>
    <w:basedOn w:val="Normal"/>
    <w:link w:val="Style6Char"/>
    <w:autoRedefine/>
    <w:uiPriority w:val="99"/>
    <w:qFormat/>
    <w:rsid w:val="00AF04E9"/>
    <w:rPr>
      <w:rFonts w:ascii="Times New Roman" w:eastAsia="SimSun" w:hAnsi="Times New Roman"/>
      <w:b/>
    </w:rPr>
  </w:style>
  <w:style w:type="character" w:customStyle="1" w:styleId="cite1">
    <w:name w:val="%cite"/>
    <w:rsid w:val="00AF04E9"/>
    <w:rPr>
      <w:rFonts w:ascii="Times New Roman" w:hAnsi="Times New Roman"/>
      <w:b/>
      <w:sz w:val="24"/>
    </w:rPr>
  </w:style>
  <w:style w:type="character" w:customStyle="1" w:styleId="underline0">
    <w:name w:val="%underline"/>
    <w:qFormat/>
    <w:rsid w:val="00AF04E9"/>
    <w:rPr>
      <w:b/>
      <w:u w:val="single"/>
    </w:rPr>
  </w:style>
  <w:style w:type="character" w:customStyle="1" w:styleId="Emphasis21">
    <w:name w:val="%Emphasis2"/>
    <w:rsid w:val="00AF04E9"/>
    <w:rPr>
      <w:rFonts w:ascii="Cooper Black" w:hAnsi="Cooper Black"/>
      <w:iCs/>
      <w:u w:val="single"/>
    </w:rPr>
  </w:style>
  <w:style w:type="paragraph" w:customStyle="1" w:styleId="BlockTitle0">
    <w:name w:val="%Block Title"/>
    <w:basedOn w:val="Heading1"/>
    <w:qFormat/>
    <w:rsid w:val="00AF04E9"/>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28"/>
    </w:rPr>
  </w:style>
  <w:style w:type="character" w:customStyle="1" w:styleId="AAAcite">
    <w:name w:val="AAAcite"/>
    <w:rsid w:val="00AF04E9"/>
    <w:rPr>
      <w:rFonts w:ascii="Times New Roman" w:hAnsi="Times New Roman"/>
      <w:b/>
      <w:sz w:val="24"/>
    </w:rPr>
  </w:style>
  <w:style w:type="character" w:customStyle="1" w:styleId="AAAunderline">
    <w:name w:val="AAAunderline"/>
    <w:qFormat/>
    <w:rsid w:val="00AF04E9"/>
    <w:rPr>
      <w:b/>
      <w:u w:val="single"/>
    </w:rPr>
  </w:style>
  <w:style w:type="character" w:customStyle="1" w:styleId="underline1">
    <w:name w:val="underline1"/>
    <w:rsid w:val="00AF04E9"/>
    <w:rPr>
      <w:b/>
      <w:bCs/>
      <w:u w:val="single"/>
    </w:rPr>
  </w:style>
  <w:style w:type="paragraph" w:styleId="BodyTextIndent2">
    <w:name w:val="Body Text Indent 2"/>
    <w:basedOn w:val="Default"/>
    <w:next w:val="Default"/>
    <w:link w:val="BodyTextIndent2Char"/>
    <w:rsid w:val="00AF04E9"/>
    <w:pPr>
      <w:widowControl w:val="0"/>
      <w:spacing w:after="0" w:line="240" w:lineRule="auto"/>
    </w:pPr>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AF04E9"/>
    <w:rPr>
      <w:rFonts w:ascii="Times New Roman" w:eastAsia="Times New Roman" w:hAnsi="Times New Roman" w:cs="Times New Roman"/>
      <w:sz w:val="22"/>
      <w:szCs w:val="22"/>
    </w:rPr>
  </w:style>
  <w:style w:type="character" w:customStyle="1" w:styleId="post-author">
    <w:name w:val="post-author"/>
    <w:rsid w:val="00AF04E9"/>
  </w:style>
  <w:style w:type="paragraph" w:customStyle="1" w:styleId="IndexHeader">
    <w:name w:val="Index Header"/>
    <w:basedOn w:val="Normal"/>
    <w:qFormat/>
    <w:rsid w:val="00AF04E9"/>
    <w:pPr>
      <w:ind w:left="-720"/>
      <w:outlineLvl w:val="0"/>
    </w:pPr>
    <w:rPr>
      <w:rFonts w:ascii="Times New Roman" w:eastAsia="Times New Roman" w:hAnsi="Times New Roman"/>
      <w:b/>
      <w:bCs/>
      <w:sz w:val="36"/>
      <w:szCs w:val="20"/>
    </w:rPr>
  </w:style>
  <w:style w:type="character" w:customStyle="1" w:styleId="IndexHeaderChar">
    <w:name w:val="Index Header Char"/>
    <w:rsid w:val="00AF04E9"/>
    <w:rPr>
      <w:rFonts w:ascii="Times New Roman" w:eastAsia="Times New Roman" w:hAnsi="Times New Roman"/>
      <w:b/>
      <w:bCs/>
      <w:sz w:val="36"/>
    </w:rPr>
  </w:style>
  <w:style w:type="character" w:customStyle="1" w:styleId="ToReadChar">
    <w:name w:val="To Read Char"/>
    <w:rsid w:val="00AF04E9"/>
    <w:rPr>
      <w:rFonts w:ascii="Verdana" w:hAnsi="Verdana"/>
      <w:b/>
      <w:szCs w:val="24"/>
      <w:u w:val="single"/>
      <w:lang w:val="en-US" w:eastAsia="en-US" w:bidi="ar-SA"/>
    </w:rPr>
  </w:style>
  <w:style w:type="paragraph" w:customStyle="1" w:styleId="CardRead">
    <w:name w:val="Card_Read"/>
    <w:basedOn w:val="Normal"/>
    <w:qFormat/>
    <w:rsid w:val="00AF04E9"/>
    <w:rPr>
      <w:rFonts w:ascii="Times" w:eastAsia="Times" w:hAnsi="Times"/>
      <w:szCs w:val="20"/>
    </w:rPr>
  </w:style>
  <w:style w:type="paragraph" w:customStyle="1" w:styleId="CardNU">
    <w:name w:val="CardNU"/>
    <w:basedOn w:val="Normal"/>
    <w:qFormat/>
    <w:rsid w:val="00AF04E9"/>
    <w:rPr>
      <w:rFonts w:ascii="Times" w:eastAsia="Times" w:hAnsi="Times"/>
      <w:sz w:val="14"/>
      <w:szCs w:val="20"/>
    </w:rPr>
  </w:style>
  <w:style w:type="paragraph" w:customStyle="1" w:styleId="StyleHeading310pt">
    <w:name w:val="Style Heading 3 + 10 pt"/>
    <w:basedOn w:val="Heading3"/>
    <w:qFormat/>
    <w:rsid w:val="00AF04E9"/>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AF04E9"/>
    <w:rPr>
      <w:rFonts w:ascii="Times New Roman" w:eastAsia="Times New Roman" w:hAnsi="Times New Roman" w:cs="Arial"/>
      <w:b/>
      <w:bCs/>
      <w:sz w:val="26"/>
      <w:szCs w:val="26"/>
    </w:rPr>
  </w:style>
  <w:style w:type="paragraph" w:customStyle="1" w:styleId="Style1">
    <w:name w:val="Style 1"/>
    <w:basedOn w:val="Normal"/>
    <w:qFormat/>
    <w:rsid w:val="00AF04E9"/>
    <w:pPr>
      <w:autoSpaceDE w:val="0"/>
      <w:autoSpaceDN w:val="0"/>
      <w:adjustRightInd w:val="0"/>
    </w:pPr>
    <w:rPr>
      <w:rFonts w:ascii="Times New Roman" w:eastAsia="Times New Roman" w:hAnsi="Times New Roman"/>
    </w:rPr>
  </w:style>
  <w:style w:type="paragraph" w:customStyle="1" w:styleId="Style30">
    <w:name w:val="Style 3"/>
    <w:basedOn w:val="Normal"/>
    <w:qFormat/>
    <w:rsid w:val="00AF04E9"/>
    <w:pPr>
      <w:autoSpaceDE w:val="0"/>
      <w:autoSpaceDN w:val="0"/>
      <w:spacing w:line="326" w:lineRule="auto"/>
      <w:ind w:firstLine="216"/>
      <w:jc w:val="both"/>
    </w:pPr>
    <w:rPr>
      <w:rFonts w:eastAsia="Times New Roman"/>
      <w:sz w:val="6"/>
      <w:szCs w:val="6"/>
    </w:rPr>
  </w:style>
  <w:style w:type="character" w:customStyle="1" w:styleId="Style12Char">
    <w:name w:val="Style12 Char"/>
    <w:link w:val="Style12"/>
    <w:rsid w:val="00AF04E9"/>
    <w:rPr>
      <w:b/>
      <w:u w:val="thick"/>
    </w:rPr>
  </w:style>
  <w:style w:type="character" w:customStyle="1" w:styleId="2xBoldUnderline">
    <w:name w:val="2x_Bold_Underline"/>
    <w:rsid w:val="00AF04E9"/>
    <w:rPr>
      <w:rFonts w:ascii="Times New Roman" w:hAnsi="Times New Roman"/>
      <w:b/>
      <w:bCs/>
      <w:sz w:val="22"/>
      <w:szCs w:val="22"/>
      <w:u w:val="single"/>
    </w:rPr>
  </w:style>
  <w:style w:type="character" w:customStyle="1" w:styleId="CiteCardCharChar">
    <w:name w:val="Cite_Card Char Char"/>
    <w:rsid w:val="00AF04E9"/>
    <w:rPr>
      <w:rFonts w:cs="Arial"/>
      <w:bCs/>
      <w:lang w:val="en-US" w:eastAsia="en-US" w:bidi="ar-SA"/>
    </w:rPr>
  </w:style>
  <w:style w:type="paragraph" w:customStyle="1" w:styleId="CiteCardChar">
    <w:name w:val="Cite_Card Char"/>
    <w:autoRedefine/>
    <w:qFormat/>
    <w:rsid w:val="00AF04E9"/>
    <w:pPr>
      <w:tabs>
        <w:tab w:val="left" w:pos="7440"/>
      </w:tabs>
      <w:ind w:right="720"/>
    </w:pPr>
    <w:rPr>
      <w:rFonts w:ascii="Times New Roman" w:eastAsia="Times New Roman" w:hAnsi="Times New Roman" w:cs="Arial"/>
      <w:bCs/>
      <w:sz w:val="20"/>
      <w:szCs w:val="20"/>
    </w:rPr>
  </w:style>
  <w:style w:type="character" w:customStyle="1" w:styleId="BoldUnderlineChar1">
    <w:name w:val="BoldUnderline Char1"/>
    <w:rsid w:val="00AF04E9"/>
    <w:rPr>
      <w:b/>
      <w:sz w:val="22"/>
      <w:szCs w:val="24"/>
      <w:u w:val="single"/>
      <w:lang w:val="en-US" w:eastAsia="en-US" w:bidi="ar-SA"/>
    </w:rPr>
  </w:style>
  <w:style w:type="paragraph" w:customStyle="1" w:styleId="CardText-NotUnderlined">
    <w:name w:val="Card Text - Not Underlined"/>
    <w:basedOn w:val="Normal"/>
    <w:qFormat/>
    <w:rsid w:val="00AF04E9"/>
    <w:pPr>
      <w:spacing w:after="60"/>
    </w:pPr>
    <w:rPr>
      <w:rFonts w:ascii="Times New Roman" w:eastAsia="Times New Roman" w:hAnsi="Times New Roman"/>
      <w:sz w:val="18"/>
    </w:rPr>
  </w:style>
  <w:style w:type="character" w:customStyle="1" w:styleId="CardsFont6ptChar">
    <w:name w:val="Cards + Font: 6 pt Char"/>
    <w:rsid w:val="00AF04E9"/>
    <w:rPr>
      <w:sz w:val="12"/>
      <w:lang w:val="en-US" w:eastAsia="en-US" w:bidi="ar-SA"/>
    </w:rPr>
  </w:style>
  <w:style w:type="character" w:customStyle="1" w:styleId="CardsFont12ptCharCharCharChar">
    <w:name w:val="Cards + Font: 12 pt Char Char Char Char"/>
    <w:rsid w:val="00AF04E9"/>
    <w:rPr>
      <w:sz w:val="24"/>
      <w:szCs w:val="24"/>
      <w:u w:val="thick"/>
      <w:lang w:val="en-US" w:eastAsia="en-US" w:bidi="ar-SA"/>
    </w:rPr>
  </w:style>
  <w:style w:type="paragraph" w:customStyle="1" w:styleId="CiteCard">
    <w:name w:val="Cite_Card"/>
    <w:qFormat/>
    <w:rsid w:val="00AF04E9"/>
    <w:pPr>
      <w:ind w:left="720" w:right="720"/>
    </w:pPr>
    <w:rPr>
      <w:rFonts w:ascii="Times New Roman" w:eastAsia="Times New Roman" w:hAnsi="Times New Roman" w:cs="Arial"/>
      <w:bCs/>
      <w:sz w:val="20"/>
      <w:szCs w:val="20"/>
    </w:rPr>
  </w:style>
  <w:style w:type="paragraph" w:customStyle="1" w:styleId="OmniPage8">
    <w:name w:val="OmniPage #8"/>
    <w:basedOn w:val="Normal"/>
    <w:qFormat/>
    <w:rsid w:val="00AF04E9"/>
    <w:rPr>
      <w:rFonts w:ascii="Times New Roman" w:eastAsia="Times New Roman" w:hAnsi="Times New Roman"/>
      <w:color w:val="000000"/>
      <w:sz w:val="20"/>
      <w:szCs w:val="20"/>
    </w:rPr>
  </w:style>
  <w:style w:type="paragraph" w:customStyle="1" w:styleId="OmniPage1">
    <w:name w:val="OmniPage #1"/>
    <w:basedOn w:val="Normal"/>
    <w:qFormat/>
    <w:rsid w:val="00AF04E9"/>
    <w:rPr>
      <w:rFonts w:ascii="Times New Roman" w:eastAsia="Times New Roman" w:hAnsi="Times New Roman"/>
      <w:color w:val="000000"/>
      <w:sz w:val="20"/>
      <w:szCs w:val="20"/>
    </w:rPr>
  </w:style>
  <w:style w:type="paragraph" w:customStyle="1" w:styleId="OmniPage2">
    <w:name w:val="OmniPage #2"/>
    <w:basedOn w:val="Normal"/>
    <w:qFormat/>
    <w:rsid w:val="00AF04E9"/>
    <w:rPr>
      <w:rFonts w:ascii="Times New Roman" w:eastAsia="Times New Roman" w:hAnsi="Times New Roman"/>
      <w:color w:val="000000"/>
      <w:sz w:val="20"/>
      <w:szCs w:val="20"/>
    </w:rPr>
  </w:style>
  <w:style w:type="paragraph" w:customStyle="1" w:styleId="OmniPage6">
    <w:name w:val="OmniPage #6"/>
    <w:basedOn w:val="Normal"/>
    <w:qFormat/>
    <w:rsid w:val="00AF04E9"/>
    <w:rPr>
      <w:rFonts w:ascii="Times New Roman" w:eastAsia="Times New Roman" w:hAnsi="Times New Roman"/>
      <w:color w:val="000000"/>
      <w:sz w:val="20"/>
      <w:szCs w:val="20"/>
    </w:rPr>
  </w:style>
  <w:style w:type="paragraph" w:customStyle="1" w:styleId="OmniPage7">
    <w:name w:val="OmniPage #7"/>
    <w:basedOn w:val="Normal"/>
    <w:qFormat/>
    <w:rsid w:val="00AF04E9"/>
    <w:rPr>
      <w:rFonts w:ascii="Times New Roman" w:eastAsia="Times New Roman" w:hAnsi="Times New Roman"/>
      <w:color w:val="000000"/>
      <w:sz w:val="20"/>
      <w:szCs w:val="20"/>
    </w:rPr>
  </w:style>
  <w:style w:type="paragraph" w:customStyle="1" w:styleId="OmniPage11">
    <w:name w:val="OmniPage #11"/>
    <w:basedOn w:val="Normal"/>
    <w:qFormat/>
    <w:rsid w:val="00AF04E9"/>
    <w:rPr>
      <w:rFonts w:ascii="Times New Roman" w:eastAsia="Times New Roman" w:hAnsi="Times New Roman"/>
      <w:color w:val="000000"/>
      <w:sz w:val="20"/>
      <w:szCs w:val="20"/>
    </w:rPr>
  </w:style>
  <w:style w:type="paragraph" w:customStyle="1" w:styleId="OmniPage12">
    <w:name w:val="OmniPage #12"/>
    <w:basedOn w:val="Normal"/>
    <w:qFormat/>
    <w:rsid w:val="00AF04E9"/>
    <w:rPr>
      <w:rFonts w:ascii="Times New Roman" w:eastAsia="Times New Roman" w:hAnsi="Times New Roman"/>
      <w:color w:val="000000"/>
      <w:sz w:val="20"/>
      <w:szCs w:val="20"/>
    </w:rPr>
  </w:style>
  <w:style w:type="paragraph" w:customStyle="1" w:styleId="OmniPage10">
    <w:name w:val="OmniPage #10"/>
    <w:basedOn w:val="Normal"/>
    <w:qFormat/>
    <w:rsid w:val="00AF04E9"/>
    <w:rPr>
      <w:rFonts w:ascii="Times New Roman" w:eastAsia="Times New Roman" w:hAnsi="Times New Roman"/>
      <w:color w:val="000000"/>
      <w:sz w:val="20"/>
      <w:szCs w:val="20"/>
    </w:rPr>
  </w:style>
  <w:style w:type="paragraph" w:customStyle="1" w:styleId="OmniPage13">
    <w:name w:val="OmniPage #13"/>
    <w:basedOn w:val="Normal"/>
    <w:qFormat/>
    <w:rsid w:val="00AF04E9"/>
    <w:rPr>
      <w:rFonts w:ascii="Times New Roman" w:eastAsia="Times New Roman" w:hAnsi="Times New Roman"/>
      <w:color w:val="000000"/>
      <w:sz w:val="20"/>
      <w:szCs w:val="20"/>
    </w:rPr>
  </w:style>
  <w:style w:type="paragraph" w:customStyle="1" w:styleId="OmniPage14">
    <w:name w:val="OmniPage #14"/>
    <w:basedOn w:val="Normal"/>
    <w:qFormat/>
    <w:rsid w:val="00AF04E9"/>
    <w:rPr>
      <w:rFonts w:ascii="Times New Roman" w:eastAsia="Times New Roman" w:hAnsi="Times New Roman"/>
      <w:color w:val="000000"/>
      <w:sz w:val="20"/>
      <w:szCs w:val="20"/>
    </w:rPr>
  </w:style>
  <w:style w:type="paragraph" w:customStyle="1" w:styleId="OmniPage15">
    <w:name w:val="OmniPage #15"/>
    <w:basedOn w:val="Normal"/>
    <w:qFormat/>
    <w:rsid w:val="00AF04E9"/>
    <w:rPr>
      <w:rFonts w:ascii="Times New Roman" w:eastAsia="Times New Roman" w:hAnsi="Times New Roman"/>
      <w:color w:val="000000"/>
      <w:sz w:val="20"/>
      <w:szCs w:val="20"/>
    </w:rPr>
  </w:style>
  <w:style w:type="paragraph" w:customStyle="1" w:styleId="OmniPage17">
    <w:name w:val="OmniPage #17"/>
    <w:basedOn w:val="Normal"/>
    <w:qFormat/>
    <w:rsid w:val="00AF04E9"/>
    <w:rPr>
      <w:rFonts w:ascii="Times New Roman" w:eastAsia="Times New Roman" w:hAnsi="Times New Roman"/>
      <w:color w:val="000000"/>
      <w:sz w:val="20"/>
      <w:szCs w:val="20"/>
    </w:rPr>
  </w:style>
  <w:style w:type="paragraph" w:customStyle="1" w:styleId="OmniPage19">
    <w:name w:val="OmniPage #19"/>
    <w:basedOn w:val="Normal"/>
    <w:qFormat/>
    <w:rsid w:val="00AF04E9"/>
    <w:rPr>
      <w:rFonts w:ascii="Times New Roman" w:eastAsia="Times New Roman" w:hAnsi="Times New Roman"/>
      <w:color w:val="000000"/>
      <w:sz w:val="20"/>
      <w:szCs w:val="20"/>
    </w:rPr>
  </w:style>
  <w:style w:type="paragraph" w:customStyle="1" w:styleId="OmniPage20">
    <w:name w:val="OmniPage #20"/>
    <w:basedOn w:val="Normal"/>
    <w:qFormat/>
    <w:rsid w:val="00AF04E9"/>
    <w:rPr>
      <w:rFonts w:ascii="Times New Roman" w:eastAsia="Times New Roman" w:hAnsi="Times New Roman"/>
      <w:color w:val="000000"/>
      <w:sz w:val="20"/>
      <w:szCs w:val="20"/>
    </w:rPr>
  </w:style>
  <w:style w:type="paragraph" w:customStyle="1" w:styleId="OmniPage21">
    <w:name w:val="OmniPage #21"/>
    <w:basedOn w:val="Normal"/>
    <w:qFormat/>
    <w:rsid w:val="00AF04E9"/>
    <w:rPr>
      <w:rFonts w:ascii="Times New Roman" w:eastAsia="Times New Roman" w:hAnsi="Times New Roman"/>
      <w:color w:val="000000"/>
      <w:sz w:val="20"/>
      <w:szCs w:val="20"/>
    </w:rPr>
  </w:style>
  <w:style w:type="paragraph" w:customStyle="1" w:styleId="OmniPage22">
    <w:name w:val="OmniPage #22"/>
    <w:basedOn w:val="Normal"/>
    <w:qFormat/>
    <w:rsid w:val="00AF04E9"/>
    <w:rPr>
      <w:rFonts w:ascii="Times New Roman" w:eastAsia="Times New Roman" w:hAnsi="Times New Roman"/>
      <w:color w:val="000000"/>
      <w:sz w:val="20"/>
      <w:szCs w:val="20"/>
    </w:rPr>
  </w:style>
  <w:style w:type="paragraph" w:customStyle="1" w:styleId="OmniPage25">
    <w:name w:val="OmniPage #25"/>
    <w:basedOn w:val="Normal"/>
    <w:qFormat/>
    <w:rsid w:val="00AF04E9"/>
    <w:rPr>
      <w:rFonts w:ascii="Times New Roman" w:eastAsia="Times New Roman" w:hAnsi="Times New Roman"/>
      <w:color w:val="000000"/>
      <w:sz w:val="20"/>
      <w:szCs w:val="20"/>
    </w:rPr>
  </w:style>
  <w:style w:type="paragraph" w:customStyle="1" w:styleId="OmniPage18">
    <w:name w:val="OmniPage #18"/>
    <w:basedOn w:val="Normal"/>
    <w:qFormat/>
    <w:rsid w:val="00AF04E9"/>
    <w:rPr>
      <w:rFonts w:ascii="Times New Roman" w:eastAsia="Times New Roman" w:hAnsi="Times New Roman"/>
      <w:color w:val="000000"/>
      <w:sz w:val="20"/>
      <w:szCs w:val="20"/>
    </w:rPr>
  </w:style>
  <w:style w:type="paragraph" w:customStyle="1" w:styleId="OmniPage26">
    <w:name w:val="OmniPage #26"/>
    <w:basedOn w:val="Normal"/>
    <w:qFormat/>
    <w:rsid w:val="00AF04E9"/>
    <w:rPr>
      <w:rFonts w:ascii="Times New Roman" w:eastAsia="Times New Roman" w:hAnsi="Times New Roman"/>
      <w:color w:val="000000"/>
      <w:sz w:val="20"/>
      <w:szCs w:val="20"/>
    </w:rPr>
  </w:style>
  <w:style w:type="paragraph" w:styleId="Index1">
    <w:name w:val="index 1"/>
    <w:basedOn w:val="Normal"/>
    <w:next w:val="Normal"/>
    <w:autoRedefine/>
    <w:unhideWhenUsed/>
    <w:rsid w:val="00AF04E9"/>
    <w:pPr>
      <w:ind w:left="200" w:hanging="200"/>
    </w:pPr>
    <w:rPr>
      <w:rFonts w:ascii="Cambria" w:eastAsia="Cambria" w:hAnsi="Cambria"/>
      <w:sz w:val="18"/>
      <w:szCs w:val="18"/>
    </w:rPr>
  </w:style>
  <w:style w:type="paragraph" w:styleId="IndexHeading">
    <w:name w:val="index heading"/>
    <w:basedOn w:val="Normal"/>
    <w:next w:val="Index1"/>
    <w:unhideWhenUsed/>
    <w:rsid w:val="00AF04E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AF04E9"/>
  </w:style>
  <w:style w:type="paragraph" w:customStyle="1" w:styleId="OmniPage9">
    <w:name w:val="OmniPage #9"/>
    <w:basedOn w:val="Normal"/>
    <w:qFormat/>
    <w:rsid w:val="00AF04E9"/>
    <w:rPr>
      <w:rFonts w:ascii="Times New Roman" w:eastAsia="Times New Roman" w:hAnsi="Times New Roman"/>
      <w:color w:val="000000"/>
      <w:sz w:val="20"/>
      <w:szCs w:val="20"/>
    </w:rPr>
  </w:style>
  <w:style w:type="paragraph" w:customStyle="1" w:styleId="OmniPage5">
    <w:name w:val="OmniPage #5"/>
    <w:basedOn w:val="Normal"/>
    <w:qFormat/>
    <w:rsid w:val="00AF04E9"/>
    <w:rPr>
      <w:rFonts w:ascii="Times New Roman" w:eastAsia="Times New Roman" w:hAnsi="Times New Roman"/>
      <w:color w:val="000000"/>
      <w:sz w:val="20"/>
      <w:szCs w:val="20"/>
    </w:rPr>
  </w:style>
  <w:style w:type="paragraph" w:styleId="BodyText3">
    <w:name w:val="Body Text 3"/>
    <w:basedOn w:val="Normal"/>
    <w:link w:val="BodyText3Char"/>
    <w:rsid w:val="00AF04E9"/>
    <w:pPr>
      <w:spacing w:after="120"/>
    </w:pPr>
    <w:rPr>
      <w:rFonts w:ascii="Times New Roman" w:eastAsia="Times New Roman" w:hAnsi="Times New Roman"/>
      <w:szCs w:val="16"/>
    </w:rPr>
  </w:style>
  <w:style w:type="character" w:customStyle="1" w:styleId="BodyText3Char">
    <w:name w:val="Body Text 3 Char"/>
    <w:basedOn w:val="DefaultParagraphFont"/>
    <w:link w:val="BodyText3"/>
    <w:rsid w:val="00AF04E9"/>
    <w:rPr>
      <w:rFonts w:ascii="Times New Roman" w:eastAsia="Times New Roman" w:hAnsi="Times New Roman"/>
      <w:sz w:val="22"/>
      <w:szCs w:val="16"/>
    </w:rPr>
  </w:style>
  <w:style w:type="character" w:customStyle="1" w:styleId="style12char0">
    <w:name w:val="style12char"/>
    <w:rsid w:val="00AF04E9"/>
  </w:style>
  <w:style w:type="character" w:customStyle="1" w:styleId="charchar2">
    <w:name w:val="charchar2"/>
    <w:rsid w:val="00AF04E9"/>
  </w:style>
  <w:style w:type="character" w:customStyle="1" w:styleId="style11char">
    <w:name w:val="style11char"/>
    <w:rsid w:val="00AF04E9"/>
  </w:style>
  <w:style w:type="paragraph" w:customStyle="1" w:styleId="CitesandCardText">
    <w:name w:val="Cites and Card Text"/>
    <w:basedOn w:val="Normal"/>
    <w:qFormat/>
    <w:rsid w:val="00AF04E9"/>
    <w:rPr>
      <w:rFonts w:ascii="Times New Roman" w:eastAsia="Times New Roman" w:hAnsi="Times New Roman"/>
      <w:sz w:val="20"/>
    </w:rPr>
  </w:style>
  <w:style w:type="paragraph" w:styleId="List2">
    <w:name w:val="List 2"/>
    <w:basedOn w:val="Default"/>
    <w:next w:val="Default"/>
    <w:rsid w:val="00AF04E9"/>
    <w:pPr>
      <w:widowControl w:val="0"/>
      <w:spacing w:after="0" w:line="240" w:lineRule="auto"/>
    </w:pPr>
    <w:rPr>
      <w:rFonts w:ascii="Times New Roman" w:eastAsia="Times New Roman" w:hAnsi="Times New Roman" w:cs="Times New Roman"/>
    </w:rPr>
  </w:style>
  <w:style w:type="paragraph" w:customStyle="1" w:styleId="body-paragraph">
    <w:name w:val="body-paragraph"/>
    <w:basedOn w:val="Normal"/>
    <w:qFormat/>
    <w:rsid w:val="00AF04E9"/>
    <w:pPr>
      <w:spacing w:before="100" w:beforeAutospacing="1" w:after="100" w:afterAutospacing="1"/>
    </w:pPr>
    <w:rPr>
      <w:rFonts w:ascii="Times New Roman" w:eastAsia="Times New Roman" w:hAnsi="Times New Roman"/>
    </w:rPr>
  </w:style>
  <w:style w:type="character" w:customStyle="1" w:styleId="updated-short-citation">
    <w:name w:val="updated-short-citation"/>
    <w:rsid w:val="00AF04E9"/>
  </w:style>
  <w:style w:type="character" w:customStyle="1" w:styleId="medium-bold">
    <w:name w:val="medium-bold"/>
    <w:rsid w:val="00AF04E9"/>
  </w:style>
  <w:style w:type="character" w:customStyle="1" w:styleId="Heading51">
    <w:name w:val="Heading 51"/>
    <w:aliases w:val="Heading 5 Char Char Char,Heading 511"/>
    <w:rsid w:val="00AF04E9"/>
    <w:rPr>
      <w:b/>
      <w:bCs/>
      <w:iCs/>
      <w:szCs w:val="26"/>
      <w:lang w:val="en-US" w:eastAsia="en-US" w:bidi="ar-SA"/>
    </w:rPr>
  </w:style>
  <w:style w:type="paragraph" w:customStyle="1" w:styleId="CardsFont6pt">
    <w:name w:val="Cards + Font: 6 pt"/>
    <w:basedOn w:val="Cards"/>
    <w:link w:val="CardsFont6ptChar1"/>
    <w:autoRedefine/>
    <w:uiPriority w:val="99"/>
    <w:qFormat/>
    <w:rsid w:val="00AF04E9"/>
    <w:pPr>
      <w:autoSpaceDE w:val="0"/>
      <w:autoSpaceDN w:val="0"/>
      <w:adjustRightInd w:val="0"/>
    </w:pPr>
    <w:rPr>
      <w:rFonts w:cs="Calibri"/>
      <w:sz w:val="12"/>
      <w:szCs w:val="20"/>
    </w:rPr>
  </w:style>
  <w:style w:type="character" w:customStyle="1" w:styleId="cardChar10">
    <w:name w:val="card Char1"/>
    <w:rsid w:val="00AF04E9"/>
    <w:rPr>
      <w:lang w:val="en-US" w:eastAsia="en-US" w:bidi="ar-SA"/>
    </w:rPr>
  </w:style>
  <w:style w:type="paragraph" w:customStyle="1" w:styleId="Style16">
    <w:name w:val="Style 16"/>
    <w:basedOn w:val="Normal"/>
    <w:qFormat/>
    <w:rsid w:val="00AF04E9"/>
    <w:pPr>
      <w:autoSpaceDE w:val="0"/>
      <w:autoSpaceDN w:val="0"/>
      <w:adjustRightInd w:val="0"/>
    </w:pPr>
    <w:rPr>
      <w:rFonts w:ascii="Times New Roman" w:eastAsia="Times New Roman" w:hAnsi="Times New Roman"/>
    </w:rPr>
  </w:style>
  <w:style w:type="paragraph" w:customStyle="1" w:styleId="smalltext0">
    <w:name w:val="smalltext"/>
    <w:basedOn w:val="Normal"/>
    <w:link w:val="smalltextChar0"/>
    <w:qFormat/>
    <w:rsid w:val="00AF04E9"/>
    <w:rPr>
      <w:rFonts w:ascii="Times New Roman" w:eastAsia="Times New Roman" w:hAnsi="Times New Roman"/>
    </w:rPr>
  </w:style>
  <w:style w:type="character" w:customStyle="1" w:styleId="smalltextChar0">
    <w:name w:val="smalltext Char"/>
    <w:link w:val="smalltext0"/>
    <w:rsid w:val="00AF04E9"/>
    <w:rPr>
      <w:rFonts w:ascii="Times New Roman" w:eastAsia="Times New Roman" w:hAnsi="Times New Roman"/>
      <w:sz w:val="22"/>
      <w:szCs w:val="22"/>
    </w:rPr>
  </w:style>
  <w:style w:type="paragraph" w:customStyle="1" w:styleId="StyleJustifiedFirstline1cmAfter6ptLinespacing1">
    <w:name w:val="Style Justified First line:  1 cm After:  6 pt Line spacing:  1...."/>
    <w:basedOn w:val="Default"/>
    <w:next w:val="Default"/>
    <w:qFormat/>
    <w:rsid w:val="00AF04E9"/>
    <w:pPr>
      <w:widowControl w:val="0"/>
      <w:spacing w:after="120" w:line="240" w:lineRule="auto"/>
    </w:pPr>
    <w:rPr>
      <w:rFonts w:ascii="Times New Roman" w:eastAsia="Times New Roman" w:hAnsi="Times New Roman" w:cs="Times New Roman"/>
    </w:rPr>
  </w:style>
  <w:style w:type="paragraph" w:customStyle="1" w:styleId="headingChar">
    <w:name w:val="heading Char"/>
    <w:basedOn w:val="Normal"/>
    <w:qFormat/>
    <w:rsid w:val="00AF04E9"/>
    <w:pPr>
      <w:jc w:val="center"/>
    </w:pPr>
    <w:rPr>
      <w:rFonts w:ascii="Arial Black" w:eastAsia="Times New Roman" w:hAnsi="Arial Black"/>
      <w:b/>
      <w:sz w:val="36"/>
      <w:u w:val="single"/>
    </w:rPr>
  </w:style>
  <w:style w:type="character" w:customStyle="1" w:styleId="boldunderlineCharChar">
    <w:name w:val="boldunderline Char Char"/>
    <w:rsid w:val="00AF04E9"/>
    <w:rPr>
      <w:b/>
      <w:sz w:val="22"/>
      <w:szCs w:val="24"/>
      <w:u w:val="single"/>
      <w:lang w:val="en-US" w:eastAsia="en-US" w:bidi="ar-SA"/>
    </w:rPr>
  </w:style>
  <w:style w:type="paragraph" w:customStyle="1" w:styleId="Bullets-squares">
    <w:name w:val="Bullets - squares"/>
    <w:basedOn w:val="Normal"/>
    <w:next w:val="Normal"/>
    <w:qFormat/>
    <w:rsid w:val="00AF04E9"/>
    <w:pPr>
      <w:numPr>
        <w:numId w:val="3"/>
      </w:numPr>
      <w:tabs>
        <w:tab w:val="clear" w:pos="567"/>
      </w:tabs>
      <w:overflowPunct w:val="0"/>
      <w:autoSpaceDE w:val="0"/>
      <w:autoSpaceDN w:val="0"/>
      <w:adjustRightInd w:val="0"/>
      <w:ind w:left="720" w:hanging="360"/>
      <w:jc w:val="both"/>
      <w:textAlignment w:val="baseline"/>
    </w:pPr>
    <w:rPr>
      <w:rFonts w:ascii="Times New Roman" w:eastAsia="Times New Roman" w:hAnsi="Times New Roman"/>
      <w:lang w:val="en-GB"/>
    </w:rPr>
  </w:style>
  <w:style w:type="paragraph" w:customStyle="1" w:styleId="TOCHeading1">
    <w:name w:val="TOC Heading1"/>
    <w:basedOn w:val="Heading1"/>
    <w:next w:val="Normal"/>
    <w:uiPriority w:val="39"/>
    <w:unhideWhenUsed/>
    <w:qFormat/>
    <w:rsid w:val="00AF04E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UnderlineText">
    <w:name w:val="Underline Text"/>
    <w:basedOn w:val="Normal"/>
    <w:link w:val="UnderlineTextChar"/>
    <w:qFormat/>
    <w:rsid w:val="00AF04E9"/>
    <w:pPr>
      <w:ind w:left="288"/>
    </w:pPr>
    <w:rPr>
      <w:rFonts w:asciiTheme="minorHAnsi" w:eastAsiaTheme="minorEastAsia" w:hAnsiTheme="minorHAnsi"/>
      <w:sz w:val="24"/>
      <w:szCs w:val="24"/>
      <w:u w:val="single"/>
    </w:rPr>
  </w:style>
  <w:style w:type="paragraph" w:customStyle="1" w:styleId="Size8">
    <w:name w:val="Size 8"/>
    <w:link w:val="Size8Char"/>
    <w:qFormat/>
    <w:rsid w:val="00AF04E9"/>
    <w:rPr>
      <w:rFonts w:ascii="Times New Roman" w:eastAsia="Times New Roman" w:hAnsi="Times New Roman" w:cs="Times New Roman"/>
      <w:sz w:val="16"/>
      <w:szCs w:val="22"/>
    </w:rPr>
  </w:style>
  <w:style w:type="character" w:customStyle="1" w:styleId="Size8Char">
    <w:name w:val="Size 8 Char"/>
    <w:link w:val="Size8"/>
    <w:rsid w:val="00AF04E9"/>
    <w:rPr>
      <w:rFonts w:ascii="Times New Roman" w:eastAsia="Times New Roman" w:hAnsi="Times New Roman" w:cs="Times New Roman"/>
      <w:sz w:val="16"/>
      <w:szCs w:val="22"/>
    </w:rPr>
  </w:style>
  <w:style w:type="character" w:customStyle="1" w:styleId="UnderlinedTextCharChar">
    <w:name w:val="Underlined Text Char Char"/>
    <w:rsid w:val="00AF04E9"/>
    <w:rPr>
      <w:rFonts w:cs="Arial"/>
      <w:bCs/>
      <w:szCs w:val="26"/>
      <w:u w:val="single"/>
      <w:lang w:val="en-US" w:eastAsia="en-US" w:bidi="ar-SA"/>
    </w:rPr>
  </w:style>
  <w:style w:type="paragraph" w:customStyle="1" w:styleId="RegularCite">
    <w:name w:val="Regular Cite"/>
    <w:qFormat/>
    <w:rsid w:val="00AF04E9"/>
    <w:rPr>
      <w:rFonts w:ascii="Times New Roman" w:eastAsia="Times New Roman" w:hAnsi="Times New Roman" w:cs="Times New Roman"/>
      <w:sz w:val="20"/>
      <w:szCs w:val="22"/>
    </w:rPr>
  </w:style>
  <w:style w:type="character" w:customStyle="1" w:styleId="eudoraheader">
    <w:name w:val="eudoraheader"/>
    <w:rsid w:val="00AF04E9"/>
  </w:style>
  <w:style w:type="character" w:customStyle="1" w:styleId="emailstyle26">
    <w:name w:val="emailstyle26"/>
    <w:rsid w:val="00AF04E9"/>
  </w:style>
  <w:style w:type="paragraph" w:customStyle="1" w:styleId="context">
    <w:name w:val="context"/>
    <w:basedOn w:val="Normal"/>
    <w:qFormat/>
    <w:rsid w:val="00AF04E9"/>
    <w:pPr>
      <w:spacing w:before="100" w:beforeAutospacing="1" w:after="100" w:afterAutospacing="1"/>
    </w:pPr>
    <w:rPr>
      <w:rFonts w:ascii="Times New Roman" w:eastAsia="Times New Roman" w:hAnsi="Times New Roman"/>
    </w:rPr>
  </w:style>
  <w:style w:type="character" w:customStyle="1" w:styleId="newstitle1">
    <w:name w:val="newstitle1"/>
    <w:rsid w:val="00AF04E9"/>
  </w:style>
  <w:style w:type="character" w:customStyle="1" w:styleId="articleheadline">
    <w:name w:val="articleheadline"/>
    <w:rsid w:val="00AF04E9"/>
  </w:style>
  <w:style w:type="character" w:customStyle="1" w:styleId="dateline">
    <w:name w:val="dateline"/>
    <w:rsid w:val="00AF04E9"/>
  </w:style>
  <w:style w:type="character" w:customStyle="1" w:styleId="sendtofriend">
    <w:name w:val="sendtofriend"/>
    <w:rsid w:val="00AF04E9"/>
  </w:style>
  <w:style w:type="character" w:customStyle="1" w:styleId="pagetype">
    <w:name w:val="pagetype"/>
    <w:rsid w:val="00AF04E9"/>
  </w:style>
  <w:style w:type="character" w:customStyle="1" w:styleId="byl">
    <w:name w:val="byl"/>
    <w:rsid w:val="00AF04E9"/>
  </w:style>
  <w:style w:type="character" w:customStyle="1" w:styleId="byd">
    <w:name w:val="byd"/>
    <w:rsid w:val="00AF04E9"/>
  </w:style>
  <w:style w:type="character" w:customStyle="1" w:styleId="ds">
    <w:name w:val="ds"/>
    <w:rsid w:val="00AF04E9"/>
  </w:style>
  <w:style w:type="paragraph" w:customStyle="1" w:styleId="Size6">
    <w:name w:val="Size 6"/>
    <w:link w:val="Size6Char"/>
    <w:qFormat/>
    <w:rsid w:val="00AF04E9"/>
    <w:rPr>
      <w:rFonts w:ascii="Times New Roman" w:eastAsia="Times New Roman" w:hAnsi="Times New Roman" w:cs="Times New Roman"/>
      <w:sz w:val="16"/>
      <w:szCs w:val="22"/>
    </w:rPr>
  </w:style>
  <w:style w:type="character" w:customStyle="1" w:styleId="Size6Char">
    <w:name w:val="Size 6 Char"/>
    <w:link w:val="Size6"/>
    <w:rsid w:val="00AF04E9"/>
    <w:rPr>
      <w:rFonts w:ascii="Times New Roman" w:eastAsia="Times New Roman" w:hAnsi="Times New Roman" w:cs="Times New Roman"/>
      <w:sz w:val="16"/>
      <w:szCs w:val="22"/>
    </w:rPr>
  </w:style>
  <w:style w:type="character" w:customStyle="1" w:styleId="heading2char0">
    <w:name w:val="heading2char"/>
    <w:rsid w:val="00AF04E9"/>
  </w:style>
  <w:style w:type="character" w:customStyle="1" w:styleId="underliningchar0">
    <w:name w:val="underliningchar"/>
    <w:rsid w:val="00AF04E9"/>
  </w:style>
  <w:style w:type="paragraph" w:customStyle="1" w:styleId="TxBrp11">
    <w:name w:val="TxBr_p11"/>
    <w:basedOn w:val="Normal"/>
    <w:qFormat/>
    <w:rsid w:val="00AF04E9"/>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qFormat/>
    <w:rsid w:val="00AF04E9"/>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qFormat/>
    <w:rsid w:val="00AF04E9"/>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AF04E9"/>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qFormat/>
    <w:rsid w:val="00AF04E9"/>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qFormat/>
    <w:rsid w:val="00AF04E9"/>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qFormat/>
    <w:rsid w:val="00AF04E9"/>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qFormat/>
    <w:rsid w:val="00AF04E9"/>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qFormat/>
    <w:rsid w:val="00AF04E9"/>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qFormat/>
    <w:rsid w:val="00AF04E9"/>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qFormat/>
    <w:rsid w:val="00AF04E9"/>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qFormat/>
    <w:rsid w:val="00AF04E9"/>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qFormat/>
    <w:rsid w:val="00AF04E9"/>
    <w:pPr>
      <w:tabs>
        <w:tab w:val="left" w:pos="2931"/>
      </w:tabs>
      <w:autoSpaceDE w:val="0"/>
      <w:autoSpaceDN w:val="0"/>
      <w:adjustRightInd w:val="0"/>
      <w:spacing w:line="300" w:lineRule="atLeast"/>
      <w:ind w:left="2552"/>
      <w:jc w:val="both"/>
    </w:pPr>
    <w:rPr>
      <w:rFonts w:ascii="Times New Roman" w:eastAsia="Times New Roman" w:hAnsi="Times New Roman"/>
    </w:rPr>
  </w:style>
  <w:style w:type="paragraph" w:styleId="Index2">
    <w:name w:val="index 2"/>
    <w:basedOn w:val="Normal"/>
    <w:next w:val="Normal"/>
    <w:autoRedefine/>
    <w:unhideWhenUsed/>
    <w:rsid w:val="00AF04E9"/>
    <w:pPr>
      <w:ind w:left="400" w:hanging="200"/>
    </w:pPr>
    <w:rPr>
      <w:rFonts w:ascii="Cambria" w:eastAsia="Cambria" w:hAnsi="Cambria"/>
      <w:sz w:val="18"/>
      <w:szCs w:val="18"/>
    </w:rPr>
  </w:style>
  <w:style w:type="paragraph" w:styleId="Index3">
    <w:name w:val="index 3"/>
    <w:basedOn w:val="Normal"/>
    <w:next w:val="Normal"/>
    <w:autoRedefine/>
    <w:unhideWhenUsed/>
    <w:rsid w:val="00AF04E9"/>
    <w:pPr>
      <w:ind w:left="600" w:hanging="200"/>
    </w:pPr>
    <w:rPr>
      <w:rFonts w:ascii="Cambria" w:eastAsia="Cambria" w:hAnsi="Cambria"/>
      <w:sz w:val="18"/>
      <w:szCs w:val="18"/>
    </w:rPr>
  </w:style>
  <w:style w:type="paragraph" w:styleId="Index4">
    <w:name w:val="index 4"/>
    <w:basedOn w:val="Normal"/>
    <w:next w:val="Normal"/>
    <w:autoRedefine/>
    <w:unhideWhenUsed/>
    <w:rsid w:val="00AF04E9"/>
    <w:pPr>
      <w:ind w:left="800" w:hanging="200"/>
    </w:pPr>
    <w:rPr>
      <w:rFonts w:ascii="Cambria" w:eastAsia="Cambria" w:hAnsi="Cambria"/>
      <w:sz w:val="18"/>
      <w:szCs w:val="18"/>
    </w:rPr>
  </w:style>
  <w:style w:type="paragraph" w:styleId="Index5">
    <w:name w:val="index 5"/>
    <w:basedOn w:val="Normal"/>
    <w:next w:val="Normal"/>
    <w:autoRedefine/>
    <w:unhideWhenUsed/>
    <w:rsid w:val="00AF04E9"/>
    <w:pPr>
      <w:ind w:left="1000" w:hanging="200"/>
    </w:pPr>
    <w:rPr>
      <w:rFonts w:ascii="Cambria" w:eastAsia="Cambria" w:hAnsi="Cambria"/>
      <w:sz w:val="18"/>
      <w:szCs w:val="18"/>
    </w:rPr>
  </w:style>
  <w:style w:type="paragraph" w:styleId="Index7">
    <w:name w:val="index 7"/>
    <w:basedOn w:val="Normal"/>
    <w:next w:val="Normal"/>
    <w:autoRedefine/>
    <w:unhideWhenUsed/>
    <w:rsid w:val="00AF04E9"/>
    <w:pPr>
      <w:ind w:left="1400" w:hanging="200"/>
    </w:pPr>
    <w:rPr>
      <w:rFonts w:ascii="Cambria" w:eastAsia="Cambria" w:hAnsi="Cambria"/>
      <w:sz w:val="18"/>
      <w:szCs w:val="18"/>
    </w:rPr>
  </w:style>
  <w:style w:type="paragraph" w:styleId="Index8">
    <w:name w:val="index 8"/>
    <w:basedOn w:val="Normal"/>
    <w:next w:val="Normal"/>
    <w:autoRedefine/>
    <w:unhideWhenUsed/>
    <w:rsid w:val="00AF04E9"/>
    <w:pPr>
      <w:ind w:left="1600" w:hanging="200"/>
    </w:pPr>
    <w:rPr>
      <w:rFonts w:ascii="Cambria" w:eastAsia="Cambria" w:hAnsi="Cambria"/>
      <w:sz w:val="18"/>
      <w:szCs w:val="18"/>
    </w:rPr>
  </w:style>
  <w:style w:type="paragraph" w:styleId="Index9">
    <w:name w:val="index 9"/>
    <w:basedOn w:val="Normal"/>
    <w:next w:val="Normal"/>
    <w:autoRedefine/>
    <w:unhideWhenUsed/>
    <w:rsid w:val="00AF04E9"/>
    <w:pPr>
      <w:ind w:left="1800" w:hanging="200"/>
    </w:pPr>
    <w:rPr>
      <w:rFonts w:ascii="Cambria" w:eastAsia="Cambria" w:hAnsi="Cambria"/>
      <w:sz w:val="18"/>
      <w:szCs w:val="18"/>
    </w:rPr>
  </w:style>
  <w:style w:type="character" w:customStyle="1" w:styleId="EndnoteTextChar1">
    <w:name w:val="Endnote Text Char1"/>
    <w:basedOn w:val="DefaultParagraphFont"/>
    <w:rsid w:val="00AF04E9"/>
    <w:rPr>
      <w:rFonts w:ascii="Times New Roman" w:eastAsia="Times New Roman" w:hAnsi="Times New Roman" w:cs="Calibri"/>
      <w:sz w:val="20"/>
      <w:szCs w:val="20"/>
    </w:rPr>
  </w:style>
  <w:style w:type="character" w:customStyle="1" w:styleId="adtext124">
    <w:name w:val="adtext124"/>
    <w:rsid w:val="00AF04E9"/>
    <w:rPr>
      <w:vanish w:val="0"/>
      <w:webHidden w:val="0"/>
      <w:color w:val="999999"/>
      <w:sz w:val="12"/>
      <w:szCs w:val="12"/>
      <w:specVanish/>
    </w:rPr>
  </w:style>
  <w:style w:type="paragraph" w:customStyle="1" w:styleId="CardsFont8pt">
    <w:name w:val="Cards + Font: 8 pt"/>
    <w:basedOn w:val="Normal"/>
    <w:qFormat/>
    <w:rsid w:val="00AF04E9"/>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AF04E9"/>
    <w:rPr>
      <w:sz w:val="16"/>
    </w:rPr>
  </w:style>
  <w:style w:type="character" w:customStyle="1" w:styleId="UnderliningChar1">
    <w:name w:val="Underlining Char1"/>
    <w:rsid w:val="00AF04E9"/>
    <w:rPr>
      <w:rFonts w:ascii="Arial Narrow" w:hAnsi="Arial Narrow"/>
      <w:szCs w:val="24"/>
      <w:u w:val="single"/>
    </w:rPr>
  </w:style>
  <w:style w:type="character" w:customStyle="1" w:styleId="Style10ptUnderline">
    <w:name w:val="Style 10 pt Underline"/>
    <w:rsid w:val="00AF04E9"/>
    <w:rPr>
      <w:sz w:val="22"/>
      <w:u w:val="single"/>
    </w:rPr>
  </w:style>
  <w:style w:type="character" w:customStyle="1" w:styleId="TagLineCharChar">
    <w:name w:val="Tag Line Char Char"/>
    <w:rsid w:val="00AF04E9"/>
    <w:rPr>
      <w:rFonts w:cs="Arial"/>
      <w:b/>
      <w:bCs/>
      <w:iCs/>
      <w:sz w:val="24"/>
      <w:szCs w:val="28"/>
      <w:lang w:val="en-US" w:eastAsia="en-US" w:bidi="ar-SA"/>
    </w:rPr>
  </w:style>
  <w:style w:type="paragraph" w:customStyle="1" w:styleId="published">
    <w:name w:val="published"/>
    <w:basedOn w:val="Normal"/>
    <w:qFormat/>
    <w:rsid w:val="00AF04E9"/>
    <w:pPr>
      <w:spacing w:before="100" w:beforeAutospacing="1" w:after="100" w:afterAutospacing="1"/>
    </w:pPr>
    <w:rPr>
      <w:rFonts w:ascii="Times New Roman" w:eastAsia="Times New Roman" w:hAnsi="Times New Roman"/>
    </w:rPr>
  </w:style>
  <w:style w:type="paragraph" w:customStyle="1" w:styleId="updated">
    <w:name w:val="updated"/>
    <w:basedOn w:val="Normal"/>
    <w:qFormat/>
    <w:rsid w:val="00AF04E9"/>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AF04E9"/>
  </w:style>
  <w:style w:type="character" w:customStyle="1" w:styleId="articlerecommendcount">
    <w:name w:val="article_recommend_count"/>
    <w:rsid w:val="00AF04E9"/>
  </w:style>
  <w:style w:type="character" w:customStyle="1" w:styleId="headline">
    <w:name w:val="headline"/>
    <w:rsid w:val="00AF04E9"/>
  </w:style>
  <w:style w:type="character" w:customStyle="1" w:styleId="normaltext0">
    <w:name w:val="normal_text"/>
    <w:rsid w:val="00AF04E9"/>
  </w:style>
  <w:style w:type="paragraph" w:customStyle="1" w:styleId="storytimestamp">
    <w:name w:val="storytimestamp"/>
    <w:basedOn w:val="Normal"/>
    <w:qFormat/>
    <w:rsid w:val="00AF04E9"/>
    <w:pPr>
      <w:spacing w:before="100" w:beforeAutospacing="1" w:after="100" w:afterAutospacing="1"/>
    </w:pPr>
    <w:rPr>
      <w:rFonts w:ascii="Times New Roman" w:eastAsia="Times New Roman" w:hAnsi="Times New Roman"/>
    </w:rPr>
  </w:style>
  <w:style w:type="character" w:customStyle="1" w:styleId="story-byline">
    <w:name w:val="story-byline"/>
    <w:rsid w:val="00AF04E9"/>
  </w:style>
  <w:style w:type="character" w:customStyle="1" w:styleId="story-titleline">
    <w:name w:val="story-titleline"/>
    <w:rsid w:val="00AF04E9"/>
  </w:style>
  <w:style w:type="character" w:customStyle="1" w:styleId="story-dateline">
    <w:name w:val="story-dateline"/>
    <w:rsid w:val="00AF04E9"/>
  </w:style>
  <w:style w:type="character" w:customStyle="1" w:styleId="Aunderline">
    <w:name w:val="Aunderline"/>
    <w:qFormat/>
    <w:rsid w:val="00AF04E9"/>
    <w:rPr>
      <w:rFonts w:ascii="Times New Roman" w:hAnsi="Times New Roman" w:cs="Times New Roman"/>
      <w:w w:val="106"/>
      <w:sz w:val="20"/>
      <w:szCs w:val="20"/>
      <w:u w:val="thick"/>
    </w:rPr>
  </w:style>
  <w:style w:type="paragraph" w:customStyle="1" w:styleId="Card10f2">
    <w:name w:val="Card.10.f2"/>
    <w:basedOn w:val="Normal"/>
    <w:autoRedefine/>
    <w:qFormat/>
    <w:rsid w:val="00AF04E9"/>
    <w:rPr>
      <w:rFonts w:ascii="Times New Roman" w:eastAsia="Calibri" w:hAnsi="Times New Roman"/>
      <w:sz w:val="20"/>
      <w:szCs w:val="20"/>
    </w:rPr>
  </w:style>
  <w:style w:type="character" w:customStyle="1" w:styleId="Card10f2Char">
    <w:name w:val="Card.10.f2 Char"/>
    <w:rsid w:val="00AF04E9"/>
    <w:rPr>
      <w:rFonts w:eastAsia="Calibri"/>
    </w:rPr>
  </w:style>
  <w:style w:type="paragraph" w:styleId="ListBullet2">
    <w:name w:val="List Bullet 2"/>
    <w:basedOn w:val="Normal"/>
    <w:rsid w:val="00AF04E9"/>
    <w:pPr>
      <w:tabs>
        <w:tab w:val="num" w:pos="1440"/>
      </w:tabs>
      <w:ind w:left="1440" w:hanging="360"/>
    </w:pPr>
    <w:rPr>
      <w:rFonts w:ascii="Times New Roman" w:eastAsia="Times New Roman" w:hAnsi="Times New Roman"/>
      <w:b/>
      <w:szCs w:val="44"/>
    </w:rPr>
  </w:style>
  <w:style w:type="paragraph" w:customStyle="1" w:styleId="Cardnotunderlined">
    <w:name w:val="Card not underlined"/>
    <w:basedOn w:val="Normal"/>
    <w:qFormat/>
    <w:rsid w:val="00AF04E9"/>
    <w:rPr>
      <w:rFonts w:ascii="Times New Roman" w:eastAsia="Times New Roman" w:hAnsi="Times New Roman"/>
      <w:color w:val="000000"/>
      <w:sz w:val="10"/>
    </w:rPr>
  </w:style>
  <w:style w:type="character" w:customStyle="1" w:styleId="marron">
    <w:name w:val="marron"/>
    <w:rsid w:val="00AF04E9"/>
  </w:style>
  <w:style w:type="paragraph" w:customStyle="1" w:styleId="boldcite">
    <w:name w:val="bold cite"/>
    <w:basedOn w:val="Heading1"/>
    <w:link w:val="boldciteChar4"/>
    <w:qFormat/>
    <w:rsid w:val="00AF04E9"/>
    <w:pPr>
      <w:keepLines w:val="0"/>
      <w:pageBreakBefore w:val="0"/>
      <w:pBdr>
        <w:top w:val="none" w:sz="0" w:space="0" w:color="auto"/>
        <w:left w:val="none" w:sz="0" w:space="0" w:color="auto"/>
        <w:bottom w:val="none" w:sz="0" w:space="0" w:color="auto"/>
        <w:right w:val="none" w:sz="0" w:space="0" w:color="auto"/>
      </w:pBdr>
      <w:jc w:val="left"/>
      <w:outlineLvl w:val="9"/>
    </w:pPr>
    <w:rPr>
      <w:rFonts w:eastAsia="Times New Roman" w:cs="Arial"/>
      <w:kern w:val="32"/>
      <w:sz w:val="24"/>
      <w:szCs w:val="24"/>
    </w:rPr>
  </w:style>
  <w:style w:type="character" w:customStyle="1" w:styleId="UnderlineCardChar">
    <w:name w:val="Underline Card Char"/>
    <w:rsid w:val="00AF04E9"/>
    <w:rPr>
      <w:sz w:val="22"/>
      <w:szCs w:val="24"/>
      <w:u w:val="single"/>
      <w:lang w:val="en-US" w:eastAsia="en-US" w:bidi="ar-SA"/>
    </w:rPr>
  </w:style>
  <w:style w:type="character" w:customStyle="1" w:styleId="SourcesCharChar1">
    <w:name w:val="Sources Char Char1"/>
    <w:rsid w:val="00AF04E9"/>
    <w:rPr>
      <w:rFonts w:cs="Arial"/>
      <w:b/>
      <w:bCs/>
      <w:iCs/>
      <w:sz w:val="24"/>
      <w:szCs w:val="28"/>
      <w:lang w:val="en-US" w:eastAsia="en-US" w:bidi="ar-SA"/>
    </w:rPr>
  </w:style>
  <w:style w:type="character" w:customStyle="1" w:styleId="UnderlinesCharChar">
    <w:name w:val="Underlines Char Char"/>
    <w:rsid w:val="00AF04E9"/>
    <w:rPr>
      <w:rFonts w:cs="Arial"/>
      <w:b/>
      <w:bCs/>
      <w:sz w:val="22"/>
      <w:szCs w:val="26"/>
      <w:u w:val="single"/>
      <w:lang w:val="en-US" w:eastAsia="en-US" w:bidi="ar-SA"/>
    </w:rPr>
  </w:style>
  <w:style w:type="paragraph" w:customStyle="1" w:styleId="OmniPage3">
    <w:name w:val="OmniPage #3"/>
    <w:basedOn w:val="Normal"/>
    <w:qFormat/>
    <w:rsid w:val="00AF04E9"/>
    <w:rPr>
      <w:rFonts w:ascii="Times New Roman" w:eastAsia="Times New Roman" w:hAnsi="Times New Roman"/>
      <w:color w:val="000000"/>
      <w:sz w:val="20"/>
      <w:szCs w:val="20"/>
    </w:rPr>
  </w:style>
  <w:style w:type="paragraph" w:customStyle="1" w:styleId="OmniPage4">
    <w:name w:val="OmniPage #4"/>
    <w:basedOn w:val="Normal"/>
    <w:qFormat/>
    <w:rsid w:val="00AF04E9"/>
    <w:rPr>
      <w:rFonts w:ascii="Times New Roman" w:eastAsia="Times New Roman" w:hAnsi="Times New Roman"/>
      <w:color w:val="000000"/>
      <w:sz w:val="20"/>
      <w:szCs w:val="20"/>
    </w:rPr>
  </w:style>
  <w:style w:type="paragraph" w:customStyle="1" w:styleId="OmniPage16">
    <w:name w:val="OmniPage #16"/>
    <w:basedOn w:val="Normal"/>
    <w:qFormat/>
    <w:rsid w:val="00AF04E9"/>
    <w:rPr>
      <w:rFonts w:ascii="Times New Roman" w:eastAsia="Times New Roman" w:hAnsi="Times New Roman"/>
      <w:color w:val="000000"/>
      <w:sz w:val="20"/>
      <w:szCs w:val="20"/>
    </w:rPr>
  </w:style>
  <w:style w:type="paragraph" w:customStyle="1" w:styleId="OmniPage23">
    <w:name w:val="OmniPage #23"/>
    <w:basedOn w:val="Normal"/>
    <w:qFormat/>
    <w:rsid w:val="00AF04E9"/>
    <w:rPr>
      <w:rFonts w:ascii="Times New Roman" w:eastAsia="Times New Roman" w:hAnsi="Times New Roman"/>
      <w:color w:val="000000"/>
      <w:sz w:val="20"/>
      <w:szCs w:val="20"/>
    </w:rPr>
  </w:style>
  <w:style w:type="paragraph" w:customStyle="1" w:styleId="OmniPage24">
    <w:name w:val="OmniPage #24"/>
    <w:basedOn w:val="Normal"/>
    <w:qFormat/>
    <w:rsid w:val="00AF04E9"/>
    <w:rPr>
      <w:rFonts w:ascii="Times New Roman" w:eastAsia="Times New Roman" w:hAnsi="Times New Roman"/>
      <w:color w:val="000000"/>
      <w:sz w:val="20"/>
      <w:szCs w:val="20"/>
    </w:rPr>
  </w:style>
  <w:style w:type="paragraph" w:customStyle="1" w:styleId="OmniPage27">
    <w:name w:val="OmniPage #27"/>
    <w:basedOn w:val="Normal"/>
    <w:qFormat/>
    <w:rsid w:val="00AF04E9"/>
    <w:rPr>
      <w:rFonts w:ascii="Times New Roman" w:eastAsia="Times New Roman" w:hAnsi="Times New Roman"/>
      <w:color w:val="000000"/>
      <w:sz w:val="20"/>
      <w:szCs w:val="20"/>
    </w:rPr>
  </w:style>
  <w:style w:type="paragraph" w:customStyle="1" w:styleId="OmniPage28">
    <w:name w:val="OmniPage #28"/>
    <w:basedOn w:val="Normal"/>
    <w:qFormat/>
    <w:rsid w:val="00AF04E9"/>
    <w:rPr>
      <w:rFonts w:ascii="Times New Roman" w:eastAsia="Times New Roman" w:hAnsi="Times New Roman"/>
      <w:color w:val="000000"/>
      <w:sz w:val="20"/>
      <w:szCs w:val="20"/>
    </w:rPr>
  </w:style>
  <w:style w:type="paragraph" w:customStyle="1" w:styleId="OmniPage29">
    <w:name w:val="OmniPage #29"/>
    <w:basedOn w:val="Normal"/>
    <w:qFormat/>
    <w:rsid w:val="00AF04E9"/>
    <w:rPr>
      <w:rFonts w:ascii="Times New Roman" w:eastAsia="Times New Roman" w:hAnsi="Times New Roman"/>
      <w:color w:val="000000"/>
      <w:sz w:val="20"/>
      <w:szCs w:val="20"/>
    </w:rPr>
  </w:style>
  <w:style w:type="paragraph" w:customStyle="1" w:styleId="OmniPage30">
    <w:name w:val="OmniPage #30"/>
    <w:basedOn w:val="Normal"/>
    <w:qFormat/>
    <w:rsid w:val="00AF04E9"/>
    <w:rPr>
      <w:rFonts w:ascii="Times New Roman" w:eastAsia="Times New Roman" w:hAnsi="Times New Roman"/>
      <w:color w:val="000000"/>
      <w:sz w:val="20"/>
      <w:szCs w:val="20"/>
    </w:rPr>
  </w:style>
  <w:style w:type="paragraph" w:customStyle="1" w:styleId="OmniPage31">
    <w:name w:val="OmniPage #31"/>
    <w:basedOn w:val="Normal"/>
    <w:qFormat/>
    <w:rsid w:val="00AF04E9"/>
    <w:rPr>
      <w:rFonts w:ascii="Times New Roman" w:eastAsia="Times New Roman" w:hAnsi="Times New Roman"/>
      <w:color w:val="000000"/>
      <w:sz w:val="20"/>
      <w:szCs w:val="20"/>
    </w:rPr>
  </w:style>
  <w:style w:type="paragraph" w:customStyle="1" w:styleId="OmniPage32">
    <w:name w:val="OmniPage #32"/>
    <w:basedOn w:val="Normal"/>
    <w:qFormat/>
    <w:rsid w:val="00AF04E9"/>
    <w:rPr>
      <w:rFonts w:ascii="Times New Roman" w:eastAsia="Times New Roman" w:hAnsi="Times New Roman"/>
      <w:color w:val="000000"/>
      <w:sz w:val="20"/>
      <w:szCs w:val="20"/>
    </w:rPr>
  </w:style>
  <w:style w:type="paragraph" w:customStyle="1" w:styleId="OmniPage33">
    <w:name w:val="OmniPage #33"/>
    <w:basedOn w:val="Normal"/>
    <w:qFormat/>
    <w:rsid w:val="00AF04E9"/>
    <w:rPr>
      <w:rFonts w:ascii="Times New Roman" w:eastAsia="Times New Roman" w:hAnsi="Times New Roman"/>
      <w:color w:val="000000"/>
      <w:sz w:val="20"/>
      <w:szCs w:val="20"/>
    </w:rPr>
  </w:style>
  <w:style w:type="paragraph" w:customStyle="1" w:styleId="OmniPage34">
    <w:name w:val="OmniPage #34"/>
    <w:basedOn w:val="Normal"/>
    <w:qFormat/>
    <w:rsid w:val="00AF04E9"/>
    <w:rPr>
      <w:rFonts w:ascii="Times New Roman" w:eastAsia="Times New Roman" w:hAnsi="Times New Roman"/>
      <w:color w:val="000000"/>
      <w:sz w:val="20"/>
      <w:szCs w:val="20"/>
    </w:rPr>
  </w:style>
  <w:style w:type="paragraph" w:customStyle="1" w:styleId="OmniPage35">
    <w:name w:val="OmniPage #35"/>
    <w:basedOn w:val="Normal"/>
    <w:qFormat/>
    <w:rsid w:val="00AF04E9"/>
    <w:rPr>
      <w:rFonts w:ascii="Times New Roman" w:eastAsia="Times New Roman" w:hAnsi="Times New Roman"/>
      <w:color w:val="000000"/>
      <w:sz w:val="20"/>
      <w:szCs w:val="20"/>
    </w:rPr>
  </w:style>
  <w:style w:type="paragraph" w:customStyle="1" w:styleId="OmniPage36">
    <w:name w:val="OmniPage #36"/>
    <w:basedOn w:val="Normal"/>
    <w:qFormat/>
    <w:rsid w:val="00AF04E9"/>
    <w:rPr>
      <w:rFonts w:ascii="Times New Roman" w:eastAsia="Times New Roman" w:hAnsi="Times New Roman"/>
      <w:color w:val="000000"/>
      <w:sz w:val="20"/>
      <w:szCs w:val="20"/>
    </w:rPr>
  </w:style>
  <w:style w:type="paragraph" w:customStyle="1" w:styleId="OmniPage37">
    <w:name w:val="OmniPage #37"/>
    <w:basedOn w:val="Normal"/>
    <w:qFormat/>
    <w:rsid w:val="00AF04E9"/>
    <w:rPr>
      <w:rFonts w:ascii="Times New Roman" w:eastAsia="Times New Roman" w:hAnsi="Times New Roman"/>
      <w:color w:val="000000"/>
      <w:sz w:val="20"/>
      <w:szCs w:val="20"/>
    </w:rPr>
  </w:style>
  <w:style w:type="paragraph" w:customStyle="1" w:styleId="OmniPage38">
    <w:name w:val="OmniPage #38"/>
    <w:basedOn w:val="Normal"/>
    <w:qFormat/>
    <w:rsid w:val="00AF04E9"/>
    <w:rPr>
      <w:rFonts w:ascii="Times New Roman" w:eastAsia="Times New Roman" w:hAnsi="Times New Roman"/>
      <w:color w:val="000000"/>
      <w:sz w:val="20"/>
      <w:szCs w:val="20"/>
    </w:rPr>
  </w:style>
  <w:style w:type="paragraph" w:customStyle="1" w:styleId="OmniPage39">
    <w:name w:val="OmniPage #39"/>
    <w:basedOn w:val="Normal"/>
    <w:qFormat/>
    <w:rsid w:val="00AF04E9"/>
    <w:rPr>
      <w:rFonts w:ascii="Times New Roman" w:eastAsia="Times New Roman" w:hAnsi="Times New Roman"/>
      <w:color w:val="000000"/>
      <w:sz w:val="20"/>
      <w:szCs w:val="20"/>
    </w:rPr>
  </w:style>
  <w:style w:type="paragraph" w:customStyle="1" w:styleId="OmniPage40">
    <w:name w:val="OmniPage #40"/>
    <w:basedOn w:val="Normal"/>
    <w:qFormat/>
    <w:rsid w:val="00AF04E9"/>
    <w:rPr>
      <w:rFonts w:ascii="Times New Roman" w:eastAsia="Times New Roman" w:hAnsi="Times New Roman"/>
      <w:color w:val="000000"/>
      <w:sz w:val="20"/>
      <w:szCs w:val="20"/>
    </w:rPr>
  </w:style>
  <w:style w:type="paragraph" w:customStyle="1" w:styleId="OmniPage41">
    <w:name w:val="OmniPage #41"/>
    <w:basedOn w:val="Normal"/>
    <w:qFormat/>
    <w:rsid w:val="00AF04E9"/>
    <w:rPr>
      <w:rFonts w:ascii="Times New Roman" w:eastAsia="Times New Roman" w:hAnsi="Times New Roman"/>
      <w:color w:val="000000"/>
      <w:sz w:val="20"/>
      <w:szCs w:val="20"/>
    </w:rPr>
  </w:style>
  <w:style w:type="paragraph" w:customStyle="1" w:styleId="OmniPage42">
    <w:name w:val="OmniPage #42"/>
    <w:basedOn w:val="Normal"/>
    <w:qFormat/>
    <w:rsid w:val="00AF04E9"/>
    <w:rPr>
      <w:rFonts w:ascii="Times New Roman" w:eastAsia="Times New Roman" w:hAnsi="Times New Roman"/>
      <w:color w:val="000000"/>
      <w:sz w:val="20"/>
      <w:szCs w:val="20"/>
    </w:rPr>
  </w:style>
  <w:style w:type="paragraph" w:customStyle="1" w:styleId="OmniPage43">
    <w:name w:val="OmniPage #43"/>
    <w:basedOn w:val="Normal"/>
    <w:qFormat/>
    <w:rsid w:val="00AF04E9"/>
    <w:rPr>
      <w:rFonts w:ascii="Times New Roman" w:eastAsia="Times New Roman" w:hAnsi="Times New Roman"/>
      <w:color w:val="000000"/>
      <w:sz w:val="20"/>
      <w:szCs w:val="20"/>
    </w:rPr>
  </w:style>
  <w:style w:type="paragraph" w:customStyle="1" w:styleId="OmniPage44">
    <w:name w:val="OmniPage #44"/>
    <w:basedOn w:val="Normal"/>
    <w:qFormat/>
    <w:rsid w:val="00AF04E9"/>
    <w:rPr>
      <w:rFonts w:ascii="Times New Roman" w:eastAsia="Times New Roman" w:hAnsi="Times New Roman"/>
      <w:color w:val="000000"/>
      <w:sz w:val="20"/>
      <w:szCs w:val="20"/>
    </w:rPr>
  </w:style>
  <w:style w:type="paragraph" w:customStyle="1" w:styleId="OmniPage45">
    <w:name w:val="OmniPage #45"/>
    <w:basedOn w:val="Normal"/>
    <w:qFormat/>
    <w:rsid w:val="00AF04E9"/>
    <w:rPr>
      <w:rFonts w:ascii="Times New Roman" w:eastAsia="Times New Roman" w:hAnsi="Times New Roman"/>
      <w:color w:val="000000"/>
      <w:sz w:val="20"/>
      <w:szCs w:val="20"/>
    </w:rPr>
  </w:style>
  <w:style w:type="paragraph" w:customStyle="1" w:styleId="OmniPage46">
    <w:name w:val="OmniPage #46"/>
    <w:basedOn w:val="Normal"/>
    <w:qFormat/>
    <w:rsid w:val="00AF04E9"/>
    <w:rPr>
      <w:rFonts w:ascii="Times New Roman" w:eastAsia="Times New Roman" w:hAnsi="Times New Roman"/>
      <w:color w:val="000000"/>
      <w:sz w:val="20"/>
      <w:szCs w:val="20"/>
    </w:rPr>
  </w:style>
  <w:style w:type="paragraph" w:customStyle="1" w:styleId="OmniPage47">
    <w:name w:val="OmniPage #47"/>
    <w:basedOn w:val="Normal"/>
    <w:qFormat/>
    <w:rsid w:val="00AF04E9"/>
    <w:rPr>
      <w:rFonts w:ascii="Times New Roman" w:eastAsia="Times New Roman" w:hAnsi="Times New Roman"/>
      <w:color w:val="000000"/>
      <w:sz w:val="20"/>
      <w:szCs w:val="20"/>
    </w:rPr>
  </w:style>
  <w:style w:type="paragraph" w:customStyle="1" w:styleId="OmniPage48">
    <w:name w:val="OmniPage #48"/>
    <w:basedOn w:val="Normal"/>
    <w:qFormat/>
    <w:rsid w:val="00AF04E9"/>
    <w:rPr>
      <w:rFonts w:ascii="Times New Roman" w:eastAsia="Times New Roman" w:hAnsi="Times New Roman"/>
      <w:color w:val="000000"/>
      <w:sz w:val="20"/>
      <w:szCs w:val="20"/>
    </w:rPr>
  </w:style>
  <w:style w:type="paragraph" w:customStyle="1" w:styleId="OmniPage49">
    <w:name w:val="OmniPage #49"/>
    <w:basedOn w:val="Normal"/>
    <w:qFormat/>
    <w:rsid w:val="00AF04E9"/>
    <w:rPr>
      <w:rFonts w:ascii="Times New Roman" w:eastAsia="Times New Roman" w:hAnsi="Times New Roman"/>
      <w:color w:val="000000"/>
      <w:sz w:val="20"/>
      <w:szCs w:val="20"/>
    </w:rPr>
  </w:style>
  <w:style w:type="paragraph" w:customStyle="1" w:styleId="OmniPage50">
    <w:name w:val="OmniPage #50"/>
    <w:basedOn w:val="Normal"/>
    <w:qFormat/>
    <w:rsid w:val="00AF04E9"/>
    <w:rPr>
      <w:rFonts w:ascii="Times New Roman" w:eastAsia="Times New Roman" w:hAnsi="Times New Roman"/>
      <w:color w:val="000000"/>
      <w:sz w:val="20"/>
      <w:szCs w:val="20"/>
    </w:rPr>
  </w:style>
  <w:style w:type="paragraph" w:customStyle="1" w:styleId="OmniPage51">
    <w:name w:val="OmniPage #51"/>
    <w:basedOn w:val="Normal"/>
    <w:qFormat/>
    <w:rsid w:val="00AF04E9"/>
    <w:rPr>
      <w:rFonts w:ascii="Times New Roman" w:eastAsia="Times New Roman" w:hAnsi="Times New Roman"/>
      <w:color w:val="000000"/>
      <w:sz w:val="20"/>
      <w:szCs w:val="20"/>
    </w:rPr>
  </w:style>
  <w:style w:type="paragraph" w:customStyle="1" w:styleId="OmniPage52">
    <w:name w:val="OmniPage #52"/>
    <w:basedOn w:val="Normal"/>
    <w:qFormat/>
    <w:rsid w:val="00AF04E9"/>
    <w:rPr>
      <w:rFonts w:ascii="Times New Roman" w:eastAsia="Times New Roman" w:hAnsi="Times New Roman"/>
      <w:color w:val="000000"/>
      <w:sz w:val="20"/>
      <w:szCs w:val="20"/>
    </w:rPr>
  </w:style>
  <w:style w:type="paragraph" w:customStyle="1" w:styleId="OmniPage53">
    <w:name w:val="OmniPage #53"/>
    <w:basedOn w:val="Normal"/>
    <w:qFormat/>
    <w:rsid w:val="00AF04E9"/>
    <w:rPr>
      <w:rFonts w:ascii="Times New Roman" w:eastAsia="Times New Roman" w:hAnsi="Times New Roman"/>
      <w:color w:val="000000"/>
      <w:sz w:val="20"/>
      <w:szCs w:val="20"/>
    </w:rPr>
  </w:style>
  <w:style w:type="paragraph" w:customStyle="1" w:styleId="OmniPage54">
    <w:name w:val="OmniPage #54"/>
    <w:basedOn w:val="Normal"/>
    <w:qFormat/>
    <w:rsid w:val="00AF04E9"/>
    <w:rPr>
      <w:rFonts w:ascii="Times New Roman" w:eastAsia="Times New Roman" w:hAnsi="Times New Roman"/>
      <w:color w:val="000000"/>
      <w:sz w:val="20"/>
      <w:szCs w:val="20"/>
    </w:rPr>
  </w:style>
  <w:style w:type="paragraph" w:customStyle="1" w:styleId="OmniPage55">
    <w:name w:val="OmniPage #55"/>
    <w:basedOn w:val="Normal"/>
    <w:qFormat/>
    <w:rsid w:val="00AF04E9"/>
    <w:rPr>
      <w:rFonts w:ascii="Times New Roman" w:eastAsia="Times New Roman" w:hAnsi="Times New Roman"/>
      <w:color w:val="000000"/>
      <w:sz w:val="20"/>
      <w:szCs w:val="20"/>
    </w:rPr>
  </w:style>
  <w:style w:type="paragraph" w:customStyle="1" w:styleId="OmniPage56">
    <w:name w:val="OmniPage #56"/>
    <w:basedOn w:val="Normal"/>
    <w:qFormat/>
    <w:rsid w:val="00AF04E9"/>
    <w:rPr>
      <w:rFonts w:ascii="Times New Roman" w:eastAsia="Times New Roman" w:hAnsi="Times New Roman"/>
      <w:color w:val="000000"/>
      <w:sz w:val="20"/>
      <w:szCs w:val="20"/>
    </w:rPr>
  </w:style>
  <w:style w:type="paragraph" w:customStyle="1" w:styleId="OmniPage57">
    <w:name w:val="OmniPage #57"/>
    <w:basedOn w:val="Normal"/>
    <w:qFormat/>
    <w:rsid w:val="00AF04E9"/>
    <w:rPr>
      <w:rFonts w:ascii="Times New Roman" w:eastAsia="Times New Roman" w:hAnsi="Times New Roman"/>
      <w:color w:val="000000"/>
      <w:sz w:val="20"/>
      <w:szCs w:val="20"/>
    </w:rPr>
  </w:style>
  <w:style w:type="paragraph" w:customStyle="1" w:styleId="OmniPage58">
    <w:name w:val="OmniPage #58"/>
    <w:basedOn w:val="Normal"/>
    <w:qFormat/>
    <w:rsid w:val="00AF04E9"/>
    <w:rPr>
      <w:rFonts w:ascii="Times New Roman" w:eastAsia="Times New Roman" w:hAnsi="Times New Roman"/>
      <w:color w:val="000000"/>
      <w:sz w:val="20"/>
      <w:szCs w:val="20"/>
    </w:rPr>
  </w:style>
  <w:style w:type="paragraph" w:customStyle="1" w:styleId="OmniPage59">
    <w:name w:val="OmniPage #59"/>
    <w:basedOn w:val="Normal"/>
    <w:qFormat/>
    <w:rsid w:val="00AF04E9"/>
    <w:rPr>
      <w:rFonts w:ascii="Times New Roman" w:eastAsia="Times New Roman" w:hAnsi="Times New Roman"/>
      <w:color w:val="000000"/>
      <w:sz w:val="20"/>
      <w:szCs w:val="20"/>
    </w:rPr>
  </w:style>
  <w:style w:type="paragraph" w:customStyle="1" w:styleId="OmniPage60">
    <w:name w:val="OmniPage #60"/>
    <w:basedOn w:val="Normal"/>
    <w:qFormat/>
    <w:rsid w:val="00AF04E9"/>
    <w:rPr>
      <w:rFonts w:ascii="Times New Roman" w:eastAsia="Times New Roman" w:hAnsi="Times New Roman"/>
      <w:color w:val="000000"/>
      <w:sz w:val="20"/>
      <w:szCs w:val="20"/>
    </w:rPr>
  </w:style>
  <w:style w:type="paragraph" w:customStyle="1" w:styleId="OmniPage61">
    <w:name w:val="OmniPage #61"/>
    <w:basedOn w:val="Normal"/>
    <w:qFormat/>
    <w:rsid w:val="00AF04E9"/>
    <w:rPr>
      <w:rFonts w:ascii="Times New Roman" w:eastAsia="Times New Roman" w:hAnsi="Times New Roman"/>
      <w:color w:val="000000"/>
      <w:sz w:val="20"/>
      <w:szCs w:val="20"/>
    </w:rPr>
  </w:style>
  <w:style w:type="paragraph" w:customStyle="1" w:styleId="OmniPage62">
    <w:name w:val="OmniPage #62"/>
    <w:basedOn w:val="Normal"/>
    <w:qFormat/>
    <w:rsid w:val="00AF04E9"/>
    <w:rPr>
      <w:rFonts w:ascii="Times New Roman" w:eastAsia="Times New Roman" w:hAnsi="Times New Roman"/>
      <w:color w:val="000000"/>
      <w:sz w:val="20"/>
      <w:szCs w:val="20"/>
    </w:rPr>
  </w:style>
  <w:style w:type="paragraph" w:customStyle="1" w:styleId="OmniPage63">
    <w:name w:val="OmniPage #63"/>
    <w:basedOn w:val="Normal"/>
    <w:qFormat/>
    <w:rsid w:val="00AF04E9"/>
    <w:rPr>
      <w:rFonts w:ascii="Times New Roman" w:eastAsia="Times New Roman" w:hAnsi="Times New Roman"/>
      <w:color w:val="000000"/>
      <w:sz w:val="20"/>
      <w:szCs w:val="20"/>
    </w:rPr>
  </w:style>
  <w:style w:type="paragraph" w:customStyle="1" w:styleId="OmniPage64">
    <w:name w:val="OmniPage #64"/>
    <w:basedOn w:val="Normal"/>
    <w:qFormat/>
    <w:rsid w:val="00AF04E9"/>
    <w:rPr>
      <w:rFonts w:ascii="Times New Roman" w:eastAsia="Times New Roman" w:hAnsi="Times New Roman"/>
      <w:color w:val="000000"/>
      <w:sz w:val="20"/>
      <w:szCs w:val="20"/>
    </w:rPr>
  </w:style>
  <w:style w:type="paragraph" w:customStyle="1" w:styleId="OmniPage65">
    <w:name w:val="OmniPage #65"/>
    <w:basedOn w:val="Normal"/>
    <w:qFormat/>
    <w:rsid w:val="00AF04E9"/>
    <w:rPr>
      <w:rFonts w:ascii="Times New Roman" w:eastAsia="Times New Roman" w:hAnsi="Times New Roman"/>
      <w:color w:val="000000"/>
      <w:sz w:val="20"/>
      <w:szCs w:val="20"/>
    </w:rPr>
  </w:style>
  <w:style w:type="paragraph" w:customStyle="1" w:styleId="OmniPage66">
    <w:name w:val="OmniPage #66"/>
    <w:basedOn w:val="Normal"/>
    <w:qFormat/>
    <w:rsid w:val="00AF04E9"/>
    <w:rPr>
      <w:rFonts w:ascii="Times New Roman" w:eastAsia="Times New Roman" w:hAnsi="Times New Roman"/>
      <w:color w:val="000000"/>
      <w:sz w:val="20"/>
      <w:szCs w:val="20"/>
    </w:rPr>
  </w:style>
  <w:style w:type="paragraph" w:customStyle="1" w:styleId="OmniPage67">
    <w:name w:val="OmniPage #67"/>
    <w:basedOn w:val="Normal"/>
    <w:qFormat/>
    <w:rsid w:val="00AF04E9"/>
    <w:rPr>
      <w:rFonts w:ascii="Times New Roman" w:eastAsia="Times New Roman" w:hAnsi="Times New Roman"/>
      <w:color w:val="000000"/>
      <w:sz w:val="20"/>
      <w:szCs w:val="20"/>
    </w:rPr>
  </w:style>
  <w:style w:type="paragraph" w:customStyle="1" w:styleId="OmniPage68">
    <w:name w:val="OmniPage #68"/>
    <w:basedOn w:val="Normal"/>
    <w:qFormat/>
    <w:rsid w:val="00AF04E9"/>
    <w:rPr>
      <w:rFonts w:ascii="Times New Roman" w:eastAsia="Times New Roman" w:hAnsi="Times New Roman"/>
      <w:color w:val="000000"/>
      <w:sz w:val="20"/>
      <w:szCs w:val="20"/>
    </w:rPr>
  </w:style>
  <w:style w:type="paragraph" w:customStyle="1" w:styleId="OmniPage69">
    <w:name w:val="OmniPage #69"/>
    <w:basedOn w:val="Normal"/>
    <w:qFormat/>
    <w:rsid w:val="00AF04E9"/>
    <w:rPr>
      <w:rFonts w:ascii="Times New Roman" w:eastAsia="Times New Roman" w:hAnsi="Times New Roman"/>
      <w:color w:val="000000"/>
      <w:sz w:val="20"/>
      <w:szCs w:val="20"/>
    </w:rPr>
  </w:style>
  <w:style w:type="paragraph" w:customStyle="1" w:styleId="OmniPage70">
    <w:name w:val="OmniPage #70"/>
    <w:basedOn w:val="Normal"/>
    <w:qFormat/>
    <w:rsid w:val="00AF04E9"/>
    <w:rPr>
      <w:rFonts w:ascii="Times New Roman" w:eastAsia="Times New Roman" w:hAnsi="Times New Roman"/>
      <w:color w:val="000000"/>
      <w:sz w:val="20"/>
      <w:szCs w:val="20"/>
    </w:rPr>
  </w:style>
  <w:style w:type="paragraph" w:customStyle="1" w:styleId="OmniPage71">
    <w:name w:val="OmniPage #71"/>
    <w:basedOn w:val="Normal"/>
    <w:qFormat/>
    <w:rsid w:val="00AF04E9"/>
    <w:rPr>
      <w:rFonts w:ascii="Times New Roman" w:eastAsia="Times New Roman" w:hAnsi="Times New Roman"/>
      <w:color w:val="000000"/>
      <w:sz w:val="20"/>
      <w:szCs w:val="20"/>
    </w:rPr>
  </w:style>
  <w:style w:type="table" w:customStyle="1" w:styleId="MediumGrid22">
    <w:name w:val="Medium Grid 22"/>
    <w:basedOn w:val="TableNormal"/>
    <w:uiPriority w:val="68"/>
    <w:rsid w:val="00AF04E9"/>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styleId="Date">
    <w:name w:val="Date"/>
    <w:aliases w:val="date"/>
    <w:basedOn w:val="Normal"/>
    <w:next w:val="Normal"/>
    <w:link w:val="DateChar"/>
    <w:unhideWhenUsed/>
    <w:qFormat/>
    <w:rsid w:val="00AF04E9"/>
    <w:rPr>
      <w:rFonts w:ascii="Times New Roman" w:eastAsia="Calibri" w:hAnsi="Times New Roman"/>
    </w:rPr>
  </w:style>
  <w:style w:type="character" w:customStyle="1" w:styleId="DateChar">
    <w:name w:val="Date Char"/>
    <w:aliases w:val="date Char"/>
    <w:basedOn w:val="DefaultParagraphFont"/>
    <w:link w:val="Date"/>
    <w:rsid w:val="00AF04E9"/>
    <w:rPr>
      <w:rFonts w:ascii="Times New Roman" w:eastAsia="Calibri" w:hAnsi="Times New Roman"/>
      <w:sz w:val="22"/>
      <w:szCs w:val="22"/>
    </w:rPr>
  </w:style>
  <w:style w:type="paragraph" w:customStyle="1" w:styleId="info">
    <w:name w:val="info"/>
    <w:basedOn w:val="Normal"/>
    <w:next w:val="Normal"/>
    <w:link w:val="infoChar"/>
    <w:qFormat/>
    <w:rsid w:val="00AF04E9"/>
    <w:rPr>
      <w:rFonts w:ascii="Times New Roman" w:eastAsia="Times New Roman" w:hAnsi="Times New Roman"/>
      <w:szCs w:val="20"/>
    </w:rPr>
  </w:style>
  <w:style w:type="character" w:customStyle="1" w:styleId="infoChar">
    <w:name w:val="info Char"/>
    <w:link w:val="info"/>
    <w:locked/>
    <w:rsid w:val="00AF04E9"/>
    <w:rPr>
      <w:rFonts w:ascii="Times New Roman" w:eastAsia="Times New Roman" w:hAnsi="Times New Roman"/>
      <w:sz w:val="22"/>
      <w:szCs w:val="20"/>
    </w:rPr>
  </w:style>
  <w:style w:type="character" w:customStyle="1" w:styleId="address">
    <w:name w:val="address"/>
    <w:rsid w:val="00AF04E9"/>
    <w:rPr>
      <w:rFonts w:cs="Times New Roman"/>
    </w:rPr>
  </w:style>
  <w:style w:type="paragraph" w:customStyle="1" w:styleId="MinimizedText">
    <w:name w:val="Minimized Text"/>
    <w:link w:val="MinimizedTextChar"/>
    <w:qFormat/>
    <w:rsid w:val="00AF04E9"/>
    <w:rPr>
      <w:rFonts w:ascii="Times New Roman" w:eastAsia="Times New Roman" w:hAnsi="Times New Roman" w:cs="Times New Roman"/>
      <w:sz w:val="16"/>
    </w:rPr>
  </w:style>
  <w:style w:type="character" w:customStyle="1" w:styleId="MinimizedTextChar">
    <w:name w:val="Minimized Text Char"/>
    <w:link w:val="MinimizedText"/>
    <w:rsid w:val="00AF04E9"/>
    <w:rPr>
      <w:rFonts w:ascii="Times New Roman" w:eastAsia="Times New Roman" w:hAnsi="Times New Roman" w:cs="Times New Roman"/>
      <w:sz w:val="16"/>
    </w:rPr>
  </w:style>
  <w:style w:type="paragraph" w:customStyle="1" w:styleId="hotroute2">
    <w:name w:val="hot route!"/>
    <w:basedOn w:val="Normal"/>
    <w:qFormat/>
    <w:rsid w:val="00AF04E9"/>
    <w:pPr>
      <w:ind w:left="144"/>
    </w:pPr>
    <w:rPr>
      <w:rFonts w:ascii="Times New Roman" w:eastAsia="Calibri" w:hAnsi="Times New Roman"/>
      <w:sz w:val="20"/>
      <w:szCs w:val="20"/>
    </w:rPr>
  </w:style>
  <w:style w:type="paragraph" w:customStyle="1" w:styleId="F4-NormalText">
    <w:name w:val="F4 - Normal Text"/>
    <w:basedOn w:val="Normal"/>
    <w:qFormat/>
    <w:rsid w:val="00AF04E9"/>
    <w:rPr>
      <w:rFonts w:ascii="Times New Roman" w:eastAsia="Calibri" w:hAnsi="Times New Roman"/>
      <w:sz w:val="20"/>
    </w:rPr>
  </w:style>
  <w:style w:type="character" w:customStyle="1" w:styleId="box">
    <w:name w:val="box"/>
    <w:rsid w:val="00AF04E9"/>
    <w:rPr>
      <w:rFonts w:ascii="Arial" w:hAnsi="Arial" w:cs="Arial"/>
      <w:b/>
      <w:color w:val="000000"/>
      <w:sz w:val="19"/>
      <w:szCs w:val="22"/>
      <w:u w:val="thick"/>
      <w:bdr w:val="single" w:sz="12" w:space="0" w:color="auto"/>
    </w:rPr>
  </w:style>
  <w:style w:type="paragraph" w:customStyle="1" w:styleId="FullText">
    <w:name w:val="Full Text"/>
    <w:basedOn w:val="Normal"/>
    <w:qFormat/>
    <w:rsid w:val="00AF04E9"/>
    <w:rPr>
      <w:rFonts w:ascii="Arial Narrow" w:eastAsia="Times New Roman" w:hAnsi="Arial Narrow"/>
    </w:rPr>
  </w:style>
  <w:style w:type="character" w:customStyle="1" w:styleId="UnderlinedCard">
    <w:name w:val="Underlined Card"/>
    <w:rsid w:val="00AF04E9"/>
    <w:rPr>
      <w:rFonts w:ascii="Arial Narrow" w:hAnsi="Arial Narrow" w:cs="Times New Roman"/>
      <w:sz w:val="22"/>
      <w:u w:val="single"/>
    </w:rPr>
  </w:style>
  <w:style w:type="character" w:customStyle="1" w:styleId="PlainTextChar1">
    <w:name w:val="Plain Text Char1"/>
    <w:uiPriority w:val="99"/>
    <w:rsid w:val="00AF04E9"/>
    <w:rPr>
      <w:rFonts w:ascii="Courier New" w:hAnsi="Courier New" w:cs="Courier New"/>
    </w:rPr>
  </w:style>
  <w:style w:type="character" w:customStyle="1" w:styleId="NormalTextChar">
    <w:name w:val="Normal Text Char"/>
    <w:link w:val="NormalText"/>
    <w:rsid w:val="00AF04E9"/>
    <w:rPr>
      <w:rFonts w:ascii="Times New Roman" w:eastAsia="Times New Roman" w:hAnsi="Times New Roman"/>
      <w:sz w:val="20"/>
      <w:szCs w:val="26"/>
    </w:rPr>
  </w:style>
  <w:style w:type="character" w:customStyle="1" w:styleId="createby">
    <w:name w:val="createby"/>
    <w:rsid w:val="00AF04E9"/>
  </w:style>
  <w:style w:type="paragraph" w:customStyle="1" w:styleId="Heading4Cite">
    <w:name w:val="Heading 4 Cite"/>
    <w:basedOn w:val="Normal"/>
    <w:link w:val="Heading4CiteChar"/>
    <w:autoRedefine/>
    <w:qFormat/>
    <w:rsid w:val="00AF04E9"/>
    <w:rPr>
      <w:rFonts w:ascii="Times New Roman" w:eastAsia="Times New Roman" w:hAnsi="Times New Roman"/>
      <w:sz w:val="20"/>
    </w:rPr>
  </w:style>
  <w:style w:type="character" w:customStyle="1" w:styleId="Heading4CiteChar">
    <w:name w:val="Heading 4 Cite Char"/>
    <w:link w:val="Heading4Cite"/>
    <w:rsid w:val="00AF04E9"/>
    <w:rPr>
      <w:rFonts w:ascii="Times New Roman" w:eastAsia="Times New Roman" w:hAnsi="Times New Roman"/>
      <w:sz w:val="20"/>
      <w:szCs w:val="22"/>
    </w:rPr>
  </w:style>
  <w:style w:type="paragraph" w:customStyle="1" w:styleId="Heading5SizeDown">
    <w:name w:val="Heading 5 Size Down"/>
    <w:basedOn w:val="Normal"/>
    <w:link w:val="Heading5SizeDownChar"/>
    <w:autoRedefine/>
    <w:qFormat/>
    <w:rsid w:val="00AF04E9"/>
    <w:pPr>
      <w:tabs>
        <w:tab w:val="left" w:pos="1440"/>
      </w:tabs>
    </w:pPr>
    <w:rPr>
      <w:rFonts w:ascii="Times New Roman" w:eastAsia="Times New Roman" w:hAnsi="Times New Roman"/>
      <w:sz w:val="20"/>
      <w:szCs w:val="16"/>
    </w:rPr>
  </w:style>
  <w:style w:type="character" w:customStyle="1" w:styleId="Heading5SizeDownChar">
    <w:name w:val="Heading 5 Size Down Char"/>
    <w:link w:val="Heading5SizeDown"/>
    <w:rsid w:val="00AF04E9"/>
    <w:rPr>
      <w:rFonts w:ascii="Times New Roman" w:eastAsia="Times New Roman" w:hAnsi="Times New Roman"/>
      <w:sz w:val="20"/>
      <w:szCs w:val="16"/>
    </w:rPr>
  </w:style>
  <w:style w:type="character" w:customStyle="1" w:styleId="quote-right">
    <w:name w:val="quote-right"/>
    <w:rsid w:val="00AF04E9"/>
  </w:style>
  <w:style w:type="character" w:customStyle="1" w:styleId="dropcap">
    <w:name w:val="dropcap"/>
    <w:rsid w:val="00AF04E9"/>
  </w:style>
  <w:style w:type="character" w:customStyle="1" w:styleId="smallcase">
    <w:name w:val="smallcase"/>
    <w:rsid w:val="00AF04E9"/>
  </w:style>
  <w:style w:type="paragraph" w:customStyle="1" w:styleId="bold">
    <w:name w:val="bold"/>
    <w:basedOn w:val="Default"/>
    <w:qFormat/>
    <w:rsid w:val="00AF04E9"/>
    <w:pPr>
      <w:widowControl w:val="0"/>
    </w:pPr>
    <w:rPr>
      <w:rFonts w:ascii="Times New Roman" w:hAnsi="Times New Roman"/>
      <w:b/>
      <w:sz w:val="20"/>
    </w:rPr>
  </w:style>
  <w:style w:type="character" w:customStyle="1" w:styleId="ft0">
    <w:name w:val="ft0"/>
    <w:rsid w:val="00AF04E9"/>
  </w:style>
  <w:style w:type="character" w:customStyle="1" w:styleId="ft2">
    <w:name w:val="ft2"/>
    <w:rsid w:val="00AF04E9"/>
  </w:style>
  <w:style w:type="character" w:customStyle="1" w:styleId="ft1">
    <w:name w:val="ft1"/>
    <w:rsid w:val="00AF04E9"/>
  </w:style>
  <w:style w:type="character" w:customStyle="1" w:styleId="ft3">
    <w:name w:val="ft3"/>
    <w:rsid w:val="00AF04E9"/>
  </w:style>
  <w:style w:type="character" w:customStyle="1" w:styleId="StyleTimesNewRoman12ptBold1">
    <w:name w:val="Style Times New Roman 12 pt Bold1"/>
    <w:rsid w:val="00AF04E9"/>
    <w:rPr>
      <w:b/>
      <w:bCs/>
      <w:sz w:val="24"/>
    </w:rPr>
  </w:style>
  <w:style w:type="paragraph" w:customStyle="1" w:styleId="Unhighlighted">
    <w:name w:val="Unhighlighted"/>
    <w:basedOn w:val="Normal"/>
    <w:link w:val="UnhighlightedChar"/>
    <w:autoRedefine/>
    <w:qFormat/>
    <w:rsid w:val="00AF04E9"/>
    <w:rPr>
      <w:rFonts w:ascii="Times New Roman" w:eastAsia="Times New Roman" w:hAnsi="Times New Roman"/>
      <w:sz w:val="12"/>
    </w:rPr>
  </w:style>
  <w:style w:type="character" w:customStyle="1" w:styleId="UnhighlightedChar">
    <w:name w:val="Unhighlighted Char"/>
    <w:link w:val="Unhighlighted"/>
    <w:rsid w:val="00AF04E9"/>
    <w:rPr>
      <w:rFonts w:ascii="Times New Roman" w:eastAsia="Times New Roman" w:hAnsi="Times New Roman"/>
      <w:sz w:val="12"/>
      <w:szCs w:val="22"/>
    </w:rPr>
  </w:style>
  <w:style w:type="character" w:customStyle="1" w:styleId="UnderlinedChar2">
    <w:name w:val="Underlined Char2"/>
    <w:aliases w:val="Heading 4 Char2,body Char2,No Spacing4 Char1,No Spacing21 Char1,CD - Cite Char1,no read Char1,No Spacing211 Char1,small text Char1,Heading 4 Char1,Underlined Char1,Big card Char1,body Char1,Normal Tag Char1,heading 2 Char1,Ch Char1"/>
    <w:qFormat/>
    <w:rsid w:val="00AF04E9"/>
    <w:rPr>
      <w:rFonts w:eastAsia="MS Mincho"/>
      <w:szCs w:val="24"/>
      <w:u w:val="single"/>
      <w:lang w:val="en-US" w:eastAsia="ja-JP" w:bidi="ar-SA"/>
    </w:rPr>
  </w:style>
  <w:style w:type="character" w:customStyle="1" w:styleId="CircledChar2">
    <w:name w:val="Circled Char2"/>
    <w:rsid w:val="00AF04E9"/>
    <w:rPr>
      <w:rFonts w:eastAsia="MS Mincho"/>
      <w:b/>
      <w:szCs w:val="24"/>
      <w:u w:val="single"/>
      <w:lang w:val="en-US" w:eastAsia="ja-JP" w:bidi="ar-SA"/>
    </w:rPr>
  </w:style>
  <w:style w:type="character" w:customStyle="1" w:styleId="SmallTextChar2">
    <w:name w:val="Small Text Char2"/>
    <w:rsid w:val="00AF04E9"/>
    <w:rPr>
      <w:rFonts w:eastAsia="MS Mincho"/>
      <w:sz w:val="15"/>
      <w:szCs w:val="24"/>
      <w:lang w:val="en-US" w:eastAsia="ja-JP" w:bidi="ar-SA"/>
    </w:rPr>
  </w:style>
  <w:style w:type="character" w:customStyle="1" w:styleId="UnderlinedCharChar0">
    <w:name w:val="Underlined Char Char"/>
    <w:rsid w:val="00AF04E9"/>
    <w:rPr>
      <w:rFonts w:ascii="Times New Roman" w:eastAsia="Times New Roman" w:hAnsi="Times New Roman" w:cs="Times New Roman"/>
      <w:bCs/>
      <w:iCs/>
      <w:sz w:val="20"/>
      <w:u w:val="single"/>
    </w:rPr>
  </w:style>
  <w:style w:type="character" w:customStyle="1" w:styleId="BoldandUnderlineCharCharCharCharChar1">
    <w:name w:val="Bold and Underline Char Char Char Char Char1"/>
    <w:rsid w:val="00AF04E9"/>
    <w:rPr>
      <w:b/>
      <w:szCs w:val="24"/>
      <w:u w:val="single"/>
      <w:lang w:val="en-US" w:eastAsia="en-US" w:bidi="ar-SA"/>
    </w:rPr>
  </w:style>
  <w:style w:type="character" w:customStyle="1" w:styleId="UnderlinedCardChar">
    <w:name w:val="Underlined Card Char"/>
    <w:rsid w:val="00AF04E9"/>
    <w:rPr>
      <w:rFonts w:ascii="Palatino Linotype" w:eastAsia="Times New Roman" w:hAnsi="Palatino Linotype"/>
      <w:u w:val="thick"/>
    </w:rPr>
  </w:style>
  <w:style w:type="character" w:customStyle="1" w:styleId="SmallCardChar">
    <w:name w:val="Small Card Char"/>
    <w:rsid w:val="00AF04E9"/>
    <w:rPr>
      <w:rFonts w:ascii="Palatino Linotype" w:eastAsia="Times New Roman" w:hAnsi="Palatino Linotype"/>
      <w:sz w:val="12"/>
      <w:szCs w:val="24"/>
    </w:rPr>
  </w:style>
  <w:style w:type="character" w:customStyle="1" w:styleId="AuthorDate">
    <w:name w:val="Author Date"/>
    <w:qFormat/>
    <w:rsid w:val="00AF04E9"/>
    <w:rPr>
      <w:b/>
      <w:bCs w:val="0"/>
      <w:sz w:val="24"/>
      <w:u w:val="thick"/>
    </w:rPr>
  </w:style>
  <w:style w:type="character" w:customStyle="1" w:styleId="StyleBoldUnderline10ptBold">
    <w:name w:val="Style Bold Underline + 10 pt Bold"/>
    <w:rsid w:val="00AF04E9"/>
    <w:rPr>
      <w:b/>
      <w:bCs/>
      <w:sz w:val="20"/>
      <w:u w:val="thick"/>
    </w:rPr>
  </w:style>
  <w:style w:type="character" w:customStyle="1" w:styleId="pubdate">
    <w:name w:val="pubdate"/>
    <w:rsid w:val="00AF04E9"/>
  </w:style>
  <w:style w:type="character" w:customStyle="1" w:styleId="separator">
    <w:name w:val="separator"/>
    <w:rsid w:val="00AF04E9"/>
  </w:style>
  <w:style w:type="paragraph" w:customStyle="1" w:styleId="Standard">
    <w:name w:val="Standard"/>
    <w:uiPriority w:val="99"/>
    <w:qFormat/>
    <w:rsid w:val="00AF04E9"/>
    <w:pPr>
      <w:widowControl w:val="0"/>
      <w:suppressAutoHyphens/>
      <w:autoSpaceDN w:val="0"/>
      <w:textAlignment w:val="baseline"/>
    </w:pPr>
    <w:rPr>
      <w:rFonts w:ascii="Times New Roman" w:eastAsia="SimSun" w:hAnsi="Times New Roman" w:cs="Mangal"/>
      <w:kern w:val="3"/>
      <w:lang w:eastAsia="zh-CN" w:bidi="hi-IN"/>
    </w:rPr>
  </w:style>
  <w:style w:type="paragraph" w:customStyle="1" w:styleId="PageHeader">
    <w:name w:val="Page Header"/>
    <w:basedOn w:val="Normal"/>
    <w:link w:val="PageHeaderChar"/>
    <w:qFormat/>
    <w:rsid w:val="00AF04E9"/>
    <w:pPr>
      <w:jc w:val="center"/>
    </w:pPr>
    <w:rPr>
      <w:rFonts w:ascii="Arial Narrow" w:eastAsia="SimSun" w:hAnsi="Arial Narrow"/>
      <w:b/>
      <w:sz w:val="36"/>
      <w:szCs w:val="36"/>
      <w:lang w:eastAsia="zh-CN"/>
    </w:rPr>
  </w:style>
  <w:style w:type="character" w:customStyle="1" w:styleId="PageHeaderChar">
    <w:name w:val="Page Header Char"/>
    <w:link w:val="PageHeader"/>
    <w:rsid w:val="00AF04E9"/>
    <w:rPr>
      <w:rFonts w:ascii="Arial Narrow" w:eastAsia="SimSun" w:hAnsi="Arial Narrow"/>
      <w:b/>
      <w:sz w:val="36"/>
      <w:szCs w:val="36"/>
      <w:lang w:eastAsia="zh-CN"/>
    </w:rPr>
  </w:style>
  <w:style w:type="paragraph" w:customStyle="1" w:styleId="NormalUnderline">
    <w:name w:val="Normal + Underline"/>
    <w:basedOn w:val="Normal"/>
    <w:link w:val="NormalUnderlineChar"/>
    <w:qFormat/>
    <w:rsid w:val="00AF04E9"/>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qFormat/>
    <w:rsid w:val="00AF04E9"/>
    <w:pPr>
      <w:ind w:left="720"/>
    </w:pPr>
    <w:rPr>
      <w:rFonts w:ascii="Times New Roman" w:eastAsia="Times New Roman" w:hAnsi="Times New Roman"/>
      <w:sz w:val="12"/>
    </w:rPr>
  </w:style>
  <w:style w:type="character" w:customStyle="1" w:styleId="NormalUnderlineChar">
    <w:name w:val="Normal + Underline Char"/>
    <w:link w:val="NormalUnderline"/>
    <w:rsid w:val="00AF04E9"/>
    <w:rPr>
      <w:rFonts w:ascii="Times New Roman" w:eastAsia="Times New Roman" w:hAnsi="Times New Roman"/>
      <w:b/>
      <w:sz w:val="22"/>
      <w:szCs w:val="22"/>
      <w:u w:val="single"/>
    </w:rPr>
  </w:style>
  <w:style w:type="character" w:customStyle="1" w:styleId="NormalNoUnderlineChar">
    <w:name w:val="Normal + No Underline Char"/>
    <w:link w:val="NormalNoUnderline"/>
    <w:rsid w:val="00AF04E9"/>
    <w:rPr>
      <w:rFonts w:ascii="Times New Roman" w:eastAsia="Times New Roman" w:hAnsi="Times New Roman"/>
      <w:sz w:val="12"/>
      <w:szCs w:val="22"/>
    </w:rPr>
  </w:style>
  <w:style w:type="paragraph" w:customStyle="1" w:styleId="TagCite0">
    <w:name w:val="Tag Cite"/>
    <w:basedOn w:val="PageHeader"/>
    <w:link w:val="TagCiteChar"/>
    <w:qFormat/>
    <w:rsid w:val="00AF04E9"/>
    <w:pPr>
      <w:jc w:val="left"/>
    </w:pPr>
    <w:rPr>
      <w:sz w:val="24"/>
      <w:szCs w:val="24"/>
    </w:rPr>
  </w:style>
  <w:style w:type="character" w:customStyle="1" w:styleId="TagCiteChar">
    <w:name w:val="Tag Cite Char"/>
    <w:link w:val="TagCite0"/>
    <w:rsid w:val="00AF04E9"/>
    <w:rPr>
      <w:rFonts w:ascii="Arial Narrow" w:eastAsia="SimSun" w:hAnsi="Arial Narrow"/>
      <w:b/>
      <w:lang w:eastAsia="zh-CN"/>
    </w:rPr>
  </w:style>
  <w:style w:type="character" w:customStyle="1" w:styleId="smalllink">
    <w:name w:val="smalllink"/>
    <w:rsid w:val="00AF04E9"/>
  </w:style>
  <w:style w:type="character" w:customStyle="1" w:styleId="text21">
    <w:name w:val="text21"/>
    <w:rsid w:val="00AF04E9"/>
    <w:rPr>
      <w:rFonts w:ascii="Verdana" w:hAnsi="Verdana" w:hint="default"/>
      <w:sz w:val="18"/>
      <w:szCs w:val="18"/>
    </w:rPr>
  </w:style>
  <w:style w:type="character" w:customStyle="1" w:styleId="bighead1">
    <w:name w:val="bighead1"/>
    <w:rsid w:val="00AF04E9"/>
    <w:rPr>
      <w:rFonts w:ascii="Verdana" w:hAnsi="Verdana" w:hint="default"/>
      <w:b/>
      <w:bCs/>
      <w:sz w:val="27"/>
      <w:szCs w:val="27"/>
    </w:rPr>
  </w:style>
  <w:style w:type="character" w:customStyle="1" w:styleId="styleboldunderline">
    <w:name w:val="styleboldunderline"/>
    <w:rsid w:val="00AF04E9"/>
  </w:style>
  <w:style w:type="character" w:customStyle="1" w:styleId="citation">
    <w:name w:val="citation"/>
    <w:rsid w:val="00AF04E9"/>
  </w:style>
  <w:style w:type="character" w:customStyle="1" w:styleId="Underline-WFU">
    <w:name w:val="Underline-WFU"/>
    <w:uiPriority w:val="1"/>
    <w:qFormat/>
    <w:rsid w:val="00AF04E9"/>
    <w:rPr>
      <w:rFonts w:ascii="Cambria" w:hAnsi="Cambria"/>
      <w:sz w:val="21"/>
      <w:u w:val="single"/>
    </w:rPr>
  </w:style>
  <w:style w:type="paragraph" w:customStyle="1" w:styleId="Tiny-WFU">
    <w:name w:val="Tiny-WFU"/>
    <w:basedOn w:val="Normal"/>
    <w:qFormat/>
    <w:rsid w:val="00AF04E9"/>
    <w:rPr>
      <w:rFonts w:ascii="Cambria" w:eastAsia="Malgun Gothic" w:hAnsi="Cambria"/>
      <w:sz w:val="12"/>
      <w:lang w:eastAsia="ko-KR"/>
    </w:rPr>
  </w:style>
  <w:style w:type="character" w:customStyle="1" w:styleId="b">
    <w:name w:val="b"/>
    <w:rsid w:val="00AF04E9"/>
  </w:style>
  <w:style w:type="character" w:customStyle="1" w:styleId="UnunderlinedTextChar">
    <w:name w:val="Ununderlined Text Char"/>
    <w:link w:val="UnunderlinedText"/>
    <w:rsid w:val="00AF04E9"/>
    <w:rPr>
      <w:sz w:val="12"/>
    </w:rPr>
  </w:style>
  <w:style w:type="paragraph" w:customStyle="1" w:styleId="UnunderlinedText">
    <w:name w:val="Ununderlined Text"/>
    <w:basedOn w:val="Normal"/>
    <w:link w:val="UnunderlinedTextChar"/>
    <w:autoRedefine/>
    <w:qFormat/>
    <w:rsid w:val="00AF04E9"/>
    <w:rPr>
      <w:rFonts w:asciiTheme="minorHAnsi" w:eastAsiaTheme="minorEastAsia" w:hAnsiTheme="minorHAnsi"/>
      <w:sz w:val="12"/>
      <w:szCs w:val="24"/>
    </w:rPr>
  </w:style>
  <w:style w:type="character" w:customStyle="1" w:styleId="CardsFont6ptChar1">
    <w:name w:val="Cards + Font: 6 pt Char1"/>
    <w:link w:val="CardsFont6pt"/>
    <w:uiPriority w:val="99"/>
    <w:locked/>
    <w:rsid w:val="00AF04E9"/>
    <w:rPr>
      <w:rFonts w:ascii="Times New Roman" w:eastAsia="Times New Roman" w:hAnsi="Times New Roman" w:cs="Calibri"/>
      <w:sz w:val="12"/>
      <w:szCs w:val="20"/>
    </w:rPr>
  </w:style>
  <w:style w:type="character" w:customStyle="1" w:styleId="CardTextCharChar">
    <w:name w:val="Card Text Char Char"/>
    <w:rsid w:val="00AF04E9"/>
    <w:rPr>
      <w:rFonts w:ascii="Arial" w:hAnsi="Arial"/>
      <w:sz w:val="16"/>
      <w:szCs w:val="24"/>
    </w:rPr>
  </w:style>
  <w:style w:type="paragraph" w:customStyle="1" w:styleId="Indentation">
    <w:name w:val="Indentation"/>
    <w:basedOn w:val="Normal"/>
    <w:qFormat/>
    <w:rsid w:val="00AF04E9"/>
    <w:pPr>
      <w:ind w:left="288" w:right="288"/>
    </w:pPr>
    <w:rPr>
      <w:rFonts w:ascii="Times New Roman" w:eastAsia="Calibri" w:hAnsi="Times New Roman"/>
    </w:rPr>
  </w:style>
  <w:style w:type="paragraph" w:customStyle="1" w:styleId="departments">
    <w:name w:val="departments"/>
    <w:basedOn w:val="Normal"/>
    <w:qFormat/>
    <w:rsid w:val="00AF04E9"/>
    <w:pPr>
      <w:spacing w:before="100" w:beforeAutospacing="1" w:after="100" w:afterAutospacing="1"/>
    </w:pPr>
    <w:rPr>
      <w:rFonts w:ascii="Times New Roman" w:eastAsia="Times New Roman" w:hAnsi="Times New Roman"/>
    </w:rPr>
  </w:style>
  <w:style w:type="numbering" w:customStyle="1" w:styleId="NoList2">
    <w:name w:val="No List2"/>
    <w:next w:val="NoList"/>
    <w:uiPriority w:val="99"/>
    <w:semiHidden/>
    <w:unhideWhenUsed/>
    <w:rsid w:val="00AF04E9"/>
  </w:style>
  <w:style w:type="character" w:customStyle="1" w:styleId="left-date1">
    <w:name w:val="left-date1"/>
    <w:rsid w:val="00AF04E9"/>
    <w:rPr>
      <w:rFonts w:ascii="Verdana" w:hAnsi="Verdana" w:hint="default"/>
      <w:color w:val="666666"/>
      <w:sz w:val="14"/>
      <w:szCs w:val="14"/>
    </w:rPr>
  </w:style>
  <w:style w:type="character" w:customStyle="1" w:styleId="BodyText1">
    <w:name w:val="Body Text1"/>
    <w:basedOn w:val="DefaultParagraphFont"/>
    <w:rsid w:val="00AF04E9"/>
    <w:rPr>
      <w:rFonts w:ascii="Georgia" w:eastAsia="Georgia" w:hAnsi="Georgia" w:cs="Georgia"/>
      <w:color w:val="000000"/>
      <w:spacing w:val="0"/>
      <w:w w:val="100"/>
      <w:position w:val="0"/>
      <w:sz w:val="21"/>
      <w:szCs w:val="21"/>
      <w:shd w:val="clear" w:color="auto" w:fill="FFFFFF"/>
      <w:lang w:val="en-US"/>
    </w:rPr>
  </w:style>
  <w:style w:type="character" w:customStyle="1" w:styleId="Bodytext30">
    <w:name w:val="Body text (3)"/>
    <w:basedOn w:val="DefaultParagraphFont"/>
    <w:rsid w:val="00AF04E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at">
    <w:name w:val="at"/>
    <w:basedOn w:val="DefaultParagraphFont"/>
    <w:rsid w:val="00AF04E9"/>
  </w:style>
  <w:style w:type="character" w:customStyle="1" w:styleId="org">
    <w:name w:val="org"/>
    <w:basedOn w:val="DefaultParagraphFont"/>
    <w:rsid w:val="00AF04E9"/>
  </w:style>
  <w:style w:type="paragraph" w:customStyle="1" w:styleId="seeall">
    <w:name w:val="seeall"/>
    <w:basedOn w:val="Normal"/>
    <w:qFormat/>
    <w:rsid w:val="00AF04E9"/>
    <w:pPr>
      <w:spacing w:before="100" w:beforeAutospacing="1" w:after="100" w:afterAutospacing="1"/>
    </w:pPr>
    <w:rPr>
      <w:rFonts w:ascii="Times New Roman" w:eastAsia="Times New Roman" w:hAnsi="Times New Roman"/>
    </w:rPr>
  </w:style>
  <w:style w:type="character" w:customStyle="1" w:styleId="Title2">
    <w:name w:val="Title2"/>
    <w:basedOn w:val="DefaultParagraphFont"/>
    <w:rsid w:val="00AF04E9"/>
  </w:style>
  <w:style w:type="character" w:customStyle="1" w:styleId="list-comma">
    <w:name w:val="list-comma"/>
    <w:basedOn w:val="DefaultParagraphFont"/>
    <w:rsid w:val="00AF04E9"/>
  </w:style>
  <w:style w:type="character" w:customStyle="1" w:styleId="date-display-single">
    <w:name w:val="date-display-single"/>
    <w:basedOn w:val="DefaultParagraphFont"/>
    <w:rsid w:val="00AF04E9"/>
  </w:style>
  <w:style w:type="character" w:customStyle="1" w:styleId="livefyre-commentcount">
    <w:name w:val="livefyre-commentcount"/>
    <w:basedOn w:val="DefaultParagraphFont"/>
    <w:rsid w:val="00AF04E9"/>
  </w:style>
  <w:style w:type="character" w:customStyle="1" w:styleId="share">
    <w:name w:val="share"/>
    <w:basedOn w:val="DefaultParagraphFont"/>
    <w:rsid w:val="00AF04E9"/>
  </w:style>
  <w:style w:type="character" w:customStyle="1" w:styleId="ata11y">
    <w:name w:val="at_a11y"/>
    <w:basedOn w:val="DefaultParagraphFont"/>
    <w:rsid w:val="00AF04E9"/>
  </w:style>
  <w:style w:type="character" w:customStyle="1" w:styleId="UNDERLINECharChar0">
    <w:name w:val="UNDERLINE Char Char"/>
    <w:rsid w:val="00AF04E9"/>
    <w:rPr>
      <w:bCs/>
      <w:kern w:val="28"/>
      <w:szCs w:val="32"/>
      <w:u w:val="single"/>
    </w:rPr>
  </w:style>
  <w:style w:type="character" w:customStyle="1" w:styleId="Picturecaption2">
    <w:name w:val="Picture caption (2)_"/>
    <w:basedOn w:val="DefaultParagraphFont"/>
    <w:link w:val="Picturecaption20"/>
    <w:rsid w:val="00AF04E9"/>
    <w:rPr>
      <w:rFonts w:eastAsia="Arial" w:cs="Arial"/>
      <w:b/>
      <w:bCs/>
      <w:sz w:val="15"/>
      <w:szCs w:val="15"/>
      <w:shd w:val="clear" w:color="auto" w:fill="FFFFFF"/>
    </w:rPr>
  </w:style>
  <w:style w:type="paragraph" w:customStyle="1" w:styleId="Picturecaption20">
    <w:name w:val="Picture caption (2)"/>
    <w:basedOn w:val="Normal"/>
    <w:link w:val="Picturecaption2"/>
    <w:qFormat/>
    <w:rsid w:val="00AF04E9"/>
    <w:pPr>
      <w:shd w:val="clear" w:color="auto" w:fill="FFFFFF"/>
      <w:spacing w:line="0" w:lineRule="atLeast"/>
      <w:jc w:val="right"/>
    </w:pPr>
    <w:rPr>
      <w:rFonts w:asciiTheme="minorHAnsi" w:eastAsia="Arial" w:hAnsiTheme="minorHAnsi" w:cs="Arial"/>
      <w:b/>
      <w:bCs/>
      <w:sz w:val="15"/>
      <w:szCs w:val="15"/>
    </w:rPr>
  </w:style>
  <w:style w:type="character" w:customStyle="1" w:styleId="Picturecaption">
    <w:name w:val="Picture caption_"/>
    <w:basedOn w:val="DefaultParagraphFont"/>
    <w:link w:val="Picturecaption0"/>
    <w:rsid w:val="00AF04E9"/>
    <w:rPr>
      <w:rFonts w:eastAsia="Arial" w:cs="Arial"/>
      <w:sz w:val="20"/>
      <w:szCs w:val="20"/>
      <w:shd w:val="clear" w:color="auto" w:fill="FFFFFF"/>
    </w:rPr>
  </w:style>
  <w:style w:type="paragraph" w:customStyle="1" w:styleId="Picturecaption0">
    <w:name w:val="Picture caption"/>
    <w:basedOn w:val="Normal"/>
    <w:link w:val="Picturecaption"/>
    <w:qFormat/>
    <w:rsid w:val="00AF04E9"/>
    <w:pPr>
      <w:shd w:val="clear" w:color="auto" w:fill="FFFFFF"/>
      <w:spacing w:line="0" w:lineRule="atLeast"/>
    </w:pPr>
    <w:rPr>
      <w:rFonts w:asciiTheme="minorHAnsi" w:eastAsia="Arial" w:hAnsiTheme="minorHAnsi" w:cs="Arial"/>
      <w:sz w:val="20"/>
      <w:szCs w:val="20"/>
    </w:rPr>
  </w:style>
  <w:style w:type="character" w:customStyle="1" w:styleId="Bodytext3Spacing0ptExact">
    <w:name w:val="Body text (3) + Spacing 0 pt Exact"/>
    <w:basedOn w:val="DefaultParagraphFont"/>
    <w:rsid w:val="00AF04E9"/>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AF04E9"/>
    <w:rPr>
      <w:rFonts w:eastAsia="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AF04E9"/>
    <w:rPr>
      <w:rFonts w:eastAsia="Arial" w:cs="Arial"/>
      <w:b/>
      <w:bCs/>
      <w:color w:val="000000"/>
      <w:spacing w:val="-9"/>
      <w:w w:val="100"/>
      <w:position w:val="0"/>
      <w:sz w:val="15"/>
      <w:szCs w:val="15"/>
      <w:shd w:val="clear" w:color="auto" w:fill="FFFFFF"/>
      <w:lang w:val="en-US"/>
    </w:rPr>
  </w:style>
  <w:style w:type="paragraph" w:customStyle="1" w:styleId="textbodyblack">
    <w:name w:val="textbodyblack"/>
    <w:basedOn w:val="Normal"/>
    <w:qFormat/>
    <w:rsid w:val="00AF04E9"/>
    <w:pPr>
      <w:spacing w:before="100" w:beforeAutospacing="1" w:after="100" w:afterAutospacing="1"/>
    </w:pPr>
    <w:rPr>
      <w:rFonts w:ascii="Times New Roman" w:eastAsia="Times New Roman" w:hAnsi="Times New Roman"/>
    </w:rPr>
  </w:style>
  <w:style w:type="character" w:customStyle="1" w:styleId="rednegchange">
    <w:name w:val="red_neg_change"/>
    <w:basedOn w:val="DefaultParagraphFont"/>
    <w:rsid w:val="00AF04E9"/>
  </w:style>
  <w:style w:type="character" w:customStyle="1" w:styleId="wsodqchgshow">
    <w:name w:val="wsodq_chgshow"/>
    <w:basedOn w:val="DefaultParagraphFont"/>
    <w:rsid w:val="00AF04E9"/>
  </w:style>
  <w:style w:type="character" w:customStyle="1" w:styleId="greenposchange">
    <w:name w:val="green_pos_change"/>
    <w:basedOn w:val="DefaultParagraphFont"/>
    <w:rsid w:val="00AF04E9"/>
  </w:style>
  <w:style w:type="paragraph" w:customStyle="1" w:styleId="image-caption">
    <w:name w:val="image-caption"/>
    <w:basedOn w:val="Normal"/>
    <w:qFormat/>
    <w:rsid w:val="00AF04E9"/>
    <w:pPr>
      <w:spacing w:before="100" w:beforeAutospacing="1" w:after="100" w:afterAutospacing="1"/>
    </w:pPr>
    <w:rPr>
      <w:rFonts w:ascii="Times New Roman" w:eastAsia="Times New Roman" w:hAnsi="Times New Roman"/>
    </w:rPr>
  </w:style>
  <w:style w:type="character" w:customStyle="1" w:styleId="image-credit">
    <w:name w:val="image-credit"/>
    <w:basedOn w:val="DefaultParagraphFont"/>
    <w:rsid w:val="00AF04E9"/>
  </w:style>
  <w:style w:type="paragraph" w:customStyle="1" w:styleId="first">
    <w:name w:val="first"/>
    <w:basedOn w:val="Normal"/>
    <w:qFormat/>
    <w:rsid w:val="00AF04E9"/>
    <w:pPr>
      <w:spacing w:before="100" w:beforeAutospacing="1" w:after="100" w:afterAutospacing="1"/>
    </w:pPr>
    <w:rPr>
      <w:rFonts w:ascii="Times New Roman" w:eastAsia="Times New Roman" w:hAnsi="Times New Roman"/>
    </w:rPr>
  </w:style>
  <w:style w:type="paragraph" w:customStyle="1" w:styleId="gascontcredit">
    <w:name w:val="gas_cont_credit"/>
    <w:basedOn w:val="Normal"/>
    <w:qFormat/>
    <w:rsid w:val="00AF04E9"/>
    <w:pPr>
      <w:spacing w:before="100" w:beforeAutospacing="1" w:after="100" w:afterAutospacing="1"/>
    </w:pPr>
    <w:rPr>
      <w:rFonts w:ascii="Times New Roman" w:eastAsia="Times New Roman" w:hAnsi="Times New Roman"/>
    </w:rPr>
  </w:style>
  <w:style w:type="character" w:customStyle="1" w:styleId="sup1">
    <w:name w:val="sup1"/>
    <w:rsid w:val="00AF04E9"/>
    <w:rPr>
      <w:rFonts w:ascii="Times New Roman" w:hAnsi="Times New Roman" w:cs="Times New Roman" w:hint="default"/>
      <w:color w:val="000000"/>
      <w:shd w:val="clear" w:color="auto" w:fill="FEFFCF"/>
    </w:rPr>
  </w:style>
  <w:style w:type="character" w:customStyle="1" w:styleId="pgnum1">
    <w:name w:val="pgnum1"/>
    <w:rsid w:val="00AF04E9"/>
    <w:rPr>
      <w:rFonts w:ascii="Arial" w:hAnsi="Arial" w:cs="Arial" w:hint="default"/>
      <w:color w:val="FF0000"/>
      <w:sz w:val="22"/>
      <w:szCs w:val="22"/>
    </w:rPr>
  </w:style>
  <w:style w:type="character" w:customStyle="1" w:styleId="nw">
    <w:name w:val="nw"/>
    <w:rsid w:val="00AF04E9"/>
  </w:style>
  <w:style w:type="paragraph" w:customStyle="1" w:styleId="AuthorDate0">
    <w:name w:val="AuthorDate"/>
    <w:next w:val="Normal"/>
    <w:link w:val="AuthorDateChar"/>
    <w:qFormat/>
    <w:rsid w:val="00AF04E9"/>
    <w:pPr>
      <w:widowControl w:val="0"/>
      <w:outlineLvl w:val="2"/>
    </w:pPr>
    <w:rPr>
      <w:rFonts w:ascii="Times New Roman" w:eastAsia="Calibri" w:hAnsi="Times New Roman" w:cs="Times New Roman"/>
      <w:b/>
      <w:szCs w:val="20"/>
      <w:u w:val="single"/>
    </w:rPr>
  </w:style>
  <w:style w:type="character" w:customStyle="1" w:styleId="AuthorDateChar">
    <w:name w:val="AuthorDate Char"/>
    <w:link w:val="AuthorDate0"/>
    <w:rsid w:val="00AF04E9"/>
    <w:rPr>
      <w:rFonts w:ascii="Times New Roman" w:eastAsia="Calibri" w:hAnsi="Times New Roman" w:cs="Times New Roman"/>
      <w:b/>
      <w:szCs w:val="20"/>
      <w:u w:val="single"/>
    </w:rPr>
  </w:style>
  <w:style w:type="character" w:customStyle="1" w:styleId="CardsFont12pt0">
    <w:name w:val="Cards + Font 12pt"/>
    <w:uiPriority w:val="1"/>
    <w:rsid w:val="00AF04E9"/>
    <w:rPr>
      <w:rFonts w:ascii="Times New Roman" w:hAnsi="Times New Roman"/>
      <w:sz w:val="24"/>
      <w:u w:val="single"/>
      <w:lang w:val="en-US" w:eastAsia="en-US" w:bidi="ar-SA"/>
    </w:rPr>
  </w:style>
  <w:style w:type="character" w:customStyle="1" w:styleId="CardsHighlight">
    <w:name w:val="Cards Highlight"/>
    <w:uiPriority w:val="1"/>
    <w:qFormat/>
    <w:rsid w:val="00AF04E9"/>
    <w:rPr>
      <w:rFonts w:ascii="Times New Roman" w:hAnsi="Times New Roman"/>
      <w:sz w:val="24"/>
      <w:u w:val="single"/>
      <w:bdr w:val="none" w:sz="0" w:space="0" w:color="auto"/>
      <w:shd w:val="clear" w:color="auto" w:fill="00FFFF"/>
    </w:rPr>
  </w:style>
  <w:style w:type="paragraph" w:customStyle="1" w:styleId="BlockHeadingsCharChar">
    <w:name w:val="Block Headings Char Char"/>
    <w:basedOn w:val="Normal"/>
    <w:link w:val="BlockHeadingsCharCharChar"/>
    <w:qFormat/>
    <w:rsid w:val="00AF04E9"/>
    <w:pPr>
      <w:autoSpaceDE w:val="0"/>
      <w:autoSpaceDN w:val="0"/>
      <w:adjustRightInd w:val="0"/>
      <w:jc w:val="center"/>
      <w:outlineLvl w:val="0"/>
    </w:pPr>
    <w:rPr>
      <w:rFonts w:ascii="Times New Roman" w:hAnsi="Times New Roman"/>
      <w:b/>
      <w:caps/>
      <w:szCs w:val="20"/>
    </w:rPr>
  </w:style>
  <w:style w:type="paragraph" w:customStyle="1" w:styleId="CitesCharCharChar">
    <w:name w:val="Cites Char Char Char"/>
    <w:basedOn w:val="Normal"/>
    <w:link w:val="CitesCharCharCharChar"/>
    <w:qFormat/>
    <w:rsid w:val="00AF04E9"/>
    <w:pPr>
      <w:autoSpaceDE w:val="0"/>
      <w:autoSpaceDN w:val="0"/>
      <w:adjustRightInd w:val="0"/>
      <w:outlineLvl w:val="2"/>
    </w:pPr>
    <w:rPr>
      <w:b/>
      <w:bCs/>
    </w:rPr>
  </w:style>
  <w:style w:type="paragraph" w:customStyle="1" w:styleId="TagsChar1Char">
    <w:name w:val="Tags Char1 Char"/>
    <w:basedOn w:val="Normal"/>
    <w:link w:val="TagsChar1CharChar"/>
    <w:qFormat/>
    <w:rsid w:val="00AF04E9"/>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AF04E9"/>
    <w:rPr>
      <w:rFonts w:ascii="Georgia" w:hAnsi="Georgia" w:cs="Calibri"/>
      <w:sz w:val="24"/>
      <w:u w:val="thick"/>
    </w:rPr>
  </w:style>
  <w:style w:type="character" w:customStyle="1" w:styleId="TagsChar1CharChar">
    <w:name w:val="Tags Char1 Char Char"/>
    <w:link w:val="TagsChar1Char"/>
    <w:rsid w:val="00AF04E9"/>
    <w:rPr>
      <w:rFonts w:ascii="Calibri" w:eastAsiaTheme="minorHAnsi" w:hAnsi="Calibri"/>
      <w:b/>
      <w:sz w:val="22"/>
      <w:szCs w:val="22"/>
    </w:rPr>
  </w:style>
  <w:style w:type="character" w:customStyle="1" w:styleId="CitesCharCharCharChar">
    <w:name w:val="Cites Char Char Char Char"/>
    <w:link w:val="CitesCharCharChar"/>
    <w:rsid w:val="00AF04E9"/>
    <w:rPr>
      <w:rFonts w:ascii="Calibri" w:eastAsiaTheme="minorHAnsi" w:hAnsi="Calibri"/>
      <w:b/>
      <w:bCs/>
      <w:sz w:val="22"/>
      <w:szCs w:val="22"/>
    </w:rPr>
  </w:style>
  <w:style w:type="paragraph" w:customStyle="1" w:styleId="CardsFont6ptCharChar">
    <w:name w:val="Cards + Font: 6 pt Char Char"/>
    <w:basedOn w:val="Normal"/>
    <w:link w:val="CardsFont6ptCharCharChar"/>
    <w:qFormat/>
    <w:rsid w:val="00AF04E9"/>
    <w:pPr>
      <w:autoSpaceDE w:val="0"/>
      <w:autoSpaceDN w:val="0"/>
      <w:adjustRightInd w:val="0"/>
      <w:ind w:left="432" w:right="432"/>
    </w:pPr>
    <w:rPr>
      <w:sz w:val="12"/>
    </w:rPr>
  </w:style>
  <w:style w:type="character" w:customStyle="1" w:styleId="CardsFont6ptCharCharChar">
    <w:name w:val="Cards + Font: 6 pt Char Char Char"/>
    <w:link w:val="CardsFont6ptCharChar"/>
    <w:rsid w:val="00AF04E9"/>
    <w:rPr>
      <w:rFonts w:ascii="Calibri" w:eastAsiaTheme="minorHAnsi" w:hAnsi="Calibri"/>
      <w:sz w:val="12"/>
      <w:szCs w:val="22"/>
    </w:rPr>
  </w:style>
  <w:style w:type="character" w:customStyle="1" w:styleId="BlockHeadingsCharCharChar">
    <w:name w:val="Block Headings Char Char Char"/>
    <w:link w:val="BlockHeadingsCharChar"/>
    <w:rsid w:val="00AF04E9"/>
    <w:rPr>
      <w:rFonts w:ascii="Times New Roman" w:eastAsiaTheme="minorHAnsi" w:hAnsi="Times New Roman"/>
      <w:b/>
      <w:caps/>
      <w:sz w:val="22"/>
      <w:szCs w:val="20"/>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
    <w:qFormat/>
    <w:rsid w:val="00AF04E9"/>
    <w:rPr>
      <w:rFonts w:ascii="Arial Narrow" w:hAnsi="Arial Narrow"/>
      <w:sz w:val="24"/>
      <w:szCs w:val="24"/>
      <w:u w:val="thick"/>
      <w:lang w:val="en-US" w:eastAsia="en-US" w:bidi="ar-SA"/>
    </w:rPr>
  </w:style>
  <w:style w:type="character" w:customStyle="1" w:styleId="AuthorChar">
    <w:name w:val="Author Char"/>
    <w:aliases w:val="Minimized Char,Normal Bold Char"/>
    <w:qFormat/>
    <w:rsid w:val="00AF04E9"/>
    <w:rPr>
      <w:b/>
      <w:sz w:val="22"/>
      <w:lang w:val="en-US" w:eastAsia="en-US" w:bidi="ar-SA"/>
    </w:rPr>
  </w:style>
  <w:style w:type="paragraph" w:customStyle="1" w:styleId="blocktitle1">
    <w:name w:val="block title"/>
    <w:basedOn w:val="Normal"/>
    <w:link w:val="blocktitleChar0"/>
    <w:qFormat/>
    <w:rsid w:val="00AF04E9"/>
    <w:pPr>
      <w:spacing w:after="240"/>
      <w:jc w:val="center"/>
      <w:outlineLvl w:val="0"/>
    </w:pPr>
    <w:rPr>
      <w:rFonts w:ascii="Garamond" w:eastAsia="Times New Roman" w:hAnsi="Garamond"/>
      <w:b/>
      <w:caps/>
      <w:sz w:val="28"/>
      <w:szCs w:val="20"/>
    </w:rPr>
  </w:style>
  <w:style w:type="character" w:customStyle="1" w:styleId="blocktitleChar0">
    <w:name w:val="block title Char"/>
    <w:link w:val="blocktitle1"/>
    <w:rsid w:val="00AF04E9"/>
    <w:rPr>
      <w:rFonts w:ascii="Garamond" w:eastAsia="Times New Roman" w:hAnsi="Garamond"/>
      <w:b/>
      <w:caps/>
      <w:sz w:val="28"/>
      <w:szCs w:val="20"/>
    </w:rPr>
  </w:style>
  <w:style w:type="paragraph" w:customStyle="1" w:styleId="Cards1">
    <w:name w:val="Cards1"/>
    <w:basedOn w:val="Normal"/>
    <w:link w:val="Cards1Char"/>
    <w:qFormat/>
    <w:rsid w:val="00AF04E9"/>
    <w:pPr>
      <w:autoSpaceDE w:val="0"/>
      <w:autoSpaceDN w:val="0"/>
      <w:adjustRightInd w:val="0"/>
      <w:ind w:left="432" w:right="432"/>
    </w:pPr>
    <w:rPr>
      <w:rFonts w:ascii="Times New Roman" w:eastAsia="Times New Roman" w:hAnsi="Times New Roman"/>
      <w:sz w:val="20"/>
      <w:szCs w:val="20"/>
    </w:rPr>
  </w:style>
  <w:style w:type="character" w:customStyle="1" w:styleId="Cards1Char">
    <w:name w:val="Cards1 Char"/>
    <w:link w:val="Cards1"/>
    <w:rsid w:val="00AF04E9"/>
    <w:rPr>
      <w:rFonts w:ascii="Times New Roman" w:eastAsia="Times New Roman" w:hAnsi="Times New Roman"/>
      <w:sz w:val="20"/>
      <w:szCs w:val="20"/>
    </w:rPr>
  </w:style>
  <w:style w:type="paragraph" w:customStyle="1" w:styleId="CardsUnderline">
    <w:name w:val="Cards + Underline"/>
    <w:basedOn w:val="Normal"/>
    <w:link w:val="CardsUnderlineChar"/>
    <w:qFormat/>
    <w:rsid w:val="00AF04E9"/>
    <w:pPr>
      <w:autoSpaceDE w:val="0"/>
      <w:autoSpaceDN w:val="0"/>
      <w:adjustRightInd w:val="0"/>
      <w:ind w:left="432" w:right="432"/>
    </w:pPr>
    <w:rPr>
      <w:rFonts w:ascii="Times New Roman" w:eastAsia="Times New Roman" w:hAnsi="Times New Roman"/>
      <w:u w:val="thick"/>
    </w:rPr>
  </w:style>
  <w:style w:type="character" w:customStyle="1" w:styleId="CardsUnderlineChar">
    <w:name w:val="Cards + Underline Char"/>
    <w:link w:val="CardsUnderline"/>
    <w:rsid w:val="00AF04E9"/>
    <w:rPr>
      <w:rFonts w:ascii="Times New Roman" w:eastAsia="Times New Roman" w:hAnsi="Times New Roman"/>
      <w:sz w:val="22"/>
      <w:szCs w:val="22"/>
      <w:u w:val="thick"/>
    </w:rPr>
  </w:style>
  <w:style w:type="paragraph" w:customStyle="1" w:styleId="StyleNormalWebNormalWebChar1CharNormalWebCharCharC">
    <w:name w:val="Style Normal (Web)Normal (Web) Char1 CharNormal (Web) Char Char C..."/>
    <w:basedOn w:val="NormalWeb"/>
    <w:qFormat/>
    <w:rsid w:val="00AF04E9"/>
    <w:pPr>
      <w:widowControl w:val="0"/>
      <w:spacing w:after="0"/>
    </w:pPr>
    <w:rPr>
      <w:rFonts w:ascii="Georgia" w:eastAsia="Times New Roman" w:hAnsi="Georgia" w:cstheme="minorBidi"/>
      <w:color w:val="000000"/>
      <w:sz w:val="22"/>
      <w:szCs w:val="20"/>
    </w:rPr>
  </w:style>
  <w:style w:type="paragraph" w:customStyle="1" w:styleId="citenon-bold">
    <w:name w:val="cite non-bold"/>
    <w:basedOn w:val="Normal"/>
    <w:link w:val="citenon-boldChar"/>
    <w:qFormat/>
    <w:rsid w:val="00AF04E9"/>
    <w:rPr>
      <w:rFonts w:ascii="Times New Roman" w:eastAsia="Times New Roman" w:hAnsi="Times New Roman"/>
    </w:rPr>
  </w:style>
  <w:style w:type="paragraph" w:customStyle="1" w:styleId="Reference">
    <w:name w:val="Reference"/>
    <w:qFormat/>
    <w:rsid w:val="00AF04E9"/>
    <w:rPr>
      <w:rFonts w:ascii="Times New Roman" w:eastAsia="Times New Roman" w:hAnsi="Times New Roman" w:cs="Times New Roman"/>
      <w:b/>
      <w:bCs/>
      <w:szCs w:val="27"/>
      <w:u w:val="single"/>
    </w:rPr>
  </w:style>
  <w:style w:type="character" w:customStyle="1" w:styleId="inhoud">
    <w:name w:val="inhoud"/>
    <w:rsid w:val="00AF04E9"/>
  </w:style>
  <w:style w:type="character" w:customStyle="1" w:styleId="CardsUnderlined">
    <w:name w:val="Cards Underlined"/>
    <w:qFormat/>
    <w:rsid w:val="00AF04E9"/>
    <w:rPr>
      <w:rFonts w:ascii="Helvetica" w:hAnsi="Helvetica"/>
      <w:sz w:val="22"/>
      <w:szCs w:val="24"/>
      <w:u w:val="single"/>
    </w:rPr>
  </w:style>
  <w:style w:type="character" w:customStyle="1" w:styleId="Cites-AuthorDate">
    <w:name w:val="Cites-Author/Date"/>
    <w:qFormat/>
    <w:rsid w:val="00AF04E9"/>
    <w:rPr>
      <w:rFonts w:ascii="Helvetica" w:hAnsi="Helvetica" w:cs="Helvetica"/>
      <w:b/>
      <w:sz w:val="22"/>
      <w:szCs w:val="24"/>
      <w:u w:val="single"/>
    </w:rPr>
  </w:style>
  <w:style w:type="paragraph" w:customStyle="1" w:styleId="StyleHeading2Heading2Char2CharHeading2Char1CharCharHead">
    <w:name w:val="Style Heading 2Heading 2 Char2 CharHeading 2 Char1 Char CharHead..."/>
    <w:basedOn w:val="Heading2"/>
    <w:qFormat/>
    <w:rsid w:val="00AF04E9"/>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0">
    <w:name w:val="Highlight"/>
    <w:uiPriority w:val="1"/>
    <w:qFormat/>
    <w:rsid w:val="00AF04E9"/>
    <w:rPr>
      <w:rFonts w:ascii="Georgia" w:hAnsi="Georgia"/>
      <w:b w:val="0"/>
      <w:sz w:val="22"/>
      <w:u w:val="single"/>
      <w:bdr w:val="none" w:sz="0" w:space="0" w:color="auto"/>
      <w:shd w:val="clear" w:color="auto" w:fill="89FF94"/>
    </w:rPr>
  </w:style>
  <w:style w:type="character" w:customStyle="1" w:styleId="Boxout">
    <w:name w:val="Box out"/>
    <w:uiPriority w:val="1"/>
    <w:qFormat/>
    <w:rsid w:val="00AF04E9"/>
    <w:rPr>
      <w:rFonts w:ascii="Georgia" w:hAnsi="Georgia"/>
      <w:b/>
      <w:sz w:val="22"/>
      <w:u w:val="single"/>
      <w:bdr w:val="single" w:sz="4" w:space="0" w:color="auto"/>
      <w:shd w:val="clear" w:color="auto" w:fill="89FF94"/>
    </w:rPr>
  </w:style>
  <w:style w:type="character" w:customStyle="1" w:styleId="StyleCardtextChar10pt">
    <w:name w:val="Style Card text Char + 10 pt"/>
    <w:rsid w:val="00AF04E9"/>
    <w:rPr>
      <w:rFonts w:ascii="Georgia" w:hAnsi="Georgia"/>
      <w:sz w:val="20"/>
      <w:u w:val="single"/>
    </w:rPr>
  </w:style>
  <w:style w:type="paragraph" w:customStyle="1" w:styleId="Blocktitle3">
    <w:name w:val="Block title"/>
    <w:basedOn w:val="Heading1"/>
    <w:autoRedefine/>
    <w:qFormat/>
    <w:rsid w:val="00AF04E9"/>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cs="Times New Roman"/>
      <w:bCs/>
      <w:kern w:val="24"/>
      <w:sz w:val="26"/>
    </w:rPr>
  </w:style>
  <w:style w:type="paragraph" w:customStyle="1" w:styleId="CardUnderlined">
    <w:name w:val="Card Underlined"/>
    <w:basedOn w:val="Normal"/>
    <w:autoRedefine/>
    <w:qFormat/>
    <w:rsid w:val="00AF04E9"/>
    <w:rPr>
      <w:rFonts w:ascii="Arial Narrow" w:eastAsia="Times New Roman" w:hAnsi="Arial Narrow"/>
      <w:u w:val="single"/>
    </w:rPr>
  </w:style>
  <w:style w:type="paragraph" w:customStyle="1" w:styleId="CardNotUnderlined0">
    <w:name w:val="Card Not Underlined"/>
    <w:basedOn w:val="Normal"/>
    <w:autoRedefine/>
    <w:qFormat/>
    <w:rsid w:val="00AF04E9"/>
    <w:rPr>
      <w:rFonts w:eastAsia="Times New Roman"/>
      <w:szCs w:val="20"/>
    </w:rPr>
  </w:style>
  <w:style w:type="character" w:customStyle="1" w:styleId="UnderliningChar2">
    <w:name w:val="Underlining Char2"/>
    <w:rsid w:val="00AF04E9"/>
    <w:rPr>
      <w:rFonts w:ascii="Arial Narrow" w:hAnsi="Arial Narrow"/>
      <w:szCs w:val="24"/>
      <w:u w:val="single"/>
      <w:lang w:val="en-US" w:eastAsia="en-US" w:bidi="ar-SA"/>
    </w:rPr>
  </w:style>
  <w:style w:type="paragraph" w:customStyle="1" w:styleId="BlockHeading1">
    <w:name w:val="Block Heading 1"/>
    <w:basedOn w:val="Normal"/>
    <w:qFormat/>
    <w:rsid w:val="00AF04E9"/>
    <w:pPr>
      <w:pBdr>
        <w:bottom w:val="single" w:sz="18" w:space="1" w:color="auto"/>
      </w:pBdr>
      <w:jc w:val="center"/>
      <w:outlineLvl w:val="0"/>
    </w:pPr>
    <w:rPr>
      <w:rFonts w:eastAsia="Times New Roman"/>
      <w:b/>
      <w:color w:val="000000"/>
      <w:sz w:val="48"/>
      <w:szCs w:val="48"/>
    </w:rPr>
  </w:style>
  <w:style w:type="paragraph" w:customStyle="1" w:styleId="RepeatBlockHeading">
    <w:name w:val="Repeat Block Heading"/>
    <w:basedOn w:val="BlockHeading1"/>
    <w:qFormat/>
    <w:rsid w:val="00AF04E9"/>
    <w:pPr>
      <w:outlineLvl w:val="1"/>
    </w:pPr>
    <w:rP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ste">
    <w:name w:val="Paste"/>
    <w:basedOn w:val="Normal"/>
    <w:qFormat/>
    <w:rsid w:val="00AF04E9"/>
    <w:rPr>
      <w:rFonts w:ascii="Arial Narrow" w:eastAsia="Times New Roman" w:hAnsi="Arial Narrow"/>
    </w:rPr>
  </w:style>
  <w:style w:type="paragraph" w:customStyle="1" w:styleId="textsmall0">
    <w:name w:val="textsmall"/>
    <w:basedOn w:val="Normal"/>
    <w:link w:val="textsmallChar0"/>
    <w:qFormat/>
    <w:rsid w:val="00AF04E9"/>
    <w:rPr>
      <w:rFonts w:eastAsia="Times New Roman"/>
    </w:rPr>
  </w:style>
  <w:style w:type="character" w:customStyle="1" w:styleId="smcaps">
    <w:name w:val="smcaps"/>
    <w:rsid w:val="00AF04E9"/>
  </w:style>
  <w:style w:type="character" w:customStyle="1" w:styleId="Style1Char2">
    <w:name w:val="Style1 Char2"/>
    <w:rsid w:val="00AF04E9"/>
    <w:rPr>
      <w:szCs w:val="24"/>
      <w:lang w:val="en-US" w:eastAsia="en-US" w:bidi="ar-SA"/>
    </w:rPr>
  </w:style>
  <w:style w:type="paragraph" w:customStyle="1" w:styleId="SmallCite">
    <w:name w:val="Small Cite"/>
    <w:basedOn w:val="Normal"/>
    <w:qFormat/>
    <w:rsid w:val="00AF04E9"/>
    <w:rPr>
      <w:rFonts w:ascii="Verdana" w:eastAsia="Times New Roman" w:hAnsi="Verdana"/>
    </w:rPr>
  </w:style>
  <w:style w:type="paragraph" w:customStyle="1" w:styleId="inside-copy">
    <w:name w:val="inside-copy"/>
    <w:basedOn w:val="Normal"/>
    <w:qFormat/>
    <w:rsid w:val="00AF04E9"/>
    <w:pPr>
      <w:spacing w:before="100" w:beforeAutospacing="1" w:after="100" w:afterAutospacing="1" w:line="225" w:lineRule="atLeast"/>
    </w:pPr>
    <w:rPr>
      <w:rFonts w:eastAsia="Times New Roman"/>
      <w:szCs w:val="18"/>
    </w:rPr>
  </w:style>
  <w:style w:type="character" w:customStyle="1" w:styleId="inside-head1">
    <w:name w:val="inside-head1"/>
    <w:rsid w:val="00AF04E9"/>
    <w:rPr>
      <w:rFonts w:ascii="Arial" w:hAnsi="Arial" w:cs="Arial" w:hint="default"/>
      <w:b/>
      <w:bCs/>
      <w:color w:val="000000"/>
      <w:spacing w:val="-15"/>
      <w:sz w:val="45"/>
      <w:szCs w:val="45"/>
    </w:rPr>
  </w:style>
  <w:style w:type="character" w:customStyle="1" w:styleId="datestamp1">
    <w:name w:val="datestamp1"/>
    <w:rsid w:val="00AF04E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F04E9"/>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AF04E9"/>
  </w:style>
  <w:style w:type="paragraph" w:customStyle="1" w:styleId="links1">
    <w:name w:val="links1"/>
    <w:basedOn w:val="Normal"/>
    <w:qFormat/>
    <w:rsid w:val="00AF04E9"/>
    <w:pPr>
      <w:spacing w:before="100" w:beforeAutospacing="1" w:after="100" w:afterAutospacing="1"/>
    </w:pPr>
    <w:rPr>
      <w:rFonts w:eastAsia="Times New Roman"/>
      <w:color w:val="FFFFFF"/>
      <w:szCs w:val="16"/>
    </w:rPr>
  </w:style>
  <w:style w:type="paragraph" w:customStyle="1" w:styleId="noindent">
    <w:name w:val="noindent"/>
    <w:basedOn w:val="Normal"/>
    <w:qFormat/>
    <w:rsid w:val="00AF04E9"/>
    <w:pPr>
      <w:spacing w:before="100" w:beforeAutospacing="1" w:after="100" w:afterAutospacing="1"/>
      <w:ind w:left="300"/>
    </w:pPr>
    <w:rPr>
      <w:rFonts w:eastAsia="Times New Roman"/>
    </w:rPr>
  </w:style>
  <w:style w:type="paragraph" w:customStyle="1" w:styleId="endtext">
    <w:name w:val="endtext"/>
    <w:basedOn w:val="Normal"/>
    <w:qFormat/>
    <w:rsid w:val="00AF04E9"/>
    <w:pPr>
      <w:spacing w:before="100" w:beforeAutospacing="1" w:after="100" w:afterAutospacing="1"/>
      <w:ind w:left="300"/>
    </w:pPr>
    <w:rPr>
      <w:rFonts w:eastAsia="Times New Roman"/>
      <w:szCs w:val="20"/>
    </w:rPr>
  </w:style>
  <w:style w:type="character" w:customStyle="1" w:styleId="storyheading31">
    <w:name w:val="storyheading31"/>
    <w:rsid w:val="00AF04E9"/>
    <w:rPr>
      <w:rFonts w:ascii="Verdana" w:hAnsi="Verdana" w:hint="default"/>
      <w:b/>
      <w:bCs/>
      <w:sz w:val="32"/>
      <w:szCs w:val="32"/>
    </w:rPr>
  </w:style>
  <w:style w:type="character" w:customStyle="1" w:styleId="storydeck31">
    <w:name w:val="storydeck31"/>
    <w:rsid w:val="00AF04E9"/>
    <w:rPr>
      <w:rFonts w:ascii="Verdana" w:hAnsi="Verdana" w:hint="default"/>
      <w:i w:val="0"/>
      <w:iCs w:val="0"/>
      <w:sz w:val="21"/>
      <w:szCs w:val="21"/>
    </w:rPr>
  </w:style>
  <w:style w:type="paragraph" w:customStyle="1" w:styleId="copyright">
    <w:name w:val="copyright"/>
    <w:basedOn w:val="Normal"/>
    <w:qFormat/>
    <w:rsid w:val="00AF04E9"/>
    <w:pPr>
      <w:spacing w:before="100" w:beforeAutospacing="1" w:after="100" w:afterAutospacing="1"/>
    </w:pPr>
    <w:rPr>
      <w:rFonts w:eastAsia="Times New Roman"/>
    </w:rPr>
  </w:style>
  <w:style w:type="character" w:customStyle="1" w:styleId="subtitle10">
    <w:name w:val="subtitle1"/>
    <w:rsid w:val="00AF04E9"/>
    <w:rPr>
      <w:rFonts w:ascii="Verdana" w:hAnsi="Verdana" w:hint="default"/>
      <w:b w:val="0"/>
      <w:bCs w:val="0"/>
      <w:vanish w:val="0"/>
      <w:webHidden w:val="0"/>
      <w:color w:val="484848"/>
      <w:sz w:val="14"/>
      <w:szCs w:val="14"/>
      <w:specVanish w:val="0"/>
    </w:rPr>
  </w:style>
  <w:style w:type="paragraph" w:customStyle="1" w:styleId="g">
    <w:name w:val="g"/>
    <w:basedOn w:val="Normal"/>
    <w:qFormat/>
    <w:rsid w:val="00AF04E9"/>
    <w:pPr>
      <w:spacing w:before="240" w:after="240"/>
    </w:pPr>
    <w:rPr>
      <w:rFonts w:eastAsia="Times New Roman"/>
    </w:rPr>
  </w:style>
  <w:style w:type="character" w:customStyle="1" w:styleId="Heading2CharCharCharCharCharCharCharChar1">
    <w:name w:val="Heading 2 Char Char Char Char Char Char Char Char1"/>
    <w:aliases w:val="Heading 2 Char1 Char Char Char Char Char,Heading 2 Char Char Char Char Char Char Char,TAG Char1 Char,tag Cha,Char Char Char Char Char1,Heading 2 Char Char"/>
    <w:qFormat/>
    <w:rsid w:val="00AF04E9"/>
    <w:rPr>
      <w:rFonts w:cs="Arial"/>
      <w:b/>
      <w:bCs/>
      <w:iCs/>
      <w:color w:val="000000"/>
      <w:szCs w:val="28"/>
      <w:lang w:val="en-US" w:eastAsia="en-US" w:bidi="ar-SA"/>
    </w:rPr>
  </w:style>
  <w:style w:type="character" w:customStyle="1" w:styleId="clsbiolink">
    <w:name w:val="clsbiolink"/>
    <w:rsid w:val="00AF04E9"/>
  </w:style>
  <w:style w:type="character" w:customStyle="1" w:styleId="clssmaller">
    <w:name w:val="clssmaller"/>
    <w:rsid w:val="00AF04E9"/>
  </w:style>
  <w:style w:type="character" w:customStyle="1" w:styleId="sm1">
    <w:name w:val="sm1"/>
    <w:rsid w:val="00AF04E9"/>
    <w:rPr>
      <w:rFonts w:ascii="Verdana" w:hAnsi="Verdana" w:hint="default"/>
      <w:i w:val="0"/>
      <w:iCs w:val="0"/>
      <w:smallCaps w:val="0"/>
      <w:color w:val="000000"/>
      <w:sz w:val="17"/>
      <w:szCs w:val="17"/>
    </w:rPr>
  </w:style>
  <w:style w:type="character" w:customStyle="1" w:styleId="noindentChar">
    <w:name w:val="noindent Char"/>
    <w:rsid w:val="00AF04E9"/>
    <w:rPr>
      <w:rFonts w:ascii="Arial" w:hAnsi="Arial" w:cs="Arial"/>
      <w:sz w:val="24"/>
      <w:szCs w:val="24"/>
      <w:lang w:val="en-US" w:eastAsia="en-US" w:bidi="ar-SA"/>
    </w:rPr>
  </w:style>
  <w:style w:type="character" w:customStyle="1" w:styleId="SmallChar1">
    <w:name w:val="Small Char1"/>
    <w:rsid w:val="00AF04E9"/>
    <w:rPr>
      <w:sz w:val="16"/>
      <w:szCs w:val="24"/>
      <w:lang w:val="en-US" w:eastAsia="en-US" w:bidi="ar-SA"/>
    </w:rPr>
  </w:style>
  <w:style w:type="character" w:customStyle="1" w:styleId="smallChar0">
    <w:name w:val="small Char"/>
    <w:rsid w:val="00AF04E9"/>
    <w:rPr>
      <w:szCs w:val="24"/>
      <w:lang w:val="en-US" w:eastAsia="en-US" w:bidi="ar-SA"/>
    </w:rPr>
  </w:style>
  <w:style w:type="character" w:customStyle="1" w:styleId="fullcite">
    <w:name w:val="fullcite"/>
    <w:rsid w:val="00AF04E9"/>
  </w:style>
  <w:style w:type="character" w:customStyle="1" w:styleId="Style9ptThickunderline">
    <w:name w:val="Style 9 pt Thick underline"/>
    <w:rsid w:val="00AF04E9"/>
    <w:rPr>
      <w:sz w:val="24"/>
      <w:u w:val="thick"/>
    </w:rPr>
  </w:style>
  <w:style w:type="paragraph" w:customStyle="1" w:styleId="Repeatheader">
    <w:name w:val="Repeat header"/>
    <w:basedOn w:val="Normal"/>
    <w:autoRedefine/>
    <w:qFormat/>
    <w:rsid w:val="00AF04E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0"/>
    <w:qFormat/>
    <w:rsid w:val="00AF04E9"/>
  </w:style>
  <w:style w:type="character" w:customStyle="1" w:styleId="CardNotUnderlinedChar">
    <w:name w:val="Card Not Underlined Char"/>
    <w:rsid w:val="00AF04E9"/>
    <w:rPr>
      <w:sz w:val="16"/>
      <w:lang w:val="en-US" w:eastAsia="en-US" w:bidi="ar-SA"/>
    </w:rPr>
  </w:style>
  <w:style w:type="paragraph" w:customStyle="1" w:styleId="CardNotUnderlined3">
    <w:name w:val="Card Not Underlined 3"/>
    <w:basedOn w:val="CardNotUnderlined0"/>
    <w:qFormat/>
    <w:rsid w:val="00AF04E9"/>
    <w:rPr>
      <w:sz w:val="18"/>
    </w:rPr>
  </w:style>
  <w:style w:type="paragraph" w:customStyle="1" w:styleId="CardNotUnderlinedFinal">
    <w:name w:val="Card Not Underlined Final"/>
    <w:basedOn w:val="CardNotUnderlined3"/>
    <w:qFormat/>
    <w:rsid w:val="00AF04E9"/>
    <w:rPr>
      <w:sz w:val="20"/>
    </w:rPr>
  </w:style>
  <w:style w:type="character" w:customStyle="1" w:styleId="CardUnderlinedChar">
    <w:name w:val="Card Underlined Char"/>
    <w:rsid w:val="00AF04E9"/>
    <w:rPr>
      <w:rFonts w:ascii="Arial Narrow" w:hAnsi="Arial Narrow"/>
      <w:sz w:val="22"/>
      <w:szCs w:val="24"/>
      <w:u w:val="single"/>
      <w:lang w:val="en-US" w:eastAsia="en-US" w:bidi="ar-SA"/>
    </w:rPr>
  </w:style>
  <w:style w:type="character" w:customStyle="1" w:styleId="CardNotUnderlinedChar1">
    <w:name w:val="Card Not Underlined Char1"/>
    <w:rsid w:val="00AF04E9"/>
    <w:rPr>
      <w:lang w:val="en-US" w:eastAsia="en-US" w:bidi="ar-SA"/>
    </w:rPr>
  </w:style>
  <w:style w:type="character" w:customStyle="1" w:styleId="IndexHeadersCharChar">
    <w:name w:val="Index Headers Char Char"/>
    <w:rsid w:val="00AF04E9"/>
    <w:rPr>
      <w:rFonts w:cs="Arial"/>
      <w:bCs/>
      <w:caps/>
      <w:color w:val="FFFFFF"/>
      <w:sz w:val="2"/>
      <w:szCs w:val="2"/>
      <w:lang w:val="en-US" w:eastAsia="en-US" w:bidi="ar-SA"/>
    </w:rPr>
  </w:style>
  <w:style w:type="paragraph" w:customStyle="1" w:styleId="Numbering">
    <w:name w:val="Numbering"/>
    <w:basedOn w:val="Normal"/>
    <w:next w:val="Normal"/>
    <w:qFormat/>
    <w:rsid w:val="00AF04E9"/>
    <w:pPr>
      <w:numPr>
        <w:numId w:val="5"/>
      </w:numPr>
      <w:tabs>
        <w:tab w:val="clear" w:pos="360"/>
      </w:tabs>
      <w:suppressAutoHyphens/>
      <w:spacing w:after="200"/>
      <w:ind w:left="720"/>
    </w:pPr>
    <w:rPr>
      <w:rFonts w:eastAsia="Times New Roman"/>
      <w:b/>
      <w:szCs w:val="18"/>
    </w:rPr>
  </w:style>
  <w:style w:type="paragraph" w:customStyle="1" w:styleId="Un-IndexedHeading">
    <w:name w:val="Un-Indexed Heading"/>
    <w:basedOn w:val="Heading1"/>
    <w:next w:val="Normal"/>
    <w:qFormat/>
    <w:rsid w:val="00AF04E9"/>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ascii="Times New Roman" w:eastAsia="Times New Roman" w:hAnsi="Times New Roman" w:cs="Arial"/>
      <w:caps/>
      <w:kern w:val="32"/>
      <w:sz w:val="32"/>
      <w:u w:val="thick"/>
    </w:rPr>
  </w:style>
  <w:style w:type="paragraph" w:customStyle="1" w:styleId="SmallFont">
    <w:name w:val="Small Font"/>
    <w:basedOn w:val="Normal"/>
    <w:next w:val="Normal"/>
    <w:qFormat/>
    <w:rsid w:val="00AF04E9"/>
    <w:pPr>
      <w:suppressAutoHyphens/>
      <w:spacing w:after="200"/>
      <w:contextualSpacing/>
    </w:pPr>
    <w:rPr>
      <w:rFonts w:eastAsia="Times New Roman"/>
      <w:sz w:val="14"/>
      <w:szCs w:val="18"/>
    </w:rPr>
  </w:style>
  <w:style w:type="character" w:customStyle="1" w:styleId="SmallFontChar">
    <w:name w:val="Small Font Char"/>
    <w:rsid w:val="00AF04E9"/>
    <w:rPr>
      <w:sz w:val="14"/>
      <w:szCs w:val="18"/>
      <w:lang w:val="en-US" w:eastAsia="en-US" w:bidi="ar-SA"/>
    </w:rPr>
  </w:style>
  <w:style w:type="paragraph" w:customStyle="1" w:styleId="Circle">
    <w:name w:val="Circle"/>
    <w:basedOn w:val="Normal"/>
    <w:next w:val="Normal"/>
    <w:link w:val="CircleChar"/>
    <w:qFormat/>
    <w:rsid w:val="00AF04E9"/>
    <w:pPr>
      <w:suppressAutoHyphens/>
      <w:spacing w:after="200"/>
      <w:contextualSpacing/>
    </w:pPr>
    <w:rPr>
      <w:rFonts w:eastAsia="Times New Roman"/>
      <w:b/>
      <w:i/>
      <w:szCs w:val="18"/>
      <w:u w:val="thick"/>
    </w:rPr>
  </w:style>
  <w:style w:type="character" w:customStyle="1" w:styleId="CircleChar1">
    <w:name w:val="Circle Char1"/>
    <w:rsid w:val="00AF04E9"/>
    <w:rPr>
      <w:b/>
      <w:i/>
      <w:szCs w:val="18"/>
      <w:u w:val="thick"/>
      <w:lang w:val="en-US" w:eastAsia="en-US" w:bidi="ar-SA"/>
    </w:rPr>
  </w:style>
  <w:style w:type="paragraph" w:customStyle="1" w:styleId="IndentedLettering">
    <w:name w:val="Indented Lettering"/>
    <w:basedOn w:val="Numbering"/>
    <w:next w:val="Normal"/>
    <w:qFormat/>
    <w:rsid w:val="00AF04E9"/>
    <w:pPr>
      <w:numPr>
        <w:numId w:val="4"/>
      </w:numPr>
      <w:tabs>
        <w:tab w:val="clear" w:pos="1080"/>
      </w:tabs>
      <w:ind w:left="720"/>
    </w:pPr>
  </w:style>
  <w:style w:type="paragraph" w:customStyle="1" w:styleId="Lettering">
    <w:name w:val="Lettering"/>
    <w:basedOn w:val="Numbering"/>
    <w:next w:val="Normal"/>
    <w:qFormat/>
    <w:rsid w:val="00AF04E9"/>
    <w:pPr>
      <w:numPr>
        <w:numId w:val="0"/>
      </w:numPr>
      <w:tabs>
        <w:tab w:val="num" w:pos="720"/>
      </w:tabs>
      <w:ind w:left="720" w:hanging="360"/>
    </w:pPr>
    <w:rPr>
      <w:szCs w:val="22"/>
    </w:rPr>
  </w:style>
  <w:style w:type="paragraph" w:customStyle="1" w:styleId="FileName">
    <w:name w:val="File Name"/>
    <w:basedOn w:val="Normal"/>
    <w:next w:val="Normal"/>
    <w:qFormat/>
    <w:rsid w:val="00AF04E9"/>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qFormat/>
    <w:rsid w:val="00AF04E9"/>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AF04E9"/>
    <w:pPr>
      <w:numPr>
        <w:numId w:val="0"/>
      </w:numPr>
      <w:tabs>
        <w:tab w:val="num" w:pos="720"/>
      </w:tabs>
      <w:ind w:left="720" w:hanging="360"/>
    </w:pPr>
  </w:style>
  <w:style w:type="paragraph" w:customStyle="1" w:styleId="CardContinued1">
    <w:name w:val="Card Continued 1"/>
    <w:basedOn w:val="Normal"/>
    <w:next w:val="Normal"/>
    <w:qFormat/>
    <w:rsid w:val="00AF04E9"/>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qFormat/>
    <w:rsid w:val="00AF04E9"/>
    <w:pPr>
      <w:spacing w:before="0" w:after="120"/>
      <w:jc w:val="left"/>
    </w:pPr>
  </w:style>
  <w:style w:type="paragraph" w:customStyle="1" w:styleId="Clearformatting">
    <w:name w:val="Clear formatting"/>
    <w:basedOn w:val="Normal"/>
    <w:qFormat/>
    <w:rsid w:val="00AF04E9"/>
    <w:pPr>
      <w:keepNext/>
      <w:outlineLvl w:val="2"/>
    </w:pPr>
    <w:rPr>
      <w:rFonts w:ascii="Arial Narrow" w:eastAsia="Times New Roman" w:hAnsi="Arial Narrow"/>
      <w:b/>
      <w:bCs/>
      <w:szCs w:val="26"/>
    </w:rPr>
  </w:style>
  <w:style w:type="character" w:customStyle="1" w:styleId="textmedium">
    <w:name w:val="textmedium"/>
    <w:rsid w:val="00AF04E9"/>
  </w:style>
  <w:style w:type="character" w:customStyle="1" w:styleId="SmallText1">
    <w:name w:val="SmallText"/>
    <w:rsid w:val="00AF04E9"/>
    <w:rPr>
      <w:color w:val="000000"/>
    </w:rPr>
  </w:style>
  <w:style w:type="character" w:customStyle="1" w:styleId="justify">
    <w:name w:val="justify"/>
    <w:rsid w:val="00AF04E9"/>
  </w:style>
  <w:style w:type="paragraph" w:customStyle="1" w:styleId="SmallCardText">
    <w:name w:val="Small Card Text"/>
    <w:qFormat/>
    <w:rsid w:val="00AF04E9"/>
    <w:pPr>
      <w:spacing w:after="200" w:line="276" w:lineRule="auto"/>
    </w:pPr>
    <w:rPr>
      <w:rFonts w:eastAsia="Times New Roman"/>
      <w:sz w:val="16"/>
      <w:szCs w:val="16"/>
    </w:rPr>
  </w:style>
  <w:style w:type="character" w:customStyle="1" w:styleId="SmallCardTextChar">
    <w:name w:val="Small Card Text Char"/>
    <w:rsid w:val="00AF04E9"/>
    <w:rPr>
      <w:sz w:val="16"/>
      <w:szCs w:val="16"/>
      <w:lang w:val="en-US" w:eastAsia="en-US" w:bidi="ar-SA"/>
    </w:rPr>
  </w:style>
  <w:style w:type="paragraph" w:customStyle="1" w:styleId="TAGFONT">
    <w:name w:val="TAG FONT"/>
    <w:basedOn w:val="Normal"/>
    <w:autoRedefine/>
    <w:qFormat/>
    <w:rsid w:val="00AF04E9"/>
    <w:rPr>
      <w:rFonts w:eastAsia="Times New Roman"/>
    </w:rPr>
  </w:style>
  <w:style w:type="paragraph" w:styleId="BodyTextIndent">
    <w:name w:val="Body Text Indent"/>
    <w:aliases w:val="Body Text EJ"/>
    <w:basedOn w:val="Normal"/>
    <w:link w:val="BodyTextIndentChar"/>
    <w:rsid w:val="00AF04E9"/>
    <w:pPr>
      <w:suppressAutoHyphens/>
      <w:spacing w:after="120"/>
      <w:ind w:left="360"/>
      <w:contextualSpacing/>
    </w:pPr>
    <w:rPr>
      <w:rFonts w:eastAsia="Times New Roman"/>
      <w:szCs w:val="18"/>
    </w:rPr>
  </w:style>
  <w:style w:type="character" w:customStyle="1" w:styleId="BodyTextIndentChar">
    <w:name w:val="Body Text Indent Char"/>
    <w:aliases w:val="Body Text EJ Char"/>
    <w:basedOn w:val="DefaultParagraphFont"/>
    <w:link w:val="BodyTextIndent"/>
    <w:rsid w:val="00AF04E9"/>
    <w:rPr>
      <w:rFonts w:ascii="Calibri" w:eastAsia="Times New Roman" w:hAnsi="Calibri"/>
      <w:sz w:val="22"/>
      <w:szCs w:val="18"/>
    </w:rPr>
  </w:style>
  <w:style w:type="character" w:customStyle="1" w:styleId="tagChar3">
    <w:name w:val="tag Char3"/>
    <w:rsid w:val="00AF04E9"/>
    <w:rPr>
      <w:b/>
      <w:sz w:val="24"/>
      <w:szCs w:val="24"/>
      <w:lang w:val="en-US" w:eastAsia="en-US" w:bidi="ar-SA"/>
    </w:rPr>
  </w:style>
  <w:style w:type="paragraph" w:customStyle="1" w:styleId="LanguageStrike">
    <w:name w:val="Language Strike"/>
    <w:basedOn w:val="Normal"/>
    <w:next w:val="Normal"/>
    <w:link w:val="LanguageStrikeChar"/>
    <w:qFormat/>
    <w:rsid w:val="00AF04E9"/>
    <w:rPr>
      <w:rFonts w:ascii="Arial Narrow" w:eastAsia="Times New Roman" w:hAnsi="Arial Narrow"/>
      <w:strike/>
    </w:rPr>
  </w:style>
  <w:style w:type="character" w:customStyle="1" w:styleId="LanguageStrikeChar">
    <w:name w:val="Language Strike Char"/>
    <w:link w:val="LanguageStrike"/>
    <w:rsid w:val="00AF04E9"/>
    <w:rPr>
      <w:rFonts w:ascii="Arial Narrow" w:eastAsia="Times New Roman" w:hAnsi="Arial Narrow"/>
      <w:strike/>
      <w:sz w:val="22"/>
      <w:szCs w:val="22"/>
    </w:rPr>
  </w:style>
  <w:style w:type="paragraph" w:customStyle="1" w:styleId="medium-normal">
    <w:name w:val="medium-normal"/>
    <w:basedOn w:val="Normal"/>
    <w:qFormat/>
    <w:rsid w:val="00AF04E9"/>
    <w:pPr>
      <w:spacing w:before="100" w:beforeAutospacing="1" w:after="100" w:afterAutospacing="1"/>
    </w:pPr>
    <w:rPr>
      <w:rFonts w:eastAsia="Times New Roman"/>
      <w:szCs w:val="20"/>
    </w:rPr>
  </w:style>
  <w:style w:type="character" w:customStyle="1" w:styleId="medium-normal1">
    <w:name w:val="medium-normal1"/>
    <w:rsid w:val="00AF04E9"/>
    <w:rPr>
      <w:rFonts w:ascii="Arial" w:hAnsi="Arial" w:cs="Arial" w:hint="default"/>
      <w:b w:val="0"/>
      <w:bCs w:val="0"/>
      <w:i w:val="0"/>
      <w:iCs w:val="0"/>
      <w:sz w:val="20"/>
      <w:szCs w:val="20"/>
    </w:rPr>
  </w:style>
  <w:style w:type="paragraph" w:customStyle="1" w:styleId="8point">
    <w:name w:val="8 point"/>
    <w:basedOn w:val="Normal"/>
    <w:link w:val="8pointChar"/>
    <w:qFormat/>
    <w:rsid w:val="00AF04E9"/>
    <w:rPr>
      <w:rFonts w:eastAsia="Times New Roman"/>
    </w:rPr>
  </w:style>
  <w:style w:type="character" w:customStyle="1" w:styleId="8pointChar">
    <w:name w:val="8 point Char"/>
    <w:link w:val="8point"/>
    <w:rsid w:val="00AF04E9"/>
    <w:rPr>
      <w:rFonts w:ascii="Calibri" w:eastAsia="Times New Roman" w:hAnsi="Calibri"/>
      <w:sz w:val="22"/>
      <w:szCs w:val="22"/>
    </w:rPr>
  </w:style>
  <w:style w:type="paragraph" w:customStyle="1" w:styleId="citationunderline">
    <w:name w:val="citation/underline"/>
    <w:link w:val="citationunderlineChar"/>
    <w:autoRedefine/>
    <w:qFormat/>
    <w:rsid w:val="00AF04E9"/>
    <w:rPr>
      <w:rFonts w:ascii="Times New Roman" w:eastAsia="Times New Roman" w:hAnsi="Times New Roman" w:cs="Times New Roman"/>
      <w:b/>
      <w:u w:val="single"/>
    </w:rPr>
  </w:style>
  <w:style w:type="character" w:customStyle="1" w:styleId="citationunderlineChar">
    <w:name w:val="citation/underline Char"/>
    <w:link w:val="citationunderline"/>
    <w:rsid w:val="00AF04E9"/>
    <w:rPr>
      <w:rFonts w:ascii="Times New Roman" w:eastAsia="Times New Roman" w:hAnsi="Times New Roman" w:cs="Times New Roman"/>
      <w:b/>
      <w:u w:val="single"/>
    </w:rPr>
  </w:style>
  <w:style w:type="character" w:customStyle="1" w:styleId="inside-head">
    <w:name w:val="inside-head"/>
    <w:rsid w:val="00AF04E9"/>
  </w:style>
  <w:style w:type="character" w:customStyle="1" w:styleId="awtw">
    <w:name w:val="awtw"/>
    <w:rsid w:val="00AF04E9"/>
  </w:style>
  <w:style w:type="paragraph" w:customStyle="1" w:styleId="Style60">
    <w:name w:val="Style 6"/>
    <w:qFormat/>
    <w:rsid w:val="00AF04E9"/>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CardText-Underlined">
    <w:name w:val="Card Text - Underlined"/>
    <w:rsid w:val="00AF04E9"/>
    <w:rPr>
      <w:b/>
      <w:bCs w:val="0"/>
      <w:sz w:val="20"/>
      <w:u w:val="single"/>
    </w:rPr>
  </w:style>
  <w:style w:type="character" w:customStyle="1" w:styleId="Citation-AuthorDate">
    <w:name w:val="Citation - Author/Date"/>
    <w:rsid w:val="00AF04E9"/>
    <w:rPr>
      <w:b/>
      <w:bCs w:val="0"/>
      <w:smallCaps/>
      <w:sz w:val="24"/>
      <w:u w:val="single"/>
    </w:rPr>
  </w:style>
  <w:style w:type="character" w:customStyle="1" w:styleId="CardsCharChar">
    <w:name w:val="Cards Char Char"/>
    <w:rsid w:val="00AF04E9"/>
    <w:rPr>
      <w:rFonts w:ascii="Arial Narrow" w:eastAsia="Times New Roman" w:hAnsi="Arial Narrow"/>
      <w:szCs w:val="24"/>
    </w:rPr>
  </w:style>
  <w:style w:type="character" w:customStyle="1" w:styleId="ThickUnderlineCharChar">
    <w:name w:val="Thick Underline Char Char"/>
    <w:rsid w:val="00AF04E9"/>
    <w:rPr>
      <w:rFonts w:ascii="Arial Narrow" w:eastAsia="Times New Roman" w:hAnsi="Arial Narrow"/>
      <w:sz w:val="24"/>
      <w:szCs w:val="24"/>
      <w:u w:val="thick"/>
    </w:rPr>
  </w:style>
  <w:style w:type="character" w:customStyle="1" w:styleId="CitesCharChar">
    <w:name w:val="Cites Char Char"/>
    <w:rsid w:val="00AF04E9"/>
    <w:rPr>
      <w:rFonts w:ascii="Arial Narrow" w:eastAsia="Times New Roman" w:hAnsi="Arial Narrow"/>
      <w:b/>
      <w:bCs/>
      <w:sz w:val="24"/>
      <w:szCs w:val="24"/>
    </w:rPr>
  </w:style>
  <w:style w:type="character" w:customStyle="1" w:styleId="TagsCharChar">
    <w:name w:val="Tags Char Char"/>
    <w:rsid w:val="00AF04E9"/>
    <w:rPr>
      <w:rFonts w:ascii="Arial Narrow" w:eastAsia="Times New Roman" w:hAnsi="Arial Narrow"/>
      <w:b/>
      <w:sz w:val="24"/>
      <w:szCs w:val="24"/>
    </w:rPr>
  </w:style>
  <w:style w:type="character" w:customStyle="1" w:styleId="Style6Char">
    <w:name w:val="Style6 Char"/>
    <w:link w:val="Style6"/>
    <w:uiPriority w:val="99"/>
    <w:rsid w:val="00AF04E9"/>
    <w:rPr>
      <w:rFonts w:ascii="Times New Roman" w:eastAsia="SimSun" w:hAnsi="Times New Roman"/>
      <w:b/>
      <w:sz w:val="22"/>
      <w:szCs w:val="22"/>
    </w:rPr>
  </w:style>
  <w:style w:type="character" w:customStyle="1" w:styleId="ld3">
    <w:name w:val="ld3"/>
    <w:rsid w:val="00AF04E9"/>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AF04E9"/>
    <w:rPr>
      <w:rFonts w:ascii="Times New Roman" w:hAnsi="Times New Roman"/>
      <w:sz w:val="14"/>
    </w:rPr>
  </w:style>
  <w:style w:type="paragraph" w:customStyle="1" w:styleId="DateCitesAuthorChar">
    <w:name w:val="DateCitesAuthor Char"/>
    <w:basedOn w:val="Normal"/>
    <w:link w:val="DateCitesAuthorCharChar"/>
    <w:qFormat/>
    <w:rsid w:val="00AF04E9"/>
    <w:pPr>
      <w:keepNext/>
      <w:outlineLvl w:val="2"/>
    </w:pPr>
    <w:rPr>
      <w:rFonts w:eastAsia="Times New Roman"/>
      <w:b/>
      <w:bCs/>
      <w:szCs w:val="26"/>
      <w:u w:val="single"/>
    </w:rPr>
  </w:style>
  <w:style w:type="character" w:customStyle="1" w:styleId="DateCitesAuthorCharChar">
    <w:name w:val="DateCitesAuthor Char Char"/>
    <w:link w:val="DateCitesAuthorChar"/>
    <w:rsid w:val="00AF04E9"/>
    <w:rPr>
      <w:rFonts w:ascii="Calibri" w:eastAsia="Times New Roman" w:hAnsi="Calibri"/>
      <w:b/>
      <w:bCs/>
      <w:sz w:val="22"/>
      <w:szCs w:val="26"/>
      <w:u w:val="single"/>
    </w:rPr>
  </w:style>
  <w:style w:type="paragraph" w:customStyle="1" w:styleId="articlebodynormaltext">
    <w:name w:val="articlebody_normaltext"/>
    <w:basedOn w:val="Normal"/>
    <w:qFormat/>
    <w:rsid w:val="00AF04E9"/>
    <w:pPr>
      <w:spacing w:before="100" w:beforeAutospacing="1" w:after="100" w:afterAutospacing="1"/>
    </w:pPr>
    <w:rPr>
      <w:rFonts w:eastAsia="Times New Roman"/>
    </w:rPr>
  </w:style>
  <w:style w:type="character" w:customStyle="1" w:styleId="BodyTextChar1">
    <w:name w:val="Body Text Char1"/>
    <w:aliases w:val="BT Char1,Very Small Text Char1"/>
    <w:uiPriority w:val="99"/>
    <w:rsid w:val="00AF04E9"/>
    <w:rPr>
      <w:rFonts w:ascii="Palatino Linotype" w:hAnsi="Palatino Linotype" w:cs="Palatino Linotype"/>
      <w:sz w:val="17"/>
      <w:szCs w:val="17"/>
      <w:shd w:val="clear" w:color="auto" w:fill="FFFFFF"/>
    </w:rPr>
  </w:style>
  <w:style w:type="paragraph" w:customStyle="1" w:styleId="2909F619802848F09E01365C32F34654">
    <w:name w:val="2909F619802848F09E01365C32F34654"/>
    <w:qFormat/>
    <w:rsid w:val="00AF04E9"/>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qFormat/>
    <w:rsid w:val="00AF04E9"/>
    <w:pPr>
      <w:spacing w:after="200" w:line="276" w:lineRule="auto"/>
    </w:pPr>
    <w:rPr>
      <w:rFonts w:ascii="Calibri" w:eastAsia="Times New Roman" w:hAnsi="Calibri" w:cs="Times New Roman"/>
      <w:sz w:val="22"/>
      <w:szCs w:val="22"/>
      <w:lang w:eastAsia="ja-JP"/>
    </w:rPr>
  </w:style>
  <w:style w:type="paragraph" w:customStyle="1" w:styleId="western">
    <w:name w:val="western"/>
    <w:basedOn w:val="Normal"/>
    <w:qFormat/>
    <w:rsid w:val="00AF04E9"/>
    <w:pPr>
      <w:spacing w:before="100" w:beforeAutospacing="1" w:after="100" w:afterAutospacing="1"/>
    </w:pPr>
    <w:rPr>
      <w:rFonts w:ascii="Times New Roman" w:eastAsia="Times New Roman" w:hAnsi="Times New Roman"/>
    </w:rPr>
  </w:style>
  <w:style w:type="paragraph" w:customStyle="1" w:styleId="targetcaption">
    <w:name w:val="targetcaption"/>
    <w:basedOn w:val="Normal"/>
    <w:qFormat/>
    <w:rsid w:val="00AF04E9"/>
    <w:pPr>
      <w:spacing w:before="100" w:beforeAutospacing="1" w:after="100" w:afterAutospacing="1"/>
    </w:pPr>
    <w:rPr>
      <w:rFonts w:ascii="Times New Roman" w:eastAsia="Times New Roman" w:hAnsi="Times New Roman"/>
    </w:rPr>
  </w:style>
  <w:style w:type="paragraph" w:customStyle="1" w:styleId="Index">
    <w:name w:val="Index"/>
    <w:basedOn w:val="Normal"/>
    <w:qFormat/>
    <w:rsid w:val="00AF04E9"/>
    <w:pPr>
      <w:suppressLineNumbers/>
      <w:suppressAutoHyphens/>
    </w:pPr>
    <w:rPr>
      <w:rFonts w:ascii="Century Gothic" w:eastAsia="Times New Roman" w:hAnsi="Century Gothic" w:cs="Tahoma"/>
      <w:sz w:val="20"/>
      <w:szCs w:val="20"/>
    </w:rPr>
  </w:style>
  <w:style w:type="character" w:customStyle="1" w:styleId="externaledithide">
    <w:name w:val="external_edit_hide"/>
    <w:rsid w:val="00AF04E9"/>
  </w:style>
  <w:style w:type="paragraph" w:customStyle="1" w:styleId="Shrink8">
    <w:name w:val="Shrink8"/>
    <w:basedOn w:val="Normal"/>
    <w:autoRedefine/>
    <w:qFormat/>
    <w:rsid w:val="00AF04E9"/>
  </w:style>
  <w:style w:type="paragraph" w:customStyle="1" w:styleId="Tag12">
    <w:name w:val="Tag12"/>
    <w:basedOn w:val="Normal"/>
    <w:qFormat/>
    <w:rsid w:val="00AF04E9"/>
    <w:pPr>
      <w:contextualSpacing/>
    </w:pPr>
    <w:rPr>
      <w:b/>
    </w:rPr>
  </w:style>
  <w:style w:type="character" w:customStyle="1" w:styleId="grey10">
    <w:name w:val="grey10"/>
    <w:rsid w:val="00AF04E9"/>
  </w:style>
  <w:style w:type="character" w:customStyle="1" w:styleId="CharacterStyle20">
    <w:name w:val="Character Style 20"/>
    <w:rsid w:val="00AF04E9"/>
    <w:rPr>
      <w:sz w:val="21"/>
    </w:rPr>
  </w:style>
  <w:style w:type="character" w:customStyle="1" w:styleId="Style11ptUnderlineBorderSinglesolidlineAuto05pt">
    <w:name w:val="Style 11 pt Underline Border: : (Single solid line Auto  0.5 pt..."/>
    <w:rsid w:val="00AF04E9"/>
    <w:rPr>
      <w:sz w:val="20"/>
      <w:u w:val="single"/>
      <w:bdr w:val="single" w:sz="4" w:space="0" w:color="auto"/>
    </w:rPr>
  </w:style>
  <w:style w:type="character" w:customStyle="1" w:styleId="A9">
    <w:name w:val="A9"/>
    <w:uiPriority w:val="99"/>
    <w:rsid w:val="00AF04E9"/>
    <w:rPr>
      <w:color w:val="000000"/>
      <w:sz w:val="11"/>
    </w:rPr>
  </w:style>
  <w:style w:type="character" w:customStyle="1" w:styleId="A5">
    <w:name w:val="A5"/>
    <w:uiPriority w:val="99"/>
    <w:rsid w:val="00AF04E9"/>
    <w:rPr>
      <w:rFonts w:ascii="Minion RegularSC" w:hAnsi="Minion RegularSC"/>
      <w:color w:val="000000"/>
      <w:sz w:val="12"/>
    </w:rPr>
  </w:style>
  <w:style w:type="paragraph" w:customStyle="1" w:styleId="HeadingsBase">
    <w:name w:val="Headings Base"/>
    <w:basedOn w:val="Normal"/>
    <w:link w:val="HeadingsBaseChar"/>
    <w:qFormat/>
    <w:rsid w:val="00AF04E9"/>
    <w:pPr>
      <w:keepNext/>
      <w:keepLines/>
      <w:suppressAutoHyphens/>
      <w:spacing w:before="20" w:after="120"/>
      <w:jc w:val="center"/>
    </w:pPr>
    <w:rPr>
      <w:b/>
      <w:sz w:val="32"/>
    </w:rPr>
  </w:style>
  <w:style w:type="character" w:customStyle="1" w:styleId="underline2">
    <w:name w:val="underline2"/>
    <w:qFormat/>
    <w:rsid w:val="00AF04E9"/>
    <w:rPr>
      <w:u w:val="single"/>
      <w:bdr w:val="none" w:sz="0" w:space="0" w:color="auto"/>
      <w:shd w:val="clear" w:color="auto" w:fill="B3B3B3"/>
    </w:rPr>
  </w:style>
  <w:style w:type="character" w:customStyle="1" w:styleId="underline3">
    <w:name w:val="underline3"/>
    <w:rsid w:val="00AF04E9"/>
    <w:rPr>
      <w:u w:val="single"/>
      <w:bdr w:val="none" w:sz="0" w:space="0" w:color="auto"/>
      <w:shd w:val="clear" w:color="auto" w:fill="FFFF00"/>
    </w:rPr>
  </w:style>
  <w:style w:type="paragraph" w:customStyle="1" w:styleId="HeadingFake">
    <w:name w:val="Heading Fake"/>
    <w:basedOn w:val="Heading3"/>
    <w:uiPriority w:val="99"/>
    <w:qFormat/>
    <w:rsid w:val="00AF04E9"/>
    <w:pPr>
      <w:suppressAutoHyphens/>
      <w:spacing w:before="20" w:after="120"/>
      <w:outlineLvl w:val="9"/>
    </w:pPr>
    <w:rPr>
      <w:rFonts w:eastAsia="Calibri" w:cs="Arial"/>
      <w:caps/>
      <w:szCs w:val="26"/>
      <w:u w:val="none"/>
    </w:rPr>
  </w:style>
  <w:style w:type="paragraph" w:customStyle="1" w:styleId="SchoolPaper">
    <w:name w:val="School Paper"/>
    <w:basedOn w:val="Normal"/>
    <w:uiPriority w:val="99"/>
    <w:qFormat/>
    <w:rsid w:val="00AF04E9"/>
    <w:pPr>
      <w:spacing w:line="480" w:lineRule="auto"/>
      <w:ind w:firstLine="720"/>
    </w:pPr>
  </w:style>
  <w:style w:type="paragraph" w:customStyle="1" w:styleId="SchoolBlockQuote">
    <w:name w:val="School Block Quote"/>
    <w:basedOn w:val="SchoolPaper"/>
    <w:uiPriority w:val="99"/>
    <w:qFormat/>
    <w:rsid w:val="00AF04E9"/>
    <w:pPr>
      <w:spacing w:line="240" w:lineRule="auto"/>
      <w:ind w:left="720" w:right="720" w:firstLine="0"/>
    </w:pPr>
  </w:style>
  <w:style w:type="paragraph" w:customStyle="1" w:styleId="SchoolWorksCited">
    <w:name w:val="School Works Cited"/>
    <w:basedOn w:val="SchoolPaper"/>
    <w:uiPriority w:val="99"/>
    <w:qFormat/>
    <w:rsid w:val="00AF04E9"/>
    <w:pPr>
      <w:ind w:left="720" w:hanging="720"/>
    </w:pPr>
  </w:style>
  <w:style w:type="paragraph" w:customStyle="1" w:styleId="BlockQuote">
    <w:name w:val="Block Quote"/>
    <w:basedOn w:val="Normal"/>
    <w:uiPriority w:val="99"/>
    <w:qFormat/>
    <w:rsid w:val="00AF04E9"/>
    <w:pPr>
      <w:ind w:left="720" w:right="720"/>
    </w:pPr>
  </w:style>
  <w:style w:type="character" w:customStyle="1" w:styleId="menu">
    <w:name w:val="menu"/>
    <w:rsid w:val="00AF04E9"/>
  </w:style>
  <w:style w:type="paragraph" w:customStyle="1" w:styleId="PaperBody">
    <w:name w:val="Paper Body"/>
    <w:basedOn w:val="Normal"/>
    <w:uiPriority w:val="99"/>
    <w:qFormat/>
    <w:rsid w:val="00AF04E9"/>
    <w:pPr>
      <w:spacing w:line="480" w:lineRule="auto"/>
      <w:ind w:firstLine="720"/>
    </w:pPr>
  </w:style>
  <w:style w:type="paragraph" w:customStyle="1" w:styleId="PaperCitation">
    <w:name w:val="Paper Citation"/>
    <w:basedOn w:val="Normal"/>
    <w:uiPriority w:val="99"/>
    <w:qFormat/>
    <w:rsid w:val="00AF04E9"/>
    <w:pPr>
      <w:spacing w:line="480" w:lineRule="auto"/>
      <w:ind w:left="720" w:hanging="720"/>
    </w:pPr>
  </w:style>
  <w:style w:type="table" w:styleId="TableGrid">
    <w:name w:val="Table Grid"/>
    <w:basedOn w:val="TableNormal"/>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sBaseChar">
    <w:name w:val="Headings Base Char"/>
    <w:link w:val="HeadingsBase"/>
    <w:rsid w:val="00AF04E9"/>
    <w:rPr>
      <w:rFonts w:ascii="Calibri" w:eastAsiaTheme="minorHAnsi" w:hAnsi="Calibri"/>
      <w:b/>
      <w:sz w:val="32"/>
      <w:szCs w:val="22"/>
    </w:rPr>
  </w:style>
  <w:style w:type="character" w:customStyle="1" w:styleId="hatChar">
    <w:name w:val="hat Char"/>
    <w:link w:val="hat"/>
    <w:rsid w:val="00AF04E9"/>
    <w:rPr>
      <w:rFonts w:ascii="Times New Roman" w:eastAsia="Times New Roman" w:hAnsi="Times New Roman"/>
      <w:b/>
      <w:bCs/>
      <w:sz w:val="32"/>
      <w:szCs w:val="22"/>
      <w:u w:val="single"/>
    </w:rPr>
  </w:style>
  <w:style w:type="character" w:customStyle="1" w:styleId="centerheadlines">
    <w:name w:val="centerheadlines"/>
    <w:rsid w:val="00AF04E9"/>
  </w:style>
  <w:style w:type="paragraph" w:customStyle="1" w:styleId="CM9">
    <w:name w:val="CM9"/>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paragraph" w:customStyle="1" w:styleId="CM6">
    <w:name w:val="CM6"/>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character" w:customStyle="1" w:styleId="datetime">
    <w:name w:val="datetime"/>
    <w:rsid w:val="00AF04E9"/>
  </w:style>
  <w:style w:type="paragraph" w:customStyle="1" w:styleId="boldness">
    <w:name w:val="boldness"/>
    <w:basedOn w:val="Normal"/>
    <w:qFormat/>
    <w:rsid w:val="00AF04E9"/>
    <w:pPr>
      <w:spacing w:before="100" w:beforeAutospacing="1" w:after="100" w:afterAutospacing="1"/>
    </w:pPr>
    <w:rPr>
      <w:rFonts w:ascii="Times New Roman" w:eastAsia="Times New Roman" w:hAnsi="Times New Roman"/>
    </w:rPr>
  </w:style>
  <w:style w:type="paragraph" w:customStyle="1" w:styleId="UnderlineCard">
    <w:name w:val="UnderlineCard"/>
    <w:basedOn w:val="Heading4"/>
    <w:link w:val="UnderlineCardChar0"/>
    <w:qFormat/>
    <w:rsid w:val="00AF04E9"/>
    <w:pPr>
      <w:keepNext w:val="0"/>
      <w:keepLines w:val="0"/>
      <w:outlineLvl w:val="9"/>
    </w:pPr>
    <w:rPr>
      <w:rFonts w:eastAsia="Calibri" w:cs="Times New Roman"/>
      <w:b w:val="0"/>
      <w:bCs/>
      <w:iCs w:val="0"/>
      <w:u w:val="single"/>
    </w:rPr>
  </w:style>
  <w:style w:type="character" w:customStyle="1" w:styleId="UnderlineCardChar0">
    <w:name w:val="UnderlineCard Char"/>
    <w:link w:val="UnderlineCard"/>
    <w:rsid w:val="00AF04E9"/>
    <w:rPr>
      <w:rFonts w:ascii="Calibri" w:eastAsia="Calibri" w:hAnsi="Calibri" w:cs="Times New Roman"/>
      <w:bCs/>
      <w:sz w:val="26"/>
      <w:szCs w:val="22"/>
      <w:u w:val="single"/>
    </w:rPr>
  </w:style>
  <w:style w:type="paragraph" w:customStyle="1" w:styleId="CM21">
    <w:name w:val="CM21"/>
    <w:basedOn w:val="Default"/>
    <w:next w:val="Default"/>
    <w:uiPriority w:val="99"/>
    <w:qFormat/>
    <w:rsid w:val="00AF04E9"/>
    <w:pPr>
      <w:widowControl w:val="0"/>
      <w:spacing w:after="0" w:line="240" w:lineRule="auto"/>
    </w:pPr>
    <w:rPr>
      <w:rFonts w:ascii="Times New Roman" w:eastAsiaTheme="minorHAnsi" w:hAnsi="Times New Roman" w:cs="Times New Roman"/>
    </w:rPr>
  </w:style>
  <w:style w:type="paragraph" w:customStyle="1" w:styleId="CM22">
    <w:name w:val="CM22"/>
    <w:basedOn w:val="Default"/>
    <w:next w:val="Default"/>
    <w:uiPriority w:val="99"/>
    <w:qFormat/>
    <w:rsid w:val="00AF04E9"/>
    <w:pPr>
      <w:widowControl w:val="0"/>
      <w:spacing w:after="0" w:line="240" w:lineRule="auto"/>
    </w:pPr>
    <w:rPr>
      <w:rFonts w:ascii="Times New Roman" w:eastAsiaTheme="minorHAnsi" w:hAnsi="Times New Roman" w:cs="Times New Roman"/>
    </w:rPr>
  </w:style>
  <w:style w:type="paragraph" w:customStyle="1" w:styleId="CM4">
    <w:name w:val="CM4"/>
    <w:basedOn w:val="Default"/>
    <w:next w:val="Default"/>
    <w:uiPriority w:val="99"/>
    <w:qFormat/>
    <w:rsid w:val="00AF04E9"/>
    <w:pPr>
      <w:widowControl w:val="0"/>
      <w:spacing w:after="0" w:line="553" w:lineRule="atLeast"/>
    </w:pPr>
    <w:rPr>
      <w:rFonts w:ascii="Times New Roman" w:eastAsiaTheme="minorHAnsi" w:hAnsi="Times New Roman" w:cs="Times New Roman"/>
    </w:rPr>
  </w:style>
  <w:style w:type="paragraph" w:customStyle="1" w:styleId="Pa10">
    <w:name w:val="Pa10"/>
    <w:basedOn w:val="Default"/>
    <w:next w:val="Default"/>
    <w:uiPriority w:val="99"/>
    <w:qFormat/>
    <w:rsid w:val="00AF04E9"/>
    <w:pPr>
      <w:widowControl w:val="0"/>
      <w:spacing w:after="0" w:line="231" w:lineRule="atLeast"/>
    </w:pPr>
    <w:rPr>
      <w:rFonts w:ascii="Minion Pro" w:eastAsiaTheme="minorHAnsi" w:hAnsi="Minion Pro" w:cs="Times New Roman"/>
    </w:rPr>
  </w:style>
  <w:style w:type="paragraph" w:customStyle="1" w:styleId="Pa31">
    <w:name w:val="Pa3+1"/>
    <w:basedOn w:val="Default"/>
    <w:next w:val="Default"/>
    <w:uiPriority w:val="99"/>
    <w:qFormat/>
    <w:rsid w:val="00AF04E9"/>
    <w:pPr>
      <w:widowControl w:val="0"/>
      <w:spacing w:after="0" w:line="261" w:lineRule="atLeast"/>
    </w:pPr>
    <w:rPr>
      <w:rFonts w:ascii="Adobe Garamond Pro" w:eastAsiaTheme="minorHAnsi" w:hAnsi="Adobe Garamond Pro" w:cs="Times New Roman"/>
    </w:rPr>
  </w:style>
  <w:style w:type="character" w:customStyle="1" w:styleId="datestory">
    <w:name w:val="datestory"/>
    <w:rsid w:val="00AF04E9"/>
  </w:style>
  <w:style w:type="character" w:customStyle="1" w:styleId="A2">
    <w:name w:val="A2"/>
    <w:rsid w:val="00AF04E9"/>
    <w:rPr>
      <w:color w:val="211D1E"/>
      <w:sz w:val="21"/>
      <w:szCs w:val="21"/>
    </w:rPr>
  </w:style>
  <w:style w:type="character" w:customStyle="1" w:styleId="A1">
    <w:name w:val="A1"/>
    <w:uiPriority w:val="99"/>
    <w:rsid w:val="00AF04E9"/>
    <w:rPr>
      <w:rFonts w:cs="Arial Black"/>
      <w:b/>
      <w:bCs/>
      <w:color w:val="003C78"/>
      <w:sz w:val="42"/>
      <w:szCs w:val="42"/>
    </w:rPr>
  </w:style>
  <w:style w:type="numbering" w:customStyle="1" w:styleId="NoList11">
    <w:name w:val="No List11"/>
    <w:next w:val="NoList"/>
    <w:uiPriority w:val="99"/>
    <w:semiHidden/>
    <w:unhideWhenUsed/>
    <w:rsid w:val="00AF04E9"/>
  </w:style>
  <w:style w:type="character" w:customStyle="1" w:styleId="goohl1">
    <w:name w:val="goohl1"/>
    <w:rsid w:val="00AF04E9"/>
  </w:style>
  <w:style w:type="character" w:customStyle="1" w:styleId="goohl2">
    <w:name w:val="goohl2"/>
    <w:rsid w:val="00AF04E9"/>
  </w:style>
  <w:style w:type="character" w:customStyle="1" w:styleId="goohl0">
    <w:name w:val="goohl0"/>
    <w:rsid w:val="00AF04E9"/>
  </w:style>
  <w:style w:type="character" w:customStyle="1" w:styleId="Boxed">
    <w:name w:val="Boxed"/>
    <w:qFormat/>
    <w:rsid w:val="00AF04E9"/>
    <w:rPr>
      <w:rFonts w:ascii="Garamond" w:hAnsi="Garamond"/>
      <w:sz w:val="20"/>
      <w:bdr w:val="single" w:sz="6" w:space="0" w:color="auto"/>
    </w:rPr>
  </w:style>
  <w:style w:type="paragraph" w:customStyle="1" w:styleId="FreeFormA">
    <w:name w:val="Free Form A"/>
    <w:qFormat/>
    <w:rsid w:val="00AF04E9"/>
    <w:rPr>
      <w:rFonts w:ascii="Helvetica" w:eastAsia="ヒラギノ角ゴ Pro W3" w:hAnsi="Helvetica" w:cs="Times New Roman"/>
      <w:color w:val="000000"/>
      <w:szCs w:val="20"/>
    </w:rPr>
  </w:style>
  <w:style w:type="paragraph" w:customStyle="1" w:styleId="CardUpSize-Light">
    <w:name w:val="CardUpSize - Light"/>
    <w:basedOn w:val="Normal"/>
    <w:link w:val="CardUpSize-LightChar"/>
    <w:qFormat/>
    <w:rsid w:val="00AF04E9"/>
    <w:rPr>
      <w:rFonts w:asciiTheme="minorHAnsi" w:eastAsiaTheme="minorEastAsia" w:hAnsiTheme="minorHAnsi"/>
      <w:sz w:val="24"/>
      <w:szCs w:val="32"/>
      <w:u w:val="single"/>
    </w:rPr>
  </w:style>
  <w:style w:type="paragraph" w:customStyle="1" w:styleId="CiteCardUpSize-Heavy">
    <w:name w:val="Cite // CardUpSize - Heavy"/>
    <w:basedOn w:val="Normal"/>
    <w:link w:val="CiteCardUpSize-HeavyChar"/>
    <w:qFormat/>
    <w:rsid w:val="00AF04E9"/>
    <w:rPr>
      <w:rFonts w:ascii="Times New Roman" w:eastAsia="Times New Roman" w:hAnsi="Times New Roman"/>
      <w:b/>
      <w:u w:val="single"/>
    </w:rPr>
  </w:style>
  <w:style w:type="character" w:customStyle="1" w:styleId="StyleUnderlineBorderSinglesolidlineAuto05ptLinew">
    <w:name w:val="Style Underline Border: : (Single solid line Auto  0.5 pt Line w..."/>
    <w:basedOn w:val="DefaultParagraphFont"/>
    <w:rsid w:val="00AF04E9"/>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AF04E9"/>
    <w:rPr>
      <w:rFonts w:ascii="Times New Roman" w:eastAsia="Times New Roman" w:hAnsi="Times New Roman"/>
      <w:b/>
      <w:sz w:val="22"/>
      <w:szCs w:val="22"/>
      <w:u w:val="single"/>
    </w:rPr>
  </w:style>
  <w:style w:type="character" w:customStyle="1" w:styleId="citeschar10">
    <w:name w:val="citeschar1"/>
    <w:basedOn w:val="DefaultParagraphFont"/>
    <w:rsid w:val="00AF04E9"/>
  </w:style>
  <w:style w:type="character" w:customStyle="1" w:styleId="cardunderlinedchar0">
    <w:name w:val="cardunderlinedchar"/>
    <w:basedOn w:val="DefaultParagraphFont"/>
    <w:rsid w:val="00AF04E9"/>
  </w:style>
  <w:style w:type="paragraph" w:customStyle="1" w:styleId="Style1CharChar">
    <w:name w:val="Style1 Char Char"/>
    <w:basedOn w:val="Heading3"/>
    <w:next w:val="Normal"/>
    <w:link w:val="Style1CharCharChar"/>
    <w:rsid w:val="00AF04E9"/>
    <w:pPr>
      <w:keepLines w:val="0"/>
      <w:pageBreakBefore w:val="0"/>
      <w:tabs>
        <w:tab w:val="left" w:pos="6120"/>
      </w:tabs>
      <w:jc w:val="left"/>
    </w:pPr>
    <w:rPr>
      <w:rFonts w:ascii="Times New Roman" w:eastAsia="Times New Roman" w:hAnsi="Times New Roman" w:cs="Arial"/>
      <w:b w:val="0"/>
      <w:caps/>
      <w:sz w:val="12"/>
      <w:szCs w:val="18"/>
      <w:u w:val="none"/>
    </w:rPr>
  </w:style>
  <w:style w:type="character" w:customStyle="1" w:styleId="Style1CharCharChar">
    <w:name w:val="Style1 Char Char Char"/>
    <w:link w:val="Style1CharChar"/>
    <w:rsid w:val="00AF04E9"/>
    <w:rPr>
      <w:rFonts w:ascii="Times New Roman" w:eastAsia="Times New Roman" w:hAnsi="Times New Roman" w:cs="Arial"/>
      <w:caps/>
      <w:sz w:val="12"/>
      <w:szCs w:val="18"/>
    </w:rPr>
  </w:style>
  <w:style w:type="paragraph" w:customStyle="1" w:styleId="Analytics">
    <w:name w:val="Analytics"/>
    <w:basedOn w:val="Heading1"/>
    <w:link w:val="AnalyticsChar"/>
    <w:uiPriority w:val="4"/>
    <w:qFormat/>
    <w:rsid w:val="00AF04E9"/>
    <w:pPr>
      <w:keepLines w:val="0"/>
      <w:pageBreakBefore w:val="0"/>
      <w:pBdr>
        <w:top w:val="none" w:sz="0" w:space="0" w:color="auto"/>
        <w:left w:val="none" w:sz="0" w:space="0" w:color="auto"/>
        <w:bottom w:val="none" w:sz="0" w:space="0" w:color="auto"/>
        <w:right w:val="none" w:sz="0" w:space="0" w:color="auto"/>
      </w:pBdr>
      <w:spacing w:after="60"/>
      <w:jc w:val="left"/>
    </w:pPr>
    <w:rPr>
      <w:rFonts w:eastAsia="Times New Roman" w:cs="Arial"/>
      <w:kern w:val="32"/>
      <w:sz w:val="20"/>
      <w:szCs w:val="27"/>
    </w:rPr>
  </w:style>
  <w:style w:type="paragraph" w:customStyle="1" w:styleId="WW-Default">
    <w:name w:val="WW-Default"/>
    <w:uiPriority w:val="99"/>
    <w:qFormat/>
    <w:rsid w:val="00AF04E9"/>
    <w:pPr>
      <w:suppressAutoHyphens/>
    </w:pPr>
    <w:rPr>
      <w:rFonts w:ascii="Georgia" w:eastAsia="Calibri" w:hAnsi="Georgia" w:cs="Calibri"/>
      <w:sz w:val="22"/>
      <w:szCs w:val="22"/>
      <w:lang w:eastAsia="ar-SA"/>
    </w:rPr>
  </w:style>
  <w:style w:type="character" w:customStyle="1" w:styleId="EmphasizeThis">
    <w:name w:val="EmphasizeThis"/>
    <w:rsid w:val="00AF04E9"/>
    <w:rPr>
      <w:rFonts w:ascii="Georgia" w:hAnsi="Georgia"/>
      <w:b/>
      <w:iCs/>
      <w:sz w:val="24"/>
      <w:u w:val="thick"/>
    </w:rPr>
  </w:style>
  <w:style w:type="paragraph" w:customStyle="1" w:styleId="Tagandcite">
    <w:name w:val="Tag and cite"/>
    <w:basedOn w:val="Normal"/>
    <w:qFormat/>
    <w:rsid w:val="00AF04E9"/>
    <w:pPr>
      <w:suppressAutoHyphens/>
    </w:pPr>
    <w:rPr>
      <w:rFonts w:ascii="Times New Roman" w:hAnsi="Times New Roman"/>
      <w:color w:val="333333"/>
      <w:lang w:eastAsia="ar-SA"/>
    </w:rPr>
  </w:style>
  <w:style w:type="character" w:customStyle="1" w:styleId="citenon-boldChar">
    <w:name w:val="cite non-bold Char"/>
    <w:link w:val="citenon-bold"/>
    <w:rsid w:val="00AF04E9"/>
    <w:rPr>
      <w:rFonts w:ascii="Times New Roman" w:eastAsia="Times New Roman" w:hAnsi="Times New Roman"/>
      <w:sz w:val="22"/>
      <w:szCs w:val="22"/>
    </w:rPr>
  </w:style>
  <w:style w:type="paragraph" w:customStyle="1" w:styleId="Textbody">
    <w:name w:val="Text body"/>
    <w:basedOn w:val="Standard"/>
    <w:qFormat/>
    <w:rsid w:val="00AF04E9"/>
    <w:pPr>
      <w:spacing w:after="120"/>
    </w:pPr>
    <w:rPr>
      <w:rFonts w:eastAsia="Lucida Sans Unicode" w:cs="Tahoma"/>
      <w:lang w:eastAsia="en-US" w:bidi="ar-SA"/>
    </w:rPr>
  </w:style>
  <w:style w:type="character" w:customStyle="1" w:styleId="fn">
    <w:name w:val="fn"/>
    <w:basedOn w:val="DefaultParagraphFont"/>
    <w:rsid w:val="00AF04E9"/>
  </w:style>
  <w:style w:type="character" w:customStyle="1" w:styleId="provider">
    <w:name w:val="provider"/>
    <w:basedOn w:val="DefaultParagraphFont"/>
    <w:rsid w:val="00AF04E9"/>
  </w:style>
  <w:style w:type="character" w:customStyle="1" w:styleId="grame">
    <w:name w:val="grame"/>
    <w:rsid w:val="00AF04E9"/>
  </w:style>
  <w:style w:type="character" w:customStyle="1" w:styleId="spelle">
    <w:name w:val="spelle"/>
    <w:rsid w:val="00AF04E9"/>
  </w:style>
  <w:style w:type="character" w:customStyle="1" w:styleId="vitstoryheadline">
    <w:name w:val="vitstoryheadline"/>
    <w:rsid w:val="00AF04E9"/>
  </w:style>
  <w:style w:type="character" w:customStyle="1" w:styleId="vitstorybyline">
    <w:name w:val="vitstorybyline"/>
    <w:rsid w:val="00AF04E9"/>
  </w:style>
  <w:style w:type="paragraph" w:customStyle="1" w:styleId="comments">
    <w:name w:val="comments"/>
    <w:basedOn w:val="Normal"/>
    <w:qFormat/>
    <w:rsid w:val="00AF04E9"/>
    <w:pPr>
      <w:spacing w:before="100" w:beforeAutospacing="1" w:after="100" w:afterAutospacing="1"/>
    </w:pPr>
    <w:rPr>
      <w:rFonts w:ascii="Times New Roman" w:eastAsia="Times New Roman" w:hAnsi="Times New Roman"/>
      <w:sz w:val="20"/>
      <w:lang w:eastAsia="zh-CN"/>
    </w:rPr>
  </w:style>
  <w:style w:type="character" w:customStyle="1" w:styleId="tickerlinx">
    <w:name w:val="tickerlinx"/>
    <w:rsid w:val="00AF04E9"/>
  </w:style>
  <w:style w:type="paragraph" w:customStyle="1" w:styleId="Default1">
    <w:name w:val="Default1"/>
    <w:basedOn w:val="Default"/>
    <w:next w:val="Default"/>
    <w:uiPriority w:val="99"/>
    <w:qFormat/>
    <w:rsid w:val="00AF04E9"/>
    <w:pPr>
      <w:widowControl w:val="0"/>
      <w:spacing w:after="0" w:line="240" w:lineRule="auto"/>
    </w:pPr>
    <w:rPr>
      <w:rFonts w:ascii="Times New Roman" w:eastAsia="Malgun Gothic" w:hAnsi="Times New Roman" w:cs="Times New Roman"/>
      <w:sz w:val="20"/>
      <w:lang w:eastAsia="zh-CN"/>
    </w:rPr>
  </w:style>
  <w:style w:type="paragraph" w:customStyle="1" w:styleId="NFAPWPheader">
    <w:name w:val="NFAP WP header"/>
    <w:basedOn w:val="Default"/>
    <w:next w:val="Default"/>
    <w:uiPriority w:val="99"/>
    <w:qFormat/>
    <w:rsid w:val="00AF04E9"/>
    <w:pPr>
      <w:widowControl w:val="0"/>
      <w:spacing w:after="0" w:line="240" w:lineRule="auto"/>
    </w:pPr>
    <w:rPr>
      <w:rFonts w:ascii="HNKAOE+Arial" w:eastAsia="Malgun Gothic" w:hAnsi="HNKAOE+Arial" w:cs="Times New Roman"/>
      <w:sz w:val="20"/>
      <w:lang w:eastAsia="zh-CN"/>
    </w:rPr>
  </w:style>
  <w:style w:type="character" w:customStyle="1" w:styleId="post-timestamp">
    <w:name w:val="post-timestamp"/>
    <w:rsid w:val="00AF04E9"/>
  </w:style>
  <w:style w:type="character" w:customStyle="1" w:styleId="Box0">
    <w:name w:val="Box!"/>
    <w:uiPriority w:val="1"/>
    <w:rsid w:val="00AF04E9"/>
    <w:rPr>
      <w:rFonts w:ascii="Times New Roman" w:hAnsi="Times New Roman" w:cs="Times New Roman" w:hint="default"/>
      <w:sz w:val="20"/>
      <w:u w:val="thick"/>
      <w:bdr w:val="single" w:sz="4" w:space="0" w:color="auto" w:frame="1"/>
    </w:rPr>
  </w:style>
  <w:style w:type="character" w:styleId="BookTitle">
    <w:name w:val="Book Title"/>
    <w:qFormat/>
    <w:rsid w:val="00AF04E9"/>
    <w:rPr>
      <w:b/>
      <w:bCs/>
      <w:smallCaps/>
      <w:spacing w:val="5"/>
    </w:rPr>
  </w:style>
  <w:style w:type="paragraph" w:customStyle="1" w:styleId="UnderlinedCardText">
    <w:name w:val="Underlined Card Text"/>
    <w:basedOn w:val="Normal"/>
    <w:link w:val="UnderlinedCardTextChar"/>
    <w:qFormat/>
    <w:rsid w:val="00AF04E9"/>
    <w:pPr>
      <w:spacing w:after="200"/>
      <w:contextualSpacing/>
    </w:pPr>
    <w:rPr>
      <w:rFonts w:ascii="Arial Narrow" w:hAnsi="Arial Narrow"/>
      <w:sz w:val="18"/>
      <w:szCs w:val="20"/>
      <w:u w:val="single"/>
    </w:rPr>
  </w:style>
  <w:style w:type="character" w:customStyle="1" w:styleId="UnderlinedCardTextChar">
    <w:name w:val="Underlined Card Text Char"/>
    <w:link w:val="UnderlinedCardText"/>
    <w:rsid w:val="00AF04E9"/>
    <w:rPr>
      <w:rFonts w:ascii="Arial Narrow" w:eastAsiaTheme="minorHAnsi" w:hAnsi="Arial Narrow"/>
      <w:sz w:val="18"/>
      <w:szCs w:val="20"/>
      <w:u w:val="single"/>
    </w:rPr>
  </w:style>
  <w:style w:type="paragraph" w:customStyle="1" w:styleId="cardtextemphasis">
    <w:name w:val="card text emphasis"/>
    <w:basedOn w:val="UnderlinedCardText"/>
    <w:link w:val="cardtextemphasisChar"/>
    <w:qFormat/>
    <w:rsid w:val="00AF04E9"/>
    <w:rPr>
      <w:b/>
    </w:rPr>
  </w:style>
  <w:style w:type="character" w:customStyle="1" w:styleId="cardtextemphasisChar">
    <w:name w:val="card text emphasis Char"/>
    <w:link w:val="cardtextemphasis"/>
    <w:rsid w:val="00AF04E9"/>
    <w:rPr>
      <w:rFonts w:ascii="Arial Narrow" w:eastAsiaTheme="minorHAnsi" w:hAnsi="Arial Narrow"/>
      <w:b/>
      <w:sz w:val="18"/>
      <w:szCs w:val="20"/>
      <w:u w:val="single"/>
    </w:rPr>
  </w:style>
  <w:style w:type="character" w:customStyle="1" w:styleId="month">
    <w:name w:val="month"/>
    <w:rsid w:val="00AF04E9"/>
  </w:style>
  <w:style w:type="character" w:customStyle="1" w:styleId="CiteCharCharChar">
    <w:name w:val="Cite Char Char Char"/>
    <w:rsid w:val="00AF04E9"/>
    <w:rPr>
      <w:rFonts w:ascii="Garamond" w:hAnsi="Garamond" w:cs="Calibri"/>
      <w:b/>
      <w:sz w:val="20"/>
      <w:szCs w:val="20"/>
      <w:u w:val="thick"/>
    </w:rPr>
  </w:style>
  <w:style w:type="character" w:customStyle="1" w:styleId="texttitlebigred">
    <w:name w:val="texttitlebigred"/>
    <w:rsid w:val="00AF04E9"/>
  </w:style>
  <w:style w:type="character" w:customStyle="1" w:styleId="subtitles">
    <w:name w:val="subtitles"/>
    <w:rsid w:val="00AF04E9"/>
  </w:style>
  <w:style w:type="character" w:customStyle="1" w:styleId="CiteCardCharCharCharChar">
    <w:name w:val="Cite_Card Char Char Char Char"/>
    <w:link w:val="CiteCardCharCharChar"/>
    <w:rsid w:val="00AF04E9"/>
    <w:rPr>
      <w:rFonts w:cs="Arial"/>
      <w:bCs/>
    </w:rPr>
  </w:style>
  <w:style w:type="paragraph" w:customStyle="1" w:styleId="CiteCardCharCharChar">
    <w:name w:val="Cite_Card Char Char Char"/>
    <w:link w:val="CiteCardCharCharCharChar"/>
    <w:qFormat/>
    <w:rsid w:val="00AF04E9"/>
    <w:rPr>
      <w:rFonts w:cs="Arial"/>
      <w:bCs/>
    </w:rPr>
  </w:style>
  <w:style w:type="paragraph" w:customStyle="1" w:styleId="heading">
    <w:name w:val="heading"/>
    <w:basedOn w:val="Normal"/>
    <w:qFormat/>
    <w:rsid w:val="00AF04E9"/>
    <w:pPr>
      <w:jc w:val="center"/>
    </w:pPr>
    <w:rPr>
      <w:rFonts w:ascii="Arial Black" w:eastAsia="Times New Roman" w:hAnsi="Arial Black" w:cs="Courier New"/>
      <w:b/>
      <w:sz w:val="36"/>
      <w:u w:val="single"/>
    </w:rPr>
  </w:style>
  <w:style w:type="character" w:customStyle="1" w:styleId="CiteCardChar1">
    <w:name w:val="Cite_Card Char1"/>
    <w:rsid w:val="00AF04E9"/>
    <w:rPr>
      <w:rFonts w:cs="Arial"/>
      <w:bCs/>
      <w:lang w:val="en-US" w:eastAsia="en-US" w:bidi="ar-SA"/>
    </w:rPr>
  </w:style>
  <w:style w:type="character" w:customStyle="1" w:styleId="ptitleinside">
    <w:name w:val="p_title_inside"/>
    <w:rsid w:val="00AF04E9"/>
  </w:style>
  <w:style w:type="paragraph" w:customStyle="1" w:styleId="DebateHeader">
    <w:name w:val="Debate Header"/>
    <w:basedOn w:val="Normal"/>
    <w:next w:val="Normal"/>
    <w:link w:val="DebateHeaderChar"/>
    <w:autoRedefine/>
    <w:qFormat/>
    <w:rsid w:val="00AF04E9"/>
    <w:pPr>
      <w:spacing w:after="240"/>
      <w:jc w:val="center"/>
      <w:outlineLvl w:val="0"/>
    </w:pPr>
    <w:rPr>
      <w:rFonts w:ascii="Times New Roman" w:eastAsia="Times New Roman" w:hAnsi="Times New Roman"/>
      <w:b/>
      <w:sz w:val="36"/>
      <w:u w:val="single"/>
    </w:rPr>
  </w:style>
  <w:style w:type="character" w:customStyle="1" w:styleId="DebateHeaderChar">
    <w:name w:val="Debate Header Char"/>
    <w:link w:val="DebateHeader"/>
    <w:rsid w:val="00AF04E9"/>
    <w:rPr>
      <w:rFonts w:ascii="Times New Roman" w:eastAsia="Times New Roman" w:hAnsi="Times New Roman"/>
      <w:b/>
      <w:sz w:val="36"/>
      <w:szCs w:val="22"/>
      <w:u w:val="single"/>
    </w:rPr>
  </w:style>
  <w:style w:type="character" w:customStyle="1" w:styleId="paramv">
    <w:name w:val="paramv"/>
    <w:rsid w:val="00AF04E9"/>
  </w:style>
  <w:style w:type="paragraph" w:customStyle="1" w:styleId="articletitle">
    <w:name w:val="article_title"/>
    <w:basedOn w:val="Normal"/>
    <w:qFormat/>
    <w:rsid w:val="00AF04E9"/>
    <w:pPr>
      <w:spacing w:before="100" w:beforeAutospacing="1" w:after="100" w:afterAutospacing="1"/>
    </w:pPr>
    <w:rPr>
      <w:rFonts w:ascii="Times New Roman" w:eastAsia="Times New Roman" w:hAnsi="Times New Roman"/>
      <w:sz w:val="20"/>
      <w:lang w:eastAsia="zh-CN"/>
    </w:rPr>
  </w:style>
  <w:style w:type="paragraph" w:customStyle="1" w:styleId="TagCite1">
    <w:name w:val="Tag &amp; Cite"/>
    <w:basedOn w:val="Normal"/>
    <w:link w:val="TagCiteChar0"/>
    <w:qFormat/>
    <w:rsid w:val="00AF04E9"/>
    <w:rPr>
      <w:rFonts w:ascii="Arial Narrow" w:eastAsia="Times New Roman" w:hAnsi="Arial Narrow"/>
      <w:b/>
      <w:sz w:val="20"/>
    </w:rPr>
  </w:style>
  <w:style w:type="character" w:customStyle="1" w:styleId="TagCiteChar0">
    <w:name w:val="Tag &amp; Cite Char"/>
    <w:link w:val="TagCite1"/>
    <w:rsid w:val="00AF04E9"/>
    <w:rPr>
      <w:rFonts w:ascii="Arial Narrow" w:eastAsia="Times New Roman" w:hAnsi="Arial Narrow"/>
      <w:b/>
      <w:sz w:val="20"/>
      <w:szCs w:val="22"/>
    </w:rPr>
  </w:style>
  <w:style w:type="paragraph" w:customStyle="1" w:styleId="HighlightedText">
    <w:name w:val="Highlighted Text"/>
    <w:basedOn w:val="Normal"/>
    <w:link w:val="HighlightedTextChar"/>
    <w:qFormat/>
    <w:rsid w:val="00AF04E9"/>
    <w:rPr>
      <w:rFonts w:ascii="Arial Narrow" w:eastAsia="Times New Roman" w:hAnsi="Arial Narrow"/>
      <w:sz w:val="20"/>
      <w:u w:val="thick"/>
    </w:rPr>
  </w:style>
  <w:style w:type="character" w:customStyle="1" w:styleId="HighlightedTextChar">
    <w:name w:val="Highlighted Text Char"/>
    <w:link w:val="HighlightedText"/>
    <w:rsid w:val="00AF04E9"/>
    <w:rPr>
      <w:rFonts w:ascii="Arial Narrow" w:eastAsia="Times New Roman" w:hAnsi="Arial Narrow"/>
      <w:sz w:val="20"/>
      <w:szCs w:val="22"/>
      <w:u w:val="thick"/>
    </w:rPr>
  </w:style>
  <w:style w:type="character" w:customStyle="1" w:styleId="quotepeekbase">
    <w:name w:val="quotepeekbase"/>
    <w:rsid w:val="00AF04E9"/>
  </w:style>
  <w:style w:type="character" w:customStyle="1" w:styleId="symbol">
    <w:name w:val="symbol"/>
    <w:rsid w:val="00AF04E9"/>
  </w:style>
  <w:style w:type="character" w:customStyle="1" w:styleId="data">
    <w:name w:val="data"/>
    <w:rsid w:val="00AF04E9"/>
  </w:style>
  <w:style w:type="character" w:customStyle="1" w:styleId="cross-head">
    <w:name w:val="cross-head"/>
    <w:rsid w:val="00AF04E9"/>
  </w:style>
  <w:style w:type="character" w:customStyle="1" w:styleId="scaps">
    <w:name w:val="scaps"/>
    <w:rsid w:val="00AF04E9"/>
  </w:style>
  <w:style w:type="character" w:customStyle="1" w:styleId="pub-date">
    <w:name w:val="pub-date"/>
    <w:rsid w:val="00AF04E9"/>
  </w:style>
  <w:style w:type="paragraph" w:customStyle="1" w:styleId="articleauthor">
    <w:name w:val="articleauthor"/>
    <w:basedOn w:val="Normal"/>
    <w:qFormat/>
    <w:rsid w:val="00AF04E9"/>
    <w:pPr>
      <w:spacing w:before="100" w:beforeAutospacing="1" w:after="100" w:afterAutospacing="1"/>
    </w:pPr>
    <w:rPr>
      <w:rFonts w:ascii="Times New Roman" w:eastAsia="Times New Roman" w:hAnsi="Times New Roman"/>
      <w:sz w:val="20"/>
      <w:lang w:eastAsia="zh-CN"/>
    </w:rPr>
  </w:style>
  <w:style w:type="paragraph" w:customStyle="1" w:styleId="StylecardUnderline">
    <w:name w:val="Style card + Underline"/>
    <w:basedOn w:val="Normal"/>
    <w:link w:val="StylecardUnderlineChar"/>
    <w:qFormat/>
    <w:rsid w:val="00AF04E9"/>
    <w:pPr>
      <w:widowControl w:val="0"/>
      <w:ind w:left="360" w:right="360"/>
    </w:pPr>
    <w:rPr>
      <w:rFonts w:ascii="Times New Roman" w:eastAsia="Times New Roman" w:hAnsi="Times New Roman"/>
      <w:sz w:val="20"/>
      <w:szCs w:val="20"/>
      <w:u w:val="thick"/>
    </w:rPr>
  </w:style>
  <w:style w:type="character" w:customStyle="1" w:styleId="StylecardUnderlineChar">
    <w:name w:val="Style card + Underline Char"/>
    <w:link w:val="StylecardUnderline"/>
    <w:rsid w:val="00AF04E9"/>
    <w:rPr>
      <w:rFonts w:ascii="Times New Roman" w:eastAsia="Times New Roman" w:hAnsi="Times New Roman"/>
      <w:sz w:val="20"/>
      <w:szCs w:val="20"/>
      <w:u w:val="thick"/>
    </w:rPr>
  </w:style>
  <w:style w:type="character" w:customStyle="1" w:styleId="AuthorDateF4">
    <w:name w:val="Author Date (F4)"/>
    <w:rsid w:val="00AF04E9"/>
    <w:rPr>
      <w:b/>
      <w:sz w:val="24"/>
      <w:u w:val="thick"/>
    </w:rPr>
  </w:style>
  <w:style w:type="character" w:customStyle="1" w:styleId="BoldUnderlineF6">
    <w:name w:val="Bold Underline (F6)"/>
    <w:rsid w:val="00AF04E9"/>
    <w:rPr>
      <w:u w:val="thick"/>
    </w:rPr>
  </w:style>
  <w:style w:type="paragraph" w:customStyle="1" w:styleId="TagF3">
    <w:name w:val="Tag (F3)"/>
    <w:qFormat/>
    <w:rsid w:val="00AF04E9"/>
    <w:pPr>
      <w:spacing w:after="200"/>
      <w:ind w:left="288" w:right="288"/>
      <w:contextualSpacing/>
    </w:pPr>
    <w:rPr>
      <w:rFonts w:ascii="Times New Roman" w:eastAsia="Times New Roman" w:hAnsi="Times New Roman" w:cs="Arial"/>
      <w:b/>
      <w:bCs/>
      <w:szCs w:val="20"/>
    </w:rPr>
  </w:style>
  <w:style w:type="paragraph" w:customStyle="1" w:styleId="i1">
    <w:name w:val="i1"/>
    <w:basedOn w:val="Normal"/>
    <w:qFormat/>
    <w:rsid w:val="00AF04E9"/>
    <w:pPr>
      <w:spacing w:before="100" w:beforeAutospacing="1" w:after="100" w:afterAutospacing="1"/>
    </w:pPr>
    <w:rPr>
      <w:rFonts w:ascii="Times New Roman" w:eastAsia="Times New Roman" w:hAnsi="Times New Roman"/>
    </w:rPr>
  </w:style>
  <w:style w:type="character" w:customStyle="1" w:styleId="grouptext">
    <w:name w:val="group_text"/>
    <w:rsid w:val="00AF04E9"/>
  </w:style>
  <w:style w:type="paragraph" w:customStyle="1" w:styleId="style14">
    <w:name w:val="style14"/>
    <w:basedOn w:val="Normal"/>
    <w:qFormat/>
    <w:rsid w:val="00AF04E9"/>
    <w:pPr>
      <w:spacing w:before="100" w:beforeAutospacing="1" w:after="100" w:afterAutospacing="1"/>
    </w:pPr>
    <w:rPr>
      <w:rFonts w:ascii="Times New Roman" w:eastAsia="Times New Roman" w:hAnsi="Times New Roman"/>
    </w:rPr>
  </w:style>
  <w:style w:type="paragraph" w:customStyle="1" w:styleId="CardTagCite1Char">
    <w:name w:val="Card Tag + Cite #1 Char"/>
    <w:basedOn w:val="Normal"/>
    <w:qFormat/>
    <w:rsid w:val="00AF04E9"/>
    <w:rPr>
      <w:rFonts w:eastAsia="Times New Roman"/>
      <w:b/>
    </w:rPr>
  </w:style>
  <w:style w:type="character" w:customStyle="1" w:styleId="authors">
    <w:name w:val="authors"/>
    <w:rsid w:val="00AF04E9"/>
  </w:style>
  <w:style w:type="character" w:customStyle="1" w:styleId="StyleArial12ptBoldItalic">
    <w:name w:val="Style Arial 12 pt Bold Italic"/>
    <w:rsid w:val="00AF04E9"/>
    <w:rPr>
      <w:rFonts w:ascii="Arial" w:hAnsi="Arial"/>
      <w:b/>
      <w:bCs/>
      <w:i/>
      <w:iCs/>
      <w:sz w:val="24"/>
    </w:rPr>
  </w:style>
  <w:style w:type="character" w:customStyle="1" w:styleId="verdana12grey1">
    <w:name w:val="verdana12grey1"/>
    <w:rsid w:val="00AF04E9"/>
  </w:style>
  <w:style w:type="character" w:customStyle="1" w:styleId="verdana9grey1a">
    <w:name w:val="verdana9grey1a"/>
    <w:rsid w:val="00AF04E9"/>
  </w:style>
  <w:style w:type="character" w:customStyle="1" w:styleId="nn-twttr-share-btn">
    <w:name w:val="nn-twttr-share-btn"/>
    <w:rsid w:val="00AF04E9"/>
  </w:style>
  <w:style w:type="character" w:customStyle="1" w:styleId="count">
    <w:name w:val="count"/>
    <w:rsid w:val="00AF04E9"/>
  </w:style>
  <w:style w:type="character" w:customStyle="1" w:styleId="fbbuttontext">
    <w:name w:val="fb_button_text"/>
    <w:rsid w:val="00AF04E9"/>
  </w:style>
  <w:style w:type="character" w:customStyle="1" w:styleId="comment-count">
    <w:name w:val="comment-count"/>
    <w:rsid w:val="00AF04E9"/>
  </w:style>
  <w:style w:type="character" w:customStyle="1" w:styleId="comment-count-text">
    <w:name w:val="comment-count-text"/>
    <w:rsid w:val="00AF04E9"/>
  </w:style>
  <w:style w:type="paragraph" w:customStyle="1" w:styleId="articlebody">
    <w:name w:val="articlebody"/>
    <w:basedOn w:val="Normal"/>
    <w:qFormat/>
    <w:rsid w:val="00AF04E9"/>
    <w:pPr>
      <w:spacing w:before="100" w:beforeAutospacing="1" w:after="100" w:afterAutospacing="1"/>
    </w:pPr>
    <w:rPr>
      <w:rFonts w:ascii="Times New Roman" w:eastAsia="Times New Roman" w:hAnsi="Times New Roman"/>
    </w:rPr>
  </w:style>
  <w:style w:type="character" w:customStyle="1" w:styleId="author-name">
    <w:name w:val="author-name"/>
    <w:rsid w:val="00AF04E9"/>
  </w:style>
  <w:style w:type="character" w:customStyle="1" w:styleId="StyleThickunderline">
    <w:name w:val="Style Thick underline"/>
    <w:qFormat/>
    <w:rsid w:val="00AF04E9"/>
    <w:rPr>
      <w:u w:val="thick"/>
    </w:rPr>
  </w:style>
  <w:style w:type="character" w:customStyle="1" w:styleId="lightheader">
    <w:name w:val="lightheader"/>
    <w:rsid w:val="00AF04E9"/>
  </w:style>
  <w:style w:type="paragraph" w:customStyle="1" w:styleId="CiteCardCharCharCharCharCharCharChar">
    <w:name w:val="Cite_Card Char Char Char Char Char Char Char"/>
    <w:link w:val="CiteCardCharCharCharCharCharCharCharChar"/>
    <w:autoRedefine/>
    <w:qFormat/>
    <w:rsid w:val="00AF04E9"/>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AF04E9"/>
    <w:rPr>
      <w:rFonts w:ascii="Times New Roman" w:eastAsia="Times New Roman" w:hAnsi="Times New Roman" w:cs="Times New Roman"/>
      <w:bCs/>
      <w:sz w:val="22"/>
      <w:szCs w:val="22"/>
      <w:lang w:eastAsia="zh-CN"/>
    </w:rPr>
  </w:style>
  <w:style w:type="paragraph" w:customStyle="1" w:styleId="foldie">
    <w:name w:val="foldie"/>
    <w:basedOn w:val="heading"/>
    <w:qFormat/>
    <w:rsid w:val="00AF04E9"/>
    <w:pPr>
      <w:spacing w:before="6480"/>
      <w:outlineLvl w:val="0"/>
    </w:pPr>
  </w:style>
  <w:style w:type="character" w:customStyle="1" w:styleId="CiteCardCharCharCharCharChar">
    <w:name w:val="Cite_Card Char Char Char Char Char"/>
    <w:rsid w:val="00AF04E9"/>
    <w:rPr>
      <w:rFonts w:cs="Arial"/>
      <w:bCs/>
      <w:lang w:val="en-US" w:eastAsia="en-US" w:bidi="ar-SA"/>
    </w:rPr>
  </w:style>
  <w:style w:type="character" w:customStyle="1" w:styleId="CiteCardCharCharCharCharCharChar">
    <w:name w:val="Cite_Card Char Char Char Char Char Char"/>
    <w:rsid w:val="00AF04E9"/>
    <w:rPr>
      <w:rFonts w:cs="Arial"/>
      <w:bCs/>
      <w:lang w:val="en-US" w:eastAsia="en-US" w:bidi="ar-SA"/>
    </w:rPr>
  </w:style>
  <w:style w:type="paragraph" w:customStyle="1" w:styleId="billtextsection">
    <w:name w:val="bill_text_section"/>
    <w:basedOn w:val="Normal"/>
    <w:qFormat/>
    <w:rsid w:val="00AF04E9"/>
    <w:pPr>
      <w:spacing w:before="100" w:beforeAutospacing="1" w:after="100" w:afterAutospacing="1"/>
    </w:pPr>
    <w:rPr>
      <w:rFonts w:ascii="Times New Roman" w:eastAsia="Times New Roman" w:hAnsi="Times New Roman"/>
    </w:rPr>
  </w:style>
  <w:style w:type="paragraph" w:customStyle="1" w:styleId="wp-caption-text">
    <w:name w:val="wp-caption-text"/>
    <w:basedOn w:val="Normal"/>
    <w:qFormat/>
    <w:rsid w:val="00AF04E9"/>
    <w:pPr>
      <w:spacing w:before="100" w:beforeAutospacing="1" w:after="100" w:afterAutospacing="1"/>
    </w:pPr>
    <w:rPr>
      <w:rFonts w:ascii="Times New Roman" w:eastAsia="Times New Roman" w:hAnsi="Times New Roman"/>
    </w:rPr>
  </w:style>
  <w:style w:type="character" w:customStyle="1" w:styleId="yahoobuzzbadge">
    <w:name w:val="yahoobuzzbadge"/>
    <w:rsid w:val="00AF04E9"/>
  </w:style>
  <w:style w:type="character" w:customStyle="1" w:styleId="fbsharecountinner">
    <w:name w:val="fb_share_count_inner"/>
    <w:rsid w:val="00AF04E9"/>
  </w:style>
  <w:style w:type="character" w:customStyle="1" w:styleId="fbconnectbuttontext">
    <w:name w:val="fbconnectbutton_text"/>
    <w:rsid w:val="00AF04E9"/>
  </w:style>
  <w:style w:type="paragraph" w:customStyle="1" w:styleId="CiteNormal">
    <w:name w:val="Cite Normal"/>
    <w:basedOn w:val="Normal"/>
    <w:link w:val="CiteNormalChar"/>
    <w:autoRedefine/>
    <w:qFormat/>
    <w:rsid w:val="00AF04E9"/>
    <w:rPr>
      <w:rFonts w:ascii="Times New Roman" w:eastAsia="Times New Roman" w:hAnsi="Times New Roman"/>
    </w:rPr>
  </w:style>
  <w:style w:type="character" w:customStyle="1" w:styleId="CiteNormalChar">
    <w:name w:val="Cite Normal Char"/>
    <w:link w:val="CiteNormal"/>
    <w:rsid w:val="00AF04E9"/>
    <w:rPr>
      <w:rFonts w:ascii="Times New Roman" w:eastAsia="Times New Roman" w:hAnsi="Times New Roman"/>
      <w:sz w:val="22"/>
      <w:szCs w:val="22"/>
    </w:rPr>
  </w:style>
  <w:style w:type="character" w:customStyle="1" w:styleId="SourcenameChar">
    <w:name w:val="Source name Char"/>
    <w:link w:val="Sourcename"/>
    <w:locked/>
    <w:rsid w:val="00AF04E9"/>
    <w:rPr>
      <w:rFonts w:ascii="Arial Narrow" w:hAnsi="Arial Narrow"/>
      <w:b/>
      <w:bCs/>
    </w:rPr>
  </w:style>
  <w:style w:type="paragraph" w:customStyle="1" w:styleId="Sourcename">
    <w:name w:val="Source name"/>
    <w:basedOn w:val="Normaltext1"/>
    <w:link w:val="SourcenameChar"/>
    <w:autoRedefine/>
    <w:qFormat/>
    <w:rsid w:val="00AF04E9"/>
    <w:rPr>
      <w:rFonts w:ascii="Arial Narrow" w:eastAsiaTheme="minorEastAsia" w:hAnsi="Arial Narrow"/>
      <w:b/>
      <w:bCs/>
      <w:sz w:val="24"/>
      <w:szCs w:val="24"/>
    </w:rPr>
  </w:style>
  <w:style w:type="paragraph" w:customStyle="1" w:styleId="Normaltext1">
    <w:name w:val="Normal text"/>
    <w:basedOn w:val="Normal"/>
    <w:link w:val="NormaltextCharChar"/>
    <w:autoRedefine/>
    <w:qFormat/>
    <w:rsid w:val="00AF04E9"/>
  </w:style>
  <w:style w:type="character" w:customStyle="1" w:styleId="NormaltextCharChar">
    <w:name w:val="Normal text Char Char"/>
    <w:link w:val="Normaltext1"/>
    <w:locked/>
    <w:rsid w:val="00AF04E9"/>
    <w:rPr>
      <w:rFonts w:ascii="Calibri" w:eastAsiaTheme="minorHAnsi" w:hAnsi="Calibri"/>
      <w:sz w:val="22"/>
      <w:szCs w:val="22"/>
    </w:rPr>
  </w:style>
  <w:style w:type="character" w:customStyle="1" w:styleId="underlinedcardChar0">
    <w:name w:val="underlined card Char"/>
    <w:link w:val="underlinedcard0"/>
    <w:locked/>
    <w:rsid w:val="00AF04E9"/>
    <w:rPr>
      <w:rFonts w:ascii="Arial Narrow" w:hAnsi="Arial Narrow"/>
      <w:u w:val="single"/>
    </w:rPr>
  </w:style>
  <w:style w:type="paragraph" w:customStyle="1" w:styleId="underlinedcard0">
    <w:name w:val="underlined card"/>
    <w:basedOn w:val="Normaltext1"/>
    <w:link w:val="underlinedcardChar0"/>
    <w:autoRedefine/>
    <w:qFormat/>
    <w:rsid w:val="00AF04E9"/>
    <w:rPr>
      <w:rFonts w:ascii="Arial Narrow" w:eastAsiaTheme="minorEastAsia" w:hAnsi="Arial Narrow"/>
      <w:sz w:val="24"/>
      <w:szCs w:val="24"/>
      <w:u w:val="single"/>
    </w:rPr>
  </w:style>
  <w:style w:type="character" w:customStyle="1" w:styleId="StrongEmphasis">
    <w:name w:val="Strong Emphasis"/>
    <w:rsid w:val="00AF04E9"/>
    <w:rPr>
      <w:b/>
      <w:bCs/>
    </w:rPr>
  </w:style>
  <w:style w:type="character" w:customStyle="1" w:styleId="Caption2">
    <w:name w:val="Caption2"/>
    <w:rsid w:val="00AF04E9"/>
  </w:style>
  <w:style w:type="paragraph" w:customStyle="1" w:styleId="TextUnderline">
    <w:name w:val="Text Underline"/>
    <w:basedOn w:val="Normal"/>
    <w:link w:val="TextUnderlineChar"/>
    <w:qFormat/>
    <w:rsid w:val="00AF04E9"/>
    <w:rPr>
      <w:rFonts w:ascii="Garamond" w:eastAsia="Times New Roman" w:hAnsi="Garamond"/>
      <w:bCs/>
      <w:kern w:val="20"/>
      <w:sz w:val="20"/>
      <w:szCs w:val="32"/>
      <w:u w:val="single"/>
    </w:rPr>
  </w:style>
  <w:style w:type="character" w:customStyle="1" w:styleId="TextUnderlineChar">
    <w:name w:val="Text Underline Char"/>
    <w:link w:val="TextUnderline"/>
    <w:rsid w:val="00AF04E9"/>
    <w:rPr>
      <w:rFonts w:ascii="Garamond" w:eastAsia="Times New Roman" w:hAnsi="Garamond"/>
      <w:bCs/>
      <w:kern w:val="20"/>
      <w:sz w:val="20"/>
      <w:szCs w:val="3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AF04E9"/>
    <w:rPr>
      <w:rFonts w:ascii="Times New Roman" w:eastAsia="Times New Roman" w:hAnsi="Times New Roman"/>
      <w:b/>
      <w:bCs/>
      <w:sz w:val="20"/>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F04E9"/>
    <w:rPr>
      <w:rFonts w:ascii="Times New Roman" w:eastAsia="Times New Roman" w:hAnsi="Times New Roman"/>
      <w:b/>
      <w:bCs/>
      <w:sz w:val="20"/>
      <w:szCs w:val="22"/>
      <w:u w:val="single"/>
      <w:bdr w:val="single" w:sz="4" w:space="0" w:color="auto"/>
    </w:rPr>
  </w:style>
  <w:style w:type="character" w:customStyle="1" w:styleId="Style11ptItalicUnderline">
    <w:name w:val="Style 11 pt Italic Underline"/>
    <w:rsid w:val="00AF04E9"/>
    <w:rPr>
      <w:i/>
      <w:iCs/>
      <w:sz w:val="20"/>
      <w:u w:val="single"/>
    </w:rPr>
  </w:style>
  <w:style w:type="character" w:customStyle="1" w:styleId="Style11ptItalic">
    <w:name w:val="Style 11 pt Italic"/>
    <w:rsid w:val="00AF04E9"/>
    <w:rPr>
      <w:rFonts w:ascii="Times New Roman" w:hAnsi="Times New Roman"/>
      <w:i/>
      <w:iCs/>
      <w:sz w:val="20"/>
    </w:rPr>
  </w:style>
  <w:style w:type="character" w:customStyle="1" w:styleId="7TimesNewRoman">
    <w:name w:val="7 Times New Roman"/>
    <w:rsid w:val="00AF04E9"/>
    <w:rPr>
      <w:rFonts w:ascii="Times New Roman" w:hAnsi="Times New Roman"/>
      <w:color w:val="000000"/>
      <w:spacing w:val="0"/>
      <w:position w:val="0"/>
      <w:sz w:val="14"/>
      <w:u w:val="none" w:color="000000"/>
      <w:vertAlign w:val="baseline"/>
      <w:lang w:val="en-US"/>
    </w:rPr>
  </w:style>
  <w:style w:type="paragraph" w:customStyle="1" w:styleId="Boldunderline0">
    <w:name w:val="Bold underline"/>
    <w:basedOn w:val="Normal"/>
    <w:link w:val="BoldunderlineChar2"/>
    <w:qFormat/>
    <w:rsid w:val="00AF04E9"/>
    <w:rPr>
      <w:rFonts w:ascii="Garamond" w:eastAsia="Times New Roman" w:hAnsi="Garamond"/>
      <w:b/>
      <w:bCs/>
      <w:kern w:val="20"/>
      <w:sz w:val="20"/>
      <w:szCs w:val="32"/>
      <w:u w:val="single"/>
    </w:rPr>
  </w:style>
  <w:style w:type="character" w:customStyle="1" w:styleId="BoldunderlineChar2">
    <w:name w:val="Bold underline Char"/>
    <w:link w:val="Boldunderline0"/>
    <w:rsid w:val="00AF04E9"/>
    <w:rPr>
      <w:rFonts w:ascii="Garamond" w:eastAsia="Times New Roman" w:hAnsi="Garamond"/>
      <w:b/>
      <w:bCs/>
      <w:kern w:val="20"/>
      <w:sz w:val="20"/>
      <w:szCs w:val="32"/>
      <w:u w:val="single"/>
    </w:rPr>
  </w:style>
  <w:style w:type="character" w:customStyle="1" w:styleId="Style2Char">
    <w:name w:val="Style2 Char"/>
    <w:link w:val="Style2"/>
    <w:uiPriority w:val="99"/>
    <w:rsid w:val="00AF04E9"/>
    <w:rPr>
      <w:rFonts w:ascii="Times New Roman" w:eastAsiaTheme="minorHAnsi" w:hAnsi="Times New Roman"/>
      <w:sz w:val="20"/>
      <w:szCs w:val="22"/>
    </w:rPr>
  </w:style>
  <w:style w:type="character" w:customStyle="1" w:styleId="Style6pt">
    <w:name w:val="Style 6 pt"/>
    <w:qFormat/>
    <w:rsid w:val="00AF04E9"/>
    <w:rPr>
      <w:sz w:val="12"/>
    </w:rPr>
  </w:style>
  <w:style w:type="paragraph" w:customStyle="1" w:styleId="BLOCKTITLE4">
    <w:name w:val="BLOCK TITLE"/>
    <w:basedOn w:val="Normal"/>
    <w:qFormat/>
    <w:rsid w:val="00AF04E9"/>
    <w:pPr>
      <w:jc w:val="center"/>
    </w:pPr>
    <w:rPr>
      <w:rFonts w:eastAsia="Times New Roman"/>
      <w:b/>
      <w:caps/>
      <w:szCs w:val="20"/>
      <w:u w:val="single"/>
    </w:rPr>
  </w:style>
  <w:style w:type="paragraph" w:customStyle="1" w:styleId="StyleNormalWeb10pt">
    <w:name w:val="Style Normal (Web) + 10 pt"/>
    <w:basedOn w:val="NormalWeb"/>
    <w:uiPriority w:val="99"/>
    <w:qFormat/>
    <w:rsid w:val="00AF04E9"/>
    <w:pPr>
      <w:widowControl w:val="0"/>
      <w:spacing w:after="0"/>
    </w:pPr>
    <w:rPr>
      <w:rFonts w:ascii="Georgia" w:eastAsia="PMingLiU" w:hAnsi="Georgia" w:cstheme="minorBidi"/>
      <w:b/>
      <w:sz w:val="20"/>
    </w:rPr>
  </w:style>
  <w:style w:type="character" w:customStyle="1" w:styleId="article-articlebody">
    <w:name w:val="article-articlebody"/>
    <w:basedOn w:val="DefaultParagraphFont"/>
    <w:rsid w:val="00AF04E9"/>
  </w:style>
  <w:style w:type="character" w:customStyle="1" w:styleId="pageheader0">
    <w:name w:val="pageheader"/>
    <w:basedOn w:val="DefaultParagraphFont"/>
    <w:rsid w:val="00AF04E9"/>
  </w:style>
  <w:style w:type="paragraph" w:customStyle="1" w:styleId="SmallNormal">
    <w:name w:val="Small Normal"/>
    <w:basedOn w:val="Normal"/>
    <w:qFormat/>
    <w:rsid w:val="00AF04E9"/>
    <w:pPr>
      <w:suppressAutoHyphens/>
      <w:contextualSpacing/>
    </w:pPr>
    <w:rPr>
      <w:rFonts w:ascii="Garamond" w:eastAsia="Times New Roman" w:hAnsi="Garamond"/>
      <w:sz w:val="18"/>
      <w:szCs w:val="18"/>
    </w:rPr>
  </w:style>
  <w:style w:type="character" w:customStyle="1" w:styleId="AuthorCharChar">
    <w:name w:val="Author Char Char"/>
    <w:rsid w:val="00AF04E9"/>
    <w:rPr>
      <w:rFonts w:ascii="Times New Roman" w:hAnsi="Times New Roman"/>
      <w:b/>
      <w:sz w:val="22"/>
      <w:szCs w:val="22"/>
    </w:rPr>
  </w:style>
  <w:style w:type="character" w:customStyle="1" w:styleId="RegularChar">
    <w:name w:val="Regular Char"/>
    <w:link w:val="Regular"/>
    <w:rsid w:val="00AF04E9"/>
    <w:rPr>
      <w:rFonts w:ascii="Cambria" w:eastAsia="Cambria" w:hAnsi="Cambria"/>
      <w:sz w:val="20"/>
      <w:szCs w:val="22"/>
    </w:rPr>
  </w:style>
  <w:style w:type="character" w:customStyle="1" w:styleId="smallchar2">
    <w:name w:val="smallchar"/>
    <w:basedOn w:val="DefaultParagraphFont"/>
    <w:rsid w:val="00AF04E9"/>
  </w:style>
  <w:style w:type="character" w:customStyle="1" w:styleId="Shortcite">
    <w:name w:val="Shortcite"/>
    <w:rsid w:val="00AF04E9"/>
    <w:rPr>
      <w:rFonts w:ascii="Times New Roman" w:hAnsi="Times New Roman"/>
      <w:b/>
      <w:bCs/>
      <w:sz w:val="20"/>
    </w:rPr>
  </w:style>
  <w:style w:type="character" w:customStyle="1" w:styleId="Longcite">
    <w:name w:val="Longcite"/>
    <w:rsid w:val="00AF04E9"/>
    <w:rPr>
      <w:sz w:val="16"/>
    </w:rPr>
  </w:style>
  <w:style w:type="character" w:customStyle="1" w:styleId="StyleStyle7pt8pt">
    <w:name w:val="Style Style 7 pt + 8 pt"/>
    <w:rsid w:val="00AF04E9"/>
    <w:rPr>
      <w:sz w:val="16"/>
    </w:rPr>
  </w:style>
  <w:style w:type="character" w:customStyle="1" w:styleId="StyleStyleThickunderlineBold1">
    <w:name w:val="Style Style Thick underline + Bold1"/>
    <w:rsid w:val="00AF04E9"/>
    <w:rPr>
      <w:b/>
      <w:bCs/>
      <w:u w:val="thick"/>
    </w:rPr>
  </w:style>
  <w:style w:type="character" w:customStyle="1" w:styleId="StyleUnderline2">
    <w:name w:val="Style Underline2"/>
    <w:rsid w:val="00AF04E9"/>
    <w:rPr>
      <w:u w:val="single"/>
    </w:rPr>
  </w:style>
  <w:style w:type="character" w:customStyle="1" w:styleId="NormalizationChar">
    <w:name w:val="Normalization Char"/>
    <w:rsid w:val="00AF04E9"/>
    <w:rPr>
      <w:noProof w:val="0"/>
      <w:sz w:val="18"/>
      <w:szCs w:val="24"/>
      <w:lang w:val="en-US" w:eastAsia="en-US" w:bidi="ar-SA"/>
    </w:rPr>
  </w:style>
  <w:style w:type="character" w:customStyle="1" w:styleId="maintextbldleft">
    <w:name w:val="maintextbldleft"/>
    <w:basedOn w:val="DefaultParagraphFont"/>
    <w:rsid w:val="00AF04E9"/>
  </w:style>
  <w:style w:type="character" w:customStyle="1" w:styleId="maintextleft">
    <w:name w:val="maintextleft"/>
    <w:basedOn w:val="DefaultParagraphFont"/>
    <w:rsid w:val="00AF04E9"/>
  </w:style>
  <w:style w:type="character" w:customStyle="1" w:styleId="highlight1">
    <w:name w:val="highlight"/>
    <w:rsid w:val="00AF04E9"/>
    <w:rPr>
      <w:rFonts w:ascii="Times New Roman" w:hAnsi="Times New Roman"/>
      <w:b/>
      <w:sz w:val="20"/>
      <w:u w:val="single"/>
    </w:rPr>
  </w:style>
  <w:style w:type="character" w:customStyle="1" w:styleId="Shrinker">
    <w:name w:val="Shrinker"/>
    <w:rsid w:val="00AF04E9"/>
    <w:rPr>
      <w:rFonts w:ascii="Times New Roman" w:hAnsi="Times New Roman"/>
      <w:sz w:val="10"/>
      <w:szCs w:val="13"/>
    </w:rPr>
  </w:style>
  <w:style w:type="paragraph" w:customStyle="1" w:styleId="CardDownx1">
    <w:name w:val="CardDown x1"/>
    <w:basedOn w:val="Header"/>
    <w:link w:val="CardDownx1Char"/>
    <w:qFormat/>
    <w:rsid w:val="00AF04E9"/>
    <w:pPr>
      <w:tabs>
        <w:tab w:val="clear" w:pos="4680"/>
        <w:tab w:val="clear" w:pos="9360"/>
        <w:tab w:val="center" w:pos="4320"/>
        <w:tab w:val="right" w:pos="8640"/>
      </w:tabs>
      <w:spacing w:after="160" w:line="259" w:lineRule="auto"/>
    </w:pPr>
    <w:rPr>
      <w:rFonts w:ascii="Times New Roman" w:eastAsia="Times New Roman" w:hAnsi="Times New Roman"/>
    </w:rPr>
  </w:style>
  <w:style w:type="character" w:customStyle="1" w:styleId="CardDownx1Char">
    <w:name w:val="CardDown x1 Char"/>
    <w:link w:val="CardDownx1"/>
    <w:rsid w:val="00AF04E9"/>
    <w:rPr>
      <w:rFonts w:ascii="Times New Roman" w:eastAsia="Times New Roman" w:hAnsi="Times New Roman"/>
      <w:sz w:val="22"/>
      <w:szCs w:val="22"/>
    </w:rPr>
  </w:style>
  <w:style w:type="character" w:customStyle="1" w:styleId="heading3char1">
    <w:name w:val="heading3char1"/>
    <w:basedOn w:val="DefaultParagraphFont"/>
    <w:rsid w:val="00AF04E9"/>
  </w:style>
  <w:style w:type="character" w:customStyle="1" w:styleId="addmd">
    <w:name w:val="addmd"/>
    <w:basedOn w:val="DefaultParagraphFont"/>
    <w:rsid w:val="00AF04E9"/>
  </w:style>
  <w:style w:type="character" w:customStyle="1" w:styleId="underlinea">
    <w:name w:val="underlinea"/>
    <w:basedOn w:val="DefaultParagraphFont"/>
    <w:rsid w:val="00AF04E9"/>
  </w:style>
  <w:style w:type="character" w:customStyle="1" w:styleId="StyleUnderlineChar9pt2">
    <w:name w:val="Style Underline Char + 9 pt2"/>
    <w:rsid w:val="00AF04E9"/>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AF04E9"/>
    <w:rPr>
      <w:rFonts w:ascii="Times New Roman" w:hAnsi="Times New Roman" w:cs="Times New Roman" w:hint="default"/>
      <w:b/>
      <w:bCs/>
      <w:sz w:val="20"/>
      <w:u w:val="single"/>
      <w:lang w:val="en-US" w:eastAsia="en-US" w:bidi="ar-SA"/>
    </w:rPr>
  </w:style>
  <w:style w:type="paragraph" w:customStyle="1" w:styleId="FullCite0">
    <w:name w:val="Full Cite"/>
    <w:basedOn w:val="Normal"/>
    <w:next w:val="Normal"/>
    <w:link w:val="FullCiteChar"/>
    <w:qFormat/>
    <w:rsid w:val="00AF04E9"/>
    <w:rPr>
      <w:rFonts w:ascii="Garamond" w:eastAsia="Times New Roman" w:hAnsi="Garamond"/>
      <w:sz w:val="20"/>
      <w:szCs w:val="20"/>
    </w:rPr>
  </w:style>
  <w:style w:type="character" w:customStyle="1" w:styleId="FullCiteChar">
    <w:name w:val="Full Cite Char"/>
    <w:link w:val="FullCite0"/>
    <w:rsid w:val="00AF04E9"/>
    <w:rPr>
      <w:rFonts w:ascii="Garamond" w:eastAsia="Times New Roman" w:hAnsi="Garamond"/>
      <w:sz w:val="20"/>
      <w:szCs w:val="20"/>
    </w:rPr>
  </w:style>
  <w:style w:type="table" w:customStyle="1" w:styleId="TableGrid1">
    <w:name w:val="Table Grid1"/>
    <w:basedOn w:val="TableNormal"/>
    <w:next w:val="TableGrid"/>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9">
    <w:name w:val="Font Style329"/>
    <w:uiPriority w:val="99"/>
    <w:rsid w:val="00AF04E9"/>
    <w:rPr>
      <w:rFonts w:ascii="Times New Roman" w:hAnsi="Times New Roman" w:cs="Times New Roman"/>
      <w:b/>
      <w:bCs/>
      <w:spacing w:val="-10"/>
      <w:sz w:val="18"/>
      <w:szCs w:val="18"/>
    </w:rPr>
  </w:style>
  <w:style w:type="paragraph" w:customStyle="1" w:styleId="CiteTag">
    <w:name w:val="Cite/Tag"/>
    <w:basedOn w:val="Normal"/>
    <w:qFormat/>
    <w:rsid w:val="00AF04E9"/>
    <w:rPr>
      <w:rFonts w:eastAsia="Times New Roman"/>
      <w:b/>
      <w:lang w:bidi="en-US"/>
    </w:rPr>
  </w:style>
  <w:style w:type="character" w:customStyle="1" w:styleId="heading3char0">
    <w:name w:val="heading3char"/>
    <w:rsid w:val="00AF04E9"/>
  </w:style>
  <w:style w:type="paragraph" w:customStyle="1" w:styleId="cardtext4">
    <w:name w:val="cardtext"/>
    <w:basedOn w:val="Normal"/>
    <w:link w:val="cardtextChar3"/>
    <w:qFormat/>
    <w:rsid w:val="00AF04E9"/>
    <w:pPr>
      <w:spacing w:before="100" w:beforeAutospacing="1" w:after="100" w:afterAutospacing="1"/>
    </w:pPr>
    <w:rPr>
      <w:rFonts w:ascii="Times New Roman" w:eastAsia="Times New Roman" w:hAnsi="Times New Roman"/>
    </w:rPr>
  </w:style>
  <w:style w:type="character" w:customStyle="1" w:styleId="StyleStyleArialNarrow9ptLeft-075ArialNarrowChar">
    <w:name w:val="Style Style Arial Narrow 9 pt Left:  -0.75&quot; + Arial Narrow Char"/>
    <w:link w:val="StyleStyleArialNarrow9ptLeft-075ArialNarrow"/>
    <w:rsid w:val="00AF04E9"/>
    <w:rPr>
      <w:rFonts w:ascii="Arial Narrow" w:eastAsia="Times New Roman" w:hAnsi="Arial Narrow"/>
      <w:sz w:val="18"/>
      <w:szCs w:val="20"/>
    </w:rPr>
  </w:style>
  <w:style w:type="paragraph" w:customStyle="1" w:styleId="ecxmsonormal">
    <w:name w:val="ecxmsonormal"/>
    <w:basedOn w:val="Normal"/>
    <w:qFormat/>
    <w:rsid w:val="00AF04E9"/>
    <w:pPr>
      <w:spacing w:before="100" w:beforeAutospacing="1" w:after="100" w:afterAutospacing="1"/>
    </w:pPr>
    <w:rPr>
      <w:rFonts w:ascii="Times New Roman" w:eastAsia="Times New Roman" w:hAnsi="Times New Roman"/>
    </w:rPr>
  </w:style>
  <w:style w:type="character" w:customStyle="1" w:styleId="FontStyle291">
    <w:name w:val="Font Style291"/>
    <w:uiPriority w:val="99"/>
    <w:rsid w:val="00AF04E9"/>
    <w:rPr>
      <w:rFonts w:ascii="Times New Roman" w:hAnsi="Times New Roman" w:cs="Times New Roman" w:hint="default"/>
      <w:sz w:val="14"/>
      <w:szCs w:val="14"/>
    </w:rPr>
  </w:style>
  <w:style w:type="character" w:customStyle="1" w:styleId="FontStyle232">
    <w:name w:val="Font Style232"/>
    <w:uiPriority w:val="99"/>
    <w:rsid w:val="00AF04E9"/>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AF04E9"/>
    <w:pPr>
      <w:widowControl w:val="0"/>
      <w:jc w:val="left"/>
    </w:pPr>
    <w:rPr>
      <w:rFonts w:cs="Calibri"/>
      <w:b/>
      <w:u w:val="thick"/>
    </w:rPr>
  </w:style>
  <w:style w:type="character" w:customStyle="1" w:styleId="DebateUnderlineBoldChar">
    <w:name w:val="Debate Underline Bold Char"/>
    <w:link w:val="DebateUnderlineBold"/>
    <w:rsid w:val="00AF04E9"/>
    <w:rPr>
      <w:rFonts w:ascii="Times New Roman" w:eastAsia="Times New Roman" w:hAnsi="Times New Roman" w:cs="Calibri"/>
      <w:b/>
      <w:sz w:val="20"/>
      <w:u w:val="thick"/>
    </w:rPr>
  </w:style>
  <w:style w:type="character" w:customStyle="1" w:styleId="erasure">
    <w:name w:val="erasure"/>
    <w:rsid w:val="00AF04E9"/>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AF04E9"/>
    <w:pPr>
      <w:ind w:left="-1080"/>
    </w:pPr>
    <w:rPr>
      <w:rFonts w:ascii="Arial Narrow" w:eastAsia="Times New Roman" w:hAnsi="Arial Narrow"/>
      <w:b/>
      <w:bCs/>
      <w:szCs w:val="20"/>
    </w:rPr>
  </w:style>
  <w:style w:type="character" w:customStyle="1" w:styleId="StyleArialNarrow12ptBoldLeft-075Char">
    <w:name w:val="Style Arial Narrow 12 pt Bold Left:  -0.75&quot; Char"/>
    <w:link w:val="StyleArialNarrow12ptBoldLeft-075"/>
    <w:rsid w:val="00AF04E9"/>
    <w:rPr>
      <w:rFonts w:ascii="Arial Narrow" w:eastAsia="Times New Roman" w:hAnsi="Arial Narrow"/>
      <w:b/>
      <w:bCs/>
      <w:sz w:val="22"/>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AF04E9"/>
    <w:pPr>
      <w:ind w:left="-1080" w:right="1728"/>
    </w:pPr>
    <w:rPr>
      <w:rFonts w:ascii="Arial Narrow" w:eastAsia="Times New Roman"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AF04E9"/>
    <w:rPr>
      <w:rFonts w:ascii="Arial Narrow" w:eastAsia="Times New Roman" w:hAnsi="Arial Narrow"/>
      <w:sz w:val="22"/>
      <w:szCs w:val="20"/>
      <w:u w:val="thick"/>
      <w:bdr w:val="single" w:sz="4" w:space="0" w:color="auto"/>
    </w:rPr>
  </w:style>
  <w:style w:type="paragraph" w:customStyle="1" w:styleId="Highlighting">
    <w:name w:val="Highlighting"/>
    <w:basedOn w:val="Normal"/>
    <w:link w:val="HighlightingChar"/>
    <w:autoRedefine/>
    <w:qFormat/>
    <w:rsid w:val="00AF04E9"/>
    <w:rPr>
      <w:rFonts w:ascii="Times New Roman" w:eastAsia="Times New Roman" w:hAnsi="Times New Roman"/>
      <w:u w:val="thick"/>
    </w:rPr>
  </w:style>
  <w:style w:type="character" w:customStyle="1" w:styleId="HighlightingChar">
    <w:name w:val="Highlighting Char"/>
    <w:link w:val="Highlighting"/>
    <w:rsid w:val="00AF04E9"/>
    <w:rPr>
      <w:rFonts w:ascii="Times New Roman" w:eastAsia="Times New Roman" w:hAnsi="Times New Roman"/>
      <w:sz w:val="22"/>
      <w:szCs w:val="22"/>
      <w:u w:val="thick"/>
    </w:rPr>
  </w:style>
  <w:style w:type="character" w:customStyle="1" w:styleId="MicroTextCharChar">
    <w:name w:val="MicroText Char Char"/>
    <w:rsid w:val="00AF04E9"/>
    <w:rPr>
      <w:rFonts w:ascii="Arial Narrow" w:eastAsia="Times New Roman" w:hAnsi="Arial Narrow"/>
      <w:sz w:val="12"/>
      <w:szCs w:val="24"/>
    </w:rPr>
  </w:style>
  <w:style w:type="paragraph" w:customStyle="1" w:styleId="CiteCharCharCharChar">
    <w:name w:val="Cite Char Char Char Char"/>
    <w:basedOn w:val="Normal"/>
    <w:next w:val="Normal"/>
    <w:qFormat/>
    <w:rsid w:val="00AF04E9"/>
    <w:pPr>
      <w:ind w:left="576"/>
    </w:pPr>
    <w:rPr>
      <w:rFonts w:ascii="Arial Narrow" w:eastAsia="Times New Roman" w:hAnsi="Arial Narrow"/>
      <w:sz w:val="20"/>
    </w:rPr>
  </w:style>
  <w:style w:type="paragraph" w:customStyle="1" w:styleId="UnderliningCharChar1CharChar">
    <w:name w:val="Underlining Char Char1 Char Char"/>
    <w:basedOn w:val="Normal"/>
    <w:next w:val="Normal"/>
    <w:link w:val="UnderliningCharChar1CharCharChar"/>
    <w:qFormat/>
    <w:rsid w:val="00AF04E9"/>
    <w:rPr>
      <w:rFonts w:ascii="Arial Narrow" w:eastAsia="Times New Roman" w:hAnsi="Arial Narrow"/>
      <w:sz w:val="20"/>
      <w:u w:val="thick"/>
    </w:rPr>
  </w:style>
  <w:style w:type="character" w:customStyle="1" w:styleId="UnderliningCharChar1CharCharChar">
    <w:name w:val="Underlining Char Char1 Char Char Char"/>
    <w:link w:val="UnderliningCharChar1CharChar"/>
    <w:rsid w:val="00AF04E9"/>
    <w:rPr>
      <w:rFonts w:ascii="Arial Narrow" w:eastAsia="Times New Roman" w:hAnsi="Arial Narrow"/>
      <w:sz w:val="20"/>
      <w:szCs w:val="22"/>
      <w:u w:val="thick"/>
    </w:rPr>
  </w:style>
  <w:style w:type="paragraph" w:customStyle="1" w:styleId="CiteCharCharCharCharChar">
    <w:name w:val="Cite Char Char Char Char Char"/>
    <w:basedOn w:val="Normal"/>
    <w:next w:val="Normal"/>
    <w:link w:val="CiteCharCharCharCharCharChar"/>
    <w:qFormat/>
    <w:rsid w:val="00AF04E9"/>
    <w:pPr>
      <w:ind w:left="576"/>
    </w:pPr>
    <w:rPr>
      <w:rFonts w:ascii="Arial Narrow" w:eastAsia="Times New Roman" w:hAnsi="Arial Narrow"/>
      <w:sz w:val="20"/>
    </w:rPr>
  </w:style>
  <w:style w:type="character" w:customStyle="1" w:styleId="CiteCharCharCharCharCharChar">
    <w:name w:val="Cite Char Char Char Char Char Char"/>
    <w:link w:val="CiteCharCharCharCharChar"/>
    <w:rsid w:val="00AF04E9"/>
    <w:rPr>
      <w:rFonts w:ascii="Arial Narrow" w:eastAsia="Times New Roman" w:hAnsi="Arial Narrow"/>
      <w:sz w:val="20"/>
      <w:szCs w:val="22"/>
    </w:rPr>
  </w:style>
  <w:style w:type="paragraph" w:customStyle="1" w:styleId="UnderliningCharChar">
    <w:name w:val="Underlining Char Char"/>
    <w:basedOn w:val="Normal"/>
    <w:next w:val="Normal"/>
    <w:link w:val="UnderliningCharCharChar"/>
    <w:qFormat/>
    <w:rsid w:val="00AF04E9"/>
    <w:rPr>
      <w:rFonts w:ascii="Arial Narrow" w:eastAsia="Times New Roman" w:hAnsi="Arial Narrow"/>
      <w:sz w:val="20"/>
      <w:u w:val="thick"/>
    </w:rPr>
  </w:style>
  <w:style w:type="character" w:customStyle="1" w:styleId="UnderliningCharCharChar">
    <w:name w:val="Underlining Char Char Char"/>
    <w:link w:val="UnderliningCharChar"/>
    <w:rsid w:val="00AF04E9"/>
    <w:rPr>
      <w:rFonts w:ascii="Arial Narrow" w:eastAsia="Times New Roman" w:hAnsi="Arial Narrow"/>
      <w:sz w:val="20"/>
      <w:szCs w:val="22"/>
      <w:u w:val="thick"/>
    </w:rPr>
  </w:style>
  <w:style w:type="paragraph" w:customStyle="1" w:styleId="Style120">
    <w:name w:val="Style 12"/>
    <w:qFormat/>
    <w:rsid w:val="00AF04E9"/>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
    <w:name w:val="Style 7"/>
    <w:qFormat/>
    <w:rsid w:val="00AF04E9"/>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qFormat/>
    <w:rsid w:val="00AF04E9"/>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AF04E9"/>
  </w:style>
  <w:style w:type="paragraph" w:customStyle="1" w:styleId="Emphasis3">
    <w:name w:val="Emphasis3"/>
    <w:qFormat/>
    <w:rsid w:val="00AF04E9"/>
    <w:rPr>
      <w:rFonts w:ascii="Times New Roman" w:eastAsia="Times New Roman" w:hAnsi="Times New Roman" w:cs="Times New Roman"/>
      <w:bCs/>
      <w:szCs w:val="27"/>
      <w:u w:val="thick"/>
    </w:rPr>
  </w:style>
  <w:style w:type="paragraph" w:customStyle="1" w:styleId="BreifTitle">
    <w:name w:val="Breif Title"/>
    <w:basedOn w:val="Normal"/>
    <w:autoRedefine/>
    <w:qFormat/>
    <w:rsid w:val="00AF04E9"/>
    <w:pPr>
      <w:autoSpaceDE w:val="0"/>
      <w:autoSpaceDN w:val="0"/>
      <w:adjustRightInd w:val="0"/>
      <w:jc w:val="center"/>
      <w:outlineLvl w:val="0"/>
    </w:pPr>
    <w:rPr>
      <w:rFonts w:eastAsia="Times New Roman"/>
      <w:b/>
      <w:caps/>
    </w:rPr>
  </w:style>
  <w:style w:type="paragraph" w:customStyle="1" w:styleId="Normal10pt">
    <w:name w:val="Normal + 10 pt"/>
    <w:basedOn w:val="Normal"/>
    <w:qFormat/>
    <w:rsid w:val="00AF04E9"/>
    <w:rPr>
      <w:rFonts w:eastAsia="Times New Roman"/>
      <w:b/>
    </w:rPr>
  </w:style>
  <w:style w:type="character" w:customStyle="1" w:styleId="BoldandUnderlineChar1Char2Char">
    <w:name w:val="Bold and Underline Char1 Char2 Char"/>
    <w:basedOn w:val="DefaultParagraphFont"/>
    <w:rsid w:val="00AF04E9"/>
    <w:rPr>
      <w:b/>
      <w:szCs w:val="24"/>
      <w:u w:val="single"/>
      <w:lang w:val="en-US" w:eastAsia="en-US" w:bidi="ar-SA"/>
    </w:rPr>
  </w:style>
  <w:style w:type="character" w:customStyle="1" w:styleId="cardtextsmallCharCharCharCharCharCharCharCharCharCharCharChar">
    <w:name w:val="card text small Char Char Char Char Char Char Char Char Char Char Char Char"/>
    <w:basedOn w:val="DefaultParagraphFont"/>
    <w:rsid w:val="00AF04E9"/>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F04E9"/>
    <w:rPr>
      <w:rFonts w:ascii="Arial Narrow" w:hAnsi="Arial Narrow"/>
      <w:noProof w:val="0"/>
      <w:szCs w:val="24"/>
      <w:u w:val="single"/>
      <w:lang w:val="en-US" w:eastAsia="en-US" w:bidi="ar-SA"/>
    </w:rPr>
  </w:style>
  <w:style w:type="paragraph" w:customStyle="1" w:styleId="formfldssel">
    <w:name w:val="formfldssel"/>
    <w:basedOn w:val="Normal"/>
    <w:qFormat/>
    <w:rsid w:val="00AF04E9"/>
    <w:pPr>
      <w:spacing w:before="100" w:beforeAutospacing="1" w:after="100" w:afterAutospacing="1"/>
    </w:pPr>
    <w:rPr>
      <w:rFonts w:eastAsia="Arial Unicode MS"/>
      <w:color w:val="000000"/>
      <w:szCs w:val="20"/>
    </w:rPr>
  </w:style>
  <w:style w:type="paragraph" w:customStyle="1" w:styleId="hpleftlk">
    <w:name w:val="hpleftlk"/>
    <w:basedOn w:val="Normal"/>
    <w:qFormat/>
    <w:rsid w:val="00AF04E9"/>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AF04E9"/>
    <w:pPr>
      <w:spacing w:before="100" w:beforeAutospacing="1" w:after="100" w:afterAutospacing="1"/>
    </w:pPr>
    <w:rPr>
      <w:rFonts w:eastAsia="Arial Unicode MS"/>
      <w:b/>
      <w:bCs/>
      <w:szCs w:val="20"/>
    </w:rPr>
  </w:style>
  <w:style w:type="character" w:styleId="HTMLTypewriter">
    <w:name w:val="HTML Typewriter"/>
    <w:basedOn w:val="DefaultParagraphFont"/>
    <w:rsid w:val="00AF04E9"/>
    <w:rPr>
      <w:rFonts w:ascii="Courier New" w:eastAsia="Times New Roman" w:hAnsi="Courier New" w:cs="Courier New"/>
      <w:sz w:val="20"/>
      <w:szCs w:val="20"/>
    </w:rPr>
  </w:style>
  <w:style w:type="character" w:customStyle="1" w:styleId="pmterms2">
    <w:name w:val="pmterms2"/>
    <w:basedOn w:val="DefaultParagraphFont"/>
    <w:rsid w:val="00AF04E9"/>
  </w:style>
  <w:style w:type="character" w:customStyle="1" w:styleId="BoldandUnderlineChar5CharCharCharCharCharCharCharChar">
    <w:name w:val="Bold and Underline Char5 Char Char Char Char Char Char Char Char"/>
    <w:basedOn w:val="DefaultParagraphFont"/>
    <w:rsid w:val="00AF04E9"/>
    <w:rPr>
      <w:b/>
      <w:u w:val="thick"/>
      <w:lang w:val="en-US" w:eastAsia="en-US" w:bidi="ar-SA"/>
    </w:rPr>
  </w:style>
  <w:style w:type="character" w:customStyle="1" w:styleId="StyleCardTextUnderline3Char">
    <w:name w:val="Style Card Text + Underline3 Char"/>
    <w:basedOn w:val="DefaultParagraphFont"/>
    <w:link w:val="StyleCardTextUnderline3"/>
    <w:rsid w:val="00AF04E9"/>
    <w:rPr>
      <w:rFonts w:eastAsia="SimSun"/>
      <w:u w:val="thick"/>
      <w:lang w:eastAsia="zh-CN"/>
    </w:rPr>
  </w:style>
  <w:style w:type="character" w:customStyle="1" w:styleId="BoldandUnderlineChar1Char2CharChar">
    <w:name w:val="Bold and Underline Char1 Char2 Char Char"/>
    <w:basedOn w:val="DefaultParagraphFont"/>
    <w:rsid w:val="00AF04E9"/>
    <w:rPr>
      <w:b/>
      <w:noProof w:val="0"/>
      <w:szCs w:val="24"/>
      <w:u w:val="single"/>
      <w:lang w:val="en-US" w:eastAsia="en-US" w:bidi="ar-SA"/>
    </w:rPr>
  </w:style>
  <w:style w:type="character" w:customStyle="1" w:styleId="UnderlineChar1Char1">
    <w:name w:val="Underline Char1 Char1"/>
    <w:basedOn w:val="DefaultParagraphFont"/>
    <w:rsid w:val="00AF04E9"/>
    <w:rPr>
      <w:noProof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F04E9"/>
    <w:rPr>
      <w:noProof w:val="0"/>
      <w:szCs w:val="24"/>
      <w:u w:val="single"/>
      <w:lang w:val="en-US" w:eastAsia="en-US" w:bidi="ar-SA"/>
    </w:rPr>
  </w:style>
  <w:style w:type="character" w:customStyle="1" w:styleId="BoldText12pt">
    <w:name w:val="Bold Text 12 pt"/>
    <w:autoRedefine/>
    <w:rsid w:val="00AF04E9"/>
    <w:rPr>
      <w:rFonts w:ascii="Times New Roman" w:eastAsia="Times New Roman" w:hAnsi="Times New Roman"/>
      <w:b/>
      <w:i w:val="0"/>
      <w:strike w:val="0"/>
      <w:dstrike w:val="0"/>
      <w:color w:val="000000"/>
      <w:spacing w:val="0"/>
      <w:position w:val="0"/>
      <w:sz w:val="24"/>
      <w:u w:val="none" w:color="000000"/>
      <w:vertAlign w:val="baseline"/>
      <w:lang w:val="en-US"/>
    </w:rPr>
  </w:style>
  <w:style w:type="paragraph" w:customStyle="1" w:styleId="Underlinestyle">
    <w:name w:val="Underlinestyle"/>
    <w:basedOn w:val="Normal"/>
    <w:qFormat/>
    <w:rsid w:val="00AF04E9"/>
    <w:pPr>
      <w:tabs>
        <w:tab w:val="left" w:pos="720"/>
      </w:tabs>
      <w:ind w:left="720"/>
    </w:pPr>
    <w:rPr>
      <w:rFonts w:eastAsia="Times New Roman"/>
      <w:szCs w:val="20"/>
      <w:u w:val="single"/>
    </w:rPr>
  </w:style>
  <w:style w:type="character" w:customStyle="1" w:styleId="Style2CharChar">
    <w:name w:val="Style2 Char Char"/>
    <w:basedOn w:val="DefaultParagraphFont"/>
    <w:rsid w:val="00AF04E9"/>
    <w:rPr>
      <w:u w:val="thick"/>
      <w:lang w:val="en-US" w:eastAsia="en-US" w:bidi="ar-SA"/>
    </w:rPr>
  </w:style>
  <w:style w:type="paragraph" w:customStyle="1" w:styleId="DebateCiteCharChar">
    <w:name w:val="Debate Cite Char Char"/>
    <w:basedOn w:val="Normal"/>
    <w:autoRedefine/>
    <w:uiPriority w:val="99"/>
    <w:qFormat/>
    <w:rsid w:val="00AF04E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basedOn w:val="DefaultParagraphFont"/>
    <w:rsid w:val="00AF04E9"/>
    <w:rPr>
      <w:b/>
      <w:sz w:val="32"/>
      <w:szCs w:val="32"/>
      <w:lang w:val="en-US" w:eastAsia="en-US" w:bidi="ar-SA"/>
    </w:rPr>
  </w:style>
  <w:style w:type="paragraph" w:styleId="BodyTextFirstIndent">
    <w:name w:val="Body Text First Indent"/>
    <w:basedOn w:val="BodyText"/>
    <w:link w:val="BodyTextFirstIndentChar"/>
    <w:rsid w:val="00AF04E9"/>
    <w:pPr>
      <w:spacing w:after="120" w:line="259" w:lineRule="auto"/>
      <w:ind w:firstLine="210"/>
    </w:pPr>
    <w:rPr>
      <w:rFonts w:ascii="Times New Roman" w:eastAsia="Times New Roman" w:hAnsi="Times New Roman" w:cstheme="minorBidi"/>
    </w:rPr>
  </w:style>
  <w:style w:type="character" w:customStyle="1" w:styleId="BodyTextFirstIndentChar">
    <w:name w:val="Body Text First Indent Char"/>
    <w:basedOn w:val="BodyTextChar"/>
    <w:link w:val="BodyTextFirstIndent"/>
    <w:rsid w:val="00AF04E9"/>
    <w:rPr>
      <w:rFonts w:ascii="Times New Roman" w:eastAsia="Times New Roman" w:hAnsi="Times New Roman" w:cs="Times New Roman"/>
      <w:sz w:val="22"/>
      <w:szCs w:val="22"/>
    </w:rPr>
  </w:style>
  <w:style w:type="paragraph" w:customStyle="1" w:styleId="PageHeading">
    <w:name w:val="Page Heading"/>
    <w:basedOn w:val="Heading2"/>
    <w:qFormat/>
    <w:rsid w:val="00AF04E9"/>
    <w:pPr>
      <w:keepLines w:val="0"/>
      <w:pageBreakBefore w:val="0"/>
      <w:jc w:val="left"/>
    </w:pPr>
    <w:rPr>
      <w:rFonts w:ascii="Times New Roman" w:eastAsia="Times New Roman" w:hAnsi="Times New Roman" w:cs="Arial"/>
      <w:bCs/>
      <w:caps/>
      <w:szCs w:val="16"/>
    </w:rPr>
  </w:style>
  <w:style w:type="paragraph" w:customStyle="1" w:styleId="StyleTagandCiteFranklinGothicDemi">
    <w:name w:val="Style Tag and Cite + Franklin Gothic Demi"/>
    <w:basedOn w:val="Normal"/>
    <w:autoRedefine/>
    <w:qFormat/>
    <w:rsid w:val="00AF04E9"/>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qFormat/>
    <w:rsid w:val="00AF04E9"/>
    <w:rPr>
      <w:bCs/>
    </w:rPr>
  </w:style>
  <w:style w:type="character" w:customStyle="1" w:styleId="Style10ptBold">
    <w:name w:val="Style 10 pt Bold"/>
    <w:basedOn w:val="DefaultParagraphFont"/>
    <w:rsid w:val="00AF04E9"/>
    <w:rPr>
      <w:b/>
      <w:bCs/>
      <w:sz w:val="20"/>
    </w:rPr>
  </w:style>
  <w:style w:type="character" w:customStyle="1" w:styleId="text9">
    <w:name w:val="text9"/>
    <w:basedOn w:val="DefaultParagraphFont"/>
    <w:rsid w:val="00AF04E9"/>
  </w:style>
  <w:style w:type="character" w:customStyle="1" w:styleId="text19">
    <w:name w:val="text19"/>
    <w:basedOn w:val="DefaultParagraphFont"/>
    <w:rsid w:val="00AF04E9"/>
  </w:style>
  <w:style w:type="character" w:customStyle="1" w:styleId="TagChar30">
    <w:name w:val="Tag Char3"/>
    <w:basedOn w:val="DefaultParagraphFont"/>
    <w:rsid w:val="00AF04E9"/>
    <w:rPr>
      <w:rFonts w:ascii="Palatino Linotype" w:hAnsi="Palatino Linotype"/>
      <w:b/>
      <w:sz w:val="24"/>
      <w:szCs w:val="24"/>
      <w:lang w:val="en-US" w:eastAsia="en-US" w:bidi="ar-SA"/>
    </w:rPr>
  </w:style>
  <w:style w:type="paragraph" w:customStyle="1" w:styleId="TagCite2">
    <w:name w:val="Tag/Cite"/>
    <w:basedOn w:val="Normal"/>
    <w:qFormat/>
    <w:rsid w:val="00AF04E9"/>
    <w:pPr>
      <w:autoSpaceDE w:val="0"/>
      <w:autoSpaceDN w:val="0"/>
      <w:adjustRightInd w:val="0"/>
    </w:pPr>
    <w:rPr>
      <w:rFonts w:eastAsia="Times New Roman"/>
      <w:b/>
      <w:szCs w:val="20"/>
    </w:rPr>
  </w:style>
  <w:style w:type="paragraph" w:customStyle="1" w:styleId="CiteCard0">
    <w:name w:val="Cite/Card"/>
    <w:basedOn w:val="Normal"/>
    <w:qFormat/>
    <w:rsid w:val="00AF04E9"/>
    <w:pPr>
      <w:overflowPunct w:val="0"/>
      <w:autoSpaceDE w:val="0"/>
      <w:autoSpaceDN w:val="0"/>
      <w:adjustRightInd w:val="0"/>
      <w:textAlignment w:val="baseline"/>
    </w:pPr>
    <w:rPr>
      <w:rFonts w:ascii="Palatino Linotype" w:eastAsia="Times New Roman" w:hAnsi="Palatino Linotype"/>
      <w:color w:val="000000"/>
      <w:szCs w:val="20"/>
    </w:rPr>
  </w:style>
  <w:style w:type="paragraph" w:customStyle="1" w:styleId="tagCharCharCharCharCharCharChar">
    <w:name w:val="tag Char Char Char Char Char Char Char"/>
    <w:basedOn w:val="Normal"/>
    <w:qFormat/>
    <w:rsid w:val="00AF04E9"/>
    <w:rPr>
      <w:rFonts w:eastAsia="Times New Roman"/>
      <w:b/>
      <w:szCs w:val="20"/>
    </w:rPr>
  </w:style>
  <w:style w:type="character" w:customStyle="1" w:styleId="term2">
    <w:name w:val="term2"/>
    <w:basedOn w:val="DefaultParagraphFont"/>
    <w:rsid w:val="00AF04E9"/>
    <w:rPr>
      <w:b/>
      <w:bCs/>
    </w:rPr>
  </w:style>
  <w:style w:type="paragraph" w:customStyle="1" w:styleId="title-bold-medium">
    <w:name w:val="title-bold-medium"/>
    <w:basedOn w:val="Normal"/>
    <w:qFormat/>
    <w:rsid w:val="00AF04E9"/>
    <w:pPr>
      <w:spacing w:before="100" w:beforeAutospacing="1" w:after="100" w:afterAutospacing="1"/>
    </w:pPr>
    <w:rPr>
      <w:rFonts w:eastAsia="Arial Unicode MS"/>
      <w:b/>
      <w:bCs/>
      <w:color w:val="000000"/>
      <w:szCs w:val="20"/>
    </w:rPr>
  </w:style>
  <w:style w:type="paragraph" w:customStyle="1" w:styleId="lact">
    <w:name w:val="lact"/>
    <w:basedOn w:val="Normal"/>
    <w:qFormat/>
    <w:rsid w:val="00AF04E9"/>
    <w:pPr>
      <w:spacing w:before="100" w:beforeAutospacing="1" w:after="100" w:afterAutospacing="1"/>
    </w:pPr>
    <w:rPr>
      <w:rFonts w:eastAsia="Arial Unicode MS"/>
      <w:b/>
      <w:bCs/>
      <w:color w:val="000000"/>
      <w:szCs w:val="20"/>
    </w:rPr>
  </w:style>
  <w:style w:type="paragraph" w:styleId="BlockText">
    <w:name w:val="Block Text"/>
    <w:basedOn w:val="Normal"/>
    <w:rsid w:val="00AF04E9"/>
    <w:pPr>
      <w:ind w:left="229" w:right="229"/>
    </w:pPr>
    <w:rPr>
      <w:rFonts w:ascii="Verdana" w:eastAsia="Times New Roman" w:hAnsi="Verdana"/>
      <w:szCs w:val="20"/>
    </w:rPr>
  </w:style>
  <w:style w:type="paragraph" w:styleId="NormalIndent">
    <w:name w:val="Normal Indent"/>
    <w:basedOn w:val="Normal"/>
    <w:rsid w:val="00AF04E9"/>
    <w:pPr>
      <w:ind w:left="720"/>
    </w:pPr>
    <w:rPr>
      <w:rFonts w:eastAsia="Times New Roman"/>
      <w:szCs w:val="20"/>
    </w:rPr>
  </w:style>
  <w:style w:type="character" w:customStyle="1" w:styleId="ToReadCharChar">
    <w:name w:val="To Read Char Char"/>
    <w:basedOn w:val="DefaultParagraphFont"/>
    <w:rsid w:val="00AF04E9"/>
    <w:rPr>
      <w:rFonts w:ascii="Verdana" w:hAnsi="Verdana"/>
      <w:b/>
      <w:szCs w:val="24"/>
      <w:u w:val="single"/>
      <w:lang w:val="en-US" w:eastAsia="en-US" w:bidi="ar-SA"/>
    </w:rPr>
  </w:style>
  <w:style w:type="paragraph" w:styleId="EnvelopeReturn">
    <w:name w:val="envelope return"/>
    <w:basedOn w:val="Normal"/>
    <w:rsid w:val="00AF04E9"/>
    <w:rPr>
      <w:rFonts w:eastAsia="Times New Roman"/>
      <w:szCs w:val="20"/>
    </w:rPr>
  </w:style>
  <w:style w:type="paragraph" w:styleId="EnvelopeAddress">
    <w:name w:val="envelope address"/>
    <w:basedOn w:val="Normal"/>
    <w:rsid w:val="00AF04E9"/>
    <w:pPr>
      <w:framePr w:w="7920" w:h="1980" w:hRule="exact" w:hSpace="180" w:wrap="auto" w:hAnchor="page" w:xAlign="center" w:yAlign="bottom"/>
      <w:ind w:left="2880"/>
    </w:pPr>
    <w:rPr>
      <w:rFonts w:eastAsia="Times New Roman"/>
      <w:sz w:val="28"/>
    </w:rPr>
  </w:style>
  <w:style w:type="character" w:customStyle="1" w:styleId="bio">
    <w:name w:val="bio"/>
    <w:basedOn w:val="DefaultParagraphFont"/>
    <w:rsid w:val="00AF04E9"/>
  </w:style>
  <w:style w:type="character" w:customStyle="1" w:styleId="storytextstyle">
    <w:name w:val="storytextstyle"/>
    <w:basedOn w:val="DefaultParagraphFont"/>
    <w:rsid w:val="00AF04E9"/>
  </w:style>
  <w:style w:type="character" w:customStyle="1" w:styleId="cardunderlinedCharChar0">
    <w:name w:val="card underlined Char Char"/>
    <w:basedOn w:val="DefaultParagraphFont"/>
    <w:rsid w:val="00AF04E9"/>
    <w:rPr>
      <w:rFonts w:ascii="Arial" w:hAnsi="Arial"/>
      <w:sz w:val="22"/>
      <w:szCs w:val="24"/>
      <w:u w:val="single"/>
      <w:lang w:val="en-US" w:eastAsia="en-US" w:bidi="ar-SA"/>
    </w:rPr>
  </w:style>
  <w:style w:type="character" w:customStyle="1" w:styleId="Style2Char1">
    <w:name w:val="Style2 Char1"/>
    <w:basedOn w:val="DefaultParagraphFont"/>
    <w:rsid w:val="00AF04E9"/>
    <w:rPr>
      <w:rFonts w:ascii="Book Antiqua" w:hAnsi="Book Antiqua"/>
      <w:szCs w:val="24"/>
      <w:u w:val="thick"/>
      <w:lang w:val="en-US" w:eastAsia="en-US" w:bidi="ar-SA"/>
    </w:rPr>
  </w:style>
  <w:style w:type="character" w:customStyle="1" w:styleId="articlehead21">
    <w:name w:val="articlehead21"/>
    <w:basedOn w:val="DefaultParagraphFont"/>
    <w:rsid w:val="00AF04E9"/>
    <w:rPr>
      <w:rFonts w:ascii="Arial" w:hAnsi="Arial" w:cs="Arial" w:hint="default"/>
      <w:b/>
      <w:bCs/>
      <w:color w:val="660000"/>
      <w:sz w:val="20"/>
      <w:szCs w:val="20"/>
    </w:rPr>
  </w:style>
  <w:style w:type="paragraph" w:customStyle="1" w:styleId="shellscontentions">
    <w:name w:val="shells/contentions"/>
    <w:basedOn w:val="TagCite2"/>
    <w:qFormat/>
    <w:rsid w:val="00AF04E9"/>
  </w:style>
  <w:style w:type="character" w:customStyle="1" w:styleId="BoldandUnderlineChar2Char1">
    <w:name w:val="Bold and Underline Char2 Char1"/>
    <w:basedOn w:val="DefaultParagraphFont"/>
    <w:rsid w:val="00AF04E9"/>
    <w:rPr>
      <w:b/>
      <w:szCs w:val="24"/>
      <w:u w:val="single"/>
      <w:lang w:val="en-US" w:eastAsia="en-US" w:bidi="ar-SA"/>
    </w:rPr>
  </w:style>
  <w:style w:type="character" w:customStyle="1" w:styleId="TagCiteChar1">
    <w:name w:val="Tag/Cite Char1"/>
    <w:basedOn w:val="DefaultParagraphFont"/>
    <w:rsid w:val="00AF04E9"/>
    <w:rPr>
      <w:b/>
      <w:lang w:val="en-US" w:eastAsia="en-US" w:bidi="ar-SA"/>
    </w:rPr>
  </w:style>
  <w:style w:type="character" w:customStyle="1" w:styleId="Normal2">
    <w:name w:val="Normal2"/>
    <w:basedOn w:val="DefaultParagraphFont"/>
    <w:rsid w:val="00AF04E9"/>
  </w:style>
  <w:style w:type="paragraph" w:customStyle="1" w:styleId="BriefTitle1">
    <w:name w:val="Brief Title 1"/>
    <w:basedOn w:val="Normal"/>
    <w:qFormat/>
    <w:rsid w:val="00AF04E9"/>
    <w:pPr>
      <w:autoSpaceDE w:val="0"/>
      <w:autoSpaceDN w:val="0"/>
      <w:adjustRightInd w:val="0"/>
      <w:jc w:val="center"/>
      <w:outlineLvl w:val="0"/>
    </w:pPr>
    <w:rPr>
      <w:rFonts w:eastAsia="Times New Roman"/>
      <w:b/>
      <w:szCs w:val="20"/>
      <w:u w:val="single"/>
    </w:rPr>
  </w:style>
  <w:style w:type="paragraph" w:customStyle="1" w:styleId="TagCiteChar2">
    <w:name w:val="Tag/Cite Char"/>
    <w:basedOn w:val="Normal"/>
    <w:qFormat/>
    <w:rsid w:val="00AF04E9"/>
    <w:pPr>
      <w:autoSpaceDE w:val="0"/>
      <w:autoSpaceDN w:val="0"/>
      <w:adjustRightInd w:val="0"/>
    </w:pPr>
    <w:rPr>
      <w:rFonts w:eastAsia="Times New Roman"/>
      <w:b/>
      <w:szCs w:val="20"/>
    </w:rPr>
  </w:style>
  <w:style w:type="character" w:customStyle="1" w:styleId="BriefTitle1Char">
    <w:name w:val="Brief Title 1 Char"/>
    <w:basedOn w:val="DefaultParagraphFont"/>
    <w:rsid w:val="00AF04E9"/>
    <w:rPr>
      <w:b/>
      <w:u w:val="single"/>
      <w:lang w:val="en-US" w:eastAsia="en-US" w:bidi="ar-SA"/>
    </w:rPr>
  </w:style>
  <w:style w:type="character" w:customStyle="1" w:styleId="TagCiteCharChar">
    <w:name w:val="Tag/Cite Char Char"/>
    <w:basedOn w:val="DefaultParagraphFont"/>
    <w:rsid w:val="00AF04E9"/>
    <w:rPr>
      <w:b/>
      <w:lang w:val="en-US" w:eastAsia="en-US" w:bidi="ar-SA"/>
    </w:rPr>
  </w:style>
  <w:style w:type="paragraph" w:customStyle="1" w:styleId="ShellTitles">
    <w:name w:val="ShellTitles"/>
    <w:basedOn w:val="Normal"/>
    <w:qFormat/>
    <w:rsid w:val="00AF04E9"/>
    <w:pPr>
      <w:autoSpaceDE w:val="0"/>
      <w:autoSpaceDN w:val="0"/>
      <w:adjustRightInd w:val="0"/>
    </w:pPr>
    <w:rPr>
      <w:rFonts w:eastAsia="Times New Roman"/>
      <w:b/>
      <w:szCs w:val="20"/>
    </w:rPr>
  </w:style>
  <w:style w:type="paragraph" w:customStyle="1" w:styleId="maintext">
    <w:name w:val="maintext"/>
    <w:basedOn w:val="Normal"/>
    <w:qFormat/>
    <w:rsid w:val="00AF04E9"/>
    <w:pPr>
      <w:autoSpaceDE w:val="0"/>
      <w:autoSpaceDN w:val="0"/>
      <w:adjustRightInd w:val="0"/>
      <w:spacing w:before="100" w:beforeAutospacing="1" w:after="100" w:afterAutospacing="1"/>
    </w:pPr>
    <w:rPr>
      <w:rFonts w:eastAsia="Times New Roman"/>
      <w:szCs w:val="20"/>
    </w:rPr>
  </w:style>
  <w:style w:type="character" w:customStyle="1" w:styleId="btx">
    <w:name w:val="btx"/>
    <w:basedOn w:val="DefaultParagraphFont"/>
    <w:rsid w:val="00AF04E9"/>
  </w:style>
  <w:style w:type="character" w:customStyle="1" w:styleId="prodgeneral1">
    <w:name w:val="prodgeneral1"/>
    <w:basedOn w:val="DefaultParagraphFont"/>
    <w:rsid w:val="00AF04E9"/>
    <w:rPr>
      <w:rFonts w:ascii="Verdana" w:hAnsi="Verdana" w:hint="default"/>
      <w:b w:val="0"/>
      <w:bCs w:val="0"/>
      <w:caps w:val="0"/>
      <w:color w:val="000000"/>
      <w:spacing w:val="0"/>
      <w:sz w:val="16"/>
      <w:szCs w:val="16"/>
    </w:rPr>
  </w:style>
  <w:style w:type="character" w:customStyle="1" w:styleId="texto11">
    <w:name w:val="texto11"/>
    <w:basedOn w:val="DefaultParagraphFont"/>
    <w:rsid w:val="00AF04E9"/>
    <w:rPr>
      <w:rFonts w:ascii="Arial" w:hAnsi="Arial" w:cs="Arial" w:hint="default"/>
      <w:b w:val="0"/>
      <w:bCs w:val="0"/>
      <w:i w:val="0"/>
      <w:iCs w:val="0"/>
      <w:caps w:val="0"/>
      <w:color w:val="000000"/>
      <w:sz w:val="20"/>
      <w:szCs w:val="20"/>
    </w:rPr>
  </w:style>
  <w:style w:type="character" w:customStyle="1" w:styleId="date10">
    <w:name w:val="date1"/>
    <w:basedOn w:val="DefaultParagraphFont"/>
    <w:rsid w:val="00AF04E9"/>
  </w:style>
  <w:style w:type="character" w:customStyle="1" w:styleId="summary1">
    <w:name w:val="summary1"/>
    <w:basedOn w:val="DefaultParagraphFont"/>
    <w:rsid w:val="00AF04E9"/>
    <w:rPr>
      <w:rFonts w:ascii="Arial" w:hAnsi="Arial" w:cs="Arial" w:hint="default"/>
      <w:sz w:val="18"/>
      <w:szCs w:val="18"/>
    </w:rPr>
  </w:style>
  <w:style w:type="paragraph" w:customStyle="1" w:styleId="ToRead">
    <w:name w:val="To Read"/>
    <w:basedOn w:val="Normal"/>
    <w:qFormat/>
    <w:rsid w:val="00AF04E9"/>
    <w:pPr>
      <w:ind w:left="720"/>
    </w:pPr>
    <w:rPr>
      <w:rFonts w:ascii="Verdana" w:eastAsia="Times New Roman" w:hAnsi="Verdana"/>
      <w:b/>
      <w:u w:val="single"/>
    </w:rPr>
  </w:style>
  <w:style w:type="character" w:customStyle="1" w:styleId="text3">
    <w:name w:val="text3"/>
    <w:basedOn w:val="DefaultParagraphFont"/>
    <w:rsid w:val="00AF04E9"/>
  </w:style>
  <w:style w:type="paragraph" w:customStyle="1" w:styleId="Style20">
    <w:name w:val="Style 2"/>
    <w:basedOn w:val="Normal"/>
    <w:link w:val="Style2Char0"/>
    <w:qFormat/>
    <w:rsid w:val="00AF04E9"/>
    <w:pPr>
      <w:ind w:left="216" w:hanging="144"/>
    </w:pPr>
    <w:rPr>
      <w:rFonts w:eastAsia="Times New Roman"/>
      <w:noProof/>
      <w:color w:val="000000"/>
      <w:szCs w:val="20"/>
    </w:rPr>
  </w:style>
  <w:style w:type="paragraph" w:customStyle="1" w:styleId="Style40">
    <w:name w:val="Style 4"/>
    <w:basedOn w:val="Normal"/>
    <w:qFormat/>
    <w:rsid w:val="00AF04E9"/>
    <w:pPr>
      <w:tabs>
        <w:tab w:val="left" w:pos="6876"/>
      </w:tabs>
      <w:ind w:left="3744"/>
    </w:pPr>
    <w:rPr>
      <w:rFonts w:eastAsia="Times New Roman"/>
      <w:noProof/>
      <w:color w:val="000000"/>
      <w:szCs w:val="20"/>
    </w:rPr>
  </w:style>
  <w:style w:type="character" w:customStyle="1" w:styleId="featurecontentgray1">
    <w:name w:val="featurecontentgray1"/>
    <w:basedOn w:val="DefaultParagraphFont"/>
    <w:rsid w:val="00AF04E9"/>
    <w:rPr>
      <w:rFonts w:ascii="Arial" w:hAnsi="Arial" w:cs="Arial" w:hint="default"/>
      <w:color w:val="666666"/>
    </w:rPr>
  </w:style>
  <w:style w:type="character" w:customStyle="1" w:styleId="CardCharCharChar0">
    <w:name w:val="Card Char Char Char"/>
    <w:basedOn w:val="DefaultParagraphFont"/>
    <w:rsid w:val="00AF04E9"/>
    <w:rPr>
      <w:rFonts w:ascii="Book Antiqua" w:hAnsi="Book Antiqua"/>
      <w:szCs w:val="24"/>
      <w:lang w:val="en-US" w:eastAsia="en-US" w:bidi="ar-SA"/>
    </w:rPr>
  </w:style>
  <w:style w:type="paragraph" w:customStyle="1" w:styleId="CM10">
    <w:name w:val="CM10"/>
    <w:basedOn w:val="Default"/>
    <w:next w:val="Default"/>
    <w:qFormat/>
    <w:rsid w:val="00AF04E9"/>
    <w:pPr>
      <w:widowControl w:val="0"/>
      <w:spacing w:after="276" w:line="240" w:lineRule="auto"/>
    </w:pPr>
    <w:rPr>
      <w:rFonts w:ascii="Times New Roman" w:eastAsia="Times New Roman" w:hAnsi="Times New Roman" w:cs="Times New Roman"/>
    </w:rPr>
  </w:style>
  <w:style w:type="character" w:customStyle="1" w:styleId="big1">
    <w:name w:val="big1"/>
    <w:basedOn w:val="DefaultParagraphFont"/>
    <w:rsid w:val="00AF04E9"/>
    <w:rPr>
      <w:sz w:val="28"/>
      <w:szCs w:val="28"/>
    </w:rPr>
  </w:style>
  <w:style w:type="character" w:customStyle="1" w:styleId="articletitle1">
    <w:name w:val="articletitle1"/>
    <w:basedOn w:val="DefaultParagraphFont"/>
    <w:rsid w:val="00AF04E9"/>
    <w:rPr>
      <w:b/>
      <w:bCs/>
      <w:color w:val="990000"/>
    </w:rPr>
  </w:style>
  <w:style w:type="character" w:customStyle="1" w:styleId="prodgeneral">
    <w:name w:val="prodgeneral"/>
    <w:basedOn w:val="DefaultParagraphFont"/>
    <w:rsid w:val="00AF04E9"/>
  </w:style>
  <w:style w:type="character" w:customStyle="1" w:styleId="StyleUnderline1">
    <w:name w:val="Style Underline1"/>
    <w:basedOn w:val="DefaultParagraphFont"/>
    <w:rsid w:val="00AF04E9"/>
    <w:rPr>
      <w:u w:val="single"/>
    </w:rPr>
  </w:style>
  <w:style w:type="character" w:customStyle="1" w:styleId="Style10pt">
    <w:name w:val="Style 10 pt"/>
    <w:basedOn w:val="DefaultParagraphFont"/>
    <w:rsid w:val="00AF04E9"/>
    <w:rPr>
      <w:sz w:val="20"/>
    </w:rPr>
  </w:style>
  <w:style w:type="character" w:customStyle="1" w:styleId="StyleUnderlineChar">
    <w:name w:val="Style Underline + Char"/>
    <w:basedOn w:val="DefaultParagraphFont"/>
    <w:rsid w:val="00AF04E9"/>
    <w:rPr>
      <w:rFonts w:eastAsia="SimSun" w:cs="Arial"/>
      <w:b/>
      <w:bCs/>
      <w:iCs/>
      <w:caps/>
      <w:sz w:val="24"/>
      <w:szCs w:val="24"/>
      <w:u w:val="single"/>
      <w:lang w:val="en-US" w:eastAsia="en-US" w:bidi="ar-SA"/>
    </w:rPr>
  </w:style>
  <w:style w:type="character" w:customStyle="1" w:styleId="highlightChar">
    <w:name w:val="highlight Char"/>
    <w:basedOn w:val="DefaultParagraphFont"/>
    <w:rsid w:val="00AF04E9"/>
    <w:rPr>
      <w:sz w:val="24"/>
      <w:szCs w:val="24"/>
      <w:u w:val="single"/>
      <w:lang w:val="en-US" w:eastAsia="en-US" w:bidi="ar-SA"/>
    </w:rPr>
  </w:style>
  <w:style w:type="character" w:customStyle="1" w:styleId="StyleciteChar">
    <w:name w:val="Style cite + Char"/>
    <w:basedOn w:val="citeChar2"/>
    <w:rsid w:val="00AF04E9"/>
    <w:rPr>
      <w:sz w:val="24"/>
      <w:szCs w:val="24"/>
      <w:lang w:val="en-US" w:eastAsia="en-US" w:bidi="ar-SA"/>
    </w:rPr>
  </w:style>
  <w:style w:type="character" w:customStyle="1" w:styleId="citeChar2">
    <w:name w:val="cite Char"/>
    <w:basedOn w:val="DefaultParagraphFont"/>
    <w:rsid w:val="00AF04E9"/>
    <w:rPr>
      <w:sz w:val="24"/>
      <w:szCs w:val="24"/>
      <w:lang w:val="en-US" w:eastAsia="en-US" w:bidi="ar-SA"/>
    </w:rPr>
  </w:style>
  <w:style w:type="paragraph" w:customStyle="1" w:styleId="OffensiveLanguage">
    <w:name w:val="Offensive Language"/>
    <w:basedOn w:val="Normal"/>
    <w:next w:val="Normal"/>
    <w:qFormat/>
    <w:rsid w:val="00AF04E9"/>
    <w:rPr>
      <w:rFonts w:ascii="Arial Narrow" w:hAnsi="Arial Narrow"/>
      <w:strike/>
      <w:u w:val="single"/>
    </w:rPr>
  </w:style>
  <w:style w:type="character" w:customStyle="1" w:styleId="OffensiveLanguageChar">
    <w:name w:val="Offensive Language Char"/>
    <w:rsid w:val="00AF04E9"/>
    <w:rPr>
      <w:rFonts w:ascii="Arial Narrow" w:hAnsi="Arial Narrow"/>
      <w:strike/>
      <w:szCs w:val="24"/>
      <w:u w:val="single"/>
      <w:lang w:val="en-US" w:eastAsia="en-US" w:bidi="ar-SA"/>
    </w:rPr>
  </w:style>
  <w:style w:type="paragraph" w:customStyle="1" w:styleId="clearformatting0">
    <w:name w:val="clear formatting"/>
    <w:basedOn w:val="Normal"/>
    <w:qFormat/>
    <w:rsid w:val="00AF04E9"/>
  </w:style>
  <w:style w:type="paragraph" w:customStyle="1" w:styleId="Style18">
    <w:name w:val="Style 18"/>
    <w:uiPriority w:val="99"/>
    <w:qFormat/>
    <w:rsid w:val="00AF04E9"/>
    <w:pPr>
      <w:widowControl w:val="0"/>
      <w:autoSpaceDE w:val="0"/>
      <w:autoSpaceDN w:val="0"/>
      <w:spacing w:before="36"/>
      <w:jc w:val="both"/>
    </w:pPr>
    <w:rPr>
      <w:rFonts w:ascii="Times New Roman" w:eastAsia="Times New Roman" w:hAnsi="Times New Roman" w:cs="Times New Roman"/>
      <w:sz w:val="20"/>
      <w:szCs w:val="20"/>
    </w:rPr>
  </w:style>
  <w:style w:type="character" w:customStyle="1" w:styleId="highlightedsearchterm">
    <w:name w:val="highlightedsearchterm"/>
    <w:basedOn w:val="DefaultParagraphFont"/>
    <w:rsid w:val="00AF04E9"/>
  </w:style>
  <w:style w:type="paragraph" w:customStyle="1" w:styleId="formfld">
    <w:name w:val="formfld"/>
    <w:basedOn w:val="Normal"/>
    <w:qFormat/>
    <w:rsid w:val="00AF04E9"/>
    <w:pPr>
      <w:spacing w:before="100" w:beforeAutospacing="1" w:after="100" w:afterAutospacing="1"/>
    </w:pPr>
    <w:rPr>
      <w:rFonts w:eastAsia="Arial Unicode MS"/>
      <w:szCs w:val="20"/>
    </w:rPr>
  </w:style>
  <w:style w:type="character" w:customStyle="1" w:styleId="yellowfadeinnerspan">
    <w:name w:val="yellowfadeinnerspan"/>
    <w:rsid w:val="00AF04E9"/>
  </w:style>
  <w:style w:type="paragraph" w:customStyle="1" w:styleId="Caption3">
    <w:name w:val="Caption3"/>
    <w:basedOn w:val="Normal"/>
    <w:qFormat/>
    <w:rsid w:val="00AF04E9"/>
    <w:pPr>
      <w:spacing w:before="100" w:beforeAutospacing="1" w:after="100" w:afterAutospacing="1"/>
    </w:pPr>
    <w:rPr>
      <w:rFonts w:ascii="Times New Roman" w:eastAsia="Times New Roman" w:hAnsi="Times New Roman"/>
    </w:rPr>
  </w:style>
  <w:style w:type="paragraph" w:customStyle="1" w:styleId="teaserpermalink">
    <w:name w:val="teaser_permalink"/>
    <w:basedOn w:val="Normal"/>
    <w:qFormat/>
    <w:rsid w:val="00AF04E9"/>
    <w:pPr>
      <w:spacing w:before="100" w:beforeAutospacing="1" w:after="100" w:afterAutospacing="1"/>
    </w:pPr>
    <w:rPr>
      <w:rFonts w:ascii="Times New Roman" w:eastAsia="Times New Roman" w:hAnsi="Times New Roman"/>
    </w:rPr>
  </w:style>
  <w:style w:type="character" w:customStyle="1" w:styleId="BoldUnderlineCharChar0">
    <w:name w:val="BoldUnderline Char Char"/>
    <w:rsid w:val="00AF04E9"/>
    <w:rPr>
      <w:rFonts w:ascii="Calibri" w:eastAsia="Times New Roman" w:hAnsi="Calibri" w:cs="Times New Roman"/>
      <w:b/>
      <w:sz w:val="20"/>
      <w:szCs w:val="24"/>
      <w:u w:val="single"/>
    </w:rPr>
  </w:style>
  <w:style w:type="character" w:customStyle="1" w:styleId="ipa">
    <w:name w:val="ipa"/>
    <w:basedOn w:val="DefaultParagraphFont"/>
    <w:rsid w:val="00AF04E9"/>
  </w:style>
  <w:style w:type="character" w:customStyle="1" w:styleId="regtext">
    <w:name w:val="regtext"/>
    <w:uiPriority w:val="99"/>
    <w:rsid w:val="00AF04E9"/>
  </w:style>
  <w:style w:type="character" w:customStyle="1" w:styleId="FontStyle14">
    <w:name w:val="Font Style14"/>
    <w:uiPriority w:val="99"/>
    <w:rsid w:val="00AF04E9"/>
    <w:rPr>
      <w:rFonts w:ascii="Georgia" w:hAnsi="Georgia" w:cs="Georgia"/>
      <w:sz w:val="54"/>
      <w:szCs w:val="54"/>
    </w:rPr>
  </w:style>
  <w:style w:type="character" w:customStyle="1" w:styleId="ft6">
    <w:name w:val="ft6"/>
    <w:basedOn w:val="DefaultParagraphFont"/>
    <w:rsid w:val="00AF04E9"/>
  </w:style>
  <w:style w:type="character" w:customStyle="1" w:styleId="SourceBold">
    <w:name w:val="Source Bold"/>
    <w:basedOn w:val="DefaultParagraphFont"/>
    <w:rsid w:val="00AF04E9"/>
    <w:rPr>
      <w:rFonts w:ascii="Arial Narrow" w:hAnsi="Arial Narrow" w:hint="default"/>
      <w:b/>
      <w:bCs w:val="0"/>
      <w:strike w:val="0"/>
      <w:dstrike w:val="0"/>
      <w:sz w:val="24"/>
      <w:u w:val="none"/>
      <w:effect w:val="none"/>
    </w:rPr>
  </w:style>
  <w:style w:type="paragraph" w:customStyle="1" w:styleId="StyleLeft025Right025TopSinglesolidlineAuto">
    <w:name w:val="Style Left:  0.25&quot; Right:  0.25&quot; Top: (Single solid line Auto  ..."/>
    <w:basedOn w:val="Normal"/>
    <w:qFormat/>
    <w:rsid w:val="00AF04E9"/>
    <w:pPr>
      <w:pBdr>
        <w:top w:val="single" w:sz="4" w:space="1" w:color="auto"/>
        <w:left w:val="single" w:sz="4" w:space="0" w:color="auto"/>
        <w:bottom w:val="single" w:sz="4" w:space="1" w:color="auto"/>
        <w:right w:val="single" w:sz="4" w:space="4" w:color="auto"/>
      </w:pBdr>
      <w:ind w:left="360" w:right="360"/>
    </w:pPr>
    <w:rPr>
      <w:rFonts w:eastAsia="Calibri"/>
      <w:szCs w:val="20"/>
    </w:rPr>
  </w:style>
  <w:style w:type="paragraph" w:customStyle="1" w:styleId="Card-Underline">
    <w:name w:val="Card-Underline"/>
    <w:basedOn w:val="Normal"/>
    <w:link w:val="Card-UnderlineChar"/>
    <w:qFormat/>
    <w:rsid w:val="00AF04E9"/>
    <w:rPr>
      <w:rFonts w:ascii="Century Gothic" w:eastAsia="Cambria" w:hAnsi="Century Gothic"/>
      <w:sz w:val="20"/>
      <w:u w:val="thick"/>
    </w:rPr>
  </w:style>
  <w:style w:type="character" w:customStyle="1" w:styleId="Card-UnderlineChar">
    <w:name w:val="Card-Underline Char"/>
    <w:link w:val="Card-Underline"/>
    <w:rsid w:val="00AF04E9"/>
    <w:rPr>
      <w:rFonts w:ascii="Century Gothic" w:eastAsia="Cambria" w:hAnsi="Century Gothic"/>
      <w:sz w:val="20"/>
      <w:szCs w:val="22"/>
      <w:u w:val="thick"/>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tag + 12 pt1"/>
    <w:basedOn w:val="DefaultParagraphFont"/>
    <w:uiPriority w:val="5"/>
    <w:qFormat/>
    <w:rsid w:val="00AF04E9"/>
    <w:rPr>
      <w:b/>
      <w:bCs/>
      <w:strike w:val="0"/>
      <w:dstrike w:val="0"/>
      <w:sz w:val="26"/>
      <w:u w:val="none"/>
      <w:effect w:val="none"/>
    </w:rPr>
  </w:style>
  <w:style w:type="character" w:customStyle="1" w:styleId="StyleStyleUnderline411pt">
    <w:name w:val="Style Style Underline4 + 11 pt"/>
    <w:basedOn w:val="DefaultParagraphFont"/>
    <w:rsid w:val="00AF04E9"/>
    <w:rPr>
      <w:sz w:val="20"/>
      <w:u w:val="single"/>
    </w:rPr>
  </w:style>
  <w:style w:type="character" w:customStyle="1" w:styleId="StyleStyleUnderline411ptBold">
    <w:name w:val="Style Style Underline4 + 11 pt Bold"/>
    <w:basedOn w:val="DefaultParagraphFont"/>
    <w:rsid w:val="00AF04E9"/>
    <w:rPr>
      <w:b/>
      <w:bCs/>
      <w:sz w:val="20"/>
      <w:u w:val="single"/>
    </w:rPr>
  </w:style>
  <w:style w:type="character" w:customStyle="1" w:styleId="StyleStyleUnderline311pt">
    <w:name w:val="Style Style Underline3 + 11 pt"/>
    <w:basedOn w:val="DefaultParagraphFont"/>
    <w:rsid w:val="00AF04E9"/>
    <w:rPr>
      <w:sz w:val="20"/>
      <w:u w:val="single"/>
    </w:rPr>
  </w:style>
  <w:style w:type="character" w:customStyle="1" w:styleId="StyleStyleUnderline311ptBold">
    <w:name w:val="Style Style Underline3 + 11 pt Bold"/>
    <w:basedOn w:val="DefaultParagraphFont"/>
    <w:rsid w:val="00AF04E9"/>
    <w:rPr>
      <w:b/>
      <w:bCs/>
      <w:sz w:val="20"/>
      <w:u w:val="single"/>
    </w:rPr>
  </w:style>
  <w:style w:type="character" w:customStyle="1" w:styleId="BoldandUnderlineChar6">
    <w:name w:val="Bold and Underline Char6"/>
    <w:basedOn w:val="DefaultParagraphFont"/>
    <w:rsid w:val="00AF04E9"/>
    <w:rPr>
      <w:b/>
      <w:szCs w:val="24"/>
      <w:u w:val="single"/>
      <w:lang w:val="en-US" w:eastAsia="en-US" w:bidi="ar-SA"/>
    </w:rPr>
  </w:style>
  <w:style w:type="character" w:customStyle="1" w:styleId="UnderlineChar2">
    <w:name w:val="Underline Char2"/>
    <w:basedOn w:val="DefaultParagraphFont"/>
    <w:rsid w:val="00AF04E9"/>
    <w:rPr>
      <w:szCs w:val="24"/>
      <w:u w:val="single"/>
      <w:lang w:val="en-US" w:eastAsia="en-US" w:bidi="ar-SA"/>
    </w:rPr>
  </w:style>
  <w:style w:type="paragraph" w:customStyle="1" w:styleId="DebateTag0">
    <w:name w:val="Debate Tag"/>
    <w:basedOn w:val="BodyText"/>
    <w:link w:val="DebateTagChar"/>
    <w:qFormat/>
    <w:rsid w:val="00AF04E9"/>
    <w:pPr>
      <w:widowControl w:val="0"/>
      <w:spacing w:after="0" w:line="240" w:lineRule="auto"/>
    </w:pPr>
    <w:rPr>
      <w:rFonts w:ascii="Garamond" w:eastAsia="Times New Roman" w:hAnsi="Garamond"/>
      <w:b/>
      <w:color w:val="000000"/>
      <w:szCs w:val="24"/>
    </w:rPr>
  </w:style>
  <w:style w:type="paragraph" w:customStyle="1" w:styleId="endarticle">
    <w:name w:val="endarticle"/>
    <w:basedOn w:val="Normal"/>
    <w:uiPriority w:val="99"/>
    <w:qFormat/>
    <w:rsid w:val="00AF04E9"/>
    <w:pPr>
      <w:spacing w:before="100" w:beforeAutospacing="1" w:after="100" w:afterAutospacing="1"/>
    </w:pPr>
    <w:rPr>
      <w:rFonts w:ascii="Times New Roman" w:eastAsia="Times New Roman" w:hAnsi="Times New Roman"/>
    </w:rPr>
  </w:style>
  <w:style w:type="paragraph" w:customStyle="1" w:styleId="a-body-text">
    <w:name w:val="a-body-text"/>
    <w:basedOn w:val="Normal"/>
    <w:uiPriority w:val="99"/>
    <w:qFormat/>
    <w:rsid w:val="00AF04E9"/>
    <w:pPr>
      <w:spacing w:before="100" w:beforeAutospacing="1" w:after="100" w:afterAutospacing="1"/>
    </w:pPr>
    <w:rPr>
      <w:rFonts w:ascii="Times New Roman" w:eastAsia="Times New Roman" w:hAnsi="Times New Roman"/>
    </w:rPr>
  </w:style>
  <w:style w:type="paragraph" w:customStyle="1" w:styleId="obgpara">
    <w:name w:val="obg_para"/>
    <w:basedOn w:val="Normal"/>
    <w:uiPriority w:val="99"/>
    <w:qFormat/>
    <w:rsid w:val="00AF04E9"/>
    <w:pPr>
      <w:spacing w:before="100" w:beforeAutospacing="1" w:after="100" w:afterAutospacing="1"/>
    </w:pPr>
    <w:rPr>
      <w:rFonts w:ascii="Times New Roman" w:eastAsia="Times New Roman" w:hAnsi="Times New Roman"/>
    </w:rPr>
  </w:style>
  <w:style w:type="character" w:customStyle="1" w:styleId="StyleUnderlineChar11pt3Char">
    <w:name w:val="Style Underline Char + 11 pt3 Char"/>
    <w:link w:val="StyleUnderlineChar11pt3"/>
    <w:locked/>
    <w:rsid w:val="00AF04E9"/>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AF04E9"/>
    <w:rPr>
      <w:rFonts w:ascii="Georgia" w:eastAsia="Calibri" w:hAnsi="Georgia" w:cs="Calibri"/>
      <w:sz w:val="24"/>
      <w:szCs w:val="24"/>
      <w:u w:val="single"/>
    </w:rPr>
  </w:style>
  <w:style w:type="character" w:customStyle="1" w:styleId="StyleUnderlineChar11ptBold3Char">
    <w:name w:val="Style Underline Char + 11 pt Bold3 Char"/>
    <w:link w:val="StyleUnderlineChar11ptBold3"/>
    <w:locked/>
    <w:rsid w:val="00AF04E9"/>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AF04E9"/>
    <w:rPr>
      <w:rFonts w:ascii="Georgia" w:eastAsia="Calibri" w:hAnsi="Georgia" w:cs="Calibri"/>
      <w:b/>
      <w:bCs/>
      <w:sz w:val="24"/>
      <w:szCs w:val="24"/>
      <w:u w:val="single"/>
    </w:rPr>
  </w:style>
  <w:style w:type="character" w:customStyle="1" w:styleId="caption4">
    <w:name w:val="caption4"/>
    <w:basedOn w:val="DefaultParagraphFont"/>
    <w:rsid w:val="00AF04E9"/>
  </w:style>
  <w:style w:type="character" w:customStyle="1" w:styleId="field-content">
    <w:name w:val="field-content"/>
    <w:basedOn w:val="DefaultParagraphFont"/>
    <w:rsid w:val="00AF04E9"/>
  </w:style>
  <w:style w:type="character" w:customStyle="1" w:styleId="honorific-prefix">
    <w:name w:val="honorific-prefix"/>
    <w:basedOn w:val="DefaultParagraphFont"/>
    <w:rsid w:val="00AF04E9"/>
  </w:style>
  <w:style w:type="character" w:customStyle="1" w:styleId="given-name">
    <w:name w:val="given-name"/>
    <w:basedOn w:val="DefaultParagraphFont"/>
    <w:rsid w:val="00AF04E9"/>
  </w:style>
  <w:style w:type="character" w:customStyle="1" w:styleId="family-name">
    <w:name w:val="family-name"/>
    <w:basedOn w:val="DefaultParagraphFont"/>
    <w:rsid w:val="00AF04E9"/>
  </w:style>
  <w:style w:type="character" w:customStyle="1" w:styleId="chead">
    <w:name w:val="chead"/>
    <w:basedOn w:val="DefaultParagraphFont"/>
    <w:rsid w:val="00AF04E9"/>
  </w:style>
  <w:style w:type="character" w:customStyle="1" w:styleId="obgcapsstart">
    <w:name w:val="obg_caps_start"/>
    <w:basedOn w:val="DefaultParagraphFont"/>
    <w:rsid w:val="00AF04E9"/>
  </w:style>
  <w:style w:type="character" w:customStyle="1" w:styleId="tpk">
    <w:name w:val="tpk"/>
    <w:basedOn w:val="DefaultParagraphFont"/>
    <w:rsid w:val="00AF04E9"/>
  </w:style>
  <w:style w:type="paragraph" w:customStyle="1" w:styleId="Language">
    <w:name w:val="Language"/>
    <w:next w:val="Normal"/>
    <w:link w:val="LanguageChar"/>
    <w:qFormat/>
    <w:rsid w:val="00AF04E9"/>
    <w:rPr>
      <w:strike/>
      <w:sz w:val="16"/>
      <w:szCs w:val="16"/>
    </w:rPr>
  </w:style>
  <w:style w:type="paragraph" w:customStyle="1" w:styleId="Pa4">
    <w:name w:val="Pa4"/>
    <w:basedOn w:val="Normal"/>
    <w:next w:val="Normal"/>
    <w:uiPriority w:val="99"/>
    <w:qFormat/>
    <w:rsid w:val="00AF04E9"/>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AF04E9"/>
    <w:pPr>
      <w:autoSpaceDE w:val="0"/>
      <w:autoSpaceDN w:val="0"/>
      <w:adjustRightInd w:val="0"/>
      <w:spacing w:line="321" w:lineRule="atLeast"/>
    </w:pPr>
    <w:rPr>
      <w:rFonts w:eastAsia="Times New Roman"/>
    </w:rPr>
  </w:style>
  <w:style w:type="character" w:customStyle="1" w:styleId="style10">
    <w:name w:val="style1"/>
    <w:basedOn w:val="DefaultParagraphFont"/>
    <w:rsid w:val="00AF04E9"/>
  </w:style>
  <w:style w:type="character" w:customStyle="1" w:styleId="subheader">
    <w:name w:val="subheader"/>
    <w:basedOn w:val="DefaultParagraphFont"/>
    <w:rsid w:val="00AF04E9"/>
  </w:style>
  <w:style w:type="paragraph" w:customStyle="1" w:styleId="attribution">
    <w:name w:val="attribution"/>
    <w:basedOn w:val="Normal"/>
    <w:qFormat/>
    <w:rsid w:val="00AF04E9"/>
    <w:pPr>
      <w:spacing w:before="100" w:beforeAutospacing="1" w:after="100" w:afterAutospacing="1"/>
    </w:pPr>
    <w:rPr>
      <w:rFonts w:eastAsia="Times New Roman"/>
    </w:rPr>
  </w:style>
  <w:style w:type="paragraph" w:customStyle="1" w:styleId="text-textbodyhoustontexttext-dateline">
    <w:name w:val="text-textbody houstontext text-dateline"/>
    <w:basedOn w:val="Normal"/>
    <w:qFormat/>
    <w:rsid w:val="00AF04E9"/>
    <w:pPr>
      <w:spacing w:before="100" w:beforeAutospacing="1" w:after="100" w:afterAutospacing="1"/>
    </w:pPr>
    <w:rPr>
      <w:rFonts w:eastAsia="Times New Roman"/>
    </w:rPr>
  </w:style>
  <w:style w:type="paragraph" w:customStyle="1" w:styleId="text-textbodyhoustontext">
    <w:name w:val="text-textbody houstontext"/>
    <w:basedOn w:val="Normal"/>
    <w:qFormat/>
    <w:rsid w:val="00AF04E9"/>
    <w:pPr>
      <w:spacing w:before="100" w:beforeAutospacing="1" w:after="100" w:afterAutospacing="1"/>
    </w:pPr>
    <w:rPr>
      <w:rFonts w:eastAsia="Times New Roman"/>
    </w:rPr>
  </w:style>
  <w:style w:type="character" w:customStyle="1" w:styleId="text2">
    <w:name w:val="text2"/>
    <w:basedOn w:val="DefaultParagraphFont"/>
    <w:rsid w:val="00AF04E9"/>
  </w:style>
  <w:style w:type="paragraph" w:customStyle="1" w:styleId="msolistparagraph0">
    <w:name w:val="msolistparagraph"/>
    <w:basedOn w:val="Normal"/>
    <w:qFormat/>
    <w:rsid w:val="00AF04E9"/>
    <w:pPr>
      <w:spacing w:before="100" w:beforeAutospacing="1" w:after="100" w:afterAutospacing="1"/>
    </w:pPr>
    <w:rPr>
      <w:rFonts w:eastAsia="Times New Roman"/>
    </w:rPr>
  </w:style>
  <w:style w:type="paragraph" w:customStyle="1" w:styleId="msolistparagraphcxsplast">
    <w:name w:val="msolistparagraphcxsplast"/>
    <w:basedOn w:val="Normal"/>
    <w:qFormat/>
    <w:rsid w:val="00AF04E9"/>
    <w:pPr>
      <w:spacing w:before="100" w:beforeAutospacing="1" w:after="100" w:afterAutospacing="1"/>
    </w:pPr>
    <w:rPr>
      <w:rFonts w:eastAsia="Times New Roman"/>
    </w:rPr>
  </w:style>
  <w:style w:type="character" w:customStyle="1" w:styleId="pmtermsel">
    <w:name w:val="pmtermsel"/>
    <w:basedOn w:val="DefaultParagraphFont"/>
    <w:rsid w:val="00AF04E9"/>
  </w:style>
  <w:style w:type="character" w:customStyle="1" w:styleId="StyleUnderlineChar2CharChar11pt">
    <w:name w:val="Style Underline Char2 Char Char + 11 pt"/>
    <w:basedOn w:val="Style11pt"/>
    <w:rsid w:val="00AF04E9"/>
    <w:rPr>
      <w:rFonts w:ascii="Times New Roman" w:hAnsi="Times New Roman"/>
      <w:sz w:val="20"/>
      <w:u w:val="single"/>
    </w:rPr>
  </w:style>
  <w:style w:type="character" w:customStyle="1" w:styleId="StyleStyleBoldUnderline11pt">
    <w:name w:val="Style Style Bold Underline + 11 pt"/>
    <w:basedOn w:val="DefaultParagraphFont"/>
    <w:rsid w:val="00AF04E9"/>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F04E9"/>
    <w:rPr>
      <w:rFonts w:ascii="Georgia" w:eastAsia="SimSun" w:hAnsi="Georgia"/>
      <w:b/>
      <w:bCs/>
    </w:rPr>
  </w:style>
  <w:style w:type="character" w:customStyle="1" w:styleId="StyleStyle4LatinTimesNewRomanAsianSimSunBoldChar">
    <w:name w:val="Style Style4 + (Latin) Times New Roman (Asian) SimSun Bold Char"/>
    <w:basedOn w:val="Style4Char"/>
    <w:link w:val="StyleStyle4LatinTimesNewRomanAsianSimSunBold"/>
    <w:rsid w:val="00AF04E9"/>
    <w:rPr>
      <w:rFonts w:ascii="Georgia" w:eastAsia="SimSun" w:hAnsi="Georgia"/>
      <w:b/>
      <w:bCs/>
      <w:sz w:val="20"/>
      <w:szCs w:val="22"/>
      <w:u w:val="single"/>
    </w:rPr>
  </w:style>
  <w:style w:type="paragraph" w:customStyle="1" w:styleId="StyleStyle49pt10">
    <w:name w:val="Style Style4 + 9 pt10"/>
    <w:basedOn w:val="Style4"/>
    <w:link w:val="StyleStyle49pt10Char"/>
    <w:qFormat/>
    <w:rsid w:val="00AF04E9"/>
    <w:rPr>
      <w:rFonts w:ascii="Georgia" w:hAnsi="Georgia"/>
    </w:rPr>
  </w:style>
  <w:style w:type="character" w:customStyle="1" w:styleId="StyleStyle49pt10Char">
    <w:name w:val="Style Style4 + 9 pt10 Char"/>
    <w:basedOn w:val="Style4Char"/>
    <w:link w:val="StyleStyle49pt10"/>
    <w:rsid w:val="00AF04E9"/>
    <w:rPr>
      <w:rFonts w:ascii="Georgia" w:eastAsia="Times New Roman" w:hAnsi="Georgia"/>
      <w:sz w:val="20"/>
      <w:szCs w:val="22"/>
      <w:u w:val="single"/>
    </w:rPr>
  </w:style>
  <w:style w:type="paragraph" w:customStyle="1" w:styleId="StyleStyle49ptBold7">
    <w:name w:val="Style Style4 + 9 pt Bold7"/>
    <w:basedOn w:val="Style4"/>
    <w:link w:val="StyleStyle49ptBold7Char"/>
    <w:qFormat/>
    <w:rsid w:val="00AF04E9"/>
    <w:rPr>
      <w:rFonts w:ascii="Georgia" w:hAnsi="Georgia"/>
      <w:b/>
      <w:bCs/>
    </w:rPr>
  </w:style>
  <w:style w:type="character" w:customStyle="1" w:styleId="StyleStyle49ptBold7Char">
    <w:name w:val="Style Style4 + 9 pt Bold7 Char"/>
    <w:basedOn w:val="Style4Char"/>
    <w:link w:val="StyleStyle49ptBold7"/>
    <w:rsid w:val="00AF04E9"/>
    <w:rPr>
      <w:rFonts w:ascii="Georgia" w:eastAsia="Times New Roman" w:hAnsi="Georgia"/>
      <w:b/>
      <w:bCs/>
      <w:sz w:val="20"/>
      <w:szCs w:val="22"/>
      <w:u w:val="single"/>
    </w:rPr>
  </w:style>
  <w:style w:type="character" w:customStyle="1" w:styleId="StyleUnderlineChar9pt">
    <w:name w:val="Style Underline Char + 9 pt"/>
    <w:basedOn w:val="DefaultParagraphFont"/>
    <w:rsid w:val="00AF04E9"/>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AF04E9"/>
    <w:rPr>
      <w:rFonts w:ascii="Times New Roman" w:hAnsi="Times New Roman"/>
      <w:b/>
      <w:bCs/>
      <w:sz w:val="20"/>
      <w:u w:val="single"/>
      <w:lang w:val="en-US" w:eastAsia="en-US" w:bidi="ar-SA"/>
    </w:rPr>
  </w:style>
  <w:style w:type="character" w:customStyle="1" w:styleId="articlehead2">
    <w:name w:val="articlehead2"/>
    <w:basedOn w:val="DefaultParagraphFont"/>
    <w:rsid w:val="00AF04E9"/>
  </w:style>
  <w:style w:type="character" w:customStyle="1" w:styleId="pronset">
    <w:name w:val="pronset"/>
    <w:basedOn w:val="DefaultParagraphFont"/>
    <w:rsid w:val="00AF04E9"/>
  </w:style>
  <w:style w:type="character" w:customStyle="1" w:styleId="showipapr">
    <w:name w:val="show_ipapr"/>
    <w:basedOn w:val="DefaultParagraphFont"/>
    <w:rsid w:val="00AF04E9"/>
  </w:style>
  <w:style w:type="character" w:customStyle="1" w:styleId="prondelim">
    <w:name w:val="prondelim"/>
    <w:basedOn w:val="DefaultParagraphFont"/>
    <w:rsid w:val="00AF04E9"/>
  </w:style>
  <w:style w:type="character" w:customStyle="1" w:styleId="pron">
    <w:name w:val="pron"/>
    <w:basedOn w:val="DefaultParagraphFont"/>
    <w:rsid w:val="00AF04E9"/>
  </w:style>
  <w:style w:type="character" w:customStyle="1" w:styleId="prontoggle">
    <w:name w:val="pron_toggle"/>
    <w:basedOn w:val="DefaultParagraphFont"/>
    <w:rsid w:val="00AF04E9"/>
  </w:style>
  <w:style w:type="character" w:customStyle="1" w:styleId="showspellpr">
    <w:name w:val="show_spellpr"/>
    <w:basedOn w:val="DefaultParagraphFont"/>
    <w:rsid w:val="00AF04E9"/>
  </w:style>
  <w:style w:type="character" w:customStyle="1" w:styleId="boldface">
    <w:name w:val="boldface"/>
    <w:basedOn w:val="DefaultParagraphFont"/>
    <w:rsid w:val="00AF04E9"/>
  </w:style>
  <w:style w:type="character" w:customStyle="1" w:styleId="pg">
    <w:name w:val="pg"/>
    <w:basedOn w:val="DefaultParagraphFont"/>
    <w:rsid w:val="00AF04E9"/>
  </w:style>
  <w:style w:type="character" w:customStyle="1" w:styleId="secondary-bf">
    <w:name w:val="secondary-bf"/>
    <w:basedOn w:val="DefaultParagraphFont"/>
    <w:rsid w:val="00AF04E9"/>
  </w:style>
  <w:style w:type="character" w:customStyle="1" w:styleId="dnindex">
    <w:name w:val="dnindex"/>
    <w:basedOn w:val="DefaultParagraphFont"/>
    <w:rsid w:val="00AF04E9"/>
  </w:style>
  <w:style w:type="character" w:customStyle="1" w:styleId="Styleterm111ptUnderline">
    <w:name w:val="Style term1 + 11 pt Underline"/>
    <w:basedOn w:val="term1"/>
    <w:rsid w:val="00AF04E9"/>
    <w:rPr>
      <w:b/>
      <w:bCs/>
      <w:sz w:val="20"/>
      <w:u w:val="single"/>
    </w:rPr>
  </w:style>
  <w:style w:type="paragraph" w:customStyle="1" w:styleId="StyleMinimizedTextArialNarrow10pt">
    <w:name w:val="Style Minimized Text + Arial Narrow 10 pt"/>
    <w:basedOn w:val="MinimizedText"/>
    <w:link w:val="StyleMinimizedTextArialNarrow10ptChar"/>
    <w:qFormat/>
    <w:rsid w:val="00AF04E9"/>
    <w:pPr>
      <w:widowControl w:val="0"/>
    </w:pPr>
    <w:rPr>
      <w:rFonts w:ascii="Georgia" w:hAnsi="Georgia" w:cs="Calibri"/>
      <w:sz w:val="20"/>
    </w:rPr>
  </w:style>
  <w:style w:type="character" w:customStyle="1" w:styleId="StyleMinimizedTextArialNarrow10ptChar">
    <w:name w:val="Style Minimized Text + Arial Narrow 10 pt Char"/>
    <w:basedOn w:val="MinimizedTextChar"/>
    <w:link w:val="StyleMinimizedTextArialNarrow10pt"/>
    <w:rsid w:val="00AF04E9"/>
    <w:rPr>
      <w:rFonts w:ascii="Georgia" w:eastAsia="Times New Roman" w:hAnsi="Georgia" w:cs="Calibri"/>
      <w:sz w:val="20"/>
    </w:rPr>
  </w:style>
  <w:style w:type="paragraph" w:customStyle="1" w:styleId="StyleStyle49pt3">
    <w:name w:val="Style Style4 + 9 pt3"/>
    <w:basedOn w:val="Style4"/>
    <w:link w:val="StyleStyle49pt3Char"/>
    <w:qFormat/>
    <w:rsid w:val="00AF04E9"/>
    <w:rPr>
      <w:rFonts w:ascii="Georgia" w:hAnsi="Georgia"/>
    </w:rPr>
  </w:style>
  <w:style w:type="character" w:customStyle="1" w:styleId="StyleStyle49pt3Char">
    <w:name w:val="Style Style4 + 9 pt3 Char"/>
    <w:basedOn w:val="Style4Char"/>
    <w:link w:val="StyleStyle49pt3"/>
    <w:rsid w:val="00AF04E9"/>
    <w:rPr>
      <w:rFonts w:ascii="Georgia" w:eastAsia="Times New Roman" w:hAnsi="Georgia"/>
      <w:sz w:val="20"/>
      <w:szCs w:val="22"/>
      <w:u w:val="single"/>
    </w:rPr>
  </w:style>
  <w:style w:type="paragraph" w:customStyle="1" w:styleId="StyleStyle49ptBold3">
    <w:name w:val="Style Style4 + 9 pt Bold3"/>
    <w:basedOn w:val="Style4"/>
    <w:link w:val="StyleStyle49ptBold3Char"/>
    <w:qFormat/>
    <w:rsid w:val="00AF04E9"/>
    <w:rPr>
      <w:rFonts w:ascii="Georgia" w:hAnsi="Georgia"/>
      <w:b/>
      <w:bCs/>
    </w:rPr>
  </w:style>
  <w:style w:type="character" w:customStyle="1" w:styleId="StyleStyle49ptBold3Char">
    <w:name w:val="Style Style4 + 9 pt Bold3 Char"/>
    <w:basedOn w:val="Style4Char"/>
    <w:link w:val="StyleStyle49ptBold3"/>
    <w:rsid w:val="00AF04E9"/>
    <w:rPr>
      <w:rFonts w:ascii="Georgia" w:eastAsia="Times New Roman" w:hAnsi="Georgia"/>
      <w:b/>
      <w:bCs/>
      <w:sz w:val="20"/>
      <w:szCs w:val="22"/>
      <w:u w:val="single"/>
    </w:rPr>
  </w:style>
  <w:style w:type="character" w:customStyle="1" w:styleId="Style9ptUnderline6">
    <w:name w:val="Style 9 pt Underline6"/>
    <w:basedOn w:val="DefaultParagraphFont"/>
    <w:rsid w:val="00AF04E9"/>
    <w:rPr>
      <w:sz w:val="20"/>
      <w:u w:val="single"/>
    </w:rPr>
  </w:style>
  <w:style w:type="character" w:customStyle="1" w:styleId="ct-with-fmlt">
    <w:name w:val="ct-with-fmlt"/>
    <w:basedOn w:val="DefaultParagraphFont"/>
    <w:rsid w:val="00AF04E9"/>
  </w:style>
  <w:style w:type="character" w:customStyle="1" w:styleId="MicroChar">
    <w:name w:val="Micro Char"/>
    <w:rsid w:val="00AF04E9"/>
    <w:rPr>
      <w:rFonts w:ascii="Arial" w:hAnsi="Arial"/>
      <w:sz w:val="12"/>
      <w:szCs w:val="24"/>
      <w:lang w:val="en-US" w:eastAsia="en-US" w:bidi="ar-SA"/>
    </w:rPr>
  </w:style>
  <w:style w:type="character" w:customStyle="1" w:styleId="althead">
    <w:name w:val="althead"/>
    <w:basedOn w:val="DefaultParagraphFont"/>
    <w:rsid w:val="00AF04E9"/>
  </w:style>
  <w:style w:type="character" w:customStyle="1" w:styleId="para">
    <w:name w:val="para"/>
    <w:basedOn w:val="DefaultParagraphFont"/>
    <w:rsid w:val="00AF04E9"/>
  </w:style>
  <w:style w:type="character" w:customStyle="1" w:styleId="arbd1">
    <w:name w:val="arbd1"/>
    <w:basedOn w:val="DefaultParagraphFont"/>
    <w:rsid w:val="00AF04E9"/>
  </w:style>
  <w:style w:type="character" w:customStyle="1" w:styleId="unx">
    <w:name w:val="unx"/>
    <w:basedOn w:val="DefaultParagraphFont"/>
    <w:rsid w:val="00AF04E9"/>
  </w:style>
  <w:style w:type="character" w:customStyle="1" w:styleId="lrdctph">
    <w:name w:val="lr_dct_ph"/>
    <w:basedOn w:val="DefaultParagraphFont"/>
    <w:rsid w:val="00AF04E9"/>
  </w:style>
  <w:style w:type="paragraph" w:customStyle="1" w:styleId="CiteReal">
    <w:name w:val="Cite Real"/>
    <w:basedOn w:val="Normal"/>
    <w:next w:val="Normal"/>
    <w:qFormat/>
    <w:rsid w:val="00AF04E9"/>
    <w:rPr>
      <w:rFonts w:eastAsia="Calibri"/>
      <w:b/>
      <w:u w:val="single"/>
    </w:rPr>
  </w:style>
  <w:style w:type="paragraph" w:customStyle="1" w:styleId="CardT1">
    <w:name w:val="CardT1"/>
    <w:basedOn w:val="Normal"/>
    <w:link w:val="CardT1Char"/>
    <w:qFormat/>
    <w:rsid w:val="00AF04E9"/>
    <w:pPr>
      <w:jc w:val="both"/>
    </w:pPr>
    <w:rPr>
      <w:rFonts w:eastAsia="Calibri"/>
      <w:kern w:val="2"/>
      <w:sz w:val="14"/>
      <w:szCs w:val="14"/>
      <w:lang w:eastAsia="zh-TW"/>
    </w:rPr>
  </w:style>
  <w:style w:type="character" w:customStyle="1" w:styleId="CardT1Char">
    <w:name w:val="CardT1 Char"/>
    <w:link w:val="CardT1"/>
    <w:rsid w:val="00AF04E9"/>
    <w:rPr>
      <w:rFonts w:ascii="Calibri" w:eastAsia="Calibri" w:hAnsi="Calibri"/>
      <w:kern w:val="2"/>
      <w:sz w:val="14"/>
      <w:szCs w:val="14"/>
      <w:lang w:eastAsia="zh-TW"/>
    </w:rPr>
  </w:style>
  <w:style w:type="character" w:customStyle="1" w:styleId="CardCite1">
    <w:name w:val="CardCite1"/>
    <w:qFormat/>
    <w:rsid w:val="00AF04E9"/>
    <w:rPr>
      <w:rFonts w:ascii="Times New Roman" w:hAnsi="Times New Roman"/>
      <w:b/>
      <w:sz w:val="22"/>
      <w:szCs w:val="22"/>
      <w:u w:val="single"/>
      <w:lang w:val="en-US" w:eastAsia="en-US" w:bidi="ar-SA"/>
    </w:rPr>
  </w:style>
  <w:style w:type="character" w:customStyle="1" w:styleId="BoxX2">
    <w:name w:val="BoxX2"/>
    <w:qFormat/>
    <w:rsid w:val="00AF04E9"/>
    <w:rPr>
      <w:rFonts w:ascii="Times New Roman" w:hAnsi="Times New Roman"/>
      <w:b/>
      <w:sz w:val="22"/>
      <w:u w:val="single"/>
      <w:bdr w:val="single" w:sz="4" w:space="0" w:color="auto"/>
    </w:rPr>
  </w:style>
  <w:style w:type="paragraph" w:customStyle="1" w:styleId="CaseListNormal">
    <w:name w:val="Case List Normal"/>
    <w:basedOn w:val="Normal"/>
    <w:qFormat/>
    <w:rsid w:val="00AF04E9"/>
    <w:rPr>
      <w:rFonts w:ascii="Times" w:eastAsia="Times New Roman" w:hAnsi="Times"/>
      <w:sz w:val="20"/>
      <w:szCs w:val="26"/>
    </w:rPr>
  </w:style>
  <w:style w:type="character" w:customStyle="1" w:styleId="BodyText20">
    <w:name w:val="Body Text2"/>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Body text (115) + Arial,Body text (141) + Arial,Spacing 2 pt,Body text (10) + 10 pt,7.5 pt,8.5 pt"/>
    <w:rsid w:val="00AF04E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1">
    <w:name w:val="Body Text3"/>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F04E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F04E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AF04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TagofCard">
    <w:name w:val="Tag of Card"/>
    <w:basedOn w:val="Normaltext1"/>
    <w:next w:val="Normaltext1"/>
    <w:link w:val="TagofCardChar"/>
    <w:autoRedefine/>
    <w:qFormat/>
    <w:rsid w:val="00AF04E9"/>
    <w:pPr>
      <w:ind w:left="432"/>
    </w:pPr>
    <w:rPr>
      <w:rFonts w:ascii="Arial Narrow" w:eastAsia="SimSun" w:hAnsi="Arial Narrow"/>
      <w:b/>
      <w:color w:val="000000"/>
      <w:sz w:val="28"/>
      <w:szCs w:val="20"/>
    </w:rPr>
  </w:style>
  <w:style w:type="character" w:customStyle="1" w:styleId="TagofCardChar">
    <w:name w:val="Tag of Card Char"/>
    <w:link w:val="TagofCard"/>
    <w:rsid w:val="00AF04E9"/>
    <w:rPr>
      <w:rFonts w:ascii="Arial Narrow" w:eastAsia="SimSun" w:hAnsi="Arial Narrow"/>
      <w:b/>
      <w:color w:val="000000"/>
      <w:sz w:val="28"/>
      <w:szCs w:val="20"/>
    </w:rPr>
  </w:style>
  <w:style w:type="paragraph" w:customStyle="1" w:styleId="citeunread">
    <w:name w:val="cite unread"/>
    <w:basedOn w:val="Normal"/>
    <w:link w:val="citeunreadChar"/>
    <w:qFormat/>
    <w:rsid w:val="00AF04E9"/>
    <w:pPr>
      <w:overflowPunct w:val="0"/>
      <w:autoSpaceDE w:val="0"/>
      <w:autoSpaceDN w:val="0"/>
      <w:adjustRightInd w:val="0"/>
      <w:spacing w:after="120"/>
    </w:pPr>
    <w:rPr>
      <w:rFonts w:ascii="Times New Roman" w:eastAsia="MS Mincho" w:hAnsi="Times New Roman"/>
      <w:kern w:val="28"/>
      <w:sz w:val="18"/>
      <w:szCs w:val="20"/>
    </w:rPr>
  </w:style>
  <w:style w:type="character" w:customStyle="1" w:styleId="citeunreadChar">
    <w:name w:val="cite unread Char"/>
    <w:link w:val="citeunread"/>
    <w:rsid w:val="00AF04E9"/>
    <w:rPr>
      <w:rFonts w:ascii="Times New Roman" w:eastAsia="MS Mincho" w:hAnsi="Times New Roman"/>
      <w:kern w:val="28"/>
      <w:sz w:val="18"/>
      <w:szCs w:val="20"/>
    </w:rPr>
  </w:style>
  <w:style w:type="paragraph" w:customStyle="1" w:styleId="read">
    <w:name w:val="read"/>
    <w:basedOn w:val="Normal"/>
    <w:next w:val="Normal"/>
    <w:link w:val="readCharChar"/>
    <w:qFormat/>
    <w:rsid w:val="00AF04E9"/>
    <w:rPr>
      <w:rFonts w:ascii="Times New Roman" w:eastAsia="Times New Roman" w:hAnsi="Times New Roman"/>
      <w:b/>
      <w:sz w:val="20"/>
      <w:szCs w:val="20"/>
      <w:u w:val="single"/>
    </w:rPr>
  </w:style>
  <w:style w:type="character" w:customStyle="1" w:styleId="readCharChar">
    <w:name w:val="read Char Char"/>
    <w:link w:val="read"/>
    <w:locked/>
    <w:rsid w:val="00AF04E9"/>
    <w:rPr>
      <w:rFonts w:ascii="Times New Roman" w:eastAsia="Times New Roman" w:hAnsi="Times New Roman"/>
      <w:b/>
      <w:sz w:val="20"/>
      <w:szCs w:val="20"/>
      <w:u w:val="single"/>
    </w:rPr>
  </w:style>
  <w:style w:type="paragraph" w:customStyle="1" w:styleId="2ndLevel-TAG">
    <w:name w:val="2nd Level - TAG"/>
    <w:basedOn w:val="Normal"/>
    <w:next w:val="Normal"/>
    <w:qFormat/>
    <w:rsid w:val="00AF04E9"/>
    <w:pPr>
      <w:spacing w:before="240"/>
      <w:outlineLvl w:val="2"/>
    </w:pPr>
    <w:rPr>
      <w:rFonts w:ascii="Times New Roman" w:eastAsia="Times New Roman" w:hAnsi="Times New Roman"/>
      <w:b/>
    </w:rPr>
  </w:style>
  <w:style w:type="character" w:customStyle="1" w:styleId="readChar">
    <w:name w:val="read Char"/>
    <w:rsid w:val="00AF04E9"/>
    <w:rPr>
      <w:szCs w:val="22"/>
      <w:u w:val="single"/>
      <w:lang w:val="en-US" w:eastAsia="en-US" w:bidi="ar-SA"/>
    </w:rPr>
  </w:style>
  <w:style w:type="character" w:customStyle="1" w:styleId="underlining0">
    <w:name w:val="underlining"/>
    <w:rsid w:val="00AF04E9"/>
    <w:rPr>
      <w:u w:val="single"/>
    </w:rPr>
  </w:style>
  <w:style w:type="character" w:customStyle="1" w:styleId="btitle">
    <w:name w:val="btitle"/>
    <w:rsid w:val="00AF04E9"/>
  </w:style>
  <w:style w:type="character" w:customStyle="1" w:styleId="green">
    <w:name w:val="green"/>
    <w:rsid w:val="00AF04E9"/>
  </w:style>
  <w:style w:type="paragraph" w:customStyle="1" w:styleId="CM14">
    <w:name w:val="CM14"/>
    <w:basedOn w:val="Default"/>
    <w:next w:val="Default"/>
    <w:uiPriority w:val="99"/>
    <w:qFormat/>
    <w:rsid w:val="00AF04E9"/>
    <w:pPr>
      <w:widowControl w:val="0"/>
      <w:spacing w:after="0" w:line="240" w:lineRule="auto"/>
    </w:pPr>
    <w:rPr>
      <w:rFonts w:ascii="Times New Roman" w:eastAsia="MS Mincho" w:hAnsi="Times New Roman" w:cs="Times New Roman"/>
    </w:rPr>
  </w:style>
  <w:style w:type="character" w:customStyle="1" w:styleId="StyleUnderlineBold">
    <w:name w:val="Style Underline + Bold"/>
    <w:rsid w:val="00AF04E9"/>
    <w:rPr>
      <w:b/>
      <w:bCs/>
      <w:u w:val="single"/>
    </w:rPr>
  </w:style>
  <w:style w:type="character" w:customStyle="1" w:styleId="A-Underlining">
    <w:name w:val="A-Underlining"/>
    <w:basedOn w:val="DefaultParagraphFont"/>
    <w:rsid w:val="00AF04E9"/>
    <w:rPr>
      <w:rFonts w:ascii="Garamond" w:hAnsi="Garamond"/>
      <w:color w:val="auto"/>
      <w:sz w:val="24"/>
      <w:u w:val="single"/>
    </w:rPr>
  </w:style>
  <w:style w:type="paragraph" w:customStyle="1" w:styleId="B-TagCite">
    <w:name w:val="B-TagCite"/>
    <w:uiPriority w:val="99"/>
    <w:qFormat/>
    <w:rsid w:val="00AF04E9"/>
    <w:pPr>
      <w:keepNext/>
      <w:widowControl w:val="0"/>
      <w:tabs>
        <w:tab w:val="num" w:pos="0"/>
      </w:tabs>
      <w:suppressAutoHyphens/>
    </w:pPr>
    <w:rPr>
      <w:rFonts w:ascii="Garamond" w:eastAsia="MS Gothic" w:hAnsi="Garamond" w:cs="Times New Roman"/>
      <w:b/>
      <w:lang w:eastAsia="ar-SA"/>
    </w:rPr>
  </w:style>
  <w:style w:type="character" w:customStyle="1" w:styleId="newsmain">
    <w:name w:val="news_main"/>
    <w:basedOn w:val="DefaultParagraphFont"/>
    <w:rsid w:val="00AF04E9"/>
  </w:style>
  <w:style w:type="character" w:customStyle="1" w:styleId="pnumber">
    <w:name w:val="pnumber"/>
    <w:rsid w:val="00AF04E9"/>
  </w:style>
  <w:style w:type="character" w:customStyle="1" w:styleId="ital">
    <w:name w:val="ital"/>
    <w:rsid w:val="00AF04E9"/>
  </w:style>
  <w:style w:type="character" w:customStyle="1" w:styleId="orgdiv">
    <w:name w:val="orgdiv"/>
    <w:rsid w:val="00AF04E9"/>
  </w:style>
  <w:style w:type="character" w:customStyle="1" w:styleId="orgname">
    <w:name w:val="orgname"/>
    <w:rsid w:val="00AF04E9"/>
  </w:style>
  <w:style w:type="character" w:customStyle="1" w:styleId="city">
    <w:name w:val="city"/>
    <w:rsid w:val="00AF04E9"/>
  </w:style>
  <w:style w:type="character" w:customStyle="1" w:styleId="state">
    <w:name w:val="state"/>
    <w:rsid w:val="00AF04E9"/>
  </w:style>
  <w:style w:type="character" w:customStyle="1" w:styleId="country">
    <w:name w:val="country"/>
    <w:rsid w:val="00AF04E9"/>
  </w:style>
  <w:style w:type="character" w:customStyle="1" w:styleId="articletitle0">
    <w:name w:val="articletitle"/>
    <w:rsid w:val="00AF04E9"/>
    <w:rPr>
      <w:rFonts w:cs="Times New Roman"/>
    </w:rPr>
  </w:style>
  <w:style w:type="character" w:customStyle="1" w:styleId="6pointChar">
    <w:name w:val="6 point Char"/>
    <w:rsid w:val="00AF04E9"/>
    <w:rPr>
      <w:rFonts w:cs="Times New Roman"/>
      <w:sz w:val="12"/>
      <w:lang w:val="en-US" w:eastAsia="en-US"/>
    </w:rPr>
  </w:style>
  <w:style w:type="character" w:customStyle="1" w:styleId="underlinechar0">
    <w:name w:val="underlinechar"/>
    <w:basedOn w:val="DefaultParagraphFont"/>
    <w:rsid w:val="00AF04E9"/>
  </w:style>
  <w:style w:type="character" w:customStyle="1" w:styleId="CardUnderlineChar">
    <w:name w:val="Card Underline Char"/>
    <w:rsid w:val="00AF04E9"/>
    <w:rPr>
      <w:szCs w:val="24"/>
      <w:u w:val="single"/>
      <w:lang w:val="en-US" w:eastAsia="en-US" w:bidi="ar-SA"/>
    </w:rPr>
  </w:style>
  <w:style w:type="character" w:customStyle="1" w:styleId="tagciteChar3">
    <w:name w:val="tag/cite Char"/>
    <w:basedOn w:val="DefaultParagraphFont"/>
    <w:rsid w:val="00AF04E9"/>
    <w:rPr>
      <w:b/>
      <w:sz w:val="24"/>
      <w:lang w:val="en-US" w:eastAsia="en-US" w:bidi="ar-SA"/>
    </w:rPr>
  </w:style>
  <w:style w:type="character" w:customStyle="1" w:styleId="person-name">
    <w:name w:val="person-name"/>
    <w:basedOn w:val="DefaultParagraphFont"/>
    <w:rsid w:val="00AF04E9"/>
  </w:style>
  <w:style w:type="paragraph" w:customStyle="1" w:styleId="TxBr41p1">
    <w:name w:val="TxBr_41p1"/>
    <w:basedOn w:val="Normal"/>
    <w:uiPriority w:val="99"/>
    <w:qFormat/>
    <w:rsid w:val="00AF04E9"/>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F04E9"/>
    <w:rPr>
      <w:rFonts w:ascii="Georgia" w:eastAsia="Times New Roman" w:hAnsi="Georgia" w:cs="Arial" w:hint="default"/>
      <w:b/>
      <w:bCs/>
      <w:kern w:val="32"/>
      <w:sz w:val="28"/>
      <w:szCs w:val="32"/>
    </w:rPr>
  </w:style>
  <w:style w:type="character" w:customStyle="1" w:styleId="style3Char0">
    <w:name w:val="style 3 Char"/>
    <w:rsid w:val="00AF04E9"/>
    <w:rPr>
      <w:sz w:val="18"/>
      <w:szCs w:val="24"/>
      <w:lang w:val="en-US" w:eastAsia="en-US" w:bidi="ar-SA"/>
    </w:rPr>
  </w:style>
  <w:style w:type="paragraph" w:customStyle="1" w:styleId="003Cite">
    <w:name w:val="003Cite"/>
    <w:basedOn w:val="Normal"/>
    <w:qFormat/>
    <w:rsid w:val="00AF04E9"/>
    <w:rPr>
      <w:rFonts w:ascii="Times New Roman" w:eastAsia="Calibri" w:hAnsi="Times New Roman"/>
      <w:szCs w:val="16"/>
    </w:rPr>
  </w:style>
  <w:style w:type="paragraph" w:customStyle="1" w:styleId="NormalBold">
    <w:name w:val="Normal + Bold"/>
    <w:aliases w:val="Double Underline"/>
    <w:basedOn w:val="Normal"/>
    <w:link w:val="NormalBoldChar"/>
    <w:qFormat/>
    <w:rsid w:val="00AF04E9"/>
    <w:pPr>
      <w:jc w:val="both"/>
    </w:pPr>
    <w:rPr>
      <w:b/>
      <w:color w:val="000000"/>
      <w:u w:val="single"/>
    </w:rPr>
  </w:style>
  <w:style w:type="character" w:customStyle="1" w:styleId="NormalBoldChar">
    <w:name w:val="Normal + Bold Char"/>
    <w:aliases w:val="Double Underline Char"/>
    <w:basedOn w:val="DefaultParagraphFont"/>
    <w:link w:val="NormalBold"/>
    <w:rsid w:val="00AF04E9"/>
    <w:rPr>
      <w:rFonts w:ascii="Calibri" w:eastAsiaTheme="minorHAnsi" w:hAnsi="Calibri"/>
      <w:b/>
      <w:color w:val="000000"/>
      <w:sz w:val="22"/>
      <w:szCs w:val="22"/>
      <w:u w:val="single"/>
    </w:rPr>
  </w:style>
  <w:style w:type="character" w:customStyle="1" w:styleId="StyleBold1">
    <w:name w:val="Style Bold1"/>
    <w:rsid w:val="00AF04E9"/>
    <w:rPr>
      <w:rFonts w:ascii="Georgia" w:hAnsi="Georgia"/>
      <w:b/>
      <w:bCs/>
      <w:sz w:val="22"/>
    </w:rPr>
  </w:style>
  <w:style w:type="paragraph" w:customStyle="1" w:styleId="StyleCards12ptThickunderline">
    <w:name w:val="Style Cards + 12 pt Thick underline"/>
    <w:basedOn w:val="Normal"/>
    <w:link w:val="StyleCards12ptThickunderlineChar2"/>
    <w:qFormat/>
    <w:rsid w:val="00AF04E9"/>
    <w:pPr>
      <w:autoSpaceDE w:val="0"/>
      <w:autoSpaceDN w:val="0"/>
      <w:adjustRightInd w:val="0"/>
      <w:ind w:left="432" w:right="432"/>
      <w:jc w:val="both"/>
    </w:pPr>
    <w:rPr>
      <w:rFonts w:ascii="Times New Roman" w:eastAsia="Times New Roman" w:hAnsi="Times New Roman"/>
      <w:u w:val="thick"/>
    </w:rPr>
  </w:style>
  <w:style w:type="character" w:customStyle="1" w:styleId="StyleCards12ptThickunderlineChar2">
    <w:name w:val="Style Cards + 12 pt Thick underline Char2"/>
    <w:link w:val="StyleCards12ptThickunderline"/>
    <w:rsid w:val="00AF04E9"/>
    <w:rPr>
      <w:rFonts w:ascii="Times New Roman" w:eastAsia="Times New Roman" w:hAnsi="Times New Roman"/>
      <w:sz w:val="22"/>
      <w:szCs w:val="22"/>
      <w:u w:val="thick"/>
    </w:rPr>
  </w:style>
  <w:style w:type="character" w:customStyle="1" w:styleId="BlockHeadingsChar1">
    <w:name w:val="Block Headings Char1"/>
    <w:rsid w:val="00AF04E9"/>
    <w:rPr>
      <w:b/>
      <w:caps/>
    </w:rPr>
  </w:style>
  <w:style w:type="character" w:customStyle="1" w:styleId="submitted">
    <w:name w:val="submitted"/>
    <w:rsid w:val="00AF04E9"/>
  </w:style>
  <w:style w:type="paragraph" w:customStyle="1" w:styleId="CARD0">
    <w:name w:val="CARD"/>
    <w:basedOn w:val="Normal"/>
    <w:link w:val="CARDChar2"/>
    <w:autoRedefine/>
    <w:qFormat/>
    <w:rsid w:val="00AF04E9"/>
    <w:rPr>
      <w:rFonts w:eastAsia="Times New Roman"/>
      <w:szCs w:val="20"/>
    </w:rPr>
  </w:style>
  <w:style w:type="character" w:customStyle="1" w:styleId="CARDChar2">
    <w:name w:val="CARD Char"/>
    <w:link w:val="CARD0"/>
    <w:rsid w:val="00AF04E9"/>
    <w:rPr>
      <w:rFonts w:ascii="Calibri" w:eastAsia="Times New Roman" w:hAnsi="Calibri"/>
      <w:sz w:val="22"/>
      <w:szCs w:val="20"/>
    </w:rPr>
  </w:style>
  <w:style w:type="character" w:customStyle="1" w:styleId="FontStyle170">
    <w:name w:val="Font Style170"/>
    <w:uiPriority w:val="99"/>
    <w:rsid w:val="00AF04E9"/>
    <w:rPr>
      <w:rFonts w:ascii="Bookman Old Style" w:hAnsi="Bookman Old Style" w:cs="Bookman Old Style"/>
      <w:sz w:val="16"/>
      <w:szCs w:val="16"/>
    </w:rPr>
  </w:style>
  <w:style w:type="character" w:customStyle="1" w:styleId="FontStyle15">
    <w:name w:val="Font Style15"/>
    <w:uiPriority w:val="99"/>
    <w:rsid w:val="00AF04E9"/>
    <w:rPr>
      <w:rFonts w:ascii="Book Antiqua" w:hAnsi="Book Antiqua" w:cs="Book Antiqua"/>
      <w:b/>
      <w:bCs/>
      <w:spacing w:val="10"/>
      <w:sz w:val="16"/>
      <w:szCs w:val="16"/>
    </w:rPr>
  </w:style>
  <w:style w:type="character" w:customStyle="1" w:styleId="FontStyle17">
    <w:name w:val="Font Style17"/>
    <w:uiPriority w:val="99"/>
    <w:rsid w:val="00AF04E9"/>
    <w:rPr>
      <w:rFonts w:ascii="Book Antiqua" w:hAnsi="Book Antiqua" w:cs="Book Antiqua"/>
      <w:i/>
      <w:iCs/>
      <w:spacing w:val="10"/>
      <w:sz w:val="22"/>
      <w:szCs w:val="22"/>
    </w:rPr>
  </w:style>
  <w:style w:type="character" w:customStyle="1" w:styleId="articoloinside">
    <w:name w:val="articolo_inside"/>
    <w:rsid w:val="00AF04E9"/>
  </w:style>
  <w:style w:type="paragraph" w:customStyle="1" w:styleId="pagetools">
    <w:name w:val="pagetools"/>
    <w:basedOn w:val="Normal"/>
    <w:uiPriority w:val="99"/>
    <w:qFormat/>
    <w:rsid w:val="00AF04E9"/>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AF04E9"/>
  </w:style>
  <w:style w:type="character" w:customStyle="1" w:styleId="company">
    <w:name w:val="company"/>
    <w:basedOn w:val="DefaultParagraphFont"/>
    <w:rsid w:val="00AF04E9"/>
  </w:style>
  <w:style w:type="character" w:customStyle="1" w:styleId="publisher">
    <w:name w:val="publisher"/>
    <w:basedOn w:val="DefaultParagraphFont"/>
    <w:rsid w:val="00AF04E9"/>
  </w:style>
  <w:style w:type="character" w:customStyle="1" w:styleId="pubyear">
    <w:name w:val="pubyear"/>
    <w:basedOn w:val="DefaultParagraphFont"/>
    <w:rsid w:val="00AF04E9"/>
  </w:style>
  <w:style w:type="character" w:customStyle="1" w:styleId="pubcity">
    <w:name w:val="pubcity"/>
    <w:basedOn w:val="DefaultParagraphFont"/>
    <w:rsid w:val="00AF04E9"/>
  </w:style>
  <w:style w:type="character" w:customStyle="1" w:styleId="bodycontentlink">
    <w:name w:val="bodycontentlink"/>
    <w:basedOn w:val="DefaultParagraphFont"/>
    <w:rsid w:val="00AF04E9"/>
  </w:style>
  <w:style w:type="paragraph" w:customStyle="1" w:styleId="C-Text">
    <w:name w:val="C-Text"/>
    <w:basedOn w:val="Normal"/>
    <w:uiPriority w:val="99"/>
    <w:qFormat/>
    <w:rsid w:val="00AF04E9"/>
    <w:pPr>
      <w:tabs>
        <w:tab w:val="num" w:pos="720"/>
      </w:tabs>
      <w:ind w:left="720" w:hanging="360"/>
    </w:pPr>
    <w:rPr>
      <w:rFonts w:ascii="Garamond" w:hAnsi="Garamond"/>
    </w:rPr>
  </w:style>
  <w:style w:type="paragraph" w:customStyle="1" w:styleId="times">
    <w:name w:val="times"/>
    <w:basedOn w:val="Normal"/>
    <w:uiPriority w:val="99"/>
    <w:qFormat/>
    <w:rsid w:val="00AF04E9"/>
    <w:pPr>
      <w:spacing w:before="100" w:beforeAutospacing="1" w:after="100" w:afterAutospacing="1"/>
    </w:pPr>
  </w:style>
  <w:style w:type="character" w:customStyle="1" w:styleId="ecdate">
    <w:name w:val="ec_date"/>
    <w:basedOn w:val="DefaultParagraphFont"/>
    <w:rsid w:val="00AF04E9"/>
    <w:rPr>
      <w:rFonts w:ascii="Verdana" w:hAnsi="Verdana" w:hint="default"/>
      <w:sz w:val="20"/>
      <w:szCs w:val="20"/>
      <w:shd w:val="clear" w:color="auto" w:fill="FFFFFF"/>
    </w:rPr>
  </w:style>
  <w:style w:type="paragraph" w:customStyle="1" w:styleId="ecmsonormal">
    <w:name w:val="ec_msonormal"/>
    <w:basedOn w:val="Normal"/>
    <w:uiPriority w:val="99"/>
    <w:qFormat/>
    <w:rsid w:val="00AF04E9"/>
    <w:pPr>
      <w:shd w:val="clear" w:color="auto" w:fill="FFFFFF"/>
      <w:spacing w:before="100" w:beforeAutospacing="1" w:after="100" w:afterAutospacing="1"/>
      <w:textAlignment w:val="top"/>
    </w:pPr>
    <w:rPr>
      <w:rFonts w:ascii="Verdana" w:hAnsi="Verdana"/>
    </w:rPr>
  </w:style>
  <w:style w:type="character" w:customStyle="1" w:styleId="articletext">
    <w:name w:val="article_text"/>
    <w:basedOn w:val="DefaultParagraphFont"/>
    <w:rsid w:val="00AF04E9"/>
  </w:style>
  <w:style w:type="character" w:customStyle="1" w:styleId="hittermhilite">
    <w:name w:val="hittermhilite"/>
    <w:basedOn w:val="DefaultParagraphFont"/>
    <w:rsid w:val="00AF04E9"/>
  </w:style>
  <w:style w:type="paragraph" w:customStyle="1" w:styleId="2ndOrderPara">
    <w:name w:val="2nd Order Para"/>
    <w:basedOn w:val="Normal"/>
    <w:next w:val="Normal"/>
    <w:uiPriority w:val="99"/>
    <w:qFormat/>
    <w:rsid w:val="00AF04E9"/>
    <w:pPr>
      <w:autoSpaceDE w:val="0"/>
      <w:autoSpaceDN w:val="0"/>
      <w:adjustRightInd w:val="0"/>
      <w:spacing w:before="120"/>
    </w:pPr>
  </w:style>
  <w:style w:type="paragraph" w:customStyle="1" w:styleId="3rdOrderPara">
    <w:name w:val="3rd Order Para"/>
    <w:basedOn w:val="Normal"/>
    <w:next w:val="Normal"/>
    <w:uiPriority w:val="99"/>
    <w:qFormat/>
    <w:rsid w:val="00AF04E9"/>
    <w:pPr>
      <w:autoSpaceDE w:val="0"/>
      <w:autoSpaceDN w:val="0"/>
      <w:adjustRightInd w:val="0"/>
      <w:spacing w:before="120"/>
    </w:pPr>
  </w:style>
  <w:style w:type="paragraph" w:customStyle="1" w:styleId="Normal-SIGN2">
    <w:name w:val="Normal-SIGN2"/>
    <w:basedOn w:val="Default"/>
    <w:next w:val="Default"/>
    <w:uiPriority w:val="99"/>
    <w:qFormat/>
    <w:rsid w:val="00AF04E9"/>
    <w:pPr>
      <w:spacing w:after="0" w:line="240" w:lineRule="auto"/>
    </w:pPr>
    <w:rPr>
      <w:rFonts w:ascii="Calibri" w:eastAsia="SimSun" w:hAnsi="Calibri" w:cs="Times New Roman"/>
    </w:rPr>
  </w:style>
  <w:style w:type="character" w:customStyle="1" w:styleId="BoldChar">
    <w:name w:val="Bold Char"/>
    <w:basedOn w:val="DefaultParagraphFont"/>
    <w:rsid w:val="00AF04E9"/>
    <w:rPr>
      <w:b/>
      <w:lang w:val="en-US" w:eastAsia="en-US" w:bidi="ar-SA"/>
    </w:rPr>
  </w:style>
  <w:style w:type="paragraph" w:customStyle="1" w:styleId="u-intro">
    <w:name w:val="u-intro"/>
    <w:basedOn w:val="Normal"/>
    <w:uiPriority w:val="99"/>
    <w:qFormat/>
    <w:rsid w:val="00AF04E9"/>
    <w:pPr>
      <w:spacing w:before="100" w:beforeAutospacing="1" w:after="100" w:afterAutospacing="1"/>
    </w:pPr>
  </w:style>
  <w:style w:type="character" w:customStyle="1" w:styleId="u-byline">
    <w:name w:val="u-byline"/>
    <w:basedOn w:val="DefaultParagraphFont"/>
    <w:rsid w:val="00AF04E9"/>
  </w:style>
  <w:style w:type="character" w:customStyle="1" w:styleId="story">
    <w:name w:val="story"/>
    <w:basedOn w:val="DefaultParagraphFont"/>
    <w:rsid w:val="00AF04E9"/>
  </w:style>
  <w:style w:type="character" w:customStyle="1" w:styleId="articlebya">
    <w:name w:val="articleby_a"/>
    <w:basedOn w:val="DefaultParagraphFont"/>
    <w:rsid w:val="00AF04E9"/>
  </w:style>
  <w:style w:type="character" w:customStyle="1" w:styleId="popupwinby">
    <w:name w:val="popupwinby"/>
    <w:basedOn w:val="DefaultParagraphFont"/>
    <w:rsid w:val="00AF04E9"/>
  </w:style>
  <w:style w:type="character" w:customStyle="1" w:styleId="storyheader">
    <w:name w:val="storyheader"/>
    <w:basedOn w:val="DefaultParagraphFont"/>
    <w:rsid w:val="00AF04E9"/>
  </w:style>
  <w:style w:type="character" w:customStyle="1" w:styleId="StyleNormalWeb10ptChar">
    <w:name w:val="Style Normal (Web) + 10 pt Char"/>
    <w:basedOn w:val="DefaultParagraphFont"/>
    <w:rsid w:val="00AF04E9"/>
    <w:rPr>
      <w:szCs w:val="24"/>
      <w:lang w:val="en-US" w:eastAsia="en-US" w:bidi="ar-SA"/>
    </w:rPr>
  </w:style>
  <w:style w:type="paragraph" w:customStyle="1" w:styleId="TagCiteShells">
    <w:name w:val="Tag/Cite/Shells"/>
    <w:basedOn w:val="Normal"/>
    <w:uiPriority w:val="99"/>
    <w:qFormat/>
    <w:rsid w:val="00AF04E9"/>
    <w:rPr>
      <w:b/>
    </w:rPr>
  </w:style>
  <w:style w:type="paragraph" w:customStyle="1" w:styleId="DefinitionTerm">
    <w:name w:val="Definition Term"/>
    <w:basedOn w:val="Normal"/>
    <w:next w:val="Normal"/>
    <w:uiPriority w:val="99"/>
    <w:qFormat/>
    <w:rsid w:val="00AF04E9"/>
    <w:rPr>
      <w:snapToGrid w:val="0"/>
    </w:rPr>
  </w:style>
  <w:style w:type="character" w:customStyle="1" w:styleId="Style3CharChar">
    <w:name w:val="Style3 Char Char"/>
    <w:basedOn w:val="DefaultParagraphFont"/>
    <w:rsid w:val="00AF04E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AF04E9"/>
    <w:pPr>
      <w:spacing w:after="60"/>
    </w:pPr>
    <w:rPr>
      <w:rFonts w:eastAsia="SimSun" w:cs="Times New Roman"/>
      <w:caps/>
      <w:sz w:val="20"/>
      <w:lang w:eastAsia="zh-CN"/>
    </w:rPr>
  </w:style>
  <w:style w:type="character" w:customStyle="1" w:styleId="NormalChar">
    <w:name w:val="Normal Char"/>
    <w:basedOn w:val="DefaultParagraphFont"/>
    <w:rsid w:val="00AF04E9"/>
    <w:rPr>
      <w:lang w:eastAsia="en-US"/>
    </w:rPr>
  </w:style>
  <w:style w:type="character" w:customStyle="1" w:styleId="BoldUnderlineChar3">
    <w:name w:val="Bold + Underline Char"/>
    <w:basedOn w:val="DefaultParagraphFont"/>
    <w:rsid w:val="00AF04E9"/>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uiPriority w:val="99"/>
    <w:qFormat/>
    <w:rsid w:val="00AF04E9"/>
    <w:pPr>
      <w:autoSpaceDE w:val="0"/>
      <w:autoSpaceDN w:val="0"/>
      <w:adjustRightInd w:val="0"/>
      <w:ind w:left="432" w:right="432"/>
      <w:jc w:val="both"/>
    </w:pPr>
    <w:rPr>
      <w:u w:val="thick"/>
    </w:rPr>
  </w:style>
  <w:style w:type="character" w:customStyle="1" w:styleId="citationiacgale">
    <w:name w:val="citation iac gale"/>
    <w:basedOn w:val="DefaultParagraphFont"/>
    <w:rsid w:val="00AF04E9"/>
  </w:style>
  <w:style w:type="character" w:customStyle="1" w:styleId="CharacterStyle7">
    <w:name w:val="Character Style 7"/>
    <w:rsid w:val="00AF04E9"/>
    <w:rPr>
      <w:rFonts w:ascii="Arial Narrow" w:hAnsi="Arial Narrow" w:cs="Arial Narrow"/>
      <w:sz w:val="20"/>
      <w:szCs w:val="20"/>
      <w:u w:val="single"/>
    </w:rPr>
  </w:style>
  <w:style w:type="character" w:customStyle="1" w:styleId="StyleStyle4Char">
    <w:name w:val="Style Style4 + Char"/>
    <w:basedOn w:val="DefaultParagraphFont"/>
    <w:rsid w:val="00AF04E9"/>
    <w:rPr>
      <w:rFonts w:ascii="Arial" w:hAnsi="Arial"/>
      <w:b/>
      <w:noProof w:val="0"/>
      <w:sz w:val="22"/>
      <w:szCs w:val="24"/>
      <w:u w:val="single"/>
      <w:lang w:val="en-US" w:eastAsia="en-US" w:bidi="ar-SA"/>
    </w:rPr>
  </w:style>
  <w:style w:type="paragraph" w:customStyle="1" w:styleId="Brief-SecondarySource">
    <w:name w:val="Brief - Secondary Source"/>
    <w:basedOn w:val="Normal"/>
    <w:uiPriority w:val="99"/>
    <w:qFormat/>
    <w:rsid w:val="00AF04E9"/>
    <w:rPr>
      <w:sz w:val="14"/>
    </w:rPr>
  </w:style>
  <w:style w:type="character" w:customStyle="1" w:styleId="StyleStyle4BlackChar">
    <w:name w:val="Style Style4 + Black Char"/>
    <w:basedOn w:val="DefaultParagraphFont"/>
    <w:rsid w:val="00AF04E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AF04E9"/>
    <w:rPr>
      <w:rFonts w:ascii="Verdana" w:hAnsi="Verdana"/>
      <w:sz w:val="21"/>
      <w:szCs w:val="21"/>
      <w:u w:val="thick"/>
    </w:rPr>
  </w:style>
  <w:style w:type="character" w:customStyle="1" w:styleId="UnderlinedEvidenceCharChar">
    <w:name w:val="Underlined Evidence Char Char"/>
    <w:basedOn w:val="DefaultParagraphFont"/>
    <w:rsid w:val="00AF04E9"/>
    <w:rPr>
      <w:rFonts w:ascii="Verdana" w:hAnsi="Verdana"/>
      <w:sz w:val="21"/>
      <w:szCs w:val="21"/>
      <w:u w:val="thick"/>
      <w:lang w:val="en-US" w:eastAsia="en-US" w:bidi="ar-SA"/>
    </w:rPr>
  </w:style>
  <w:style w:type="character" w:styleId="PlaceholderText">
    <w:name w:val="Placeholder Text"/>
    <w:basedOn w:val="DefaultParagraphFont"/>
    <w:uiPriority w:val="99"/>
    <w:rsid w:val="00AF04E9"/>
    <w:rPr>
      <w:color w:val="808080"/>
    </w:rPr>
  </w:style>
  <w:style w:type="character" w:customStyle="1" w:styleId="Styleunderline12pt">
    <w:name w:val="Style underline + 12 pt"/>
    <w:rsid w:val="00AF04E9"/>
    <w:rPr>
      <w:rFonts w:ascii="Times New Roman" w:hAnsi="Times New Roman"/>
      <w:bCs/>
      <w:sz w:val="20"/>
      <w:u w:val="single"/>
    </w:rPr>
  </w:style>
  <w:style w:type="character" w:customStyle="1" w:styleId="StyleUnderlineChar19pt">
    <w:name w:val="Style Underline Char1 + 9 pt"/>
    <w:basedOn w:val="UnderlineChar1"/>
    <w:rsid w:val="00AF04E9"/>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AF04E9"/>
    <w:rPr>
      <w:rFonts w:ascii="Times New Roman" w:hAnsi="Times New Roman"/>
      <w:b/>
      <w:bCs/>
      <w:sz w:val="20"/>
      <w:szCs w:val="24"/>
      <w:u w:val="single"/>
      <w:lang w:val="en-US" w:eastAsia="en-US" w:bidi="ar-SA"/>
    </w:rPr>
  </w:style>
  <w:style w:type="character" w:customStyle="1" w:styleId="StyleUnderlineChar1Bold">
    <w:name w:val="Style Underline Char1 + Bold"/>
    <w:rsid w:val="00AF04E9"/>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AF04E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F04E9"/>
    <w:rPr>
      <w:rFonts w:ascii="Times New Roman" w:hAnsi="Times New Roman"/>
      <w:sz w:val="20"/>
      <w:szCs w:val="24"/>
      <w:u w:val="single"/>
      <w:lang w:val="en-US" w:eastAsia="en-US" w:bidi="ar-SA"/>
    </w:rPr>
  </w:style>
  <w:style w:type="character" w:customStyle="1" w:styleId="Style9ptBoldUnderline">
    <w:name w:val="Style 9 pt Bold Underline"/>
    <w:rsid w:val="00AF04E9"/>
    <w:rPr>
      <w:b/>
      <w:bCs/>
      <w:sz w:val="20"/>
      <w:u w:val="single"/>
    </w:rPr>
  </w:style>
  <w:style w:type="paragraph" w:customStyle="1" w:styleId="StyleUnderline9pt">
    <w:name w:val="Style Underline + 9 pt"/>
    <w:link w:val="StyleUnderline9ptChar"/>
    <w:qFormat/>
    <w:rsid w:val="00AF04E9"/>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AF04E9"/>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AF04E9"/>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F04E9"/>
    <w:rPr>
      <w:rFonts w:ascii="Times New Roman" w:hAnsi="Times New Roman"/>
      <w:sz w:val="20"/>
      <w:u w:val="single"/>
      <w:lang w:val="en-US" w:eastAsia="en-US" w:bidi="ar-SA"/>
    </w:rPr>
  </w:style>
  <w:style w:type="paragraph" w:customStyle="1" w:styleId="StyleUnderline9pt1">
    <w:name w:val="Style Underline + 9 pt1"/>
    <w:qFormat/>
    <w:rsid w:val="00AF04E9"/>
    <w:rPr>
      <w:rFonts w:ascii="Times New Roman" w:eastAsia="SimSun" w:hAnsi="Times New Roman" w:cs="Times New Roman"/>
      <w:sz w:val="20"/>
      <w:szCs w:val="20"/>
      <w:u w:val="single"/>
    </w:rPr>
  </w:style>
  <w:style w:type="character" w:customStyle="1" w:styleId="Style9ptUnderline1">
    <w:name w:val="Style 9 pt Underline1"/>
    <w:rsid w:val="00AF04E9"/>
    <w:rPr>
      <w:sz w:val="20"/>
      <w:u w:val="single"/>
    </w:rPr>
  </w:style>
  <w:style w:type="character" w:customStyle="1" w:styleId="StyleUnderlineChar19pt2">
    <w:name w:val="Style Underline Char1 + 9 pt2"/>
    <w:basedOn w:val="UnderlineChar1"/>
    <w:rsid w:val="00AF04E9"/>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F04E9"/>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F04E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F04E9"/>
    <w:rPr>
      <w:rFonts w:ascii="Times New Roman" w:hAnsi="Times New Roman"/>
      <w:b/>
      <w:bCs/>
      <w:sz w:val="20"/>
      <w:szCs w:val="24"/>
      <w:u w:val="single"/>
      <w:lang w:val="en-US" w:eastAsia="en-US" w:bidi="ar-SA"/>
    </w:rPr>
  </w:style>
  <w:style w:type="character" w:customStyle="1" w:styleId="1">
    <w:name w:val="1"/>
    <w:rsid w:val="00AF04E9"/>
    <w:rPr>
      <w:rFonts w:cs="Arial"/>
      <w:bCs/>
      <w:sz w:val="20"/>
      <w:u w:val="single"/>
      <w:lang w:val="en-US" w:eastAsia="en-US" w:bidi="ar-SA"/>
    </w:rPr>
  </w:style>
  <w:style w:type="character" w:customStyle="1" w:styleId="articlecontent">
    <w:name w:val="articlecontent"/>
    <w:basedOn w:val="DefaultParagraphFont"/>
    <w:rsid w:val="00AF04E9"/>
  </w:style>
  <w:style w:type="character" w:customStyle="1" w:styleId="content">
    <w:name w:val="content"/>
    <w:basedOn w:val="DefaultParagraphFont"/>
    <w:rsid w:val="00AF04E9"/>
  </w:style>
  <w:style w:type="character" w:customStyle="1" w:styleId="2">
    <w:name w:val="2"/>
    <w:rsid w:val="00AF04E9"/>
    <w:rPr>
      <w:rFonts w:cs="Arial"/>
      <w:bCs/>
      <w:sz w:val="20"/>
      <w:u w:val="single"/>
      <w:lang w:val="en-US" w:eastAsia="en-US" w:bidi="ar-SA"/>
    </w:rPr>
  </w:style>
  <w:style w:type="character" w:customStyle="1" w:styleId="Style9ptUnderline2">
    <w:name w:val="Style 9 pt Underline2"/>
    <w:rsid w:val="00AF04E9"/>
    <w:rPr>
      <w:sz w:val="20"/>
      <w:u w:val="single"/>
    </w:rPr>
  </w:style>
  <w:style w:type="character" w:customStyle="1" w:styleId="Style9ptBoldUnderline1">
    <w:name w:val="Style 9 pt Bold Underline1"/>
    <w:rsid w:val="00AF04E9"/>
    <w:rPr>
      <w:b/>
      <w:bCs/>
      <w:sz w:val="20"/>
      <w:u w:val="single"/>
    </w:rPr>
  </w:style>
  <w:style w:type="paragraph" w:customStyle="1" w:styleId="StyleUnderline9pt2">
    <w:name w:val="Style Underline + 9 pt2"/>
    <w:link w:val="StyleUnderline9pt2Char"/>
    <w:qFormat/>
    <w:rsid w:val="00AF04E9"/>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AF04E9"/>
    <w:rPr>
      <w:rFonts w:ascii="Times New Roman" w:eastAsia="SimSun" w:hAnsi="Times New Roman" w:cs="Times New Roman"/>
      <w:sz w:val="20"/>
      <w:szCs w:val="20"/>
      <w:u w:val="single"/>
    </w:rPr>
  </w:style>
  <w:style w:type="character" w:customStyle="1" w:styleId="tagCharCharCharChar">
    <w:name w:val="tag Char Char Char Char"/>
    <w:rsid w:val="00AF04E9"/>
    <w:rPr>
      <w:rFonts w:ascii="Georgia" w:eastAsia="Calibri" w:hAnsi="Georgia" w:cs="Calibri"/>
      <w:b/>
      <w:sz w:val="24"/>
    </w:rPr>
  </w:style>
  <w:style w:type="character" w:customStyle="1" w:styleId="3">
    <w:name w:val="3"/>
    <w:rsid w:val="00AF04E9"/>
    <w:rPr>
      <w:rFonts w:cs="Arial"/>
      <w:bCs/>
      <w:sz w:val="20"/>
      <w:u w:val="single"/>
      <w:lang w:val="en-US" w:eastAsia="en-US" w:bidi="ar-SA"/>
    </w:rPr>
  </w:style>
  <w:style w:type="character" w:customStyle="1" w:styleId="4">
    <w:name w:val="4"/>
    <w:rsid w:val="00AF04E9"/>
    <w:rPr>
      <w:rFonts w:cs="Arial"/>
      <w:bCs/>
      <w:sz w:val="20"/>
      <w:u w:val="single"/>
      <w:lang w:val="en-US" w:eastAsia="en-US" w:bidi="ar-SA"/>
    </w:rPr>
  </w:style>
  <w:style w:type="character" w:customStyle="1" w:styleId="CharChar5">
    <w:name w:val="Char Char5"/>
    <w:rsid w:val="00AF04E9"/>
    <w:rPr>
      <w:rFonts w:ascii="Times New Roman" w:eastAsia="Times New Roman" w:hAnsi="Times New Roman" w:cs="Times New Roman"/>
      <w:bCs/>
      <w:szCs w:val="26"/>
      <w:u w:val="single"/>
    </w:rPr>
  </w:style>
  <w:style w:type="paragraph" w:customStyle="1" w:styleId="EmphasisText">
    <w:name w:val="Emphasis Text"/>
    <w:basedOn w:val="UnderlinedText"/>
    <w:link w:val="EmphasisTextChar"/>
    <w:qFormat/>
    <w:rsid w:val="00AF04E9"/>
    <w:rPr>
      <w:rFonts w:eastAsia="SimSun"/>
      <w:b w:val="0"/>
      <w:u w:val="single"/>
    </w:rPr>
  </w:style>
  <w:style w:type="character" w:customStyle="1" w:styleId="EmphasisTextChar">
    <w:name w:val="Emphasis Text Char"/>
    <w:link w:val="EmphasisText"/>
    <w:rsid w:val="00AF04E9"/>
    <w:rPr>
      <w:rFonts w:ascii="Times New Roman" w:eastAsia="SimSun" w:hAnsi="Times New Roman"/>
      <w:u w:val="single"/>
    </w:rPr>
  </w:style>
  <w:style w:type="character" w:customStyle="1" w:styleId="featuretitle">
    <w:name w:val="feature_title"/>
    <w:basedOn w:val="DefaultParagraphFont"/>
    <w:rsid w:val="00AF04E9"/>
  </w:style>
  <w:style w:type="character" w:customStyle="1" w:styleId="6">
    <w:name w:val="6"/>
    <w:rsid w:val="00AF04E9"/>
    <w:rPr>
      <w:rFonts w:cs="Arial"/>
      <w:bCs/>
      <w:sz w:val="20"/>
      <w:u w:val="single"/>
      <w:lang w:val="en-US" w:eastAsia="en-US" w:bidi="ar-SA"/>
    </w:rPr>
  </w:style>
  <w:style w:type="character" w:customStyle="1" w:styleId="7">
    <w:name w:val="7"/>
    <w:rsid w:val="00AF04E9"/>
    <w:rPr>
      <w:rFonts w:cs="Arial"/>
      <w:bCs/>
      <w:sz w:val="20"/>
      <w:u w:val="single"/>
      <w:lang w:val="en-US" w:eastAsia="en-US" w:bidi="ar-SA"/>
    </w:rPr>
  </w:style>
  <w:style w:type="character" w:customStyle="1" w:styleId="StyleUnderlineChar19pt4">
    <w:name w:val="Style Underline Char1 + 9 pt4"/>
    <w:basedOn w:val="UnderlineChar1"/>
    <w:rsid w:val="00AF04E9"/>
    <w:rPr>
      <w:rFonts w:ascii="Times New Roman" w:hAnsi="Times New Roman"/>
      <w:sz w:val="20"/>
      <w:szCs w:val="24"/>
      <w:u w:val="single"/>
      <w:lang w:val="en-US" w:eastAsia="en-US" w:bidi="ar-SA"/>
    </w:rPr>
  </w:style>
  <w:style w:type="character" w:customStyle="1" w:styleId="StyleUnderlineChar19ptBold1">
    <w:name w:val="Style Underline Char1 + 9 pt Bold1"/>
    <w:rsid w:val="00AF04E9"/>
    <w:rPr>
      <w:rFonts w:ascii="Times New Roman" w:hAnsi="Times New Roman"/>
      <w:b/>
      <w:bCs/>
      <w:sz w:val="20"/>
      <w:szCs w:val="24"/>
      <w:u w:val="single"/>
      <w:lang w:val="en-US" w:eastAsia="en-US" w:bidi="ar-SA"/>
    </w:rPr>
  </w:style>
  <w:style w:type="character" w:customStyle="1" w:styleId="Style9ptUnderline3">
    <w:name w:val="Style 9 pt Underline3"/>
    <w:rsid w:val="00AF04E9"/>
    <w:rPr>
      <w:sz w:val="20"/>
      <w:u w:val="single"/>
    </w:rPr>
  </w:style>
  <w:style w:type="paragraph" w:customStyle="1" w:styleId="Stylecard9pt">
    <w:name w:val="Style card + 9 pt"/>
    <w:basedOn w:val="Normal"/>
    <w:link w:val="Stylecard9ptChar"/>
    <w:qFormat/>
    <w:rsid w:val="00AF04E9"/>
    <w:pPr>
      <w:widowControl w:val="0"/>
      <w:ind w:left="288" w:right="288"/>
    </w:pPr>
    <w:rPr>
      <w:rFonts w:ascii="Times New Roman" w:eastAsia="Calibri" w:hAnsi="Times New Roman" w:cs="Times New Roman"/>
      <w:kern w:val="32"/>
      <w:sz w:val="20"/>
      <w:szCs w:val="20"/>
      <w:u w:val="single"/>
    </w:rPr>
  </w:style>
  <w:style w:type="character" w:customStyle="1" w:styleId="Stylecard9ptChar">
    <w:name w:val="Style card + 9 pt Char"/>
    <w:basedOn w:val="cardChar"/>
    <w:link w:val="Stylecard9pt"/>
    <w:rsid w:val="00AF04E9"/>
    <w:rPr>
      <w:rFonts w:ascii="Times New Roman" w:eastAsia="Calibri" w:hAnsi="Times New Roman" w:cs="Times New Roman"/>
      <w:kern w:val="32"/>
      <w:sz w:val="20"/>
      <w:szCs w:val="20"/>
      <w:u w:val="single"/>
    </w:rPr>
  </w:style>
  <w:style w:type="character" w:customStyle="1" w:styleId="Styleunderline9pt0">
    <w:name w:val="Style underline + 9 pt"/>
    <w:basedOn w:val="underline"/>
    <w:rsid w:val="00AF04E9"/>
    <w:rPr>
      <w:rFonts w:ascii="Georgia" w:hAnsi="Georgia" w:cs="Times New Roman" w:hint="default"/>
      <w:b w:val="0"/>
      <w:iCs w:val="0"/>
      <w:sz w:val="20"/>
      <w:u w:val="single"/>
    </w:rPr>
  </w:style>
  <w:style w:type="character" w:customStyle="1" w:styleId="Style9ptUnderline4">
    <w:name w:val="Style 9 pt Underline4"/>
    <w:rsid w:val="00AF04E9"/>
    <w:rPr>
      <w:sz w:val="20"/>
      <w:u w:val="single"/>
    </w:rPr>
  </w:style>
  <w:style w:type="character" w:customStyle="1" w:styleId="55">
    <w:name w:val="55"/>
    <w:rsid w:val="00AF04E9"/>
    <w:rPr>
      <w:rFonts w:cs="Arial"/>
      <w:bCs/>
      <w:sz w:val="20"/>
      <w:u w:val="single"/>
      <w:lang w:val="en-US" w:eastAsia="en-US" w:bidi="ar-SA"/>
    </w:rPr>
  </w:style>
  <w:style w:type="paragraph" w:customStyle="1" w:styleId="CardBody">
    <w:name w:val="Card Body"/>
    <w:basedOn w:val="Normal"/>
    <w:link w:val="CardBodyChar"/>
    <w:qFormat/>
    <w:rsid w:val="00AF04E9"/>
    <w:rPr>
      <w:rFonts w:eastAsia="Calibri"/>
    </w:rPr>
  </w:style>
  <w:style w:type="character" w:customStyle="1" w:styleId="CardBodyChar">
    <w:name w:val="Card Body Char"/>
    <w:link w:val="CardBody"/>
    <w:rsid w:val="00AF04E9"/>
    <w:rPr>
      <w:rFonts w:ascii="Calibri" w:eastAsia="Calibri" w:hAnsi="Calibri"/>
      <w:sz w:val="22"/>
      <w:szCs w:val="22"/>
    </w:rPr>
  </w:style>
  <w:style w:type="character" w:customStyle="1" w:styleId="Styleunderline9pt10">
    <w:name w:val="Style underline + 9 pt1"/>
    <w:basedOn w:val="underline"/>
    <w:rsid w:val="00AF04E9"/>
    <w:rPr>
      <w:rFonts w:ascii="Georgia" w:hAnsi="Georgia" w:cs="Times New Roman" w:hint="default"/>
      <w:b w:val="0"/>
      <w:iCs w:val="0"/>
      <w:sz w:val="20"/>
      <w:u w:val="single"/>
    </w:rPr>
  </w:style>
  <w:style w:type="character" w:customStyle="1" w:styleId="Styleunderline9ptBold">
    <w:name w:val="Style underline + 9 pt Bold"/>
    <w:rsid w:val="00AF04E9"/>
    <w:rPr>
      <w:b/>
      <w:bCs/>
      <w:sz w:val="20"/>
      <w:u w:val="single"/>
    </w:rPr>
  </w:style>
  <w:style w:type="character" w:customStyle="1" w:styleId="StyleUnderliningChar9ptBold">
    <w:name w:val="Style Underlining Char + 9 pt Bold"/>
    <w:rsid w:val="00AF04E9"/>
    <w:rPr>
      <w:rFonts w:ascii="Times New Roman" w:hAnsi="Times New Roman"/>
      <w:b/>
      <w:bCs/>
      <w:sz w:val="20"/>
      <w:szCs w:val="24"/>
      <w:u w:val="single"/>
      <w:lang w:val="en-US" w:eastAsia="en-US" w:bidi="ar-SA"/>
    </w:rPr>
  </w:style>
  <w:style w:type="character" w:customStyle="1" w:styleId="StyleUnderliningChar9pt">
    <w:name w:val="Style Underlining Char + 9 pt"/>
    <w:rsid w:val="00AF04E9"/>
    <w:rPr>
      <w:rFonts w:ascii="Times New Roman" w:hAnsi="Times New Roman"/>
      <w:sz w:val="20"/>
      <w:szCs w:val="24"/>
      <w:u w:val="single"/>
      <w:lang w:val="en-US" w:eastAsia="en-US" w:bidi="ar-SA"/>
    </w:rPr>
  </w:style>
  <w:style w:type="character" w:customStyle="1" w:styleId="34">
    <w:name w:val="34"/>
    <w:rsid w:val="00AF04E9"/>
    <w:rPr>
      <w:rFonts w:ascii="Times New Roman" w:hAnsi="Times New Roman" w:cs="Arial"/>
      <w:bCs/>
      <w:sz w:val="20"/>
      <w:u w:val="single"/>
      <w:lang w:val="en-US" w:eastAsia="en-US" w:bidi="ar-SA"/>
    </w:rPr>
  </w:style>
  <w:style w:type="character" w:customStyle="1" w:styleId="45">
    <w:name w:val="45"/>
    <w:rsid w:val="00AF04E9"/>
    <w:rPr>
      <w:rFonts w:ascii="Times New Roman" w:hAnsi="Times New Roman" w:cs="Arial"/>
      <w:b/>
      <w:bCs/>
      <w:sz w:val="20"/>
      <w:u w:val="single"/>
      <w:lang w:val="en-US" w:eastAsia="en-US" w:bidi="ar-SA"/>
    </w:rPr>
  </w:style>
  <w:style w:type="character" w:customStyle="1" w:styleId="Style9ptUnderline5">
    <w:name w:val="Style 9 pt Underline5"/>
    <w:rsid w:val="00AF04E9"/>
    <w:rPr>
      <w:rFonts w:ascii="Times New Roman" w:hAnsi="Times New Roman"/>
      <w:sz w:val="20"/>
      <w:u w:val="single"/>
    </w:rPr>
  </w:style>
  <w:style w:type="character" w:customStyle="1" w:styleId="Style9ptBoldUnderline2">
    <w:name w:val="Style 9 pt Bold Underline2"/>
    <w:rsid w:val="00AF04E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F04E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AF04E9"/>
    <w:rPr>
      <w:rFonts w:ascii="Georgia" w:eastAsia="Calibri" w:hAnsi="Georgia"/>
    </w:rPr>
  </w:style>
  <w:style w:type="character" w:customStyle="1" w:styleId="StyleStyle49pt1Char">
    <w:name w:val="Style Style4 + 9 pt1 Char"/>
    <w:basedOn w:val="Style4Char"/>
    <w:link w:val="StyleStyle49pt1"/>
    <w:rsid w:val="00AF04E9"/>
    <w:rPr>
      <w:rFonts w:ascii="Georgia" w:eastAsia="Calibri" w:hAnsi="Georgia"/>
      <w:sz w:val="20"/>
      <w:szCs w:val="22"/>
      <w:u w:val="single"/>
    </w:rPr>
  </w:style>
  <w:style w:type="paragraph" w:customStyle="1" w:styleId="StyleStyle49ptBold1">
    <w:name w:val="Style Style4 + 9 pt Bold1"/>
    <w:basedOn w:val="Style4"/>
    <w:link w:val="StyleStyle49ptBold1Char"/>
    <w:qFormat/>
    <w:rsid w:val="00AF04E9"/>
    <w:rPr>
      <w:rFonts w:ascii="Georgia" w:eastAsia="Calibri" w:hAnsi="Georgia"/>
      <w:b/>
      <w:bCs/>
      <w:sz w:val="22"/>
    </w:rPr>
  </w:style>
  <w:style w:type="character" w:customStyle="1" w:styleId="StyleStyle49ptBold1Char">
    <w:name w:val="Style Style4 + 9 pt Bold1 Char"/>
    <w:link w:val="StyleStyle49ptBold1"/>
    <w:rsid w:val="00AF04E9"/>
    <w:rPr>
      <w:rFonts w:ascii="Georgia" w:eastAsia="Calibri" w:hAnsi="Georgia"/>
      <w:b/>
      <w:bCs/>
      <w:sz w:val="22"/>
      <w:szCs w:val="22"/>
      <w:u w:val="single"/>
    </w:rPr>
  </w:style>
  <w:style w:type="paragraph" w:customStyle="1" w:styleId="StyleStyle49pt2">
    <w:name w:val="Style Style4 + 9 pt2"/>
    <w:basedOn w:val="Style4"/>
    <w:link w:val="StyleStyle49pt2Char"/>
    <w:qFormat/>
    <w:rsid w:val="00AF04E9"/>
    <w:rPr>
      <w:rFonts w:ascii="Georgia" w:eastAsia="Calibri" w:hAnsi="Georgia"/>
    </w:rPr>
  </w:style>
  <w:style w:type="character" w:customStyle="1" w:styleId="StyleStyle49pt2Char">
    <w:name w:val="Style Style4 + 9 pt2 Char"/>
    <w:basedOn w:val="Style4Char"/>
    <w:link w:val="StyleStyle49pt2"/>
    <w:rsid w:val="00AF04E9"/>
    <w:rPr>
      <w:rFonts w:ascii="Georgia" w:eastAsia="Calibri" w:hAnsi="Georgia"/>
      <w:sz w:val="20"/>
      <w:szCs w:val="22"/>
      <w:u w:val="single"/>
    </w:rPr>
  </w:style>
  <w:style w:type="paragraph" w:customStyle="1" w:styleId="StyleStyle49ptBold2">
    <w:name w:val="Style Style4 + 9 pt Bold2"/>
    <w:basedOn w:val="Style4"/>
    <w:link w:val="StyleStyle49ptBold2Char"/>
    <w:qFormat/>
    <w:rsid w:val="00AF04E9"/>
    <w:rPr>
      <w:rFonts w:ascii="Georgia" w:eastAsia="Calibri" w:hAnsi="Georgia"/>
      <w:b/>
      <w:bCs/>
      <w:sz w:val="22"/>
    </w:rPr>
  </w:style>
  <w:style w:type="character" w:customStyle="1" w:styleId="StyleStyle49ptBold2Char">
    <w:name w:val="Style Style4 + 9 pt Bold2 Char"/>
    <w:link w:val="StyleStyle49ptBold2"/>
    <w:rsid w:val="00AF04E9"/>
    <w:rPr>
      <w:rFonts w:ascii="Georgia" w:eastAsia="Calibri" w:hAnsi="Georgia"/>
      <w:b/>
      <w:bCs/>
      <w:sz w:val="22"/>
      <w:szCs w:val="22"/>
      <w:u w:val="single"/>
    </w:rPr>
  </w:style>
  <w:style w:type="character" w:customStyle="1" w:styleId="23">
    <w:name w:val="23"/>
    <w:rsid w:val="00AF04E9"/>
    <w:rPr>
      <w:rFonts w:ascii="Times New Roman" w:hAnsi="Times New Roman" w:cs="Arial"/>
      <w:bCs/>
      <w:sz w:val="20"/>
      <w:u w:val="single"/>
      <w:lang w:val="en-US" w:eastAsia="en-US" w:bidi="ar-SA"/>
    </w:rPr>
  </w:style>
  <w:style w:type="character" w:customStyle="1" w:styleId="33">
    <w:name w:val="33"/>
    <w:rsid w:val="00AF04E9"/>
    <w:rPr>
      <w:rFonts w:ascii="Times New Roman" w:hAnsi="Times New Roman" w:cs="Arial"/>
      <w:b/>
      <w:bCs/>
      <w:sz w:val="20"/>
      <w:u w:val="single"/>
      <w:lang w:val="en-US" w:eastAsia="en-US" w:bidi="ar-SA"/>
    </w:rPr>
  </w:style>
  <w:style w:type="character" w:customStyle="1" w:styleId="27">
    <w:name w:val="27"/>
    <w:rsid w:val="00AF04E9"/>
    <w:rPr>
      <w:rFonts w:cs="Arial"/>
      <w:bCs/>
      <w:sz w:val="20"/>
      <w:u w:val="single"/>
      <w:lang w:val="en-US" w:eastAsia="en-US" w:bidi="ar-SA"/>
    </w:rPr>
  </w:style>
  <w:style w:type="character" w:customStyle="1" w:styleId="StyleArialNarrow9pt">
    <w:name w:val="Style Arial Narrow 9 pt"/>
    <w:rsid w:val="00AF04E9"/>
    <w:rPr>
      <w:rFonts w:ascii="Times New Roman" w:hAnsi="Times New Roman"/>
      <w:sz w:val="20"/>
    </w:rPr>
  </w:style>
  <w:style w:type="paragraph" w:customStyle="1" w:styleId="CiteBody">
    <w:name w:val="Cite Body"/>
    <w:basedOn w:val="Normal"/>
    <w:link w:val="CiteBodyChar"/>
    <w:qFormat/>
    <w:rsid w:val="00AF04E9"/>
    <w:rPr>
      <w:rFonts w:eastAsia="Calibri"/>
      <w:szCs w:val="16"/>
    </w:rPr>
  </w:style>
  <w:style w:type="character" w:customStyle="1" w:styleId="CiteBodyChar">
    <w:name w:val="Cite Body Char"/>
    <w:link w:val="CiteBody"/>
    <w:rsid w:val="00AF04E9"/>
    <w:rPr>
      <w:rFonts w:ascii="Calibri" w:eastAsia="Calibri" w:hAnsi="Calibri"/>
      <w:sz w:val="22"/>
      <w:szCs w:val="16"/>
    </w:rPr>
  </w:style>
  <w:style w:type="paragraph" w:customStyle="1" w:styleId="StyleCardBody11ptUnderline">
    <w:name w:val="Style Card Body + 11 pt Underline"/>
    <w:basedOn w:val="CardBody"/>
    <w:link w:val="StyleCardBody11ptUnderlineChar"/>
    <w:qFormat/>
    <w:rsid w:val="00AF04E9"/>
    <w:rPr>
      <w:sz w:val="20"/>
      <w:u w:val="single"/>
    </w:rPr>
  </w:style>
  <w:style w:type="character" w:customStyle="1" w:styleId="StyleCardBody11ptUnderlineChar">
    <w:name w:val="Style Card Body + 11 pt Underline Char"/>
    <w:link w:val="StyleCardBody11ptUnderline"/>
    <w:rsid w:val="00AF04E9"/>
    <w:rPr>
      <w:rFonts w:ascii="Calibri" w:eastAsia="Calibri" w:hAnsi="Calibri"/>
      <w:sz w:val="20"/>
      <w:szCs w:val="22"/>
      <w:u w:val="single"/>
    </w:rPr>
  </w:style>
  <w:style w:type="paragraph" w:customStyle="1" w:styleId="StyleStyle49pt4">
    <w:name w:val="Style Style4 + 9 pt4"/>
    <w:basedOn w:val="Style4"/>
    <w:link w:val="StyleStyle49pt4Char"/>
    <w:qFormat/>
    <w:rsid w:val="00AF04E9"/>
    <w:rPr>
      <w:rFonts w:ascii="Georgia" w:eastAsia="Calibri" w:hAnsi="Georgia"/>
    </w:rPr>
  </w:style>
  <w:style w:type="character" w:customStyle="1" w:styleId="StyleStyle49pt4Char">
    <w:name w:val="Style Style4 + 9 pt4 Char"/>
    <w:basedOn w:val="Style4Char"/>
    <w:link w:val="StyleStyle49pt4"/>
    <w:rsid w:val="00AF04E9"/>
    <w:rPr>
      <w:rFonts w:ascii="Georgia" w:eastAsia="Calibri" w:hAnsi="Georgia"/>
      <w:sz w:val="20"/>
      <w:szCs w:val="22"/>
      <w:u w:val="single"/>
    </w:rPr>
  </w:style>
  <w:style w:type="paragraph" w:customStyle="1" w:styleId="StyleStyle49ptBold4">
    <w:name w:val="Style Style4 + 9 pt Bold4"/>
    <w:basedOn w:val="Style4"/>
    <w:link w:val="StyleStyle49ptBold4Char"/>
    <w:qFormat/>
    <w:rsid w:val="00AF04E9"/>
    <w:rPr>
      <w:rFonts w:ascii="Georgia" w:eastAsia="Calibri" w:hAnsi="Georgia"/>
      <w:b/>
      <w:bCs/>
      <w:sz w:val="22"/>
    </w:rPr>
  </w:style>
  <w:style w:type="character" w:customStyle="1" w:styleId="StyleStyle49ptBold4Char">
    <w:name w:val="Style Style4 + 9 pt Bold4 Char"/>
    <w:link w:val="StyleStyle49ptBold4"/>
    <w:rsid w:val="00AF04E9"/>
    <w:rPr>
      <w:rFonts w:ascii="Georgia" w:eastAsia="Calibri" w:hAnsi="Georgia"/>
      <w:b/>
      <w:bCs/>
      <w:sz w:val="22"/>
      <w:szCs w:val="22"/>
      <w:u w:val="single"/>
    </w:rPr>
  </w:style>
  <w:style w:type="character" w:customStyle="1" w:styleId="StyleUnderlineCharChar9pt2">
    <w:name w:val="Style Underline Char Char + 9 pt2"/>
    <w:basedOn w:val="DefaultParagraphFont"/>
    <w:rsid w:val="00AF04E9"/>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F04E9"/>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F04E9"/>
    <w:rPr>
      <w:b/>
      <w:bCs/>
      <w:sz w:val="20"/>
      <w:u w:val="single"/>
      <w:bdr w:val="single" w:sz="4" w:space="0" w:color="auto"/>
    </w:rPr>
  </w:style>
  <w:style w:type="character" w:customStyle="1" w:styleId="Style9ptUnderline7">
    <w:name w:val="Style 9 pt Underline7"/>
    <w:rsid w:val="00AF04E9"/>
    <w:rPr>
      <w:sz w:val="20"/>
      <w:u w:val="single"/>
    </w:rPr>
  </w:style>
  <w:style w:type="character" w:customStyle="1" w:styleId="Style9ptBoldUnderline3">
    <w:name w:val="Style 9 pt Bold Underline3"/>
    <w:rsid w:val="00AF04E9"/>
    <w:rPr>
      <w:b/>
      <w:bCs/>
      <w:sz w:val="20"/>
      <w:u w:val="single"/>
    </w:rPr>
  </w:style>
  <w:style w:type="character" w:customStyle="1" w:styleId="Style9ptUnderline8">
    <w:name w:val="Style 9 pt Underline8"/>
    <w:rsid w:val="00AF04E9"/>
    <w:rPr>
      <w:sz w:val="20"/>
      <w:u w:val="single"/>
    </w:rPr>
  </w:style>
  <w:style w:type="paragraph" w:customStyle="1" w:styleId="StyleStyle49pt5">
    <w:name w:val="Style Style4 + 9 pt5"/>
    <w:basedOn w:val="Style4"/>
    <w:link w:val="StyleStyle49pt5Char"/>
    <w:qFormat/>
    <w:rsid w:val="00AF04E9"/>
    <w:rPr>
      <w:rFonts w:ascii="Georgia" w:eastAsia="Calibri" w:hAnsi="Georgia"/>
    </w:rPr>
  </w:style>
  <w:style w:type="character" w:customStyle="1" w:styleId="StyleStyle49pt5Char">
    <w:name w:val="Style Style4 + 9 pt5 Char"/>
    <w:basedOn w:val="Style4Char"/>
    <w:link w:val="StyleStyle49pt5"/>
    <w:rsid w:val="00AF04E9"/>
    <w:rPr>
      <w:rFonts w:ascii="Georgia" w:eastAsia="Calibri" w:hAnsi="Georgia"/>
      <w:sz w:val="20"/>
      <w:szCs w:val="22"/>
      <w:u w:val="single"/>
    </w:rPr>
  </w:style>
  <w:style w:type="paragraph" w:customStyle="1" w:styleId="StyleStyle49pt6">
    <w:name w:val="Style Style4 + 9 pt6"/>
    <w:basedOn w:val="Style4"/>
    <w:link w:val="StyleStyle49pt6Char"/>
    <w:qFormat/>
    <w:rsid w:val="00AF04E9"/>
    <w:rPr>
      <w:rFonts w:ascii="Georgia" w:eastAsia="Calibri" w:hAnsi="Georgia"/>
    </w:rPr>
  </w:style>
  <w:style w:type="character" w:customStyle="1" w:styleId="StyleStyle49pt6Char">
    <w:name w:val="Style Style4 + 9 pt6 Char"/>
    <w:basedOn w:val="Style4Char"/>
    <w:link w:val="StyleStyle49pt6"/>
    <w:rsid w:val="00AF04E9"/>
    <w:rPr>
      <w:rFonts w:ascii="Georgia" w:eastAsia="Calibri" w:hAnsi="Georgia"/>
      <w:sz w:val="20"/>
      <w:szCs w:val="22"/>
      <w:u w:val="single"/>
    </w:rPr>
  </w:style>
  <w:style w:type="character" w:customStyle="1" w:styleId="66">
    <w:name w:val="66"/>
    <w:rsid w:val="00AF04E9"/>
    <w:rPr>
      <w:rFonts w:cs="Arial"/>
      <w:bCs/>
      <w:sz w:val="20"/>
      <w:u w:val="single"/>
      <w:lang w:val="en-US" w:eastAsia="en-US" w:bidi="ar-SA"/>
    </w:rPr>
  </w:style>
  <w:style w:type="character" w:customStyle="1" w:styleId="Style9ptUnderline9">
    <w:name w:val="Style 9 pt Underline9"/>
    <w:rsid w:val="00AF04E9"/>
    <w:rPr>
      <w:sz w:val="20"/>
      <w:u w:val="single"/>
    </w:rPr>
  </w:style>
  <w:style w:type="paragraph" w:customStyle="1" w:styleId="StyleStyle49ptBold5">
    <w:name w:val="Style Style4 + 9 pt Bold5"/>
    <w:basedOn w:val="Style4"/>
    <w:link w:val="StyleStyle49ptBold5Char"/>
    <w:qFormat/>
    <w:rsid w:val="00AF04E9"/>
    <w:rPr>
      <w:rFonts w:ascii="Georgia" w:eastAsia="Calibri" w:hAnsi="Georgia"/>
      <w:b/>
      <w:bCs/>
      <w:sz w:val="22"/>
    </w:rPr>
  </w:style>
  <w:style w:type="character" w:customStyle="1" w:styleId="StyleStyle49ptBold5Char">
    <w:name w:val="Style Style4 + 9 pt Bold5 Char"/>
    <w:link w:val="StyleStyle49ptBold5"/>
    <w:rsid w:val="00AF04E9"/>
    <w:rPr>
      <w:rFonts w:ascii="Georgia" w:eastAsia="Calibri" w:hAnsi="Georgia"/>
      <w:b/>
      <w:bCs/>
      <w:sz w:val="22"/>
      <w:szCs w:val="22"/>
      <w:u w:val="single"/>
    </w:rPr>
  </w:style>
  <w:style w:type="character" w:customStyle="1" w:styleId="Style9ptBoldUnderline4">
    <w:name w:val="Style 9 pt Bold Underline4"/>
    <w:rsid w:val="00AF04E9"/>
    <w:rPr>
      <w:b/>
      <w:bCs/>
      <w:sz w:val="20"/>
      <w:u w:val="single"/>
    </w:rPr>
  </w:style>
  <w:style w:type="paragraph" w:customStyle="1" w:styleId="StyleStyle49pt7">
    <w:name w:val="Style Style4 + 9 pt7"/>
    <w:basedOn w:val="Style4"/>
    <w:link w:val="StyleStyle49pt7Char"/>
    <w:qFormat/>
    <w:rsid w:val="00AF04E9"/>
    <w:rPr>
      <w:rFonts w:ascii="Georgia" w:eastAsia="Calibri" w:hAnsi="Georgia"/>
    </w:rPr>
  </w:style>
  <w:style w:type="character" w:customStyle="1" w:styleId="StyleStyle49pt7Char">
    <w:name w:val="Style Style4 + 9 pt7 Char"/>
    <w:basedOn w:val="Style4Char"/>
    <w:link w:val="StyleStyle49pt7"/>
    <w:rsid w:val="00AF04E9"/>
    <w:rPr>
      <w:rFonts w:ascii="Georgia" w:eastAsia="Calibri" w:hAnsi="Georgia"/>
      <w:sz w:val="20"/>
      <w:szCs w:val="22"/>
      <w:u w:val="single"/>
    </w:rPr>
  </w:style>
  <w:style w:type="character" w:customStyle="1" w:styleId="titleblue14">
    <w:name w:val="titleblue14"/>
    <w:basedOn w:val="DefaultParagraphFont"/>
    <w:rsid w:val="00AF04E9"/>
  </w:style>
  <w:style w:type="character" w:customStyle="1" w:styleId="Style11ptUnderline1">
    <w:name w:val="Style 11 pt Underline1"/>
    <w:rsid w:val="00AF04E9"/>
    <w:rPr>
      <w:sz w:val="20"/>
      <w:u w:val="single"/>
    </w:rPr>
  </w:style>
  <w:style w:type="character" w:customStyle="1" w:styleId="Style11ptBoldUnderline1">
    <w:name w:val="Style 11 pt Bold Underline1"/>
    <w:rsid w:val="00AF04E9"/>
    <w:rPr>
      <w:b/>
      <w:bCs/>
      <w:sz w:val="20"/>
      <w:u w:val="single"/>
    </w:rPr>
  </w:style>
  <w:style w:type="paragraph" w:customStyle="1" w:styleId="FONT7">
    <w:name w:val="FONT 7"/>
    <w:qFormat/>
    <w:rsid w:val="00AF04E9"/>
    <w:rPr>
      <w:rFonts w:ascii="Times New Roman" w:eastAsia="SimSun" w:hAnsi="Times New Roman" w:cs="Arial"/>
      <w:bCs/>
      <w:iCs/>
      <w:sz w:val="14"/>
      <w:szCs w:val="28"/>
    </w:rPr>
  </w:style>
  <w:style w:type="character" w:customStyle="1" w:styleId="CharChar4">
    <w:name w:val="Char Char4"/>
    <w:rsid w:val="00AF04E9"/>
    <w:rPr>
      <w:szCs w:val="24"/>
      <w:lang w:eastAsia="zh-CN"/>
    </w:rPr>
  </w:style>
  <w:style w:type="paragraph" w:customStyle="1" w:styleId="StyleStyle49pt8">
    <w:name w:val="Style Style4 + 9 pt8"/>
    <w:basedOn w:val="Style4"/>
    <w:qFormat/>
    <w:rsid w:val="00AF04E9"/>
    <w:rPr>
      <w:rFonts w:ascii="Georgia" w:eastAsia="Calibri" w:hAnsi="Georgia"/>
      <w:sz w:val="22"/>
    </w:rPr>
  </w:style>
  <w:style w:type="character" w:customStyle="1" w:styleId="underlinecardChar1">
    <w:name w:val="underline card Char"/>
    <w:rsid w:val="00AF04E9"/>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qFormat/>
    <w:rsid w:val="00AF04E9"/>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AF04E9"/>
    <w:rPr>
      <w:rFonts w:ascii="Calibri" w:eastAsia="Times New Roman" w:hAnsi="Calibri" w:cs="Times New Roman"/>
      <w:b/>
      <w:szCs w:val="26"/>
      <w:u w:val="single"/>
    </w:rPr>
  </w:style>
  <w:style w:type="paragraph" w:customStyle="1" w:styleId="StyleCardText11ptUnderline">
    <w:name w:val="Style Card Text + 11 pt Underline"/>
    <w:link w:val="StyleCardText11ptUnderlineChar"/>
    <w:qFormat/>
    <w:rsid w:val="00AF04E9"/>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AF04E9"/>
    <w:rPr>
      <w:rFonts w:eastAsia="Calibri"/>
      <w:sz w:val="22"/>
      <w:u w:val="single"/>
    </w:rPr>
  </w:style>
  <w:style w:type="paragraph" w:customStyle="1" w:styleId="StyleCardText11ptBoldUnderline">
    <w:name w:val="Style Card Text + 11 pt Bold Underline"/>
    <w:link w:val="StyleCardText11ptBoldUnderlineChar"/>
    <w:qFormat/>
    <w:rsid w:val="00AF04E9"/>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AF04E9"/>
    <w:rPr>
      <w:rFonts w:eastAsia="Calibri"/>
      <w:b/>
      <w:bCs/>
      <w:sz w:val="22"/>
      <w:u w:val="single"/>
    </w:rPr>
  </w:style>
  <w:style w:type="paragraph" w:customStyle="1" w:styleId="StyleMinimizedText11pt">
    <w:name w:val="Style Minimized Text + 11 pt"/>
    <w:basedOn w:val="MinimizedText"/>
    <w:link w:val="StyleMinimizedText11ptChar"/>
    <w:qFormat/>
    <w:rsid w:val="00AF04E9"/>
    <w:pPr>
      <w:spacing w:after="200" w:line="276" w:lineRule="auto"/>
    </w:pPr>
    <w:rPr>
      <w:rFonts w:eastAsia="Calibri"/>
    </w:rPr>
  </w:style>
  <w:style w:type="character" w:customStyle="1" w:styleId="StyleMinimizedText11ptChar">
    <w:name w:val="Style Minimized Text + 11 pt Char"/>
    <w:basedOn w:val="MinimizedTextChar"/>
    <w:link w:val="StyleMinimizedText11pt"/>
    <w:rsid w:val="00AF04E9"/>
    <w:rPr>
      <w:rFonts w:ascii="Times New Roman" w:eastAsia="Calibri" w:hAnsi="Times New Roman" w:cs="Times New Roman"/>
      <w:sz w:val="16"/>
    </w:rPr>
  </w:style>
  <w:style w:type="paragraph" w:customStyle="1" w:styleId="StyleStyle49pt9">
    <w:name w:val="Style Style4 + 9 pt9"/>
    <w:basedOn w:val="Style4"/>
    <w:link w:val="StyleStyle49pt9Char"/>
    <w:qFormat/>
    <w:rsid w:val="00AF04E9"/>
    <w:rPr>
      <w:rFonts w:ascii="Georgia" w:eastAsia="Calibri" w:hAnsi="Georgia"/>
    </w:rPr>
  </w:style>
  <w:style w:type="character" w:customStyle="1" w:styleId="StyleStyle49pt9Char">
    <w:name w:val="Style Style4 + 9 pt9 Char"/>
    <w:basedOn w:val="Style4Char"/>
    <w:link w:val="StyleStyle49pt9"/>
    <w:rsid w:val="00AF04E9"/>
    <w:rPr>
      <w:rFonts w:ascii="Georgia" w:eastAsia="Calibri" w:hAnsi="Georgia"/>
      <w:sz w:val="20"/>
      <w:szCs w:val="22"/>
      <w:u w:val="single"/>
    </w:rPr>
  </w:style>
  <w:style w:type="paragraph" w:customStyle="1" w:styleId="StyleStyle49ptBold6">
    <w:name w:val="Style Style4 + 9 pt Bold6"/>
    <w:basedOn w:val="Style4"/>
    <w:link w:val="StyleStyle49ptBold6Char"/>
    <w:qFormat/>
    <w:rsid w:val="00AF04E9"/>
    <w:rPr>
      <w:rFonts w:ascii="Georgia" w:eastAsia="Calibri" w:hAnsi="Georgia"/>
      <w:b/>
      <w:bCs/>
      <w:sz w:val="22"/>
    </w:rPr>
  </w:style>
  <w:style w:type="character" w:customStyle="1" w:styleId="StyleStyle49ptBold6Char">
    <w:name w:val="Style Style4 + 9 pt Bold6 Char"/>
    <w:link w:val="StyleStyle49ptBold6"/>
    <w:rsid w:val="00AF04E9"/>
    <w:rPr>
      <w:rFonts w:ascii="Georgia" w:eastAsia="Calibri" w:hAnsi="Georgia"/>
      <w:b/>
      <w:bCs/>
      <w:sz w:val="22"/>
      <w:szCs w:val="22"/>
      <w:u w:val="single"/>
    </w:rPr>
  </w:style>
  <w:style w:type="character" w:customStyle="1" w:styleId="Style11ptUnderline2">
    <w:name w:val="Style 11 pt Underline2"/>
    <w:rsid w:val="00AF04E9"/>
    <w:rPr>
      <w:sz w:val="20"/>
      <w:u w:val="single"/>
    </w:rPr>
  </w:style>
  <w:style w:type="character" w:customStyle="1" w:styleId="Style11ptBoldUnderline2">
    <w:name w:val="Style 11 pt Bold Underline2"/>
    <w:rsid w:val="00AF04E9"/>
    <w:rPr>
      <w:b/>
      <w:bCs/>
      <w:sz w:val="20"/>
      <w:u w:val="single"/>
    </w:rPr>
  </w:style>
  <w:style w:type="paragraph" w:customStyle="1" w:styleId="StyleUnderlined11pt">
    <w:name w:val="Style Underlined + 11 pt"/>
    <w:link w:val="StyleUnderlined11ptChar"/>
    <w:qFormat/>
    <w:rsid w:val="00AF04E9"/>
    <w:pPr>
      <w:spacing w:after="200" w:line="276" w:lineRule="auto"/>
    </w:pPr>
    <w:rPr>
      <w:rFonts w:ascii="Georgia" w:eastAsia="Calibri" w:hAnsi="Georgia" w:cs="Calibri"/>
      <w:sz w:val="22"/>
      <w:u w:val="single"/>
      <w:lang w:eastAsia="ja-JP"/>
    </w:rPr>
  </w:style>
  <w:style w:type="character" w:customStyle="1" w:styleId="StyleUnderlined11ptChar">
    <w:name w:val="Style Underlined + 11 pt Char"/>
    <w:basedOn w:val="DefaultParagraphFont"/>
    <w:link w:val="StyleUnderlined11pt"/>
    <w:rsid w:val="00AF04E9"/>
    <w:rPr>
      <w:rFonts w:ascii="Georgia" w:eastAsia="Calibri" w:hAnsi="Georgia" w:cs="Calibri"/>
      <w:sz w:val="22"/>
      <w:u w:val="single"/>
      <w:lang w:eastAsia="ja-JP"/>
    </w:rPr>
  </w:style>
  <w:style w:type="paragraph" w:customStyle="1" w:styleId="StyleCircled11pt">
    <w:name w:val="Style Circled + 11 pt"/>
    <w:basedOn w:val="Circled"/>
    <w:link w:val="StyleCircled11ptChar"/>
    <w:qFormat/>
    <w:rsid w:val="00AF04E9"/>
    <w:pPr>
      <w:spacing w:after="200" w:line="276" w:lineRule="auto"/>
    </w:pPr>
    <w:rPr>
      <w:rFonts w:asciiTheme="minorHAnsi" w:eastAsia="Calibri" w:hAnsiTheme="minorHAnsi"/>
      <w:bCs/>
      <w:sz w:val="22"/>
      <w:szCs w:val="24"/>
      <w:lang w:eastAsia="en-US"/>
    </w:rPr>
  </w:style>
  <w:style w:type="character" w:customStyle="1" w:styleId="StyleCircled11ptChar">
    <w:name w:val="Style Circled + 11 pt Char"/>
    <w:link w:val="StyleCircled11pt"/>
    <w:rsid w:val="00AF04E9"/>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AF04E9"/>
    <w:pPr>
      <w:spacing w:after="200" w:line="276" w:lineRule="auto"/>
    </w:pPr>
    <w:rPr>
      <w:rFonts w:asciiTheme="minorHAnsi" w:eastAsia="Calibri" w:hAnsiTheme="minorHAnsi"/>
      <w:bCs/>
      <w:sz w:val="22"/>
      <w:szCs w:val="24"/>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AF04E9"/>
    <w:rPr>
      <w:rFonts w:eastAsia="Calibri"/>
      <w:b/>
      <w:bCs/>
      <w:sz w:val="22"/>
      <w:u w:val="single"/>
      <w:bdr w:val="single" w:sz="4" w:space="0" w:color="auto"/>
    </w:rPr>
  </w:style>
  <w:style w:type="paragraph" w:customStyle="1" w:styleId="StyleMinimizedText11pt1">
    <w:name w:val="Style Minimized Text + 11 pt1"/>
    <w:basedOn w:val="MinimizedText"/>
    <w:link w:val="StyleMinimizedText11pt1Char"/>
    <w:qFormat/>
    <w:rsid w:val="00AF04E9"/>
    <w:pPr>
      <w:spacing w:after="200" w:line="276" w:lineRule="auto"/>
    </w:pPr>
    <w:rPr>
      <w:rFonts w:eastAsia="Calibri"/>
    </w:rPr>
  </w:style>
  <w:style w:type="character" w:customStyle="1" w:styleId="StyleMinimizedText11pt1Char">
    <w:name w:val="Style Minimized Text + 11 pt1 Char"/>
    <w:basedOn w:val="MinimizedTextChar"/>
    <w:link w:val="StyleMinimizedText11pt1"/>
    <w:rsid w:val="00AF04E9"/>
    <w:rPr>
      <w:rFonts w:ascii="Times New Roman" w:eastAsia="Calibri" w:hAnsi="Times New Roman" w:cs="Times New Roman"/>
      <w:sz w:val="16"/>
    </w:rPr>
  </w:style>
  <w:style w:type="paragraph" w:customStyle="1" w:styleId="Underlinestyle0">
    <w:name w:val="Underline style"/>
    <w:basedOn w:val="Normal"/>
    <w:qFormat/>
    <w:rsid w:val="00AF04E9"/>
    <w:rPr>
      <w:rFonts w:eastAsia="Calibri"/>
      <w:u w:val="single"/>
    </w:rPr>
  </w:style>
  <w:style w:type="character" w:customStyle="1" w:styleId="Style11ptUnderline3">
    <w:name w:val="Style 11 pt Underline3"/>
    <w:rsid w:val="00AF04E9"/>
    <w:rPr>
      <w:sz w:val="20"/>
      <w:u w:val="single"/>
    </w:rPr>
  </w:style>
  <w:style w:type="character" w:customStyle="1" w:styleId="StyleUnderlineCharChar9pt3">
    <w:name w:val="Style Underline Char Char + 9 pt3"/>
    <w:basedOn w:val="DefaultParagraphFont"/>
    <w:rsid w:val="00AF04E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F04E9"/>
    <w:rPr>
      <w:sz w:val="20"/>
      <w:u w:val="single"/>
    </w:rPr>
  </w:style>
  <w:style w:type="character" w:customStyle="1" w:styleId="Style9ptUnderline11">
    <w:name w:val="Style 9 pt Underline11"/>
    <w:rsid w:val="00AF04E9"/>
    <w:rPr>
      <w:sz w:val="20"/>
      <w:u w:val="single"/>
    </w:rPr>
  </w:style>
  <w:style w:type="character" w:customStyle="1" w:styleId="Style9ptBoldUnderline5">
    <w:name w:val="Style 9 pt Bold Underline5"/>
    <w:rsid w:val="00AF04E9"/>
    <w:rPr>
      <w:b/>
      <w:bCs/>
      <w:sz w:val="20"/>
      <w:u w:val="single"/>
    </w:rPr>
  </w:style>
  <w:style w:type="character" w:customStyle="1" w:styleId="UnderlineChar2CharChar">
    <w:name w:val="Underline Char2 Char Char"/>
    <w:rsid w:val="00AF04E9"/>
    <w:rPr>
      <w:szCs w:val="24"/>
      <w:u w:val="single"/>
      <w:lang w:val="en-US" w:eastAsia="en-US" w:bidi="ar-SA"/>
    </w:rPr>
  </w:style>
  <w:style w:type="character" w:customStyle="1" w:styleId="BoldandUnderlineChar2CharCharChar">
    <w:name w:val="Bold and Underline Char2 Char Char Char"/>
    <w:link w:val="BoldandUnderlineChar2CharChar"/>
    <w:rsid w:val="00AF04E9"/>
    <w:rPr>
      <w:b/>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qFormat/>
    <w:rsid w:val="00AF04E9"/>
    <w:rPr>
      <w:rFonts w:eastAsia="Calibr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0"/>
    <w:qFormat/>
    <w:rsid w:val="00AF04E9"/>
    <w:rPr>
      <w:rFonts w:eastAsia="Calibri"/>
      <w:b/>
      <w:u w:val="single"/>
    </w:rPr>
  </w:style>
  <w:style w:type="character" w:customStyle="1" w:styleId="BoldandUnderlineCharCharCharCharCharCharCharCharCharCharCharCharCharCharCharChar0">
    <w:name w:val="Bold and Underline Char Char Char Char Char Char Char Char Char Char Char Char Char Char Char Char"/>
    <w:link w:val="BoldandUnderlineCharCharCharCharCharCharCharCharCharCharCharCharCharCharChar"/>
    <w:rsid w:val="00AF04E9"/>
    <w:rPr>
      <w:rFonts w:ascii="Calibri" w:eastAsia="Calibri" w:hAnsi="Calibri"/>
      <w:b/>
      <w:sz w:val="22"/>
      <w:szCs w:val="22"/>
      <w:u w:val="single"/>
    </w:rPr>
  </w:style>
  <w:style w:type="character" w:customStyle="1" w:styleId="UnderlineCharCharCharCharCharCharCharCharCharCharCharCharCharChar0">
    <w:name w:val="Underline Char Char Char Char Char Char Char Char Char Char Char Char Char Char"/>
    <w:link w:val="UnderlineCharCharCharCharCharCharCharCharCharCharCharCharChar"/>
    <w:rsid w:val="00AF04E9"/>
    <w:rPr>
      <w:rFonts w:ascii="Calibri" w:eastAsia="Calibri" w:hAnsi="Calibri"/>
      <w:sz w:val="22"/>
      <w:szCs w:val="22"/>
      <w:u w:val="single"/>
    </w:rPr>
  </w:style>
  <w:style w:type="paragraph" w:customStyle="1" w:styleId="textboldChar">
    <w:name w:val="text bold Char"/>
    <w:basedOn w:val="Normal"/>
    <w:link w:val="textboldCharChar"/>
    <w:qFormat/>
    <w:rsid w:val="00AF04E9"/>
    <w:pPr>
      <w:ind w:left="720"/>
    </w:pPr>
    <w:rPr>
      <w:rFonts w:eastAsia="Calibri"/>
      <w:b/>
      <w:u w:val="thick"/>
    </w:rPr>
  </w:style>
  <w:style w:type="character" w:customStyle="1" w:styleId="textboldCharChar">
    <w:name w:val="text bold Char Char"/>
    <w:link w:val="textboldChar"/>
    <w:rsid w:val="00AF04E9"/>
    <w:rPr>
      <w:rFonts w:ascii="Calibri" w:eastAsia="Calibri" w:hAnsi="Calibri"/>
      <w:b/>
      <w:sz w:val="22"/>
      <w:szCs w:val="22"/>
      <w:u w:val="thick"/>
    </w:rPr>
  </w:style>
  <w:style w:type="paragraph" w:customStyle="1" w:styleId="NormalUnderline0">
    <w:name w:val="Normal Underline"/>
    <w:basedOn w:val="Normal"/>
    <w:link w:val="NormalUnderlineChar0"/>
    <w:qFormat/>
    <w:rsid w:val="00AF04E9"/>
    <w:pPr>
      <w:ind w:left="288"/>
    </w:pPr>
    <w:rPr>
      <w:rFonts w:eastAsia="Calibri"/>
      <w:u w:val="single"/>
    </w:rPr>
  </w:style>
  <w:style w:type="character" w:customStyle="1" w:styleId="NormalUnderlineChar0">
    <w:name w:val="Normal Underline Char"/>
    <w:link w:val="NormalUnderline0"/>
    <w:rsid w:val="00AF04E9"/>
    <w:rPr>
      <w:rFonts w:ascii="Calibri" w:eastAsia="Calibri" w:hAnsi="Calibri"/>
      <w:sz w:val="22"/>
      <w:szCs w:val="22"/>
      <w:u w:val="single"/>
    </w:rPr>
  </w:style>
  <w:style w:type="character" w:customStyle="1" w:styleId="snapnoshots">
    <w:name w:val="snap_noshots"/>
    <w:basedOn w:val="DefaultParagraphFont"/>
    <w:rsid w:val="00AF04E9"/>
  </w:style>
  <w:style w:type="character" w:customStyle="1" w:styleId="manchettebig2">
    <w:name w:val="manchettebig2"/>
    <w:basedOn w:val="DefaultParagraphFont"/>
    <w:rsid w:val="00AF04E9"/>
  </w:style>
  <w:style w:type="character" w:customStyle="1" w:styleId="cnbcsbhdcomp">
    <w:name w:val="cnbc_sbhd_comp"/>
    <w:rsid w:val="00AF04E9"/>
  </w:style>
  <w:style w:type="character" w:customStyle="1" w:styleId="blox-headline">
    <w:name w:val="blox-headline"/>
    <w:rsid w:val="00AF04E9"/>
  </w:style>
  <w:style w:type="paragraph" w:customStyle="1" w:styleId="StyleJustified">
    <w:name w:val="Style Justified"/>
    <w:basedOn w:val="Normal"/>
    <w:qFormat/>
    <w:rsid w:val="00AF04E9"/>
    <w:rPr>
      <w:rFonts w:eastAsia="Times New Roman"/>
      <w:szCs w:val="20"/>
    </w:rPr>
  </w:style>
  <w:style w:type="character" w:customStyle="1" w:styleId="Heading2CharCharCharCharCharChar1CharChar">
    <w:name w:val="Heading 2 Char Char Char Char Char Char1 Char Char"/>
    <w:basedOn w:val="DefaultParagraphFont"/>
    <w:uiPriority w:val="99"/>
    <w:rsid w:val="00AF04E9"/>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AF04E9"/>
    <w:rPr>
      <w:rFonts w:ascii="Georgia" w:hAnsi="Georgia"/>
      <w:b w:val="0"/>
      <w:bCs/>
      <w:sz w:val="24"/>
      <w:u w:val="single"/>
    </w:rPr>
  </w:style>
  <w:style w:type="paragraph" w:customStyle="1" w:styleId="NotStarred">
    <w:name w:val="NotStarred"/>
    <w:basedOn w:val="Normal"/>
    <w:link w:val="NotStarredChar"/>
    <w:qFormat/>
    <w:rsid w:val="00AF04E9"/>
    <w:pPr>
      <w:keepNext/>
      <w:keepLines/>
      <w:pageBreakBefore/>
      <w:spacing w:before="240" w:after="60"/>
      <w:jc w:val="center"/>
      <w:outlineLvl w:val="1"/>
    </w:pPr>
    <w:rPr>
      <w:rFonts w:eastAsia="Times New Roman"/>
      <w:b/>
      <w:caps/>
      <w:sz w:val="20"/>
      <w:szCs w:val="20"/>
      <w:u w:val="single"/>
    </w:rPr>
  </w:style>
  <w:style w:type="character" w:customStyle="1" w:styleId="NotStarredChar">
    <w:name w:val="NotStarred Char"/>
    <w:link w:val="NotStarred"/>
    <w:rsid w:val="00AF04E9"/>
    <w:rPr>
      <w:rFonts w:ascii="Calibri" w:eastAsia="Times New Roman" w:hAnsi="Calibri"/>
      <w:b/>
      <w:caps/>
      <w:sz w:val="20"/>
      <w:szCs w:val="20"/>
      <w:u w:val="single"/>
    </w:rPr>
  </w:style>
  <w:style w:type="paragraph" w:customStyle="1" w:styleId="ember-view">
    <w:name w:val="ember-view"/>
    <w:basedOn w:val="Normal"/>
    <w:rsid w:val="00AF04E9"/>
    <w:pPr>
      <w:spacing w:before="100" w:beforeAutospacing="1" w:after="100" w:afterAutospacing="1"/>
    </w:pPr>
    <w:rPr>
      <w:rFonts w:ascii="Times New Roman" w:eastAsia="Times New Roman" w:hAnsi="Times New Roman"/>
    </w:rPr>
  </w:style>
  <w:style w:type="paragraph" w:customStyle="1" w:styleId="first-text">
    <w:name w:val="first-text"/>
    <w:basedOn w:val="Normal"/>
    <w:rsid w:val="00AF04E9"/>
    <w:pPr>
      <w:spacing w:before="100" w:beforeAutospacing="1" w:after="100" w:afterAutospacing="1"/>
    </w:pPr>
    <w:rPr>
      <w:rFonts w:ascii="Times New Roman" w:eastAsia="Times New Roman" w:hAnsi="Times New Roman"/>
    </w:rPr>
  </w:style>
  <w:style w:type="character" w:customStyle="1" w:styleId="pb-byline">
    <w:name w:val="pb-byline"/>
    <w:basedOn w:val="DefaultParagraphFont"/>
    <w:rsid w:val="00AF04E9"/>
  </w:style>
  <w:style w:type="character" w:customStyle="1" w:styleId="pb-timestamp">
    <w:name w:val="pb-timestamp"/>
    <w:basedOn w:val="DefaultParagraphFont"/>
    <w:rsid w:val="00AF04E9"/>
  </w:style>
  <w:style w:type="paragraph" w:customStyle="1" w:styleId="shirttail">
    <w:name w:val="shirttail"/>
    <w:basedOn w:val="Normal"/>
    <w:rsid w:val="00AF04E9"/>
    <w:pPr>
      <w:spacing w:before="100" w:beforeAutospacing="1" w:after="100" w:afterAutospacing="1"/>
    </w:pPr>
    <w:rPr>
      <w:rFonts w:ascii="Times New Roman" w:eastAsia="Times New Roman" w:hAnsi="Times New Roman"/>
    </w:rPr>
  </w:style>
  <w:style w:type="paragraph" w:customStyle="1" w:styleId="bylinename2">
    <w:name w:val="byline_name_2"/>
    <w:basedOn w:val="Normal"/>
    <w:rsid w:val="00AF04E9"/>
    <w:pPr>
      <w:spacing w:before="100" w:beforeAutospacing="1" w:after="100" w:afterAutospacing="1"/>
    </w:pPr>
    <w:rPr>
      <w:rFonts w:ascii="Times New Roman" w:eastAsia="Times New Roman" w:hAnsi="Times New Roman"/>
    </w:rPr>
  </w:style>
  <w:style w:type="paragraph" w:customStyle="1" w:styleId="p">
    <w:name w:val="p"/>
    <w:basedOn w:val="Normal"/>
    <w:qFormat/>
    <w:rsid w:val="00AF04E9"/>
    <w:pPr>
      <w:spacing w:before="100" w:beforeAutospacing="1" w:after="100" w:afterAutospacing="1"/>
    </w:pPr>
    <w:rPr>
      <w:rFonts w:ascii="Times New Roman" w:eastAsia="Times New Roman" w:hAnsi="Times New Roman"/>
    </w:rPr>
  </w:style>
  <w:style w:type="character" w:customStyle="1" w:styleId="small-caps">
    <w:name w:val="small-caps"/>
    <w:basedOn w:val="DefaultParagraphFont"/>
    <w:rsid w:val="00AF04E9"/>
  </w:style>
  <w:style w:type="character" w:customStyle="1" w:styleId="Heading7Char1">
    <w:name w:val="Heading 7 Char1"/>
    <w:basedOn w:val="DefaultParagraphFont"/>
    <w:semiHidden/>
    <w:rsid w:val="00AF04E9"/>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semiHidden/>
    <w:rsid w:val="00AF04E9"/>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AF04E9"/>
    <w:rPr>
      <w:rFonts w:asciiTheme="majorHAnsi" w:eastAsiaTheme="majorEastAsia" w:hAnsiTheme="majorHAnsi" w:cstheme="majorBidi"/>
      <w:i/>
      <w:iCs/>
      <w:color w:val="404040" w:themeColor="text1" w:themeTint="BF"/>
    </w:rPr>
  </w:style>
  <w:style w:type="character" w:customStyle="1" w:styleId="BodyText2Char1">
    <w:name w:val="Body Text 2 Char1"/>
    <w:basedOn w:val="DefaultParagraphFont"/>
    <w:uiPriority w:val="99"/>
    <w:rsid w:val="00AF04E9"/>
    <w:rPr>
      <w:rFonts w:ascii="Georgia" w:hAnsi="Georgia"/>
    </w:rPr>
  </w:style>
  <w:style w:type="character" w:customStyle="1" w:styleId="BodyText3Char1">
    <w:name w:val="Body Text 3 Char1"/>
    <w:basedOn w:val="DefaultParagraphFont"/>
    <w:rsid w:val="00AF04E9"/>
    <w:rPr>
      <w:rFonts w:ascii="Georgia" w:hAnsi="Georgia"/>
      <w:sz w:val="16"/>
      <w:szCs w:val="16"/>
    </w:rPr>
  </w:style>
  <w:style w:type="character" w:customStyle="1" w:styleId="DateChar1">
    <w:name w:val="Date Char1"/>
    <w:aliases w:val="date Char1"/>
    <w:basedOn w:val="DefaultParagraphFont"/>
    <w:rsid w:val="00AF04E9"/>
    <w:rPr>
      <w:rFonts w:ascii="Georgia" w:hAnsi="Georgia"/>
    </w:rPr>
  </w:style>
  <w:style w:type="character" w:customStyle="1" w:styleId="BodyTextIndentChar1">
    <w:name w:val="Body Text Indent Char1"/>
    <w:basedOn w:val="DefaultParagraphFont"/>
    <w:rsid w:val="00AF04E9"/>
    <w:rPr>
      <w:rFonts w:ascii="Georgia" w:hAnsi="Georgia"/>
    </w:rPr>
  </w:style>
  <w:style w:type="character" w:customStyle="1" w:styleId="BodyTextFirstIndentChar1">
    <w:name w:val="Body Text First Indent Char1"/>
    <w:basedOn w:val="BodyTextChar1"/>
    <w:rsid w:val="00AF04E9"/>
    <w:rPr>
      <w:rFonts w:ascii="Georgia" w:hAnsi="Georgia" w:cs="Palatino Linotype"/>
      <w:sz w:val="17"/>
      <w:szCs w:val="17"/>
      <w:shd w:val="clear" w:color="auto" w:fill="FFFFFF"/>
    </w:rPr>
  </w:style>
  <w:style w:type="paragraph" w:customStyle="1" w:styleId="Underline20">
    <w:name w:val="Underline2"/>
    <w:basedOn w:val="Normal"/>
    <w:link w:val="Underline2Char"/>
    <w:uiPriority w:val="4"/>
    <w:qFormat/>
    <w:rsid w:val="00AF04E9"/>
    <w:pPr>
      <w:spacing w:after="0" w:line="240" w:lineRule="auto"/>
    </w:pPr>
    <w:rPr>
      <w:rFonts w:eastAsia="Calibri"/>
      <w:sz w:val="20"/>
      <w:u w:val="single"/>
    </w:rPr>
  </w:style>
  <w:style w:type="character" w:customStyle="1" w:styleId="Underline2Char">
    <w:name w:val="Underline2 Char"/>
    <w:link w:val="Underline20"/>
    <w:uiPriority w:val="4"/>
    <w:rsid w:val="00AF04E9"/>
    <w:rPr>
      <w:rFonts w:ascii="Calibri" w:eastAsia="Calibri" w:hAnsi="Calibri"/>
      <w:sz w:val="20"/>
      <w:szCs w:val="22"/>
      <w:u w:val="single"/>
    </w:rPr>
  </w:style>
  <w:style w:type="paragraph" w:customStyle="1" w:styleId="PhoHat">
    <w:name w:val="PhoHat"/>
    <w:basedOn w:val="Normal"/>
    <w:next w:val="Default"/>
    <w:qFormat/>
    <w:rsid w:val="00AF04E9"/>
    <w:pPr>
      <w:spacing w:after="0" w:line="240" w:lineRule="auto"/>
      <w:jc w:val="center"/>
      <w:outlineLvl w:val="0"/>
    </w:pPr>
    <w:rPr>
      <w:b/>
      <w:sz w:val="32"/>
      <w:u w:val="single"/>
    </w:rPr>
  </w:style>
  <w:style w:type="paragraph" w:customStyle="1" w:styleId="PhoHeading2">
    <w:name w:val="PhoHeading 2"/>
    <w:basedOn w:val="Normal"/>
    <w:qFormat/>
    <w:rsid w:val="00AF04E9"/>
    <w:pPr>
      <w:spacing w:after="0" w:line="240" w:lineRule="auto"/>
      <w:jc w:val="center"/>
    </w:pPr>
    <w:rPr>
      <w:b/>
      <w:sz w:val="28"/>
      <w:u w:val="single"/>
    </w:rPr>
  </w:style>
  <w:style w:type="paragraph" w:customStyle="1" w:styleId="PhoTag">
    <w:name w:val="PhoTag"/>
    <w:basedOn w:val="Normal"/>
    <w:next w:val="Normal"/>
    <w:autoRedefine/>
    <w:qFormat/>
    <w:rsid w:val="00AF04E9"/>
    <w:pPr>
      <w:spacing w:after="0" w:line="240" w:lineRule="auto"/>
    </w:pPr>
    <w:rPr>
      <w:b/>
      <w:sz w:val="20"/>
    </w:rPr>
  </w:style>
  <w:style w:type="character" w:customStyle="1" w:styleId="PhoNormal">
    <w:name w:val="PhoNormal"/>
    <w:uiPriority w:val="1"/>
    <w:qFormat/>
    <w:rsid w:val="00AF04E9"/>
    <w:rPr>
      <w:rFonts w:ascii="Georgia" w:hAnsi="Georgia" w:hint="default"/>
      <w:sz w:val="22"/>
    </w:rPr>
  </w:style>
  <w:style w:type="character" w:customStyle="1" w:styleId="UnderlineNon-bold">
    <w:name w:val="Underline Non - bold"/>
    <w:rsid w:val="00AF04E9"/>
    <w:rPr>
      <w:rFonts w:ascii="Times New Roman" w:hAnsi="Times New Roman" w:cs="Times New Roman" w:hint="default"/>
      <w:iCs/>
      <w:sz w:val="22"/>
      <w:u w:val="single"/>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
    <w:rsid w:val="00AF04E9"/>
    <w:rPr>
      <w:rFonts w:ascii="Arial" w:hAnsi="Arial"/>
      <w:b/>
      <w:bCs/>
      <w:iCs/>
      <w:szCs w:val="26"/>
      <w:u w:val="single"/>
    </w:rPr>
  </w:style>
  <w:style w:type="paragraph" w:styleId="Caption">
    <w:name w:val="caption"/>
    <w:aliases w:val="caption"/>
    <w:basedOn w:val="Normal"/>
    <w:qFormat/>
    <w:rsid w:val="00AF04E9"/>
    <w:pPr>
      <w:spacing w:before="100" w:beforeAutospacing="1" w:after="100" w:afterAutospacing="1" w:line="240" w:lineRule="auto"/>
    </w:pPr>
    <w:rPr>
      <w:rFonts w:ascii="Times" w:eastAsia="Cambria" w:hAnsi="Times"/>
      <w:sz w:val="20"/>
      <w:szCs w:val="20"/>
    </w:rPr>
  </w:style>
  <w:style w:type="character" w:customStyle="1" w:styleId="NormalF6Char">
    <w:name w:val="Normal F6 Char"/>
    <w:link w:val="NormalF6"/>
    <w:locked/>
    <w:rsid w:val="00AF04E9"/>
  </w:style>
  <w:style w:type="paragraph" w:customStyle="1" w:styleId="NormalF6">
    <w:name w:val="Normal F6"/>
    <w:basedOn w:val="Normal"/>
    <w:link w:val="NormalF6Char"/>
    <w:qFormat/>
    <w:rsid w:val="00AF04E9"/>
    <w:pPr>
      <w:spacing w:after="0" w:line="240" w:lineRule="auto"/>
    </w:pPr>
    <w:rPr>
      <w:rFonts w:asciiTheme="minorHAnsi" w:eastAsiaTheme="minorEastAsia" w:hAnsiTheme="minorHAnsi"/>
      <w:sz w:val="24"/>
      <w:szCs w:val="24"/>
    </w:rPr>
  </w:style>
  <w:style w:type="character" w:customStyle="1" w:styleId="UnreadF7Char">
    <w:name w:val="Unread F7 Char"/>
    <w:link w:val="UnreadF7"/>
    <w:locked/>
    <w:rsid w:val="00AF04E9"/>
    <w:rPr>
      <w:sz w:val="12"/>
    </w:rPr>
  </w:style>
  <w:style w:type="paragraph" w:customStyle="1" w:styleId="UnreadF7">
    <w:name w:val="Unread F7"/>
    <w:basedOn w:val="Normal"/>
    <w:next w:val="NormalF6"/>
    <w:link w:val="UnreadF7Char"/>
    <w:qFormat/>
    <w:rsid w:val="00AF04E9"/>
    <w:pPr>
      <w:spacing w:after="0" w:line="240" w:lineRule="auto"/>
    </w:pPr>
    <w:rPr>
      <w:rFonts w:asciiTheme="minorHAnsi" w:eastAsiaTheme="minorEastAsia" w:hAnsiTheme="minorHAnsi"/>
      <w:sz w:val="12"/>
      <w:szCs w:val="24"/>
    </w:rPr>
  </w:style>
  <w:style w:type="character" w:customStyle="1" w:styleId="TagCiteF8Char">
    <w:name w:val="Tag/Cite F8 Char"/>
    <w:link w:val="TagCiteF8"/>
    <w:locked/>
    <w:rsid w:val="00AF04E9"/>
    <w:rPr>
      <w:b/>
    </w:rPr>
  </w:style>
  <w:style w:type="paragraph" w:customStyle="1" w:styleId="TagCiteF8">
    <w:name w:val="Tag/Cite F8"/>
    <w:basedOn w:val="Normal"/>
    <w:next w:val="NormalF6"/>
    <w:link w:val="TagCiteF8Char"/>
    <w:qFormat/>
    <w:rsid w:val="00AF04E9"/>
    <w:pPr>
      <w:spacing w:after="0" w:line="240" w:lineRule="auto"/>
    </w:pPr>
    <w:rPr>
      <w:rFonts w:asciiTheme="minorHAnsi" w:eastAsiaTheme="minorEastAsia" w:hAnsiTheme="minorHAnsi"/>
      <w:b/>
      <w:sz w:val="24"/>
      <w:szCs w:val="24"/>
    </w:rPr>
  </w:style>
  <w:style w:type="character" w:customStyle="1" w:styleId="DebateUnderlinedChar">
    <w:name w:val="Debate Underlined Char"/>
    <w:basedOn w:val="DefaultParagraphFont"/>
    <w:rsid w:val="00AF04E9"/>
    <w:rPr>
      <w:rFonts w:ascii="Times New Roman" w:eastAsia="Calibri" w:hAnsi="Times New Roman" w:cs="Times New Roman"/>
      <w:b/>
      <w:sz w:val="20"/>
      <w:u w:val="single"/>
    </w:rPr>
  </w:style>
  <w:style w:type="character" w:customStyle="1" w:styleId="DebateTagChar">
    <w:name w:val="Debate Tag Char"/>
    <w:aliases w:val="Heading 2 Char Char Char Char1 Char,Heading 2 Char1 Char Char1 Char Char Char,Heading 2 Char Char Char Char1 Char Char Char,Tagging Char Char"/>
    <w:basedOn w:val="DefaultParagraphFont"/>
    <w:link w:val="DebateTag0"/>
    <w:qFormat/>
    <w:rsid w:val="00AF04E9"/>
    <w:rPr>
      <w:rFonts w:ascii="Garamond" w:eastAsia="Times New Roman" w:hAnsi="Garamond" w:cs="Times New Roman"/>
      <w:b/>
      <w:color w:val="000000"/>
      <w:sz w:val="22"/>
    </w:rPr>
  </w:style>
  <w:style w:type="character" w:customStyle="1" w:styleId="ShrinkText">
    <w:name w:val="Shrink Text"/>
    <w:rsid w:val="00AF04E9"/>
    <w:rPr>
      <w:sz w:val="16"/>
    </w:rPr>
  </w:style>
  <w:style w:type="character" w:customStyle="1" w:styleId="volume-issue">
    <w:name w:val="volume-issue"/>
    <w:rsid w:val="00AF04E9"/>
    <w:rPr>
      <w:rFonts w:cs="Times New Roman"/>
    </w:rPr>
  </w:style>
  <w:style w:type="paragraph" w:customStyle="1" w:styleId="BriefTitle">
    <w:name w:val="Brief Title"/>
    <w:basedOn w:val="Normal"/>
    <w:uiPriority w:val="99"/>
    <w:qFormat/>
    <w:rsid w:val="00AF04E9"/>
    <w:pPr>
      <w:jc w:val="center"/>
      <w:outlineLvl w:val="0"/>
    </w:pPr>
    <w:rPr>
      <w:b/>
      <w:sz w:val="28"/>
      <w:u w:val="single"/>
    </w:rPr>
  </w:style>
  <w:style w:type="character" w:customStyle="1" w:styleId="CiteReal0">
    <w:name w:val="CiteReal"/>
    <w:uiPriority w:val="1"/>
    <w:qFormat/>
    <w:rsid w:val="00AF04E9"/>
    <w:rPr>
      <w:rFonts w:ascii="Arial" w:hAnsi="Arial"/>
      <w:b/>
      <w:sz w:val="24"/>
      <w:u w:val="single"/>
    </w:rPr>
  </w:style>
  <w:style w:type="character" w:customStyle="1" w:styleId="storytext">
    <w:name w:val="storytext"/>
    <w:basedOn w:val="DefaultParagraphFont"/>
    <w:rsid w:val="00AF04E9"/>
  </w:style>
  <w:style w:type="character" w:customStyle="1" w:styleId="boldness1">
    <w:name w:val="boldness1"/>
    <w:rsid w:val="00AF04E9"/>
  </w:style>
  <w:style w:type="paragraph" w:customStyle="1" w:styleId="indent">
    <w:name w:val="indent"/>
    <w:basedOn w:val="Normal"/>
    <w:qFormat/>
    <w:rsid w:val="00AF04E9"/>
    <w:pPr>
      <w:spacing w:before="100" w:beforeAutospacing="1" w:after="100" w:afterAutospacing="1"/>
    </w:pPr>
    <w:rPr>
      <w:rFonts w:ascii="Times New Roman" w:eastAsia="Times New Roman" w:hAnsi="Times New Roman"/>
      <w:sz w:val="24"/>
    </w:rPr>
  </w:style>
  <w:style w:type="character" w:customStyle="1" w:styleId="entry-title">
    <w:name w:val="entry-title"/>
    <w:rsid w:val="00AF04E9"/>
  </w:style>
  <w:style w:type="paragraph" w:customStyle="1" w:styleId="Cardd">
    <w:name w:val="Cardd"/>
    <w:basedOn w:val="Normal"/>
    <w:uiPriority w:val="4"/>
    <w:qFormat/>
    <w:rsid w:val="00AF04E9"/>
    <w:pPr>
      <w:ind w:left="288" w:right="288"/>
    </w:pPr>
  </w:style>
  <w:style w:type="character" w:customStyle="1" w:styleId="view-count">
    <w:name w:val="view-count"/>
    <w:basedOn w:val="DefaultParagraphFont"/>
    <w:rsid w:val="00AF04E9"/>
  </w:style>
  <w:style w:type="character" w:customStyle="1" w:styleId="story-author">
    <w:name w:val="story-author"/>
    <w:basedOn w:val="DefaultParagraphFont"/>
    <w:rsid w:val="00AF04E9"/>
  </w:style>
  <w:style w:type="character" w:customStyle="1" w:styleId="Intemphasis">
    <w:name w:val="Intemphasis"/>
    <w:uiPriority w:val="1"/>
    <w:qFormat/>
    <w:rsid w:val="00AF04E9"/>
    <w:rPr>
      <w:rFonts w:ascii="Cambria" w:hAnsi="Cambria"/>
      <w:b/>
      <w:sz w:val="20"/>
      <w:u w:val="single"/>
      <w:bdr w:val="single" w:sz="4" w:space="0" w:color="auto"/>
      <w:shd w:val="pct25" w:color="auto" w:fill="auto"/>
    </w:rPr>
  </w:style>
  <w:style w:type="character" w:customStyle="1" w:styleId="cardtextChar3">
    <w:name w:val="cardtext Char"/>
    <w:basedOn w:val="DefaultParagraphFont"/>
    <w:link w:val="cardtext4"/>
    <w:rsid w:val="00AF04E9"/>
    <w:rPr>
      <w:rFonts w:ascii="Times New Roman" w:eastAsia="Times New Roman" w:hAnsi="Times New Roman"/>
      <w:sz w:val="22"/>
      <w:szCs w:val="22"/>
    </w:rPr>
  </w:style>
  <w:style w:type="paragraph" w:customStyle="1" w:styleId="Heading42">
    <w:name w:val="Heading 42"/>
    <w:basedOn w:val="Normal"/>
    <w:qFormat/>
    <w:rsid w:val="00AF04E9"/>
    <w:rPr>
      <w:rFonts w:eastAsia="Times New Roman"/>
    </w:rPr>
  </w:style>
  <w:style w:type="paragraph" w:customStyle="1" w:styleId="DebateNormal">
    <w:name w:val="DebateNormal"/>
    <w:basedOn w:val="Normal"/>
    <w:link w:val="DebateNormalChar"/>
    <w:qFormat/>
    <w:rsid w:val="00AF04E9"/>
    <w:pPr>
      <w:spacing w:line="276" w:lineRule="auto"/>
    </w:pPr>
    <w:rPr>
      <w:rFonts w:eastAsia="Calibri"/>
      <w:szCs w:val="20"/>
    </w:rPr>
  </w:style>
  <w:style w:type="character" w:customStyle="1" w:styleId="DebateNormalChar">
    <w:name w:val="DebateNormal Char"/>
    <w:basedOn w:val="DefaultParagraphFont"/>
    <w:link w:val="DebateNormal"/>
    <w:rsid w:val="00AF04E9"/>
    <w:rPr>
      <w:rFonts w:ascii="Calibri" w:eastAsia="Calibri" w:hAnsi="Calibri"/>
      <w:sz w:val="22"/>
      <w:szCs w:val="20"/>
    </w:rPr>
  </w:style>
  <w:style w:type="paragraph" w:customStyle="1" w:styleId="DebateEmphasis">
    <w:name w:val="DebateEmphasis"/>
    <w:basedOn w:val="Normal"/>
    <w:link w:val="DebateEmphasisChar"/>
    <w:qFormat/>
    <w:rsid w:val="00AF04E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F04E9"/>
    <w:rPr>
      <w:rFonts w:ascii="Calibri" w:eastAsia="Calibri" w:hAnsi="Calibri"/>
      <w:b/>
      <w:sz w:val="22"/>
      <w:szCs w:val="20"/>
      <w:u w:val="single"/>
    </w:rPr>
  </w:style>
  <w:style w:type="paragraph" w:customStyle="1" w:styleId="NormalCite">
    <w:name w:val="NormalCite"/>
    <w:link w:val="NormalCiteChar"/>
    <w:qFormat/>
    <w:rsid w:val="00AF04E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F04E9"/>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AF04E9"/>
    <w:pPr>
      <w:spacing w:after="160" w:line="259" w:lineRule="auto"/>
    </w:pPr>
    <w:rPr>
      <w:rFonts w:ascii="Arial Narrow" w:eastAsiaTheme="minorHAnsi" w:hAnsi="Arial Narrow"/>
      <w:sz w:val="22"/>
      <w:u w:val="single"/>
    </w:rPr>
  </w:style>
  <w:style w:type="character" w:customStyle="1" w:styleId="StyleUnderlineChar11pt2Char">
    <w:name w:val="Style Underline Char + 11 pt2 Char"/>
    <w:basedOn w:val="DefaultParagraphFont"/>
    <w:link w:val="StyleUnderlineChar11pt2"/>
    <w:rsid w:val="00AF04E9"/>
    <w:rPr>
      <w:rFonts w:ascii="Arial Narrow" w:eastAsiaTheme="minorHAnsi" w:hAnsi="Arial Narrow"/>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AF04E9"/>
    <w:pPr>
      <w:spacing w:after="160" w:line="259" w:lineRule="auto"/>
    </w:pPr>
    <w:rPr>
      <w:rFonts w:ascii="Arial Narrow" w:eastAsiaTheme="minorHAnsi" w:hAnsi="Arial Narrow"/>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F04E9"/>
    <w:rPr>
      <w:rFonts w:ascii="Arial Narrow" w:eastAsiaTheme="minorHAnsi" w:hAnsi="Arial Narrow"/>
      <w:sz w:val="22"/>
      <w:u w:val="single"/>
      <w:bdr w:val="single" w:sz="4" w:space="0" w:color="auto"/>
    </w:rPr>
  </w:style>
  <w:style w:type="character" w:customStyle="1" w:styleId="Heading3CharCharChar2">
    <w:name w:val="Heading 3 Char Char Char2"/>
    <w:aliases w:val=" Char Char Char3,Heading 3 Char Char Char3,Char Char Char3, Char Char Char2,Underline Char Char,Char Char Char2, Char Char Char Char Char Char Char Char Char2,Char Char Char Char Char Char Char Char Char,cite_tag Char1"/>
    <w:basedOn w:val="DefaultParagraphFont"/>
    <w:qFormat/>
    <w:rsid w:val="00AF04E9"/>
    <w:rPr>
      <w:rFonts w:cs="Arial"/>
      <w:bCs/>
      <w:szCs w:val="26"/>
      <w:u w:val="single"/>
      <w:lang w:val="en-US" w:eastAsia="en-US" w:bidi="ar-SA"/>
    </w:rPr>
  </w:style>
  <w:style w:type="character" w:customStyle="1" w:styleId="Heading3CharCharCharChar2">
    <w:name w:val="Heading 3 Char Char Char Char2"/>
    <w:basedOn w:val="DefaultParagraphFont"/>
    <w:rsid w:val="00AF04E9"/>
    <w:rPr>
      <w:rFonts w:cs="Arial"/>
      <w:bCs/>
      <w:szCs w:val="26"/>
      <w:u w:val="single"/>
      <w:lang w:val="en-US" w:eastAsia="en-US" w:bidi="ar-SA"/>
    </w:rPr>
  </w:style>
  <w:style w:type="character" w:customStyle="1" w:styleId="Style9pt">
    <w:name w:val="Style 9 pt"/>
    <w:basedOn w:val="DefaultParagraphFont"/>
    <w:rsid w:val="00AF04E9"/>
    <w:rPr>
      <w:rFonts w:ascii="Times New Roman" w:hAnsi="Times New Roman"/>
      <w:sz w:val="20"/>
    </w:rPr>
  </w:style>
  <w:style w:type="character" w:customStyle="1" w:styleId="StyleTimesNewRoman9pt">
    <w:name w:val="Style Times New Roman 9 pt"/>
    <w:basedOn w:val="DefaultParagraphFont"/>
    <w:rsid w:val="00AF04E9"/>
    <w:rPr>
      <w:rFonts w:ascii="Times New Roman" w:hAnsi="Times New Roman"/>
      <w:sz w:val="20"/>
    </w:rPr>
  </w:style>
  <w:style w:type="character" w:customStyle="1" w:styleId="StyleunderlineArialNarrow9ptBold">
    <w:name w:val="Style underline + Arial Narrow 9 pt Bold"/>
    <w:basedOn w:val="underline"/>
    <w:rsid w:val="00AF04E9"/>
    <w:rPr>
      <w:rFonts w:ascii="Times New Roman" w:hAnsi="Times New Roman" w:cs="Times New Roman" w:hint="default"/>
      <w:b/>
      <w:bCs/>
      <w:iCs w:val="0"/>
      <w:sz w:val="20"/>
      <w:u w:val="single"/>
    </w:rPr>
  </w:style>
  <w:style w:type="paragraph" w:customStyle="1" w:styleId="StylecardCharCharArialNarrow9pt">
    <w:name w:val="Style card Char Char + Arial Narrow 9 pt"/>
    <w:link w:val="StylecardCharCharArialNarrow9ptChar"/>
    <w:qFormat/>
    <w:rsid w:val="00AF04E9"/>
    <w:pPr>
      <w:spacing w:after="160" w:line="259" w:lineRule="auto"/>
      <w:ind w:left="288" w:right="288"/>
    </w:pPr>
    <w:rPr>
      <w:rFonts w:ascii="Calibri" w:eastAsia="Times New Roman" w:hAnsi="Calibri" w:cs="Times New Roman"/>
      <w:sz w:val="20"/>
      <w:szCs w:val="20"/>
    </w:rPr>
  </w:style>
  <w:style w:type="character" w:customStyle="1" w:styleId="StylecardCharCharArialNarrow9ptChar">
    <w:name w:val="Style card Char Char + Arial Narrow 9 pt Char"/>
    <w:basedOn w:val="cardCharCharChar"/>
    <w:link w:val="StylecardCharCharArialNarrow9pt"/>
    <w:rsid w:val="00AF04E9"/>
    <w:rPr>
      <w:rFonts w:ascii="Calibri" w:eastAsia="Times New Roman" w:hAnsi="Calibri" w:cs="Times New Roman"/>
      <w:sz w:val="20"/>
      <w:szCs w:val="20"/>
    </w:rPr>
  </w:style>
  <w:style w:type="paragraph" w:customStyle="1" w:styleId="StyleCardTextArialNarrow9pt">
    <w:name w:val="Style Card Text + Arial Narrow 9 pt"/>
    <w:link w:val="StyleCardTextArialNarrow9ptChar"/>
    <w:qFormat/>
    <w:rsid w:val="00AF04E9"/>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AF04E9"/>
    <w:rPr>
      <w:rFonts w:eastAsia="Times New Roman"/>
      <w:sz w:val="22"/>
    </w:rPr>
  </w:style>
  <w:style w:type="character" w:customStyle="1" w:styleId="StyleBoldandUnderlineCharCharCharChar9pt">
    <w:name w:val="Style Bold and Underline Char Char Char Char + 9 pt"/>
    <w:basedOn w:val="DefaultParagraphFont"/>
    <w:rsid w:val="00AF04E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F04E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F04E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F04E9"/>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AF04E9"/>
    <w:rPr>
      <w:rFonts w:eastAsia="Times New Roman"/>
      <w:sz w:val="22"/>
    </w:rPr>
  </w:style>
  <w:style w:type="paragraph" w:customStyle="1" w:styleId="StyleMinimizedTextArialNarrow9pt">
    <w:name w:val="Style Minimized Text + Arial Narrow 9 pt"/>
    <w:basedOn w:val="Normal"/>
    <w:link w:val="StyleMinimizedTextArialNarrow9ptChar"/>
    <w:qFormat/>
    <w:rsid w:val="00AF04E9"/>
    <w:rPr>
      <w:rFonts w:eastAsia="Times New Roman"/>
    </w:rPr>
  </w:style>
  <w:style w:type="character" w:customStyle="1" w:styleId="StyleMinimizedTextArialNarrow9ptChar">
    <w:name w:val="Style Minimized Text + Arial Narrow 9 pt Char"/>
    <w:basedOn w:val="DefaultParagraphFont"/>
    <w:link w:val="StyleMinimizedTextArialNarrow9pt"/>
    <w:rsid w:val="00AF04E9"/>
    <w:rPr>
      <w:rFonts w:ascii="Calibri" w:eastAsia="Times New Roman" w:hAnsi="Calibri"/>
      <w:sz w:val="22"/>
      <w:szCs w:val="22"/>
    </w:rPr>
  </w:style>
  <w:style w:type="paragraph" w:customStyle="1" w:styleId="StyleBoldandUnderlineChar11ptNotBold">
    <w:name w:val="Style Bold and Underline Char + 11 pt Not Bold"/>
    <w:link w:val="StyleBoldandUnderlineChar11ptNotBoldChar"/>
    <w:qFormat/>
    <w:rsid w:val="00AF04E9"/>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F04E9"/>
    <w:rPr>
      <w:rFonts w:eastAsia="Times New Roman" w:cs="Times New Roman"/>
      <w:b w:val="0"/>
      <w:sz w:val="22"/>
      <w:szCs w:val="20"/>
      <w:u w:val="single"/>
    </w:rPr>
  </w:style>
  <w:style w:type="character" w:customStyle="1" w:styleId="StyleUnderlineCharChar111ptBorderSinglesolidlineA">
    <w:name w:val="Style Underline Char Char1 + 11 pt Border: : (Single solid line A..."/>
    <w:basedOn w:val="DefaultParagraphFont"/>
    <w:rsid w:val="00AF04E9"/>
    <w:rPr>
      <w:rFonts w:ascii="Times New Roman" w:hAnsi="Times New Roman"/>
      <w:noProof w:val="0"/>
      <w:sz w:val="20"/>
      <w:u w:val="single"/>
      <w:bdr w:val="single" w:sz="4" w:space="0" w:color="auto"/>
      <w:lang w:val="en-US" w:eastAsia="en-US" w:bidi="ar-SA"/>
    </w:rPr>
  </w:style>
  <w:style w:type="character" w:customStyle="1" w:styleId="body-text">
    <w:name w:val="body-text"/>
    <w:basedOn w:val="DefaultParagraphFont"/>
    <w:rsid w:val="00AF04E9"/>
  </w:style>
  <w:style w:type="paragraph" w:customStyle="1" w:styleId="StyleStyle112pt">
    <w:name w:val="Style Style1 + 12 pt"/>
    <w:basedOn w:val="Normal"/>
    <w:link w:val="StyleStyle112ptChar"/>
    <w:qFormat/>
    <w:rsid w:val="00AF04E9"/>
    <w:rPr>
      <w:rFonts w:eastAsia="SimSun"/>
      <w:u w:val="single"/>
      <w:lang w:eastAsia="zh-CN"/>
    </w:rPr>
  </w:style>
  <w:style w:type="character" w:customStyle="1" w:styleId="StyleStyle112ptChar">
    <w:name w:val="Style Style1 + 12 pt Char"/>
    <w:basedOn w:val="DefaultParagraphFont"/>
    <w:link w:val="StyleStyle112pt"/>
    <w:rsid w:val="00AF04E9"/>
    <w:rPr>
      <w:rFonts w:ascii="Calibri" w:eastAsia="SimSun" w:hAnsi="Calibri"/>
      <w:sz w:val="22"/>
      <w:szCs w:val="22"/>
      <w:u w:val="single"/>
      <w:lang w:eastAsia="zh-CN"/>
    </w:rPr>
  </w:style>
  <w:style w:type="paragraph" w:customStyle="1" w:styleId="StyleStyle111ptBorderSinglesolidlineAuto05ptL">
    <w:name w:val="Style Style1 + 11 pt Border: : (Single solid line Auto  0.5 pt L..."/>
    <w:basedOn w:val="Normal"/>
    <w:link w:val="StyleStyle111ptBorderSinglesolidlineAuto05ptLChar"/>
    <w:qFormat/>
    <w:rsid w:val="00AF04E9"/>
    <w:rPr>
      <w:rFonts w:eastAsia="SimSun"/>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F04E9"/>
    <w:rPr>
      <w:rFonts w:ascii="Calibri" w:eastAsia="SimSun" w:hAnsi="Calibri"/>
      <w:color w:val="000000"/>
      <w:sz w:val="20"/>
      <w:szCs w:val="24"/>
      <w:u w:val="single"/>
      <w:bdr w:val="single" w:sz="4" w:space="0" w:color="auto"/>
      <w:lang w:val="en-US" w:eastAsia="zh-CN" w:bidi="ar-SA"/>
    </w:rPr>
  </w:style>
  <w:style w:type="character" w:customStyle="1" w:styleId="CardTextChar10">
    <w:name w:val="Card Text Char1"/>
    <w:basedOn w:val="DefaultParagraphFont"/>
    <w:rsid w:val="00AF04E9"/>
    <w:rPr>
      <w:rFonts w:ascii="Times New Roman" w:eastAsia="Times New Roman" w:hAnsi="Times New Roman" w:cs="Times New Roman"/>
      <w:sz w:val="20"/>
      <w:szCs w:val="24"/>
    </w:rPr>
  </w:style>
  <w:style w:type="character" w:customStyle="1" w:styleId="CharChar111">
    <w:name w:val="Char Char111"/>
    <w:basedOn w:val="DefaultParagraphFont"/>
    <w:rsid w:val="00AF04E9"/>
    <w:rPr>
      <w:rFonts w:cs="Arial"/>
      <w:bCs/>
      <w:szCs w:val="26"/>
      <w:u w:val="single"/>
      <w:lang w:val="en-US" w:eastAsia="en-US" w:bidi="ar-SA"/>
    </w:rPr>
  </w:style>
  <w:style w:type="paragraph" w:customStyle="1" w:styleId="cardtextsmall">
    <w:name w:val="card text small"/>
    <w:basedOn w:val="Normal"/>
    <w:qFormat/>
    <w:rsid w:val="00AF04E9"/>
    <w:rPr>
      <w:rFonts w:ascii="Arial Narrow" w:eastAsia="Times New Roman" w:hAnsi="Arial Narrow"/>
      <w:sz w:val="16"/>
    </w:rPr>
  </w:style>
  <w:style w:type="character" w:customStyle="1" w:styleId="AUnterdline">
    <w:name w:val="AUnterdline"/>
    <w:qFormat/>
    <w:rsid w:val="00AF04E9"/>
    <w:rPr>
      <w:rFonts w:ascii="Times New Roman" w:hAnsi="Times New Roman"/>
      <w:sz w:val="20"/>
      <w:u w:val="single"/>
    </w:rPr>
  </w:style>
  <w:style w:type="character" w:customStyle="1" w:styleId="DontRead">
    <w:name w:val="Don't Read"/>
    <w:qFormat/>
    <w:rsid w:val="00AF04E9"/>
    <w:rPr>
      <w:rFonts w:ascii="Times New Roman" w:hAnsi="Times New Roman"/>
      <w:sz w:val="16"/>
    </w:rPr>
  </w:style>
  <w:style w:type="character" w:customStyle="1" w:styleId="CharChar113">
    <w:name w:val="Char Char113"/>
    <w:basedOn w:val="DefaultParagraphFont"/>
    <w:rsid w:val="00AF04E9"/>
    <w:rPr>
      <w:rFonts w:cs="Arial"/>
      <w:bCs/>
      <w:szCs w:val="26"/>
      <w:u w:val="single"/>
      <w:lang w:val="en-US" w:eastAsia="en-US" w:bidi="ar-SA"/>
    </w:rPr>
  </w:style>
  <w:style w:type="character" w:customStyle="1" w:styleId="StyleunderlineBold0">
    <w:name w:val="Style underline + Bold"/>
    <w:basedOn w:val="underline"/>
    <w:rsid w:val="00AF04E9"/>
    <w:rPr>
      <w:rFonts w:ascii="Times New Roman" w:hAnsi="Times New Roman" w:cs="Times New Roman" w:hint="default"/>
      <w:b w:val="0"/>
      <w:bCs/>
      <w:iCs w:val="0"/>
      <w:sz w:val="20"/>
      <w:u w:val="single"/>
    </w:rPr>
  </w:style>
  <w:style w:type="character" w:customStyle="1" w:styleId="StyleunderlineCharNotBold">
    <w:name w:val="Style underline Char + Not Bold"/>
    <w:rsid w:val="00AF04E9"/>
    <w:rPr>
      <w:rFonts w:ascii="Times New Roman" w:hAnsi="Times New Roman"/>
      <w:b/>
      <w:sz w:val="20"/>
      <w:szCs w:val="24"/>
      <w:u w:val="single"/>
      <w:lang w:val="en-US" w:eastAsia="en-US" w:bidi="ar-SA"/>
    </w:rPr>
  </w:style>
  <w:style w:type="character" w:customStyle="1" w:styleId="BodyTextIndent3Char">
    <w:name w:val="Body Text Indent 3 Char"/>
    <w:basedOn w:val="DefaultParagraphFont"/>
    <w:link w:val="BodyTextIndent3"/>
    <w:uiPriority w:val="99"/>
    <w:rsid w:val="00AF04E9"/>
    <w:rPr>
      <w:rFonts w:ascii="Times New Roman" w:hAnsi="Times New Roman" w:cs="Times New Roman"/>
      <w:sz w:val="16"/>
      <w:szCs w:val="16"/>
    </w:rPr>
  </w:style>
  <w:style w:type="paragraph" w:styleId="BodyTextIndent3">
    <w:name w:val="Body Text Indent 3"/>
    <w:basedOn w:val="Normal"/>
    <w:link w:val="BodyTextIndent3Char"/>
    <w:uiPriority w:val="99"/>
    <w:rsid w:val="00AF04E9"/>
    <w:pPr>
      <w:spacing w:after="120"/>
      <w:ind w:left="360"/>
    </w:pPr>
    <w:rPr>
      <w:rFonts w:ascii="Times New Roman" w:eastAsiaTheme="minorEastAsia" w:hAnsi="Times New Roman" w:cs="Times New Roman"/>
      <w:sz w:val="16"/>
      <w:szCs w:val="16"/>
    </w:rPr>
  </w:style>
  <w:style w:type="character" w:customStyle="1" w:styleId="BodyTextIndent3Char1">
    <w:name w:val="Body Text Indent 3 Char1"/>
    <w:basedOn w:val="DefaultParagraphFont"/>
    <w:uiPriority w:val="99"/>
    <w:rsid w:val="00AF04E9"/>
    <w:rPr>
      <w:rFonts w:ascii="Calibri" w:eastAsiaTheme="minorHAnsi" w:hAnsi="Calibri"/>
      <w:sz w:val="16"/>
      <w:szCs w:val="16"/>
    </w:rPr>
  </w:style>
  <w:style w:type="paragraph" w:customStyle="1" w:styleId="BoldandUnderline">
    <w:name w:val="Bold and Underline"/>
    <w:basedOn w:val="Normal"/>
    <w:qFormat/>
    <w:rsid w:val="00AF04E9"/>
    <w:rPr>
      <w:rFonts w:eastAsia="Times New Roman"/>
      <w:b/>
      <w:u w:val="single"/>
    </w:rPr>
  </w:style>
  <w:style w:type="character" w:customStyle="1" w:styleId="UnderlineChar5Char">
    <w:name w:val="Underline Char5 Char"/>
    <w:basedOn w:val="DefaultParagraphFont"/>
    <w:rsid w:val="00AF04E9"/>
    <w:rPr>
      <w:szCs w:val="24"/>
      <w:u w:val="single"/>
      <w:lang w:val="en-US" w:eastAsia="en-US" w:bidi="ar-SA"/>
    </w:rPr>
  </w:style>
  <w:style w:type="paragraph" w:customStyle="1" w:styleId="UnderlineChar4">
    <w:name w:val="Underline Char4"/>
    <w:basedOn w:val="Normal"/>
    <w:link w:val="UnderlineChar4Char"/>
    <w:qFormat/>
    <w:rsid w:val="00AF04E9"/>
    <w:rPr>
      <w:rFonts w:asciiTheme="minorHAnsi" w:eastAsiaTheme="minorEastAsia" w:hAnsiTheme="minorHAnsi"/>
      <w:sz w:val="24"/>
      <w:szCs w:val="24"/>
      <w:u w:val="single"/>
    </w:rPr>
  </w:style>
  <w:style w:type="paragraph" w:customStyle="1" w:styleId="BoldandUnderlineChar3">
    <w:name w:val="Bold and Underline Char3"/>
    <w:basedOn w:val="Normal"/>
    <w:link w:val="BoldandUnderlineChar3Char2"/>
    <w:qFormat/>
    <w:rsid w:val="00AF04E9"/>
    <w:rPr>
      <w:rFonts w:asciiTheme="minorHAnsi" w:eastAsiaTheme="minorEastAsia" w:hAnsiTheme="minorHAnsi"/>
      <w:b/>
      <w:sz w:val="24"/>
      <w:szCs w:val="24"/>
      <w:u w:val="single"/>
    </w:rPr>
  </w:style>
  <w:style w:type="paragraph" w:customStyle="1" w:styleId="UnderlineChar3">
    <w:name w:val="Underline Char3"/>
    <w:basedOn w:val="Normal"/>
    <w:link w:val="UnderlineChar3Char"/>
    <w:qFormat/>
    <w:rsid w:val="00AF04E9"/>
    <w:rPr>
      <w:rFonts w:eastAsia="Times New Roman"/>
      <w:u w:val="single"/>
    </w:rPr>
  </w:style>
  <w:style w:type="character" w:customStyle="1" w:styleId="UnderlineChar3Char">
    <w:name w:val="Underline Char3 Char"/>
    <w:basedOn w:val="DefaultParagraphFont"/>
    <w:link w:val="UnderlineChar3"/>
    <w:rsid w:val="00AF04E9"/>
    <w:rPr>
      <w:rFonts w:ascii="Calibri" w:eastAsia="Times New Roman" w:hAnsi="Calibri"/>
      <w:sz w:val="22"/>
      <w:szCs w:val="22"/>
      <w:u w:val="single"/>
    </w:rPr>
  </w:style>
  <w:style w:type="paragraph" w:customStyle="1" w:styleId="BoldandUnderlineChar3Char">
    <w:name w:val="Bold and Underline Char3 Char"/>
    <w:basedOn w:val="Normal"/>
    <w:link w:val="BoldandUnderlineChar3CharChar"/>
    <w:qFormat/>
    <w:rsid w:val="00AF04E9"/>
    <w:rPr>
      <w:rFonts w:eastAsia="Times New Roman"/>
      <w:b/>
      <w:u w:val="single"/>
    </w:rPr>
  </w:style>
  <w:style w:type="character" w:customStyle="1" w:styleId="BoldandUnderlineChar3CharChar">
    <w:name w:val="Bold and Underline Char3 Char Char"/>
    <w:basedOn w:val="DefaultParagraphFont"/>
    <w:link w:val="BoldandUnderlineChar3Char"/>
    <w:rsid w:val="00AF04E9"/>
    <w:rPr>
      <w:rFonts w:ascii="Calibri" w:eastAsia="Times New Roman" w:hAnsi="Calibri"/>
      <w:b/>
      <w:sz w:val="22"/>
      <w:szCs w:val="22"/>
      <w:u w:val="single"/>
    </w:rPr>
  </w:style>
  <w:style w:type="character" w:customStyle="1" w:styleId="StyleStyle11ptBoldUnderlineBorderSinglesolidlineAuto">
    <w:name w:val="Style Style 11 pt Bold Underline Border: : (Single solid line Auto ..."/>
    <w:rsid w:val="00AF04E9"/>
    <w:rPr>
      <w:rFonts w:ascii="Times New Roman" w:hAnsi="Times New Roman"/>
      <w:b/>
      <w:bCs/>
      <w:sz w:val="20"/>
      <w:u w:val="none"/>
      <w:bdr w:val="none" w:sz="0" w:space="0" w:color="auto"/>
    </w:rPr>
  </w:style>
  <w:style w:type="character" w:customStyle="1" w:styleId="base">
    <w:name w:val="base"/>
    <w:basedOn w:val="DefaultParagraphFont"/>
    <w:rsid w:val="00AF04E9"/>
  </w:style>
  <w:style w:type="character" w:customStyle="1" w:styleId="part-of-speech">
    <w:name w:val="part-of-speech"/>
    <w:basedOn w:val="DefaultParagraphFont"/>
    <w:rsid w:val="00AF04E9"/>
  </w:style>
  <w:style w:type="character" w:customStyle="1" w:styleId="articletext0">
    <w:name w:val="articletext"/>
    <w:basedOn w:val="DefaultParagraphFont"/>
    <w:rsid w:val="00AF04E9"/>
  </w:style>
  <w:style w:type="character" w:customStyle="1" w:styleId="StyleUnderlinePatternClearYellow">
    <w:name w:val="Style Underline Pattern: Clear (Yellow)"/>
    <w:basedOn w:val="DefaultParagraphFont"/>
    <w:rsid w:val="00AF04E9"/>
    <w:rPr>
      <w:u w:val="single"/>
      <w:shd w:val="clear" w:color="auto" w:fill="00FF00"/>
    </w:rPr>
  </w:style>
  <w:style w:type="paragraph" w:customStyle="1" w:styleId="UnderlineBoldIndent">
    <w:name w:val="Underline + Bold Indent"/>
    <w:basedOn w:val="Normal"/>
    <w:link w:val="UnderlineBoldIndentCharChar"/>
    <w:qFormat/>
    <w:rsid w:val="00AF04E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F04E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F04E9"/>
    <w:rPr>
      <w:u w:val="single"/>
    </w:rPr>
  </w:style>
  <w:style w:type="character" w:customStyle="1" w:styleId="StyleUnderlineBoldIndent11ptChar">
    <w:name w:val="Style Underline + Bold Indent + 11 pt Char"/>
    <w:link w:val="StyleUnderlineBoldIndent11pt"/>
    <w:rsid w:val="00AF04E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F04E9"/>
    <w:rPr>
      <w:b/>
      <w:bCs/>
      <w:u w:val="single"/>
    </w:rPr>
  </w:style>
  <w:style w:type="character" w:customStyle="1" w:styleId="StyleUnderlineBoldIndent11ptBoldChar">
    <w:name w:val="Style Underline + Bold Indent + 11 pt Bold Char"/>
    <w:link w:val="StyleUnderlineBoldIndent11ptBold"/>
    <w:rsid w:val="00AF04E9"/>
    <w:rPr>
      <w:rFonts w:ascii="Calibri" w:eastAsia="Times New Roman" w:hAnsi="Calibri"/>
      <w:b/>
      <w:bCs/>
      <w:sz w:val="22"/>
      <w:szCs w:val="20"/>
      <w:u w:val="single"/>
    </w:rPr>
  </w:style>
  <w:style w:type="character" w:customStyle="1" w:styleId="globalcontentbody">
    <w:name w:val="globalcontentbody"/>
    <w:basedOn w:val="DefaultParagraphFont"/>
    <w:rsid w:val="00AF04E9"/>
  </w:style>
  <w:style w:type="character" w:customStyle="1" w:styleId="authorbio">
    <w:name w:val="authorbio"/>
    <w:basedOn w:val="DefaultParagraphFont"/>
    <w:rsid w:val="00AF04E9"/>
  </w:style>
  <w:style w:type="character" w:customStyle="1" w:styleId="StyleUnderline3">
    <w:name w:val="Style Underline3"/>
    <w:basedOn w:val="DefaultParagraphFont"/>
    <w:rsid w:val="00AF04E9"/>
    <w:rPr>
      <w:u w:val="single"/>
    </w:rPr>
  </w:style>
  <w:style w:type="character" w:customStyle="1" w:styleId="StyleUnderline4">
    <w:name w:val="Style Underline4"/>
    <w:basedOn w:val="DefaultParagraphFont"/>
    <w:rsid w:val="00AF04E9"/>
    <w:rPr>
      <w:u w:val="single"/>
    </w:rPr>
  </w:style>
  <w:style w:type="character" w:customStyle="1" w:styleId="StyleBoldandUnderlineCharChar11pt">
    <w:name w:val="Style Bold and Underline Char Char + 11 pt"/>
    <w:basedOn w:val="DefaultParagraphFont"/>
    <w:rsid w:val="00AF04E9"/>
    <w:rPr>
      <w:b/>
      <w:bCs/>
      <w:noProof w:val="0"/>
      <w:sz w:val="20"/>
      <w:u w:val="single"/>
      <w:lang w:val="en-US" w:eastAsia="en-US" w:bidi="ar-SA"/>
    </w:rPr>
  </w:style>
  <w:style w:type="character" w:customStyle="1" w:styleId="Hyperlink23">
    <w:name w:val="Hyperlink23"/>
    <w:basedOn w:val="DefaultParagraphFont"/>
    <w:rsid w:val="00AF04E9"/>
    <w:rPr>
      <w:color w:val="3300CC"/>
      <w:u w:val="single"/>
    </w:rPr>
  </w:style>
  <w:style w:type="character" w:customStyle="1" w:styleId="UnderlineCharCharChar">
    <w:name w:val="Underline Char Char Char"/>
    <w:basedOn w:val="DefaultParagraphFont"/>
    <w:rsid w:val="00AF04E9"/>
    <w:rPr>
      <w:noProof w:val="0"/>
      <w:u w:val="single"/>
      <w:lang w:val="en-US" w:eastAsia="en-US" w:bidi="ar-SA"/>
    </w:rPr>
  </w:style>
  <w:style w:type="character" w:customStyle="1" w:styleId="CharCharCharCharChar">
    <w:name w:val="Char Char Char Char Char"/>
    <w:aliases w:val="Char Char Char Char Char Char Char1,Heading 2 Char1 Char Char Char Char Char Char"/>
    <w:basedOn w:val="DefaultParagraphFont"/>
    <w:rsid w:val="00AF04E9"/>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AF04E9"/>
    <w:rPr>
      <w:rFonts w:ascii="Times New Roman" w:hAnsi="Times New Roman"/>
      <w:b/>
      <w:bCs/>
      <w:sz w:val="20"/>
      <w:u w:val="single"/>
      <w:bdr w:val="single" w:sz="4" w:space="0" w:color="auto"/>
    </w:rPr>
  </w:style>
  <w:style w:type="character" w:customStyle="1" w:styleId="CharChar114">
    <w:name w:val="Char Char114"/>
    <w:basedOn w:val="DefaultParagraphFont"/>
    <w:rsid w:val="00AF04E9"/>
    <w:rPr>
      <w:rFonts w:cs="Arial"/>
      <w:bCs/>
      <w:szCs w:val="26"/>
      <w:u w:val="single"/>
      <w:lang w:val="en-US" w:eastAsia="en-US" w:bidi="ar-SA"/>
    </w:rPr>
  </w:style>
  <w:style w:type="character" w:customStyle="1" w:styleId="CharChar112">
    <w:name w:val="Char Char112"/>
    <w:basedOn w:val="DefaultParagraphFont"/>
    <w:rsid w:val="00AF04E9"/>
    <w:rPr>
      <w:rFonts w:cs="Arial"/>
      <w:bCs/>
      <w:szCs w:val="26"/>
      <w:u w:val="single"/>
      <w:lang w:val="en-US" w:eastAsia="en-US" w:bidi="ar-SA"/>
    </w:rPr>
  </w:style>
  <w:style w:type="paragraph" w:customStyle="1" w:styleId="WW-Default1">
    <w:name w:val="WW-Default1"/>
    <w:basedOn w:val="Normal"/>
    <w:qFormat/>
    <w:rsid w:val="00AF04E9"/>
    <w:pPr>
      <w:suppressAutoHyphens/>
    </w:pPr>
    <w:rPr>
      <w:rFonts w:eastAsia="Times New Roman"/>
      <w:b/>
      <w:bCs/>
      <w:szCs w:val="20"/>
      <w:lang w:eastAsia="ar-SA"/>
    </w:rPr>
  </w:style>
  <w:style w:type="character" w:customStyle="1" w:styleId="zoomme">
    <w:name w:val="zoomme"/>
    <w:basedOn w:val="DefaultParagraphFont"/>
    <w:rsid w:val="00AF04E9"/>
  </w:style>
  <w:style w:type="character" w:customStyle="1" w:styleId="classauthor">
    <w:name w:val="class=&quot;author&quot;"/>
    <w:basedOn w:val="DefaultParagraphFont"/>
    <w:rsid w:val="00AF04E9"/>
  </w:style>
  <w:style w:type="paragraph" w:customStyle="1" w:styleId="Stylecard11ptUnderline">
    <w:name w:val="Style card + 11 pt Underline"/>
    <w:basedOn w:val="Normal"/>
    <w:link w:val="Stylecard11ptUnderlineChar"/>
    <w:qFormat/>
    <w:rsid w:val="00AF04E9"/>
    <w:pPr>
      <w:ind w:left="288" w:right="288"/>
    </w:pPr>
    <w:rPr>
      <w:rFonts w:eastAsia="SimSun"/>
      <w:u w:val="single"/>
      <w:lang w:eastAsia="zh-CN"/>
    </w:rPr>
  </w:style>
  <w:style w:type="character" w:customStyle="1" w:styleId="Stylecard11ptUnderlineChar">
    <w:name w:val="Style card + 11 pt Underline Char"/>
    <w:link w:val="Stylecard11ptUnderline"/>
    <w:rsid w:val="00AF04E9"/>
    <w:rPr>
      <w:rFonts w:ascii="Calibri" w:eastAsia="SimSun" w:hAnsi="Calibri"/>
      <w:sz w:val="22"/>
      <w:szCs w:val="22"/>
      <w:u w:val="single"/>
      <w:lang w:eastAsia="zh-CN"/>
    </w:rPr>
  </w:style>
  <w:style w:type="character" w:customStyle="1" w:styleId="officialstitle-">
    <w:name w:val="official_s_title-"/>
    <w:basedOn w:val="DefaultParagraphFont"/>
    <w:rsid w:val="00AF04E9"/>
  </w:style>
  <w:style w:type="character" w:customStyle="1" w:styleId="officialsbureau">
    <w:name w:val="official_s_bureau"/>
    <w:basedOn w:val="DefaultParagraphFont"/>
    <w:rsid w:val="00AF04E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F04E9"/>
    <w:pPr>
      <w:keepLines w:val="0"/>
      <w:pageBreakBefore w:val="0"/>
      <w:spacing w:before="240" w:after="60"/>
      <w:jc w:val="left"/>
    </w:pPr>
    <w:rPr>
      <w:rFonts w:ascii="Times New Roman" w:eastAsia="Times New Roman" w:hAnsi="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F04E9"/>
    <w:rPr>
      <w:rFonts w:ascii="Times New Roman" w:eastAsia="Times New Roman" w:hAnsi="Times New Roman" w:cs="Arial"/>
      <w:b/>
      <w:bCs/>
      <w:szCs w:val="28"/>
    </w:rPr>
  </w:style>
  <w:style w:type="paragraph" w:customStyle="1" w:styleId="Style23">
    <w:name w:val="Style23"/>
    <w:basedOn w:val="Normal"/>
    <w:uiPriority w:val="99"/>
    <w:qFormat/>
    <w:rsid w:val="00AF04E9"/>
    <w:pPr>
      <w:widowControl w:val="0"/>
      <w:autoSpaceDE w:val="0"/>
      <w:autoSpaceDN w:val="0"/>
      <w:adjustRightInd w:val="0"/>
      <w:spacing w:line="209" w:lineRule="exact"/>
    </w:pPr>
    <w:rPr>
      <w:rFonts w:eastAsia="SimSun"/>
    </w:rPr>
  </w:style>
  <w:style w:type="character" w:customStyle="1" w:styleId="gray">
    <w:name w:val="gray"/>
    <w:basedOn w:val="DefaultParagraphFont"/>
    <w:rsid w:val="00AF04E9"/>
  </w:style>
  <w:style w:type="character" w:customStyle="1" w:styleId="Citation-CompleteChar">
    <w:name w:val="Citation - Complete Char"/>
    <w:basedOn w:val="DefaultParagraphFont"/>
    <w:link w:val="Citation-Complete"/>
    <w:locked/>
    <w:rsid w:val="00AF04E9"/>
    <w:rPr>
      <w:rFonts w:ascii="Arial Narrow" w:eastAsia="Times New Roman" w:hAnsi="Arial Narrow"/>
      <w:sz w:val="20"/>
      <w:szCs w:val="22"/>
    </w:rPr>
  </w:style>
  <w:style w:type="paragraph" w:customStyle="1" w:styleId="StyleStyle49ptBoldItalic">
    <w:name w:val="Style Style4 + 9 pt Bold Italic"/>
    <w:basedOn w:val="Normal"/>
    <w:link w:val="StyleStyle49ptBoldItalicChar"/>
    <w:qFormat/>
    <w:rsid w:val="00AF04E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F04E9"/>
    <w:rPr>
      <w:rFonts w:ascii="Calibri" w:eastAsia="Times New Roman" w:hAnsi="Calibri"/>
      <w:b/>
      <w:bCs/>
      <w:i/>
      <w:iCs/>
      <w:sz w:val="22"/>
      <w:szCs w:val="22"/>
      <w:u w:val="single"/>
    </w:rPr>
  </w:style>
  <w:style w:type="paragraph" w:customStyle="1" w:styleId="StyleUnderlined11ptBold">
    <w:name w:val="Style Underlined + 11 pt Bold"/>
    <w:link w:val="StyleUnderlined11ptBoldChar"/>
    <w:qFormat/>
    <w:rsid w:val="00AF04E9"/>
    <w:pPr>
      <w:spacing w:after="200" w:line="276" w:lineRule="auto"/>
    </w:pPr>
    <w:rPr>
      <w:rFonts w:eastAsia="Times New Roman"/>
      <w:b/>
      <w:bCs/>
      <w:sz w:val="22"/>
      <w:u w:val="single"/>
    </w:rPr>
  </w:style>
  <w:style w:type="character" w:customStyle="1" w:styleId="StyleUnderlined11ptBoldChar">
    <w:name w:val="Style Underlined + 11 pt Bold Char"/>
    <w:basedOn w:val="DefaultParagraphFont"/>
    <w:link w:val="StyleUnderlined11ptBold"/>
    <w:rsid w:val="00AF04E9"/>
    <w:rPr>
      <w:rFonts w:eastAsia="Times New Roman"/>
      <w:b/>
      <w:bCs/>
      <w:sz w:val="22"/>
      <w:u w:val="single"/>
    </w:rPr>
  </w:style>
  <w:style w:type="character" w:customStyle="1" w:styleId="newscontent">
    <w:name w:val="newscontent"/>
    <w:rsid w:val="00AF04E9"/>
  </w:style>
  <w:style w:type="paragraph" w:customStyle="1" w:styleId="Cardstyle0">
    <w:name w:val="Cardstyle"/>
    <w:basedOn w:val="Normal"/>
    <w:next w:val="Normal"/>
    <w:qFormat/>
    <w:rsid w:val="00AF04E9"/>
    <w:rPr>
      <w:rFonts w:eastAsia="Times New Roman"/>
    </w:rPr>
  </w:style>
  <w:style w:type="character" w:customStyle="1" w:styleId="Style12ptBoldUnderline1">
    <w:name w:val="Style 12 pt Bold Underline1"/>
    <w:basedOn w:val="DefaultParagraphFont"/>
    <w:rsid w:val="00AF04E9"/>
    <w:rPr>
      <w:b/>
      <w:bCs/>
      <w:sz w:val="24"/>
      <w:u w:val="single"/>
    </w:rPr>
  </w:style>
  <w:style w:type="character" w:customStyle="1" w:styleId="StyleEmphasisArial12ptBoldNotItalic">
    <w:name w:val="Style Emphasis + Arial 12 pt Bold Not Italic"/>
    <w:basedOn w:val="Emphasis"/>
    <w:rsid w:val="00AF04E9"/>
    <w:rPr>
      <w:rFonts w:ascii="Arial" w:hAnsi="Arial" w:cs="Times New Roman"/>
      <w:b w:val="0"/>
      <w:bCs/>
      <w:i/>
      <w:iCs/>
      <w:sz w:val="24"/>
      <w:u w:val="single"/>
      <w:bdr w:val="single" w:sz="8" w:space="0" w:color="auto"/>
    </w:rPr>
  </w:style>
  <w:style w:type="character" w:customStyle="1" w:styleId="Heading2Char1CharCharCharCharCharC">
    <w:name w:val="Heading 2 Char1 Char Char Char Char Char C"/>
    <w:rsid w:val="00AF04E9"/>
    <w:rPr>
      <w:rFonts w:cs="Arial"/>
      <w:b/>
      <w:bCs/>
      <w:iCs/>
      <w:sz w:val="24"/>
      <w:szCs w:val="28"/>
      <w:lang w:val="en-US" w:eastAsia="en-US" w:bidi="ar-SA"/>
    </w:rPr>
  </w:style>
  <w:style w:type="character" w:customStyle="1" w:styleId="Style13ptBoldUnderlineBorderSinglesolidlineAuto">
    <w:name w:val="Style 13 pt Bold Underline Border: : (Single solid line Auto  ..."/>
    <w:basedOn w:val="DefaultParagraphFont"/>
    <w:rsid w:val="00AF04E9"/>
    <w:rPr>
      <w:b/>
      <w:bCs/>
      <w:sz w:val="20"/>
      <w:u w:val="single"/>
      <w:bdr w:val="single" w:sz="4" w:space="0" w:color="auto"/>
    </w:rPr>
  </w:style>
  <w:style w:type="paragraph" w:customStyle="1" w:styleId="StyleUnderlining11pt">
    <w:name w:val="Style Underlining + 11 pt"/>
    <w:basedOn w:val="Normal"/>
    <w:link w:val="StyleUnderlining11ptChar"/>
    <w:qFormat/>
    <w:rsid w:val="00AF04E9"/>
    <w:rPr>
      <w:rFonts w:eastAsia="Times New Roman"/>
      <w:u w:val="single"/>
      <w:lang w:val="en-GB"/>
    </w:rPr>
  </w:style>
  <w:style w:type="character" w:customStyle="1" w:styleId="StyleUnderlining11ptChar">
    <w:name w:val="Style Underlining + 11 pt Char"/>
    <w:basedOn w:val="DefaultParagraphFont"/>
    <w:link w:val="StyleUnderlining11pt"/>
    <w:rsid w:val="00AF04E9"/>
    <w:rPr>
      <w:rFonts w:ascii="Calibri" w:eastAsia="Times New Roman" w:hAnsi="Calibri"/>
      <w:sz w:val="22"/>
      <w:szCs w:val="22"/>
      <w:u w:val="single"/>
      <w:lang w:val="en-GB"/>
    </w:rPr>
  </w:style>
  <w:style w:type="paragraph" w:customStyle="1" w:styleId="StyleStyleMicroText7ptArialNarrow10pt">
    <w:name w:val="Style Style MicroText + 7 pt + Arial Narrow 10 pt"/>
    <w:basedOn w:val="Normal"/>
    <w:link w:val="StyleStyleMicroText7ptArialNarrow10ptChar"/>
    <w:qFormat/>
    <w:rsid w:val="00AF04E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F04E9"/>
    <w:rPr>
      <w:rFonts w:ascii="Calibri" w:eastAsia="Times New Roman" w:hAnsi="Calibri"/>
      <w:sz w:val="22"/>
      <w:szCs w:val="22"/>
    </w:rPr>
  </w:style>
  <w:style w:type="paragraph" w:customStyle="1" w:styleId="Stylecard11ptBoldUnderline">
    <w:name w:val="Style card + 11 pt Bold Underline"/>
    <w:basedOn w:val="Normal"/>
    <w:link w:val="Stylecard11ptBoldUnderlineChar"/>
    <w:qFormat/>
    <w:rsid w:val="00AF04E9"/>
    <w:pPr>
      <w:ind w:left="288" w:right="288"/>
    </w:pPr>
    <w:rPr>
      <w:rFonts w:ascii="Times New Roman" w:eastAsia="SimSun" w:hAnsi="Times New Roman" w:cs="Times New Roman"/>
      <w:b/>
      <w:bCs/>
      <w:color w:val="000000"/>
      <w:kern w:val="32"/>
      <w:sz w:val="20"/>
      <w:szCs w:val="20"/>
      <w:u w:val="single"/>
      <w:lang w:eastAsia="zh-CN"/>
    </w:rPr>
  </w:style>
  <w:style w:type="character" w:customStyle="1" w:styleId="Stylecard11ptBoldUnderlineChar">
    <w:name w:val="Style card + 11 pt Bold Underline Char"/>
    <w:basedOn w:val="cardChar"/>
    <w:link w:val="Stylecard11ptBoldUnderline"/>
    <w:rsid w:val="00AF04E9"/>
    <w:rPr>
      <w:rFonts w:ascii="Times New Roman" w:eastAsia="SimSun" w:hAnsi="Times New Roman" w:cs="Times New Roman"/>
      <w:b/>
      <w:bCs/>
      <w:color w:val="000000"/>
      <w:kern w:val="32"/>
      <w:sz w:val="20"/>
      <w:szCs w:val="20"/>
      <w:u w:val="single"/>
      <w:lang w:eastAsia="zh-CN"/>
    </w:rPr>
  </w:style>
  <w:style w:type="paragraph" w:customStyle="1" w:styleId="StyleCardTextTimesNewRoman11ptUnderline">
    <w:name w:val="Style Card Text + Times New Roman 11 pt Underline"/>
    <w:link w:val="StyleCardTextTimesNewRoman11ptUnderlineChar"/>
    <w:qFormat/>
    <w:rsid w:val="00AF04E9"/>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AF04E9"/>
    <w:rPr>
      <w:rFonts w:eastAsia="Calibri"/>
      <w:sz w:val="22"/>
      <w:szCs w:val="22"/>
      <w:u w:val="single"/>
    </w:rPr>
  </w:style>
  <w:style w:type="paragraph" w:customStyle="1" w:styleId="Stylecard8pt">
    <w:name w:val="Style card + 8 pt"/>
    <w:basedOn w:val="Normal"/>
    <w:link w:val="Stylecard8ptChar"/>
    <w:qFormat/>
    <w:rsid w:val="00AF04E9"/>
    <w:pPr>
      <w:ind w:left="288" w:right="288"/>
    </w:pPr>
    <w:rPr>
      <w:rFonts w:ascii="Times New Roman" w:eastAsia="Times New Roman" w:hAnsi="Times New Roman" w:cs="Times New Roman"/>
      <w:color w:val="000000"/>
      <w:kern w:val="32"/>
      <w:sz w:val="20"/>
      <w:szCs w:val="20"/>
      <w:u w:val="single"/>
      <w:lang w:eastAsia="ar-SA"/>
    </w:rPr>
  </w:style>
  <w:style w:type="character" w:customStyle="1" w:styleId="Stylecard8ptChar">
    <w:name w:val="Style card + 8 pt Char"/>
    <w:basedOn w:val="cardChar"/>
    <w:link w:val="Stylecard8pt"/>
    <w:rsid w:val="00AF04E9"/>
    <w:rPr>
      <w:rFonts w:ascii="Times New Roman" w:eastAsia="Times New Roman" w:hAnsi="Times New Roman" w:cs="Times New Roman"/>
      <w:color w:val="000000"/>
      <w:kern w:val="32"/>
      <w:sz w:val="20"/>
      <w:szCs w:val="20"/>
      <w:u w:val="single"/>
      <w:lang w:eastAsia="ar-SA"/>
    </w:rPr>
  </w:style>
  <w:style w:type="character" w:customStyle="1" w:styleId="bhl">
    <w:name w:val="bhl"/>
    <w:basedOn w:val="DefaultParagraphFont"/>
    <w:rsid w:val="00AF04E9"/>
  </w:style>
  <w:style w:type="paragraph" w:customStyle="1" w:styleId="TagGA11">
    <w:name w:val="Tag GA 11"/>
    <w:basedOn w:val="TOC1"/>
    <w:qFormat/>
    <w:rsid w:val="00AF04E9"/>
    <w:rPr>
      <w:rFonts w:ascii="Georgia" w:hAnsi="Georgia"/>
      <w:b/>
    </w:rPr>
  </w:style>
  <w:style w:type="character" w:customStyle="1" w:styleId="CardTextUnderlinedChar">
    <w:name w:val="Card Text Underlined Char"/>
    <w:basedOn w:val="DefaultParagraphFont"/>
    <w:rsid w:val="00AF04E9"/>
    <w:rPr>
      <w:rFonts w:ascii="Georgia" w:eastAsia="Times New Roman" w:hAnsi="Georgia" w:hint="default"/>
      <w:sz w:val="22"/>
      <w:u w:val="single"/>
      <w:lang w:eastAsia="zh-CN"/>
    </w:rPr>
  </w:style>
  <w:style w:type="character" w:customStyle="1" w:styleId="navy13bd">
    <w:name w:val="navy13bd"/>
    <w:basedOn w:val="DefaultParagraphFont"/>
    <w:rsid w:val="00AF04E9"/>
  </w:style>
  <w:style w:type="paragraph" w:customStyle="1" w:styleId="Normal20pt">
    <w:name w:val="Normal  + 20 pt"/>
    <w:basedOn w:val="Normal"/>
    <w:uiPriority w:val="6"/>
    <w:qFormat/>
    <w:rsid w:val="00AF04E9"/>
    <w:rPr>
      <w:rFonts w:asciiTheme="minorHAnsi" w:hAnsiTheme="minorHAnsi"/>
      <w:bCs/>
      <w:u w:val="single"/>
    </w:rPr>
  </w:style>
  <w:style w:type="paragraph" w:customStyle="1" w:styleId="author-credentials">
    <w:name w:val="author-credentials"/>
    <w:basedOn w:val="Normal"/>
    <w:qFormat/>
    <w:rsid w:val="00AF04E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AF04E9"/>
    <w:rPr>
      <w:rFonts w:ascii="Consolas" w:hAnsi="Consolas" w:cs="Consolas"/>
      <w:sz w:val="20"/>
      <w:szCs w:val="20"/>
    </w:rPr>
  </w:style>
  <w:style w:type="character" w:customStyle="1" w:styleId="StyleStyle4CharTimesNewRoman11ptBold">
    <w:name w:val="Style Style4 Char + Times New Roman 11 pt Bold"/>
    <w:basedOn w:val="DefaultParagraphFont"/>
    <w:rsid w:val="00AF04E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F04E9"/>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AF04E9"/>
  </w:style>
  <w:style w:type="character" w:customStyle="1" w:styleId="sensecontent">
    <w:name w:val="sense_content"/>
    <w:basedOn w:val="DefaultParagraphFont"/>
    <w:rsid w:val="00AF04E9"/>
  </w:style>
  <w:style w:type="character" w:customStyle="1" w:styleId="vi">
    <w:name w:val="vi"/>
    <w:basedOn w:val="DefaultParagraphFont"/>
    <w:rsid w:val="00AF04E9"/>
  </w:style>
  <w:style w:type="paragraph" w:customStyle="1" w:styleId="Style11">
    <w:name w:val="Style11"/>
    <w:basedOn w:val="Normal"/>
    <w:link w:val="Style11Char0"/>
    <w:qFormat/>
    <w:rsid w:val="00AF04E9"/>
    <w:rPr>
      <w:rFonts w:eastAsia="Times New Roman"/>
      <w:b/>
      <w:szCs w:val="20"/>
      <w:u w:val="thick"/>
    </w:rPr>
  </w:style>
  <w:style w:type="character" w:customStyle="1" w:styleId="Style11Char0">
    <w:name w:val="Style11 Char"/>
    <w:basedOn w:val="DefaultParagraphFont"/>
    <w:link w:val="Style11"/>
    <w:rsid w:val="00AF04E9"/>
    <w:rPr>
      <w:rFonts w:ascii="Calibri" w:eastAsia="Times New Roman" w:hAnsi="Calibri"/>
      <w:b/>
      <w:sz w:val="22"/>
      <w:szCs w:val="20"/>
      <w:u w:val="thick"/>
    </w:rPr>
  </w:style>
  <w:style w:type="paragraph" w:customStyle="1" w:styleId="Style12">
    <w:name w:val="Style12"/>
    <w:basedOn w:val="Normal"/>
    <w:link w:val="Style12Char"/>
    <w:qFormat/>
    <w:rsid w:val="00AF04E9"/>
    <w:rPr>
      <w:rFonts w:asciiTheme="minorHAnsi" w:eastAsiaTheme="minorEastAsia" w:hAnsiTheme="minorHAnsi"/>
      <w:b/>
      <w:sz w:val="24"/>
      <w:szCs w:val="24"/>
      <w:u w:val="thick"/>
    </w:rPr>
  </w:style>
  <w:style w:type="character" w:customStyle="1" w:styleId="caps-label">
    <w:name w:val="caps-label"/>
    <w:basedOn w:val="DefaultParagraphFont"/>
    <w:rsid w:val="00AF04E9"/>
  </w:style>
  <w:style w:type="character" w:customStyle="1" w:styleId="tagChar2">
    <w:name w:val="tag Char2"/>
    <w:aliases w:val="Heading 2 Char1 Char Char Char Char1,Heading 2 Char Char Char Char Char Char1, Char Char Char Char Char Char Char1,No Spacing111 Char"/>
    <w:basedOn w:val="DefaultParagraphFont"/>
    <w:qFormat/>
    <w:rsid w:val="00AF04E9"/>
    <w:rPr>
      <w:rFonts w:ascii="Times New Roman" w:eastAsia="Times New Roman" w:hAnsi="Times New Roman" w:cs="Times New Roman"/>
      <w:b/>
      <w:kern w:val="32"/>
      <w:sz w:val="24"/>
      <w:szCs w:val="20"/>
    </w:rPr>
  </w:style>
  <w:style w:type="paragraph" w:customStyle="1" w:styleId="StyleNormalWeb11ptUnderline">
    <w:name w:val="Style Normal (Web) + 11 pt Underline"/>
    <w:basedOn w:val="NormalWeb"/>
    <w:link w:val="StyleNormalWeb11ptUnderlineChar"/>
    <w:qFormat/>
    <w:rsid w:val="00AF04E9"/>
    <w:pPr>
      <w:spacing w:before="100" w:beforeAutospacing="1" w:after="100" w:afterAutospacing="1"/>
    </w:pPr>
    <w:rPr>
      <w:rFonts w:ascii="Calibri" w:eastAsia="Calibri" w:hAnsi="Calibri" w:cstheme="minorBidi"/>
      <w:sz w:val="22"/>
      <w:u w:val="single"/>
    </w:rPr>
  </w:style>
  <w:style w:type="character" w:customStyle="1" w:styleId="StyleNormalWeb11ptUnderlineChar">
    <w:name w:val="Style Normal (Web) + 11 pt Underline Char"/>
    <w:basedOn w:val="DefaultParagraphFont"/>
    <w:link w:val="StyleNormalWeb11ptUnderline"/>
    <w:rsid w:val="00AF04E9"/>
    <w:rPr>
      <w:rFonts w:ascii="Calibri" w:eastAsia="Calibri" w:hAnsi="Calibri"/>
      <w:sz w:val="22"/>
      <w:szCs w:val="22"/>
      <w:u w:val="single"/>
    </w:rPr>
  </w:style>
  <w:style w:type="character" w:customStyle="1" w:styleId="LanguageEditingChar">
    <w:name w:val="Language Editing Char"/>
    <w:link w:val="LanguageEditing"/>
    <w:locked/>
    <w:rsid w:val="00AF04E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F04E9"/>
    <w:rPr>
      <w:rFonts w:ascii="Times New Roman" w:eastAsia="Times New Roman" w:hAnsi="Times New Roman" w:cs="Times New Roman"/>
      <w:strike/>
      <w:sz w:val="20"/>
      <w:szCs w:val="24"/>
    </w:rPr>
  </w:style>
  <w:style w:type="character" w:customStyle="1" w:styleId="StyleStyleBoldUnderlineUnderlineIntenseEmphasis1apple-style-2">
    <w:name w:val="Style Style Bold UnderlineUnderlineIntense Emphasis1apple-style-...2"/>
    <w:basedOn w:val="DefaultParagraphFont"/>
    <w:rsid w:val="00AF04E9"/>
    <w:rPr>
      <w:b w:val="0"/>
      <w:bCs/>
      <w:sz w:val="22"/>
      <w:u w:val="single"/>
    </w:rPr>
  </w:style>
  <w:style w:type="paragraph" w:customStyle="1" w:styleId="RyanEvText1">
    <w:name w:val="RyanEvText1"/>
    <w:basedOn w:val="Normal"/>
    <w:autoRedefine/>
    <w:qFormat/>
    <w:rsid w:val="00AF04E9"/>
    <w:pPr>
      <w:keepLines/>
      <w:spacing w:line="190" w:lineRule="exact"/>
      <w:ind w:left="648" w:firstLine="360"/>
    </w:pPr>
    <w:rPr>
      <w:rFonts w:eastAsia="Times New Roman"/>
      <w:sz w:val="18"/>
      <w:szCs w:val="18"/>
    </w:rPr>
  </w:style>
  <w:style w:type="paragraph" w:customStyle="1" w:styleId="BBCite">
    <w:name w:val="BB Cite"/>
    <w:basedOn w:val="Normal"/>
    <w:autoRedefine/>
    <w:qFormat/>
    <w:rsid w:val="00AF04E9"/>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AF04E9"/>
    <w:pPr>
      <w:tabs>
        <w:tab w:val="left" w:pos="0"/>
      </w:tabs>
    </w:pPr>
    <w:rPr>
      <w:rFonts w:eastAsia="Calibri"/>
      <w:sz w:val="18"/>
    </w:rPr>
  </w:style>
  <w:style w:type="character" w:customStyle="1" w:styleId="CiteJVChar">
    <w:name w:val="CiteJV Char"/>
    <w:link w:val="CiteJV"/>
    <w:rsid w:val="00AF04E9"/>
    <w:rPr>
      <w:rFonts w:ascii="Calibri" w:eastAsia="Calibri" w:hAnsi="Calibri"/>
      <w:sz w:val="18"/>
      <w:szCs w:val="22"/>
    </w:rPr>
  </w:style>
  <w:style w:type="paragraph" w:customStyle="1" w:styleId="Card-text">
    <w:name w:val="Card-text"/>
    <w:basedOn w:val="Normal"/>
    <w:link w:val="Card-textChar"/>
    <w:rsid w:val="00AF04E9"/>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AF04E9"/>
    <w:rPr>
      <w:rFonts w:ascii="Book Antiqua" w:eastAsia="Times New Roman" w:hAnsi="Book Antiqua"/>
      <w:sz w:val="22"/>
      <w:szCs w:val="20"/>
    </w:rPr>
  </w:style>
  <w:style w:type="paragraph" w:customStyle="1" w:styleId="TagAuthorNameYear">
    <w:name w:val="Tag+Author Name/Year"/>
    <w:basedOn w:val="Card-text"/>
    <w:link w:val="TagAuthorNameYearChar"/>
    <w:rsid w:val="00AF04E9"/>
    <w:rPr>
      <w:b/>
      <w:bCs/>
      <w:smallCaps/>
    </w:rPr>
  </w:style>
  <w:style w:type="character" w:customStyle="1" w:styleId="TagAuthorNameYearChar">
    <w:name w:val="Tag+Author Name/Year Char"/>
    <w:basedOn w:val="Card-textChar"/>
    <w:link w:val="TagAuthorNameYear"/>
    <w:rsid w:val="00AF04E9"/>
    <w:rPr>
      <w:rFonts w:ascii="Book Antiqua" w:eastAsia="Times New Roman" w:hAnsi="Book Antiqua"/>
      <w:b/>
      <w:bCs/>
      <w:smallCaps/>
      <w:sz w:val="22"/>
      <w:szCs w:val="20"/>
    </w:rPr>
  </w:style>
  <w:style w:type="paragraph" w:customStyle="1" w:styleId="CardText-Verbalized">
    <w:name w:val="Card Text-Verbalized"/>
    <w:basedOn w:val="Card-text"/>
    <w:link w:val="CardText-VerbalizedChar"/>
    <w:rsid w:val="00AF04E9"/>
    <w:rPr>
      <w:u w:val="single"/>
    </w:rPr>
  </w:style>
  <w:style w:type="character" w:customStyle="1" w:styleId="CardText-VerbalizedChar">
    <w:name w:val="Card Text-Verbalized Char"/>
    <w:basedOn w:val="Card-textChar"/>
    <w:link w:val="CardText-Verbalized"/>
    <w:rsid w:val="00AF04E9"/>
    <w:rPr>
      <w:rFonts w:ascii="Book Antiqua" w:eastAsia="Times New Roman" w:hAnsi="Book Antiqua"/>
      <w:sz w:val="22"/>
      <w:szCs w:val="20"/>
      <w:u w:val="single"/>
    </w:rPr>
  </w:style>
  <w:style w:type="character" w:customStyle="1" w:styleId="AnalyticsChar">
    <w:name w:val="Analytics Char"/>
    <w:basedOn w:val="DefaultParagraphFont"/>
    <w:link w:val="Analytics"/>
    <w:uiPriority w:val="4"/>
    <w:locked/>
    <w:rsid w:val="00AF04E9"/>
    <w:rPr>
      <w:rFonts w:ascii="Calibri" w:eastAsia="Times New Roman" w:hAnsi="Calibri" w:cs="Arial"/>
      <w:b/>
      <w:kern w:val="32"/>
      <w:sz w:val="20"/>
      <w:szCs w:val="27"/>
    </w:rPr>
  </w:style>
  <w:style w:type="paragraph" w:customStyle="1" w:styleId="blurb">
    <w:name w:val="blurb"/>
    <w:basedOn w:val="Normal"/>
    <w:qFormat/>
    <w:rsid w:val="00AF04E9"/>
    <w:pPr>
      <w:spacing w:before="100" w:beforeAutospacing="1" w:after="100" w:afterAutospacing="1"/>
    </w:pPr>
    <w:rPr>
      <w:rFonts w:eastAsia="Times New Roman"/>
      <w:sz w:val="24"/>
    </w:rPr>
  </w:style>
  <w:style w:type="character" w:customStyle="1" w:styleId="postdate">
    <w:name w:val="post_date"/>
    <w:basedOn w:val="DefaultParagraphFont"/>
    <w:rsid w:val="00AF04E9"/>
  </w:style>
  <w:style w:type="character" w:customStyle="1" w:styleId="articlesubtitle">
    <w:name w:val="article_subtitle"/>
    <w:rsid w:val="00AF04E9"/>
  </w:style>
  <w:style w:type="character" w:customStyle="1" w:styleId="bodystrong">
    <w:name w:val="bodystrong"/>
    <w:rsid w:val="00AF04E9"/>
  </w:style>
  <w:style w:type="paragraph" w:customStyle="1" w:styleId="meta">
    <w:name w:val="meta"/>
    <w:basedOn w:val="Normal"/>
    <w:rsid w:val="00AF04E9"/>
    <w:pPr>
      <w:spacing w:before="100" w:beforeAutospacing="1" w:after="100" w:afterAutospacing="1"/>
    </w:pPr>
    <w:rPr>
      <w:rFonts w:ascii="Times New Roman" w:eastAsia="Times New Roman" w:hAnsi="Times New Roman"/>
      <w:sz w:val="24"/>
    </w:rPr>
  </w:style>
  <w:style w:type="character" w:customStyle="1" w:styleId="pipe">
    <w:name w:val="pipe"/>
    <w:basedOn w:val="DefaultParagraphFont"/>
    <w:rsid w:val="00AF04E9"/>
  </w:style>
  <w:style w:type="character" w:customStyle="1" w:styleId="FontStyle11">
    <w:name w:val="Font Style11"/>
    <w:uiPriority w:val="99"/>
    <w:rsid w:val="00AF04E9"/>
    <w:rPr>
      <w:rFonts w:ascii="Times New Roman" w:hAnsi="Times New Roman" w:cs="Times New Roman" w:hint="default"/>
      <w:sz w:val="20"/>
      <w:szCs w:val="20"/>
    </w:rPr>
  </w:style>
  <w:style w:type="character" w:customStyle="1" w:styleId="FontStyle12">
    <w:name w:val="Font Style12"/>
    <w:uiPriority w:val="99"/>
    <w:rsid w:val="00AF04E9"/>
    <w:rPr>
      <w:rFonts w:ascii="Times New Roman" w:hAnsi="Times New Roman" w:cs="Times New Roman" w:hint="default"/>
      <w:sz w:val="16"/>
      <w:szCs w:val="16"/>
    </w:rPr>
  </w:style>
  <w:style w:type="paragraph" w:customStyle="1" w:styleId="footnotedescription">
    <w:name w:val="footnote description"/>
    <w:next w:val="Normal"/>
    <w:link w:val="footnotedescriptionChar"/>
    <w:hidden/>
    <w:rsid w:val="00AF04E9"/>
    <w:pPr>
      <w:spacing w:line="271" w:lineRule="auto"/>
      <w:ind w:left="239" w:hanging="239"/>
      <w:jc w:val="both"/>
    </w:pPr>
    <w:rPr>
      <w:rFonts w:ascii="Cambria" w:eastAsia="Cambria" w:hAnsi="Cambria" w:cs="Cambria"/>
      <w:color w:val="000000"/>
      <w:sz w:val="16"/>
      <w:szCs w:val="22"/>
    </w:rPr>
  </w:style>
  <w:style w:type="character" w:customStyle="1" w:styleId="footnotedescriptionChar">
    <w:name w:val="footnote description Char"/>
    <w:link w:val="footnotedescription"/>
    <w:rsid w:val="00AF04E9"/>
    <w:rPr>
      <w:rFonts w:ascii="Cambria" w:eastAsia="Cambria" w:hAnsi="Cambria" w:cs="Cambria"/>
      <w:color w:val="000000"/>
      <w:sz w:val="16"/>
      <w:szCs w:val="22"/>
    </w:rPr>
  </w:style>
  <w:style w:type="character" w:customStyle="1" w:styleId="footnotemark">
    <w:name w:val="footnote mark"/>
    <w:hidden/>
    <w:rsid w:val="00AF04E9"/>
    <w:rPr>
      <w:rFonts w:ascii="Cambria" w:eastAsia="Cambria" w:hAnsi="Cambria" w:cs="Cambria"/>
      <w:color w:val="000000"/>
      <w:sz w:val="16"/>
      <w:vertAlign w:val="superscript"/>
    </w:rPr>
  </w:style>
  <w:style w:type="paragraph" w:customStyle="1" w:styleId="KooCard">
    <w:name w:val="KooCard"/>
    <w:basedOn w:val="Normal"/>
    <w:link w:val="KooCardChar"/>
    <w:qFormat/>
    <w:rsid w:val="00AF04E9"/>
    <w:pPr>
      <w:ind w:left="288" w:right="288"/>
    </w:pPr>
    <w:rPr>
      <w:rFonts w:eastAsiaTheme="majorEastAsia"/>
      <w:bCs/>
      <w:sz w:val="52"/>
      <w:szCs w:val="28"/>
    </w:rPr>
  </w:style>
  <w:style w:type="character" w:customStyle="1" w:styleId="KooCardChar">
    <w:name w:val="KooCard Char"/>
    <w:basedOn w:val="DefaultParagraphFont"/>
    <w:link w:val="KooCard"/>
    <w:rsid w:val="00AF04E9"/>
    <w:rPr>
      <w:rFonts w:ascii="Calibri" w:eastAsiaTheme="majorEastAsia" w:hAnsi="Calibri"/>
      <w:bCs/>
      <w:sz w:val="52"/>
      <w:szCs w:val="28"/>
    </w:rPr>
  </w:style>
  <w:style w:type="paragraph" w:customStyle="1" w:styleId="Indent0">
    <w:name w:val="Indent"/>
    <w:basedOn w:val="Normal"/>
    <w:autoRedefine/>
    <w:qFormat/>
    <w:rsid w:val="00AF04E9"/>
    <w:pPr>
      <w:spacing w:after="0" w:line="240" w:lineRule="auto"/>
      <w:ind w:left="288"/>
    </w:pPr>
  </w:style>
  <w:style w:type="character" w:customStyle="1" w:styleId="m-5156237671796814033gmail-styleunderline">
    <w:name w:val="m_-5156237671796814033gmail-styleunderline"/>
    <w:basedOn w:val="DefaultParagraphFont"/>
    <w:rsid w:val="00AF04E9"/>
  </w:style>
  <w:style w:type="character" w:customStyle="1" w:styleId="m-5156237671796814033gmail-style13ptbold">
    <w:name w:val="m_-5156237671796814033gmail-style13ptbold"/>
    <w:basedOn w:val="DefaultParagraphFont"/>
    <w:rsid w:val="00AF04E9"/>
  </w:style>
  <w:style w:type="character" w:customStyle="1" w:styleId="review--authors">
    <w:name w:val="review--authors"/>
    <w:basedOn w:val="DefaultParagraphFont"/>
    <w:rsid w:val="00AF04E9"/>
  </w:style>
  <w:style w:type="character" w:customStyle="1" w:styleId="m3874072174869965789gmail-heading4char">
    <w:name w:val="m_3874072174869965789gmail-heading4char"/>
    <w:basedOn w:val="DefaultParagraphFont"/>
    <w:rsid w:val="00AF04E9"/>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AF04E9"/>
    <w:pPr>
      <w:spacing w:after="200" w:line="240" w:lineRule="auto"/>
      <w:contextualSpacing/>
    </w:pPr>
    <w:rPr>
      <w:rFonts w:ascii="Arial Narrow" w:eastAsia="Calibri" w:hAnsi="Arial Narrow"/>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AF04E9"/>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AF04E9"/>
    <w:pPr>
      <w:spacing w:after="0" w:line="240" w:lineRule="auto"/>
      <w:contextualSpacing/>
    </w:pPr>
    <w:rPr>
      <w:rFonts w:ascii="Arial Narrow" w:eastAsia="Calibri" w:hAnsi="Arial Narrow"/>
      <w:b/>
      <w:sz w:val="20"/>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AF04E9"/>
    <w:rPr>
      <w:rFonts w:ascii="Arial Narrow" w:eastAsia="Calibri" w:hAnsi="Arial Narrow"/>
      <w:sz w:val="18"/>
      <w:szCs w:val="22"/>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AF04E9"/>
    <w:rPr>
      <w:rFonts w:ascii="Arial Narrow" w:eastAsia="Calibri" w:hAnsi="Arial Narrow"/>
      <w:b/>
      <w:sz w:val="20"/>
      <w:szCs w:val="22"/>
      <w:u w:val="single"/>
    </w:rPr>
  </w:style>
  <w:style w:type="character" w:customStyle="1" w:styleId="Debate-EmphasizedText-F5CharCharChar">
    <w:name w:val="Debate- Emphasized Text- F5 Char Char Char"/>
    <w:basedOn w:val="Debate-CardTextUnderlined-F3CharCharCharCharCharChar"/>
    <w:link w:val="Debate-EmphasizedText-F5CharChar"/>
    <w:rsid w:val="00AF04E9"/>
    <w:rPr>
      <w:rFonts w:ascii="Arial Narrow" w:eastAsia="Calibri" w:hAnsi="Arial Narrow"/>
      <w:b/>
      <w:sz w:val="18"/>
      <w:szCs w:val="22"/>
      <w:u w:val="single"/>
    </w:rPr>
  </w:style>
  <w:style w:type="character" w:customStyle="1" w:styleId="Debate-CardSmalltextF2CharChar">
    <w:name w:val="Debate- Card Small text F2 Char Char"/>
    <w:basedOn w:val="DefaultParagraphFont"/>
    <w:rsid w:val="00AF04E9"/>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AF04E9"/>
    <w:pPr>
      <w:spacing w:before="100" w:beforeAutospacing="1" w:after="100" w:afterAutospacing="1" w:line="240" w:lineRule="auto"/>
    </w:pPr>
    <w:rPr>
      <w:rFonts w:ascii="Times New Roman" w:eastAsia="Times New Roman" w:hAnsi="Times New Roman"/>
      <w:sz w:val="24"/>
    </w:rPr>
  </w:style>
  <w:style w:type="character" w:customStyle="1" w:styleId="StyleBoldUnderlineBorderSinglesolidlineAuto05pt">
    <w:name w:val="Style Bold Underline Border: : (Single solid line Auto  0.5 pt ..."/>
    <w:basedOn w:val="DefaultParagraphFont"/>
    <w:rsid w:val="00AF04E9"/>
    <w:rPr>
      <w:b/>
      <w:bCs/>
      <w:u w:val="single"/>
      <w:bdr w:val="none" w:sz="0" w:space="0" w:color="auto"/>
    </w:rPr>
  </w:style>
  <w:style w:type="character" w:customStyle="1" w:styleId="UnresolvedMention2">
    <w:name w:val="Unresolved Mention2"/>
    <w:basedOn w:val="DefaultParagraphFont"/>
    <w:uiPriority w:val="99"/>
    <w:unhideWhenUsed/>
    <w:rsid w:val="00AF04E9"/>
    <w:rPr>
      <w:color w:val="605E5C"/>
      <w:shd w:val="clear" w:color="auto" w:fill="E1DFDD"/>
    </w:rPr>
  </w:style>
  <w:style w:type="character" w:customStyle="1" w:styleId="m6540463018285843025gmail-heading4char">
    <w:name w:val="m_6540463018285843025gmail-heading4char"/>
    <w:basedOn w:val="DefaultParagraphFont"/>
    <w:rsid w:val="00AF04E9"/>
  </w:style>
  <w:style w:type="character" w:customStyle="1" w:styleId="m6540463018285843025gmail-styleunderline">
    <w:name w:val="m_6540463018285843025gmail-styleunderline"/>
    <w:basedOn w:val="DefaultParagraphFont"/>
    <w:rsid w:val="00AF04E9"/>
  </w:style>
  <w:style w:type="character" w:customStyle="1" w:styleId="bylines">
    <w:name w:val="bylines"/>
    <w:basedOn w:val="DefaultParagraphFont"/>
    <w:rsid w:val="00AF04E9"/>
  </w:style>
  <w:style w:type="character" w:customStyle="1" w:styleId="postsubtitle">
    <w:name w:val="post_subtitle"/>
    <w:basedOn w:val="DefaultParagraphFont"/>
    <w:rsid w:val="00AF04E9"/>
  </w:style>
  <w:style w:type="character" w:customStyle="1" w:styleId="dispurl">
    <w:name w:val="dispurl"/>
    <w:basedOn w:val="DefaultParagraphFont"/>
    <w:rsid w:val="00AF04E9"/>
  </w:style>
  <w:style w:type="character" w:customStyle="1" w:styleId="ListBulletChar">
    <w:name w:val="List Bullet Char"/>
    <w:link w:val="ListBullet"/>
    <w:rsid w:val="00AF04E9"/>
    <w:rPr>
      <w:rFonts w:ascii="Calibri" w:eastAsiaTheme="minorHAnsi" w:hAnsi="Calibri"/>
      <w:sz w:val="22"/>
      <w:szCs w:val="22"/>
    </w:rPr>
  </w:style>
  <w:style w:type="character" w:customStyle="1" w:styleId="StyleUnderline11ptChar">
    <w:name w:val="Style Underline + 11 pt Char"/>
    <w:link w:val="StyleUnderline11pt0"/>
    <w:locked/>
    <w:rsid w:val="00AF04E9"/>
    <w:rPr>
      <w:rFonts w:ascii="Georgia" w:hAnsi="Georgia"/>
      <w:u w:val="single"/>
    </w:rPr>
  </w:style>
  <w:style w:type="paragraph" w:customStyle="1" w:styleId="StyleUnderline11pt0">
    <w:name w:val="Style Underline + 11 pt"/>
    <w:basedOn w:val="Normal"/>
    <w:link w:val="StyleUnderline11ptChar"/>
    <w:rsid w:val="00AF04E9"/>
    <w:pPr>
      <w:spacing w:after="0" w:line="240" w:lineRule="auto"/>
    </w:pPr>
    <w:rPr>
      <w:rFonts w:ascii="Georgia" w:eastAsiaTheme="minorEastAsia" w:hAnsi="Georgia"/>
      <w:sz w:val="24"/>
      <w:szCs w:val="24"/>
      <w:u w:val="single"/>
    </w:rPr>
  </w:style>
  <w:style w:type="character" w:customStyle="1" w:styleId="StyleBoldUnderline11ptChar">
    <w:name w:val="Style BoldUnderline + 11 pt Char"/>
    <w:link w:val="StyleBoldUnderline11pt"/>
    <w:locked/>
    <w:rsid w:val="00AF04E9"/>
    <w:rPr>
      <w:rFonts w:ascii="Georgia" w:hAnsi="Georgia"/>
      <w:b/>
      <w:bCs/>
      <w:u w:val="single"/>
    </w:rPr>
  </w:style>
  <w:style w:type="paragraph" w:customStyle="1" w:styleId="StyleBoldUnderline11pt">
    <w:name w:val="Style BoldUnderline + 11 pt"/>
    <w:basedOn w:val="Normal"/>
    <w:link w:val="StyleBoldUnderline11ptChar"/>
    <w:qFormat/>
    <w:rsid w:val="00AF04E9"/>
    <w:pPr>
      <w:spacing w:after="0" w:line="240" w:lineRule="auto"/>
    </w:pPr>
    <w:rPr>
      <w:rFonts w:ascii="Georgia" w:eastAsiaTheme="minorEastAsia" w:hAnsi="Georgia"/>
      <w:b/>
      <w:bCs/>
      <w:sz w:val="24"/>
      <w:szCs w:val="24"/>
      <w:u w:val="single"/>
    </w:rPr>
  </w:style>
  <w:style w:type="character" w:customStyle="1" w:styleId="UnresolvedMention3">
    <w:name w:val="Unresolved Mention3"/>
    <w:basedOn w:val="DefaultParagraphFont"/>
    <w:uiPriority w:val="99"/>
    <w:unhideWhenUsed/>
    <w:rsid w:val="00AF04E9"/>
    <w:rPr>
      <w:color w:val="605E5C"/>
      <w:shd w:val="clear" w:color="auto" w:fill="E1DFDD"/>
    </w:rPr>
  </w:style>
  <w:style w:type="paragraph" w:customStyle="1" w:styleId="StyleStyle4ArialNarrow9pt">
    <w:name w:val="Style Style4 + Arial Narrow 9 pt"/>
    <w:basedOn w:val="Normal"/>
    <w:link w:val="StyleStyle4ArialNarrow9ptChar"/>
    <w:qFormat/>
    <w:rsid w:val="00AF04E9"/>
    <w:pPr>
      <w:spacing w:after="0" w:line="240" w:lineRule="auto"/>
    </w:pPr>
    <w:rPr>
      <w:rFonts w:eastAsia="Times New Roman"/>
      <w:u w:val="single"/>
    </w:rPr>
  </w:style>
  <w:style w:type="character" w:customStyle="1" w:styleId="StyleStyle4ArialNarrow9ptChar">
    <w:name w:val="Style Style4 + Arial Narrow 9 pt Char"/>
    <w:basedOn w:val="DefaultParagraphFont"/>
    <w:link w:val="StyleStyle4ArialNarrow9pt"/>
    <w:rsid w:val="00AF04E9"/>
    <w:rPr>
      <w:rFonts w:ascii="Calibri" w:eastAsia="Times New Roman" w:hAnsi="Calibri"/>
      <w:sz w:val="22"/>
      <w:szCs w:val="22"/>
      <w:u w:val="single"/>
    </w:rPr>
  </w:style>
  <w:style w:type="character" w:customStyle="1" w:styleId="UnresolvedMention4">
    <w:name w:val="Unresolved Mention4"/>
    <w:basedOn w:val="DefaultParagraphFont"/>
    <w:uiPriority w:val="99"/>
    <w:unhideWhenUsed/>
    <w:rsid w:val="00AF04E9"/>
    <w:rPr>
      <w:color w:val="605E5C"/>
      <w:shd w:val="clear" w:color="auto" w:fill="E1DFDD"/>
    </w:rPr>
  </w:style>
  <w:style w:type="character" w:customStyle="1" w:styleId="a-list-item">
    <w:name w:val="a-list-item"/>
    <w:basedOn w:val="DefaultParagraphFont"/>
    <w:rsid w:val="00AF04E9"/>
  </w:style>
  <w:style w:type="character" w:customStyle="1" w:styleId="Mention1">
    <w:name w:val="Mention1"/>
    <w:basedOn w:val="DefaultParagraphFont"/>
    <w:uiPriority w:val="99"/>
    <w:semiHidden/>
    <w:unhideWhenUsed/>
    <w:rsid w:val="00AF04E9"/>
    <w:rPr>
      <w:color w:val="2B579A"/>
      <w:shd w:val="clear" w:color="auto" w:fill="E6E6E6"/>
    </w:rPr>
  </w:style>
  <w:style w:type="character" w:customStyle="1" w:styleId="SmallChar">
    <w:name w:val="Small Char"/>
    <w:aliases w:val="ClearFormatting Char,Debate Text Char1,No Spacing2 Char1,No Spacing11 Char1,Dont use Char,No Spacing3 Char,No Spacing1111 Char,TAG Char Char,Tags Ch,No Spacing5 Char,Read stuff Char,Debate Text Char,No Spacing31 Char"/>
    <w:basedOn w:val="DefaultParagraphFont"/>
    <w:link w:val="Small"/>
    <w:qFormat/>
    <w:rsid w:val="00AF04E9"/>
    <w:rPr>
      <w:rFonts w:ascii="Calibri" w:eastAsiaTheme="minorHAnsi" w:hAnsi="Calibri"/>
      <w:sz w:val="14"/>
      <w:szCs w:val="22"/>
    </w:rPr>
  </w:style>
  <w:style w:type="character" w:customStyle="1" w:styleId="NoSpacingChar">
    <w:name w:val="No Spacing Char"/>
    <w:aliases w:val="Small Text Char,Card Format Char,Note Level 21 Char,ClearFormatting Char1,Clear Char,DDI Tag Char,Tag Title Char,No Spacing11211 Char,Note Level 2 Char,Card Char3,card Char3,Tags Char3,Debate Text Char2,No Spacing11 Char,tag Char4"/>
    <w:link w:val="NoSpacing"/>
    <w:uiPriority w:val="4"/>
    <w:qFormat/>
    <w:locked/>
    <w:rsid w:val="00AF04E9"/>
    <w:rPr>
      <w:rFonts w:eastAsiaTheme="minorHAnsi"/>
      <w:sz w:val="22"/>
      <w:szCs w:val="22"/>
    </w:rPr>
  </w:style>
  <w:style w:type="character" w:customStyle="1" w:styleId="CardChar11">
    <w:name w:val="Card Char1"/>
    <w:rsid w:val="00AF04E9"/>
    <w:rPr>
      <w:rFonts w:ascii="Palatino Linotype" w:eastAsia="Times New Roman" w:hAnsi="Palatino Linotype" w:cs="Arial"/>
      <w:bCs/>
      <w:szCs w:val="24"/>
    </w:rPr>
  </w:style>
  <w:style w:type="character" w:customStyle="1" w:styleId="pull-quote">
    <w:name w:val="pull-quote"/>
    <w:basedOn w:val="DefaultParagraphFont"/>
    <w:rsid w:val="00AF04E9"/>
  </w:style>
  <w:style w:type="character" w:customStyle="1" w:styleId="pull-quote-sidebar">
    <w:name w:val="pull-quote-sidebar"/>
    <w:basedOn w:val="DefaultParagraphFont"/>
    <w:rsid w:val="00AF04E9"/>
  </w:style>
  <w:style w:type="paragraph" w:customStyle="1" w:styleId="heading-container">
    <w:name w:val="heading-contain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dek">
    <w:name w:val="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rticle-n-logo">
    <w:name w:val="article-n-logo"/>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ob-grid-header-text">
    <w:name w:val="ob-grid-header-text"/>
    <w:basedOn w:val="DefaultParagraphFont"/>
    <w:rsid w:val="00AF04E9"/>
  </w:style>
  <w:style w:type="character" w:customStyle="1" w:styleId="ob-unit">
    <w:name w:val="ob-unit"/>
    <w:basedOn w:val="DefaultParagraphFont"/>
    <w:rsid w:val="00AF04E9"/>
  </w:style>
  <w:style w:type="character" w:customStyle="1" w:styleId="cbola-desktop-image-titleinner">
    <w:name w:val="cbola-desktop-image-title__inner"/>
    <w:basedOn w:val="DefaultParagraphFont"/>
    <w:rsid w:val="00AF04E9"/>
  </w:style>
  <w:style w:type="paragraph" w:customStyle="1" w:styleId="cbola-content-item-description">
    <w:name w:val="cbola-content-item-description"/>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oldunderlineChar4">
    <w:name w:val="bold underline Char"/>
    <w:basedOn w:val="DefaultParagraphFont"/>
    <w:rsid w:val="00AF04E9"/>
    <w:rPr>
      <w:rFonts w:eastAsia="Times New Roman" w:cs="Arial"/>
      <w:b/>
      <w:bCs/>
      <w:sz w:val="24"/>
      <w:szCs w:val="24"/>
      <w:u w:val="single"/>
      <w:lang w:eastAsia="zh-CN"/>
    </w:rPr>
  </w:style>
  <w:style w:type="paragraph" w:customStyle="1" w:styleId="ReallySmall">
    <w:name w:val="Really Small"/>
    <w:basedOn w:val="Normal"/>
    <w:link w:val="ReallySmallChar"/>
    <w:qFormat/>
    <w:rsid w:val="00AF04E9"/>
    <w:rPr>
      <w:rFonts w:eastAsia="Times New Roman"/>
      <w:sz w:val="16"/>
      <w:szCs w:val="20"/>
    </w:rPr>
  </w:style>
  <w:style w:type="character" w:customStyle="1" w:styleId="ReallySmallChar">
    <w:name w:val="Really Small Char"/>
    <w:basedOn w:val="DefaultParagraphFont"/>
    <w:link w:val="ReallySmall"/>
    <w:rsid w:val="00AF04E9"/>
    <w:rPr>
      <w:rFonts w:ascii="Calibri" w:eastAsia="Times New Roman" w:hAnsi="Calibri"/>
      <w:sz w:val="16"/>
      <w:szCs w:val="20"/>
    </w:rPr>
  </w:style>
  <w:style w:type="paragraph" w:customStyle="1" w:styleId="PageTitle">
    <w:name w:val="Page Title"/>
    <w:basedOn w:val="Normal"/>
    <w:next w:val="Normal"/>
    <w:qFormat/>
    <w:rsid w:val="00AF04E9"/>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AF04E9"/>
    <w:rPr>
      <w:i/>
      <w:iCs/>
      <w:sz w:val="20"/>
      <w:u w:val="single"/>
    </w:rPr>
  </w:style>
  <w:style w:type="paragraph" w:customStyle="1" w:styleId="UnderlineEmphasis">
    <w:name w:val="Underline + Emphasis"/>
    <w:basedOn w:val="Normal"/>
    <w:next w:val="Normal"/>
    <w:link w:val="UnderlineEmphasisChar"/>
    <w:autoRedefine/>
    <w:qFormat/>
    <w:rsid w:val="00AF04E9"/>
    <w:rPr>
      <w:rFonts w:eastAsia="Calibri"/>
      <w:b/>
      <w:color w:val="000000"/>
      <w:u w:val="single"/>
    </w:rPr>
  </w:style>
  <w:style w:type="character" w:customStyle="1" w:styleId="UnderlineEmphasisChar">
    <w:name w:val="Underline + Emphasis Char"/>
    <w:link w:val="UnderlineEmphasis"/>
    <w:rsid w:val="00AF04E9"/>
    <w:rPr>
      <w:rFonts w:ascii="Calibri" w:eastAsia="Calibri" w:hAnsi="Calibri"/>
      <w:b/>
      <w:color w:val="000000"/>
      <w:sz w:val="22"/>
      <w:szCs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AF04E9"/>
    <w:pPr>
      <w:keepLines w:val="0"/>
      <w:pageBreakBefore w:val="0"/>
      <w:spacing w:before="0" w:after="60"/>
      <w:jc w:val="left"/>
    </w:pPr>
    <w:rPr>
      <w:rFonts w:eastAsia="Times New Roman" w:cs="Times New Roman"/>
      <w:bC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AF04E9"/>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F04E9"/>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F04E9"/>
    <w:rPr>
      <w:rFonts w:ascii="Calibri" w:eastAsia="Times New Roman" w:hAnsi="Calibri" w:cs="Times New Roman"/>
      <w:bCs/>
      <w:color w:val="000000"/>
      <w:sz w:val="16"/>
      <w:szCs w:val="28"/>
    </w:rPr>
  </w:style>
  <w:style w:type="paragraph" w:customStyle="1" w:styleId="TxBr5p1">
    <w:name w:val="TxBr_5p1"/>
    <w:basedOn w:val="Normal"/>
    <w:qFormat/>
    <w:rsid w:val="00AF04E9"/>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AF04E9"/>
    <w:pPr>
      <w:ind w:left="400"/>
    </w:pPr>
    <w:rPr>
      <w:rFonts w:eastAsia="Calibri"/>
      <w:color w:val="000000"/>
    </w:rPr>
  </w:style>
  <w:style w:type="character" w:customStyle="1" w:styleId="12TimesNewRoman">
    <w:name w:val="12 Times New Roman"/>
    <w:rsid w:val="00AF04E9"/>
    <w:rPr>
      <w:rFonts w:ascii="Times New Roman" w:eastAsia="Times New Roman" w:hAnsi="Times New Roman"/>
      <w:b w:val="0"/>
      <w:i w:val="0"/>
      <w:strike w:val="0"/>
      <w:dstrike w:val="0"/>
      <w:color w:val="000000"/>
      <w:spacing w:val="0"/>
      <w:position w:val="0"/>
      <w:sz w:val="24"/>
      <w:u w:val="none" w:color="000000"/>
      <w:vertAlign w:val="baseline"/>
      <w:lang w:val="en-US"/>
    </w:rPr>
  </w:style>
  <w:style w:type="character" w:customStyle="1" w:styleId="StyleUnderlineChar0">
    <w:name w:val="Style Underline Char"/>
    <w:rsid w:val="00AF04E9"/>
    <w:rPr>
      <w:u w:val="single"/>
      <w:lang w:val="en-US" w:eastAsia="en-US" w:bidi="ar-SA"/>
    </w:rPr>
  </w:style>
  <w:style w:type="paragraph" w:customStyle="1" w:styleId="Normaltag">
    <w:name w:val="Normal tag"/>
    <w:basedOn w:val="Normal"/>
    <w:link w:val="NormaltagChar"/>
    <w:qFormat/>
    <w:rsid w:val="00AF04E9"/>
    <w:rPr>
      <w:rFonts w:eastAsia="Times New Roman"/>
      <w:b/>
      <w:color w:val="000000"/>
      <w:szCs w:val="20"/>
    </w:rPr>
  </w:style>
  <w:style w:type="numbering" w:customStyle="1" w:styleId="NoList3">
    <w:name w:val="No List3"/>
    <w:next w:val="NoList"/>
    <w:uiPriority w:val="99"/>
    <w:semiHidden/>
    <w:unhideWhenUsed/>
    <w:rsid w:val="00AF04E9"/>
  </w:style>
  <w:style w:type="numbering" w:customStyle="1" w:styleId="NoList12">
    <w:name w:val="No List12"/>
    <w:next w:val="NoList"/>
    <w:uiPriority w:val="99"/>
    <w:semiHidden/>
    <w:unhideWhenUsed/>
    <w:rsid w:val="00AF04E9"/>
  </w:style>
  <w:style w:type="numbering" w:customStyle="1" w:styleId="NoList21">
    <w:name w:val="No List21"/>
    <w:next w:val="NoList"/>
    <w:uiPriority w:val="99"/>
    <w:semiHidden/>
    <w:unhideWhenUsed/>
    <w:rsid w:val="00AF04E9"/>
  </w:style>
  <w:style w:type="numbering" w:customStyle="1" w:styleId="NoList111">
    <w:name w:val="No List111"/>
    <w:next w:val="NoList"/>
    <w:uiPriority w:val="99"/>
    <w:semiHidden/>
    <w:unhideWhenUsed/>
    <w:rsid w:val="00AF04E9"/>
  </w:style>
  <w:style w:type="numbering" w:customStyle="1" w:styleId="NoList211">
    <w:name w:val="No List211"/>
    <w:next w:val="NoList"/>
    <w:uiPriority w:val="99"/>
    <w:semiHidden/>
    <w:unhideWhenUsed/>
    <w:rsid w:val="00AF04E9"/>
  </w:style>
  <w:style w:type="numbering" w:customStyle="1" w:styleId="NoList1111">
    <w:name w:val="No List1111"/>
    <w:next w:val="NoList"/>
    <w:uiPriority w:val="99"/>
    <w:semiHidden/>
    <w:unhideWhenUsed/>
    <w:rsid w:val="00AF04E9"/>
  </w:style>
  <w:style w:type="numbering" w:customStyle="1" w:styleId="NoList4">
    <w:name w:val="No List4"/>
    <w:next w:val="NoList"/>
    <w:uiPriority w:val="99"/>
    <w:semiHidden/>
    <w:unhideWhenUsed/>
    <w:rsid w:val="00AF04E9"/>
  </w:style>
  <w:style w:type="numbering" w:customStyle="1" w:styleId="NoList5">
    <w:name w:val="No List5"/>
    <w:next w:val="NoList"/>
    <w:uiPriority w:val="99"/>
    <w:semiHidden/>
    <w:unhideWhenUsed/>
    <w:rsid w:val="00AF04E9"/>
  </w:style>
  <w:style w:type="character" w:customStyle="1" w:styleId="flagicon">
    <w:name w:val="flagicon"/>
    <w:basedOn w:val="DefaultParagraphFont"/>
    <w:rsid w:val="00AF04E9"/>
  </w:style>
  <w:style w:type="paragraph" w:customStyle="1" w:styleId="CardsHighlighted">
    <w:name w:val="Cards Highlighted"/>
    <w:basedOn w:val="Normal"/>
    <w:link w:val="CardsHighlightedChar"/>
    <w:autoRedefine/>
    <w:qFormat/>
    <w:rsid w:val="00AF04E9"/>
    <w:pPr>
      <w:shd w:val="clear" w:color="auto" w:fill="00FFFF"/>
      <w:ind w:left="288" w:right="288"/>
      <w:jc w:val="both"/>
    </w:pPr>
    <w:rPr>
      <w:rFonts w:eastAsia="Times New Roman"/>
      <w:u w:val="thick"/>
    </w:rPr>
  </w:style>
  <w:style w:type="character" w:customStyle="1" w:styleId="CardsHighlightedChar">
    <w:name w:val="Cards Highlighted Char"/>
    <w:link w:val="CardsHighlighted"/>
    <w:rsid w:val="00AF04E9"/>
    <w:rPr>
      <w:rFonts w:ascii="Calibri" w:eastAsia="Times New Roman" w:hAnsi="Calibri"/>
      <w:sz w:val="22"/>
      <w:szCs w:val="22"/>
      <w:u w:val="thick"/>
      <w:shd w:val="clear" w:color="auto" w:fill="00FFFF"/>
    </w:rPr>
  </w:style>
  <w:style w:type="character" w:customStyle="1" w:styleId="A12">
    <w:name w:val="A12"/>
    <w:uiPriority w:val="99"/>
    <w:rsid w:val="00AF04E9"/>
    <w:rPr>
      <w:rFonts w:ascii="Minion Pro" w:hAnsi="Minion Pro" w:cs="Minion Pro"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AF04E9"/>
    <w:rPr>
      <w:rFonts w:ascii="Times New Roman" w:eastAsia="Times New Roman" w:hAnsi="Times New Roman" w:cs="Arial"/>
      <w:b/>
      <w:sz w:val="20"/>
      <w:szCs w:val="36"/>
    </w:rPr>
  </w:style>
  <w:style w:type="character" w:customStyle="1" w:styleId="bold-italic-sub-c">
    <w:name w:val="bold-italic-sub-c"/>
    <w:basedOn w:val="DefaultParagraphFont"/>
    <w:rsid w:val="00AF04E9"/>
  </w:style>
  <w:style w:type="character" w:customStyle="1" w:styleId="charoverride-4">
    <w:name w:val="charoverride-4"/>
    <w:basedOn w:val="DefaultParagraphFont"/>
    <w:rsid w:val="00AF04E9"/>
  </w:style>
  <w:style w:type="character" w:customStyle="1" w:styleId="charoverride-3">
    <w:name w:val="charoverride-3"/>
    <w:basedOn w:val="DefaultParagraphFont"/>
    <w:rsid w:val="00AF04E9"/>
  </w:style>
  <w:style w:type="character" w:customStyle="1" w:styleId="f">
    <w:name w:val="f"/>
    <w:rsid w:val="00AF04E9"/>
  </w:style>
  <w:style w:type="character" w:customStyle="1" w:styleId="BlockTitle2Char">
    <w:name w:val="Block Title2 Char"/>
    <w:link w:val="BlockTitle2"/>
    <w:rsid w:val="00AF04E9"/>
    <w:rPr>
      <w:rFonts w:ascii="Times New Roman" w:eastAsia="Times New Roman" w:hAnsi="Times New Roman"/>
      <w:b/>
      <w:sz w:val="32"/>
      <w:szCs w:val="20"/>
      <w:u w:val="single"/>
    </w:rPr>
  </w:style>
  <w:style w:type="paragraph" w:customStyle="1" w:styleId="tag1">
    <w:name w:val="tag1"/>
    <w:basedOn w:val="Normal"/>
    <w:qFormat/>
    <w:rsid w:val="00AF04E9"/>
    <w:rPr>
      <w:rFonts w:eastAsia="Times New Roman"/>
      <w:b/>
      <w:szCs w:val="20"/>
    </w:rPr>
  </w:style>
  <w:style w:type="paragraph" w:customStyle="1" w:styleId="tagcite3">
    <w:name w:val="tagcite"/>
    <w:basedOn w:val="Normal"/>
    <w:qFormat/>
    <w:rsid w:val="00AF04E9"/>
    <w:rPr>
      <w:rFonts w:eastAsia="Times New Roman"/>
      <w:b/>
    </w:rPr>
  </w:style>
  <w:style w:type="paragraph" w:customStyle="1" w:styleId="SmallFontCharCharChar">
    <w:name w:val="Small Font Char Char Char"/>
    <w:basedOn w:val="Normal"/>
    <w:uiPriority w:val="99"/>
    <w:qFormat/>
    <w:rsid w:val="00AF04E9"/>
    <w:rPr>
      <w:rFonts w:eastAsia="Times New Roman"/>
      <w:sz w:val="12"/>
    </w:rPr>
  </w:style>
  <w:style w:type="character" w:customStyle="1" w:styleId="tag1Char">
    <w:name w:val="tag1 Char"/>
    <w:rsid w:val="00AF04E9"/>
    <w:rPr>
      <w:b/>
      <w:bCs w:val="0"/>
      <w:sz w:val="24"/>
    </w:rPr>
  </w:style>
  <w:style w:type="character" w:customStyle="1" w:styleId="SmallFontCharCharCharChar">
    <w:name w:val="Small Font Char Char Char Char"/>
    <w:rsid w:val="00AF04E9"/>
    <w:rPr>
      <w:rFonts w:ascii="Arial" w:hAnsi="Arial" w:cs="Arial" w:hint="default"/>
      <w:sz w:val="12"/>
      <w:szCs w:val="24"/>
    </w:rPr>
  </w:style>
  <w:style w:type="character" w:customStyle="1" w:styleId="TagCiteChar4">
    <w:name w:val="TagCite Char"/>
    <w:rsid w:val="00AF04E9"/>
    <w:rPr>
      <w:rFonts w:ascii="Garamond" w:hAnsi="Garamond" w:hint="default"/>
      <w:b/>
      <w:bCs w:val="0"/>
      <w:sz w:val="24"/>
      <w:szCs w:val="24"/>
    </w:rPr>
  </w:style>
  <w:style w:type="character" w:customStyle="1" w:styleId="heading2char2charchar1">
    <w:name w:val="heading2char2charchar1"/>
    <w:rsid w:val="00AF04E9"/>
  </w:style>
  <w:style w:type="character" w:customStyle="1" w:styleId="charchar60">
    <w:name w:val="charchar6"/>
    <w:rsid w:val="00AF04E9"/>
  </w:style>
  <w:style w:type="character" w:customStyle="1" w:styleId="searchtermbold">
    <w:name w:val="searchtermbold"/>
    <w:rsid w:val="00AF04E9"/>
  </w:style>
  <w:style w:type="character" w:customStyle="1" w:styleId="bps-topic-ident">
    <w:name w:val="bps-topic-ident"/>
    <w:rsid w:val="00AF04E9"/>
  </w:style>
  <w:style w:type="paragraph" w:customStyle="1" w:styleId="TagLine">
    <w:name w:val="Tag Line"/>
    <w:basedOn w:val="Normal"/>
    <w:next w:val="FullText"/>
    <w:uiPriority w:val="99"/>
    <w:qFormat/>
    <w:rsid w:val="00AF04E9"/>
    <w:rPr>
      <w:rFonts w:ascii="Arial Narrow" w:eastAsia="Times New Roman" w:hAnsi="Arial Narrow"/>
      <w:b/>
      <w:sz w:val="28"/>
    </w:rPr>
  </w:style>
  <w:style w:type="paragraph" w:customStyle="1" w:styleId="FreeForm">
    <w:name w:val="Free Form"/>
    <w:qFormat/>
    <w:rsid w:val="00AF04E9"/>
    <w:rPr>
      <w:rFonts w:ascii="Times New Roman" w:eastAsia="ヒラギノ角ゴ Pro W3" w:hAnsi="Times New Roman" w:cs="Times New Roman"/>
      <w:color w:val="000000"/>
      <w:szCs w:val="20"/>
    </w:rPr>
  </w:style>
  <w:style w:type="character" w:customStyle="1" w:styleId="Hyperlink1">
    <w:name w:val="Hyperlink1"/>
    <w:rsid w:val="00AF04E9"/>
    <w:rPr>
      <w:color w:val="002FF6"/>
      <w:sz w:val="24"/>
      <w:u w:val="single"/>
    </w:rPr>
  </w:style>
  <w:style w:type="character" w:customStyle="1" w:styleId="AuthorDateChar0">
    <w:name w:val="Author/Date Char"/>
    <w:link w:val="AuthorDate1"/>
    <w:locked/>
    <w:rsid w:val="00AF04E9"/>
    <w:rPr>
      <w:rFonts w:cs="Calibri"/>
      <w:b/>
      <w:u w:val="single"/>
    </w:rPr>
  </w:style>
  <w:style w:type="paragraph" w:customStyle="1" w:styleId="AuthorDate1">
    <w:name w:val="Author/Date"/>
    <w:basedOn w:val="Normal"/>
    <w:link w:val="AuthorDateChar0"/>
    <w:qFormat/>
    <w:rsid w:val="00AF04E9"/>
    <w:rPr>
      <w:rFonts w:asciiTheme="minorHAnsi" w:eastAsiaTheme="minorEastAsia" w:hAnsiTheme="minorHAnsi" w:cs="Calibri"/>
      <w:b/>
      <w:sz w:val="24"/>
      <w:szCs w:val="24"/>
      <w:u w:val="single"/>
    </w:rPr>
  </w:style>
  <w:style w:type="character" w:customStyle="1" w:styleId="HilightChar">
    <w:name w:val="Hilight Char"/>
    <w:rsid w:val="00AF04E9"/>
    <w:rPr>
      <w:rFonts w:eastAsia="Calibri"/>
      <w:b/>
      <w:noProof w:val="0"/>
      <w:sz w:val="22"/>
      <w:szCs w:val="22"/>
      <w:u w:val="single"/>
      <w:lang w:val="en-US" w:eastAsia="ar-SA" w:bidi="ar-SA"/>
    </w:rPr>
  </w:style>
  <w:style w:type="character" w:customStyle="1" w:styleId="StyleUnderlineCharChar">
    <w:name w:val="Style Underline Char Char"/>
    <w:rsid w:val="00AF04E9"/>
    <w:rPr>
      <w:rFonts w:ascii="Times New Roman" w:eastAsia="Times New Roman" w:hAnsi="Times New Roman" w:cs="Times New Roman"/>
      <w:sz w:val="20"/>
      <w:szCs w:val="20"/>
      <w:u w:val="single"/>
    </w:rPr>
  </w:style>
  <w:style w:type="character" w:customStyle="1" w:styleId="c1">
    <w:name w:val="c1"/>
    <w:rsid w:val="00AF04E9"/>
  </w:style>
  <w:style w:type="paragraph" w:customStyle="1" w:styleId="Hat2">
    <w:name w:val="Hat2"/>
    <w:basedOn w:val="Heading2"/>
    <w:next w:val="Heading2"/>
    <w:autoRedefine/>
    <w:uiPriority w:val="99"/>
    <w:qFormat/>
    <w:rsid w:val="00AF04E9"/>
    <w:pPr>
      <w:keepNext w:val="0"/>
      <w:keepLines w:val="0"/>
      <w:pageBreakBefore w:val="0"/>
      <w:spacing w:before="0"/>
      <w:jc w:val="left"/>
    </w:pPr>
    <w:rPr>
      <w:rFonts w:ascii="Arial Narrow" w:eastAsia="Calibri" w:hAnsi="Arial Narrow" w:cs="Times New Roman"/>
      <w:sz w:val="20"/>
      <w:u w:val="none"/>
    </w:rPr>
  </w:style>
  <w:style w:type="character" w:customStyle="1" w:styleId="Emphasis22">
    <w:name w:val="Emphasis 2"/>
    <w:basedOn w:val="Emphasis"/>
    <w:uiPriority w:val="1"/>
    <w:qFormat/>
    <w:rsid w:val="00AF04E9"/>
    <w:rPr>
      <w:rFonts w:ascii="Times New Roman" w:hAnsi="Times New Roman" w:cs="Times New Roman" w:hint="default"/>
      <w:b w:val="0"/>
      <w:bCs w:val="0"/>
      <w:i w:val="0"/>
      <w:iCs/>
      <w:sz w:val="22"/>
      <w:u w:val="single"/>
      <w:bdr w:val="single" w:sz="2" w:space="0" w:color="auto" w:frame="1"/>
    </w:rPr>
  </w:style>
  <w:style w:type="paragraph" w:customStyle="1" w:styleId="StyleCardTextUnderline3">
    <w:name w:val="Style Card Text + Underline3"/>
    <w:link w:val="StyleCardTextUnderline3Char"/>
    <w:qFormat/>
    <w:rsid w:val="00AF04E9"/>
    <w:pPr>
      <w:spacing w:after="200" w:line="276" w:lineRule="auto"/>
    </w:pPr>
    <w:rPr>
      <w:rFonts w:eastAsia="SimSun"/>
      <w:u w:val="thick"/>
      <w:lang w:eastAsia="zh-CN"/>
    </w:rPr>
  </w:style>
  <w:style w:type="character" w:customStyle="1" w:styleId="Underline4">
    <w:name w:val="*Underline*"/>
    <w:rsid w:val="00AF04E9"/>
    <w:rPr>
      <w:rFonts w:ascii="Times New Roman" w:hAnsi="Times New Roman"/>
      <w:b/>
      <w:sz w:val="24"/>
      <w:u w:val="single"/>
    </w:rPr>
  </w:style>
  <w:style w:type="paragraph" w:customStyle="1" w:styleId="TxBr33p1">
    <w:name w:val="TxBr_33p1"/>
    <w:basedOn w:val="Normal"/>
    <w:uiPriority w:val="99"/>
    <w:qFormat/>
    <w:rsid w:val="00AF04E9"/>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AF04E9"/>
    <w:rPr>
      <w:rFonts w:eastAsia="SimSun"/>
      <w:lang w:eastAsia="zh-CN"/>
    </w:rPr>
  </w:style>
  <w:style w:type="character" w:customStyle="1" w:styleId="comments-post">
    <w:name w:val="comments-post"/>
    <w:rsid w:val="00AF04E9"/>
  </w:style>
  <w:style w:type="character" w:customStyle="1" w:styleId="boldciteChar4">
    <w:name w:val="bold cite Char4"/>
    <w:link w:val="boldcite"/>
    <w:locked/>
    <w:rsid w:val="00AF04E9"/>
    <w:rPr>
      <w:rFonts w:ascii="Calibri" w:eastAsia="Times New Roman" w:hAnsi="Calibri" w:cs="Arial"/>
      <w:b/>
      <w:kern w:val="32"/>
    </w:rPr>
  </w:style>
  <w:style w:type="paragraph" w:customStyle="1" w:styleId="Irrelevant6font">
    <w:name w:val="Irrelevant (6 font)"/>
    <w:basedOn w:val="Normal"/>
    <w:qFormat/>
    <w:rsid w:val="00AF04E9"/>
    <w:pPr>
      <w:ind w:left="547" w:right="648"/>
      <w:jc w:val="both"/>
    </w:pPr>
    <w:rPr>
      <w:rFonts w:eastAsia="Calibri"/>
      <w:sz w:val="12"/>
      <w:szCs w:val="12"/>
    </w:rPr>
  </w:style>
  <w:style w:type="character" w:customStyle="1" w:styleId="Irrelevant5fontChar">
    <w:name w:val="Irrelevant (5 font) Char"/>
    <w:rsid w:val="00AF04E9"/>
    <w:rPr>
      <w:sz w:val="10"/>
      <w:szCs w:val="10"/>
      <w:lang w:val="en-US" w:eastAsia="en-US" w:bidi="ar-SA"/>
    </w:rPr>
  </w:style>
  <w:style w:type="character" w:customStyle="1" w:styleId="TagsCharCharChar">
    <w:name w:val="Tags Char Char Char"/>
    <w:rsid w:val="00AF04E9"/>
    <w:rPr>
      <w:b/>
      <w:lang w:val="en-US" w:eastAsia="en-US" w:bidi="ar-SA"/>
    </w:rPr>
  </w:style>
  <w:style w:type="character" w:customStyle="1" w:styleId="Hyperlink13">
    <w:name w:val="Hyperlink13"/>
    <w:rsid w:val="00AF04E9"/>
    <w:rPr>
      <w:b w:val="0"/>
      <w:bCs w:val="0"/>
      <w:strike w:val="0"/>
      <w:dstrike w:val="0"/>
      <w:color w:val="008000"/>
      <w:sz w:val="20"/>
      <w:szCs w:val="20"/>
      <w:u w:val="none"/>
      <w:effect w:val="none"/>
    </w:rPr>
  </w:style>
  <w:style w:type="character" w:customStyle="1" w:styleId="standardcontent1">
    <w:name w:val="standardcontent1"/>
    <w:rsid w:val="00AF04E9"/>
    <w:rPr>
      <w:rFonts w:ascii="Arial" w:hAnsi="Arial" w:cs="Arial" w:hint="default"/>
      <w:strike w:val="0"/>
      <w:dstrike w:val="0"/>
      <w:sz w:val="24"/>
      <w:szCs w:val="24"/>
      <w:u w:val="none"/>
      <w:effect w:val="none"/>
    </w:rPr>
  </w:style>
  <w:style w:type="character" w:customStyle="1" w:styleId="Hyperlink4">
    <w:name w:val="Hyperlink4"/>
    <w:rsid w:val="00AF04E9"/>
    <w:rPr>
      <w:color w:val="000066"/>
      <w:u w:val="single"/>
    </w:rPr>
  </w:style>
  <w:style w:type="paragraph" w:customStyle="1" w:styleId="rddateline">
    <w:name w:val="rddateline"/>
    <w:basedOn w:val="Normal"/>
    <w:qFormat/>
    <w:rsid w:val="00AF04E9"/>
    <w:rPr>
      <w:rFonts w:eastAsia="Calibri"/>
      <w:szCs w:val="20"/>
    </w:rPr>
  </w:style>
  <w:style w:type="paragraph" w:customStyle="1" w:styleId="rdheadline">
    <w:name w:val="rdheadline"/>
    <w:basedOn w:val="Normal"/>
    <w:qFormat/>
    <w:rsid w:val="00AF04E9"/>
    <w:pPr>
      <w:spacing w:before="100" w:beforeAutospacing="1" w:after="100" w:afterAutospacing="1"/>
    </w:pPr>
    <w:rPr>
      <w:rFonts w:ascii="Verdana" w:eastAsia="Calibri" w:hAnsi="Verdana"/>
      <w:b/>
      <w:bCs/>
      <w:sz w:val="32"/>
      <w:szCs w:val="32"/>
    </w:rPr>
  </w:style>
  <w:style w:type="paragraph" w:customStyle="1" w:styleId="rdbyline">
    <w:name w:val="rdbyline"/>
    <w:basedOn w:val="Normal"/>
    <w:qFormat/>
    <w:rsid w:val="00AF04E9"/>
    <w:pPr>
      <w:spacing w:after="100" w:afterAutospacing="1"/>
    </w:pPr>
    <w:rPr>
      <w:rFonts w:ascii="Verdana" w:eastAsia="Calibri" w:hAnsi="Verdana"/>
      <w:szCs w:val="20"/>
    </w:rPr>
  </w:style>
  <w:style w:type="character" w:customStyle="1" w:styleId="rddeckline1">
    <w:name w:val="rddeckline1"/>
    <w:rsid w:val="00AF04E9"/>
    <w:rPr>
      <w:rFonts w:ascii="Verdana" w:hAnsi="Verdana" w:hint="default"/>
      <w:b/>
      <w:bCs/>
      <w:sz w:val="22"/>
      <w:szCs w:val="22"/>
    </w:rPr>
  </w:style>
  <w:style w:type="character" w:customStyle="1" w:styleId="link-external">
    <w:name w:val="link-external"/>
    <w:rsid w:val="00AF04E9"/>
  </w:style>
  <w:style w:type="character" w:customStyle="1" w:styleId="contact1">
    <w:name w:val="contact1"/>
    <w:rsid w:val="00AF04E9"/>
    <w:rPr>
      <w:rFonts w:ascii="Tahoma" w:hAnsi="Tahoma" w:cs="Tahoma" w:hint="default"/>
      <w:color w:val="999999"/>
      <w:sz w:val="20"/>
      <w:szCs w:val="20"/>
    </w:rPr>
  </w:style>
  <w:style w:type="character" w:customStyle="1" w:styleId="credits1">
    <w:name w:val="credits1"/>
    <w:rsid w:val="00AF04E9"/>
    <w:rPr>
      <w:rFonts w:ascii="Tahoma" w:hAnsi="Tahoma" w:cs="Tahoma" w:hint="default"/>
      <w:color w:val="999999"/>
      <w:sz w:val="16"/>
      <w:szCs w:val="16"/>
    </w:rPr>
  </w:style>
  <w:style w:type="paragraph" w:customStyle="1" w:styleId="Heading20">
    <w:name w:val="Heading2"/>
    <w:basedOn w:val="Normal"/>
    <w:link w:val="Heading2Char1"/>
    <w:qFormat/>
    <w:rsid w:val="00AF04E9"/>
    <w:pPr>
      <w:jc w:val="center"/>
    </w:pPr>
    <w:rPr>
      <w:rFonts w:eastAsia="Times New Roman"/>
      <w:b/>
      <w:caps/>
    </w:rPr>
  </w:style>
  <w:style w:type="character" w:customStyle="1" w:styleId="Heading2Char1">
    <w:name w:val="Heading2 Char"/>
    <w:link w:val="Heading20"/>
    <w:rsid w:val="00AF04E9"/>
    <w:rPr>
      <w:rFonts w:ascii="Calibri" w:eastAsia="Times New Roman" w:hAnsi="Calibri"/>
      <w:b/>
      <w:caps/>
      <w:sz w:val="22"/>
      <w:szCs w:val="22"/>
    </w:rPr>
  </w:style>
  <w:style w:type="paragraph" w:customStyle="1" w:styleId="Header2">
    <w:name w:val="Header2"/>
    <w:basedOn w:val="Heading20"/>
    <w:link w:val="Header2Char"/>
    <w:qFormat/>
    <w:rsid w:val="00AF04E9"/>
  </w:style>
  <w:style w:type="character" w:customStyle="1" w:styleId="Header2Char">
    <w:name w:val="Header2 Char"/>
    <w:link w:val="Header2"/>
    <w:rsid w:val="00AF04E9"/>
    <w:rPr>
      <w:rFonts w:ascii="Calibri" w:eastAsia="Times New Roman" w:hAnsi="Calibri"/>
      <w:b/>
      <w:caps/>
      <w:sz w:val="22"/>
      <w:szCs w:val="22"/>
    </w:rPr>
  </w:style>
  <w:style w:type="paragraph" w:customStyle="1" w:styleId="Underlinedcard1">
    <w:name w:val="Underlined card"/>
    <w:basedOn w:val="Normal"/>
    <w:link w:val="UnderlinedcardChar1"/>
    <w:autoRedefine/>
    <w:qFormat/>
    <w:rsid w:val="00AF04E9"/>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AF04E9"/>
    <w:rPr>
      <w:rFonts w:ascii="Calibri" w:eastAsia="Times New Roman" w:hAnsi="Calibri"/>
      <w:sz w:val="22"/>
      <w:szCs w:val="22"/>
      <w:u w:val="thick"/>
    </w:rPr>
  </w:style>
  <w:style w:type="paragraph" w:customStyle="1" w:styleId="StyleHeading212pt">
    <w:name w:val="Style Heading2 + 12 pt"/>
    <w:basedOn w:val="Heading20"/>
    <w:link w:val="StyleHeading212ptChar"/>
    <w:qFormat/>
    <w:rsid w:val="00AF04E9"/>
    <w:rPr>
      <w:bCs/>
    </w:rPr>
  </w:style>
  <w:style w:type="character" w:customStyle="1" w:styleId="StyleHeading212ptChar">
    <w:name w:val="Style Heading2 + 12 pt Char"/>
    <w:link w:val="StyleHeading212pt"/>
    <w:rsid w:val="00AF04E9"/>
    <w:rPr>
      <w:rFonts w:ascii="Calibri" w:eastAsia="Times New Roman" w:hAnsi="Calibri"/>
      <w:b/>
      <w:bCs/>
      <w:caps/>
      <w:sz w:val="22"/>
      <w:szCs w:val="22"/>
    </w:rPr>
  </w:style>
  <w:style w:type="paragraph" w:customStyle="1" w:styleId="Heading212pt">
    <w:name w:val="Heading2 + 12 pt"/>
    <w:basedOn w:val="StyleHeading212pt"/>
    <w:link w:val="Heading212ptChar"/>
    <w:qFormat/>
    <w:rsid w:val="00AF04E9"/>
  </w:style>
  <w:style w:type="character" w:customStyle="1" w:styleId="Heading212ptChar">
    <w:name w:val="Heading2 + 12 pt Char"/>
    <w:link w:val="Heading212pt"/>
    <w:rsid w:val="00AF04E9"/>
    <w:rPr>
      <w:rFonts w:ascii="Calibri" w:eastAsia="Times New Roman" w:hAnsi="Calibri"/>
      <w:b/>
      <w:bCs/>
      <w:caps/>
      <w:sz w:val="22"/>
      <w:szCs w:val="22"/>
    </w:rPr>
  </w:style>
  <w:style w:type="paragraph" w:customStyle="1" w:styleId="StyleHeading110pt">
    <w:name w:val="Style Heading 1 + 10 pt"/>
    <w:basedOn w:val="Heading1"/>
    <w:qFormat/>
    <w:rsid w:val="00AF04E9"/>
    <w:pPr>
      <w:keepNext w:val="0"/>
      <w:keepLines w:val="0"/>
      <w:pBdr>
        <w:top w:val="single" w:sz="18" w:space="1" w:color="000000"/>
        <w:left w:val="single" w:sz="18" w:space="4" w:color="000000"/>
        <w:bottom w:val="single" w:sz="18" w:space="1" w:color="000000"/>
        <w:right w:val="single" w:sz="18" w:space="4" w:color="000000"/>
      </w:pBdr>
      <w:spacing w:before="0"/>
    </w:pPr>
    <w:rPr>
      <w:rFonts w:eastAsia="Times New Roman" w:cs="Times New Roman"/>
      <w:sz w:val="20"/>
    </w:rPr>
  </w:style>
  <w:style w:type="paragraph" w:customStyle="1" w:styleId="StyleStyleHeading110pt10pt">
    <w:name w:val="Style Style Heading 1 + 10 pt + 10 pt"/>
    <w:basedOn w:val="StyleHeading110pt"/>
    <w:qFormat/>
    <w:rsid w:val="00AF04E9"/>
  </w:style>
  <w:style w:type="paragraph" w:customStyle="1" w:styleId="StyleUnderliningTimesNewRomanBoldNounderlineKernat16">
    <w:name w:val="Style Underlining + Times New Roman Bold No underline Kern at 16..."/>
    <w:basedOn w:val="Normal"/>
    <w:qFormat/>
    <w:rsid w:val="00AF04E9"/>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AF04E9"/>
    <w:rPr>
      <w:rFonts w:eastAsia="Calibri"/>
      <w:b/>
      <w:bCs/>
      <w:kern w:val="32"/>
      <w:sz w:val="32"/>
      <w:szCs w:val="32"/>
    </w:rPr>
  </w:style>
  <w:style w:type="paragraph" w:customStyle="1" w:styleId="StyleBoldUnderliningKernat16pt">
    <w:name w:val="Style Bold Underlining + Kern at 16 pt"/>
    <w:basedOn w:val="Normal"/>
    <w:qFormat/>
    <w:rsid w:val="00AF04E9"/>
    <w:pPr>
      <w:widowControl w:val="0"/>
      <w:tabs>
        <w:tab w:val="left" w:pos="8820"/>
      </w:tabs>
      <w:autoSpaceDE w:val="0"/>
      <w:autoSpaceDN w:val="0"/>
      <w:spacing w:before="100" w:after="100"/>
    </w:pPr>
    <w:rPr>
      <w:rFonts w:eastAsia="Calibri"/>
      <w:b/>
      <w:bCs/>
      <w:kern w:val="32"/>
      <w:sz w:val="32"/>
      <w:szCs w:val="32"/>
      <w:u w:val="single"/>
      <w:lang w:val="en-GB"/>
    </w:rPr>
  </w:style>
  <w:style w:type="character" w:customStyle="1" w:styleId="StyleBoldText12pt10ptNotBoldKernat16pt">
    <w:name w:val="Style Bold Text 12 pt + 10 pt Not Bold Kern at 16 pt"/>
    <w:rsid w:val="00AF04E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AF04E9"/>
  </w:style>
  <w:style w:type="paragraph" w:customStyle="1" w:styleId="highlightcardtext">
    <w:name w:val="highlight card text"/>
    <w:basedOn w:val="evidencetext"/>
    <w:qFormat/>
    <w:rsid w:val="00AF04E9"/>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qFormat/>
    <w:rsid w:val="00AF04E9"/>
    <w:pPr>
      <w:ind w:left="1440" w:right="2016"/>
    </w:pPr>
    <w:rPr>
      <w:rFonts w:eastAsia="Calibri"/>
      <w:sz w:val="18"/>
      <w:u w:val="single"/>
    </w:rPr>
  </w:style>
  <w:style w:type="paragraph" w:customStyle="1" w:styleId="underlinecard0">
    <w:name w:val="underline card"/>
    <w:basedOn w:val="Normal"/>
    <w:qFormat/>
    <w:rsid w:val="00AF04E9"/>
    <w:pPr>
      <w:ind w:left="1728" w:right="1728"/>
    </w:pPr>
    <w:rPr>
      <w:rFonts w:eastAsia="Calibri"/>
      <w:sz w:val="18"/>
      <w:u w:val="single"/>
    </w:rPr>
  </w:style>
  <w:style w:type="paragraph" w:customStyle="1" w:styleId="CardsChar2">
    <w:name w:val="Cards Char2"/>
    <w:basedOn w:val="Normal"/>
    <w:qFormat/>
    <w:rsid w:val="00AF04E9"/>
    <w:pPr>
      <w:autoSpaceDE w:val="0"/>
      <w:autoSpaceDN w:val="0"/>
      <w:adjustRightInd w:val="0"/>
      <w:ind w:left="432" w:right="432"/>
      <w:jc w:val="both"/>
    </w:pPr>
    <w:rPr>
      <w:rFonts w:eastAsia="Calibri"/>
      <w:szCs w:val="20"/>
    </w:rPr>
  </w:style>
  <w:style w:type="character" w:customStyle="1" w:styleId="Char3">
    <w:name w:val="Char3"/>
    <w:rsid w:val="00AF04E9"/>
    <w:rPr>
      <w:rFonts w:ascii="Arial Narrow" w:eastAsia="Batang" w:hAnsi="Arial Narrow" w:cs="Arial"/>
      <w:b/>
      <w:bCs/>
      <w:iCs/>
      <w:sz w:val="24"/>
      <w:szCs w:val="28"/>
      <w:lang w:val="en-US" w:eastAsia="en-US" w:bidi="ar-SA"/>
    </w:rPr>
  </w:style>
  <w:style w:type="character" w:customStyle="1" w:styleId="UnderlinedCards">
    <w:name w:val="Underlined Cards"/>
    <w:rsid w:val="00AF04E9"/>
    <w:rPr>
      <w:sz w:val="24"/>
      <w:szCs w:val="24"/>
      <w:u w:val="thick"/>
      <w:lang w:val="en-US" w:eastAsia="en-US" w:bidi="ar-SA"/>
    </w:rPr>
  </w:style>
  <w:style w:type="paragraph" w:customStyle="1" w:styleId="story-body">
    <w:name w:val="story-body"/>
    <w:basedOn w:val="Normal"/>
    <w:qFormat/>
    <w:rsid w:val="00AF04E9"/>
    <w:pPr>
      <w:spacing w:before="100" w:beforeAutospacing="1" w:after="100" w:afterAutospacing="1"/>
    </w:pPr>
    <w:rPr>
      <w:rFonts w:eastAsia="Calibri"/>
    </w:rPr>
  </w:style>
  <w:style w:type="character" w:customStyle="1" w:styleId="highlightcardtextChar">
    <w:name w:val="highlight card text Char"/>
    <w:rsid w:val="00AF04E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F04E9"/>
    <w:pPr>
      <w:ind w:left="1728" w:right="1728"/>
    </w:pPr>
    <w:rPr>
      <w:rFonts w:eastAsia="Times New Roman"/>
      <w:sz w:val="18"/>
    </w:rPr>
  </w:style>
  <w:style w:type="character" w:customStyle="1" w:styleId="CardTextCharCharCharCharChar">
    <w:name w:val="Card Text Char Char Char Char Char"/>
    <w:link w:val="CardTextCharCharCharChar"/>
    <w:rsid w:val="00AF04E9"/>
    <w:rPr>
      <w:rFonts w:ascii="Calibri" w:eastAsia="Times New Roman" w:hAnsi="Calibri"/>
      <w:sz w:val="18"/>
      <w:szCs w:val="22"/>
    </w:rPr>
  </w:style>
  <w:style w:type="character" w:customStyle="1" w:styleId="TagsChar4">
    <w:name w:val="Tags Char4"/>
    <w:rsid w:val="00AF04E9"/>
    <w:rPr>
      <w:b/>
      <w:lang w:val="en-US" w:eastAsia="en-US" w:bidi="ar-SA"/>
    </w:rPr>
  </w:style>
  <w:style w:type="character" w:customStyle="1" w:styleId="TagsChar1">
    <w:name w:val="Tags Char1"/>
    <w:aliases w:val="Super Script Char1,TagStyle Char1,Tag Char2,TAG Char3,Heading 2 Char1 Char2,TAG Char1 Char2,Heading 2 Char Char Char Char Char2,Heading 2 Char1 Char Char Char Char Char2,Tag&amp;Ci Char,Heading 2 Char Char Char2,Heading 2 Char2 Char Char11,T Char"/>
    <w:qFormat/>
    <w:rsid w:val="00AF04E9"/>
    <w:rPr>
      <w:b/>
      <w:sz w:val="24"/>
      <w:lang w:val="en-US" w:eastAsia="en-US" w:bidi="ar-SA"/>
    </w:rPr>
  </w:style>
  <w:style w:type="character" w:customStyle="1" w:styleId="hit1">
    <w:name w:val="hit1"/>
    <w:rsid w:val="00AF04E9"/>
    <w:rPr>
      <w:rFonts w:ascii="Verdana" w:hAnsi="Verdana" w:hint="default"/>
      <w:b/>
      <w:bCs/>
      <w:vanish w:val="0"/>
      <w:webHidden w:val="0"/>
      <w:color w:val="CC0033"/>
      <w:sz w:val="20"/>
      <w:szCs w:val="20"/>
      <w:specVanish w:val="0"/>
    </w:rPr>
  </w:style>
  <w:style w:type="character" w:customStyle="1" w:styleId="ssl01">
    <w:name w:val="ss_l01"/>
    <w:rsid w:val="00AF04E9"/>
    <w:rPr>
      <w:rFonts w:ascii="Verdana" w:hAnsi="Verdana" w:hint="default"/>
      <w:color w:val="000000"/>
      <w:sz w:val="20"/>
      <w:szCs w:val="20"/>
    </w:rPr>
  </w:style>
  <w:style w:type="character" w:customStyle="1" w:styleId="tightinline1">
    <w:name w:val="tightinline1"/>
    <w:rsid w:val="00AF04E9"/>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AF04E9"/>
    <w:pPr>
      <w:keepNext w:val="0"/>
      <w:keepLines w:val="0"/>
      <w:pBdr>
        <w:top w:val="single" w:sz="4" w:space="1" w:color="auto" w:shadow="1"/>
        <w:left w:val="single" w:sz="4" w:space="4" w:color="auto" w:shadow="1"/>
        <w:bottom w:val="single" w:sz="4" w:space="1" w:color="auto" w:shadow="1"/>
        <w:right w:val="single" w:sz="4" w:space="4" w:color="auto" w:shadow="1"/>
      </w:pBdr>
      <w:spacing w:before="0"/>
      <w:outlineLvl w:val="9"/>
    </w:pPr>
    <w:rPr>
      <w:rFonts w:eastAsia="Times New Roman" w:cs="Times New Roman"/>
      <w:sz w:val="24"/>
      <w:szCs w:val="24"/>
    </w:rPr>
  </w:style>
  <w:style w:type="character" w:customStyle="1" w:styleId="NormaltagChar">
    <w:name w:val="Normal tag Char"/>
    <w:link w:val="Normaltag"/>
    <w:rsid w:val="00AF04E9"/>
    <w:rPr>
      <w:rFonts w:ascii="Calibri" w:eastAsia="Times New Roman" w:hAnsi="Calibri"/>
      <w:b/>
      <w:color w:val="000000"/>
      <w:sz w:val="22"/>
      <w:szCs w:val="20"/>
    </w:rPr>
  </w:style>
  <w:style w:type="paragraph" w:customStyle="1" w:styleId="Cardnon-underlined">
    <w:name w:val="Card non-underlined"/>
    <w:basedOn w:val="Normal"/>
    <w:link w:val="Cardnon-underlinedChar"/>
    <w:qFormat/>
    <w:rsid w:val="00AF04E9"/>
    <w:rPr>
      <w:rFonts w:eastAsia="Calibri"/>
      <w:sz w:val="16"/>
      <w:szCs w:val="20"/>
    </w:rPr>
  </w:style>
  <w:style w:type="paragraph" w:customStyle="1" w:styleId="CardCites">
    <w:name w:val="Card Cites"/>
    <w:basedOn w:val="Normal"/>
    <w:next w:val="Normal"/>
    <w:qFormat/>
    <w:rsid w:val="00AF04E9"/>
    <w:rPr>
      <w:rFonts w:eastAsia="Calibri"/>
      <w:b/>
    </w:rPr>
  </w:style>
  <w:style w:type="character" w:customStyle="1" w:styleId="blsp-spelling-corrected">
    <w:name w:val="blsp-spelling-corrected"/>
    <w:rsid w:val="00AF04E9"/>
  </w:style>
  <w:style w:type="character" w:customStyle="1" w:styleId="blsp-spelling-error">
    <w:name w:val="blsp-spelling-error"/>
    <w:rsid w:val="00AF04E9"/>
  </w:style>
  <w:style w:type="character" w:customStyle="1" w:styleId="sup">
    <w:name w:val="sup"/>
    <w:rsid w:val="00AF04E9"/>
  </w:style>
  <w:style w:type="character" w:customStyle="1" w:styleId="pgnum">
    <w:name w:val="pgnum"/>
    <w:rsid w:val="00AF04E9"/>
  </w:style>
  <w:style w:type="character" w:customStyle="1" w:styleId="SmallFontCharChar">
    <w:name w:val="Small Font Char Char"/>
    <w:rsid w:val="00AF04E9"/>
    <w:rPr>
      <w:rFonts w:ascii="Arial" w:hAnsi="Arial"/>
      <w:sz w:val="12"/>
      <w:szCs w:val="24"/>
      <w:lang w:val="en-US" w:eastAsia="en-US" w:bidi="ar-SA"/>
    </w:rPr>
  </w:style>
  <w:style w:type="paragraph" w:customStyle="1" w:styleId="textmargin">
    <w:name w:val="textmargin"/>
    <w:basedOn w:val="Normal"/>
    <w:uiPriority w:val="99"/>
    <w:qFormat/>
    <w:rsid w:val="00AF04E9"/>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AF04E9"/>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AF04E9"/>
    <w:rPr>
      <w:rFonts w:ascii="Arial Narrow" w:eastAsia="Calibri" w:hAnsi="Arial Narrow"/>
      <w:color w:val="000000"/>
    </w:rPr>
  </w:style>
  <w:style w:type="paragraph" w:customStyle="1" w:styleId="bc2">
    <w:name w:val="bc_2"/>
    <w:basedOn w:val="Normal"/>
    <w:uiPriority w:val="99"/>
    <w:qFormat/>
    <w:rsid w:val="00AF04E9"/>
    <w:pPr>
      <w:spacing w:before="100" w:beforeAutospacing="1" w:after="100" w:afterAutospacing="1"/>
    </w:pPr>
    <w:rPr>
      <w:rFonts w:eastAsia="Calibri"/>
      <w:color w:val="000000"/>
    </w:rPr>
  </w:style>
  <w:style w:type="character" w:customStyle="1" w:styleId="bc21">
    <w:name w:val="bc_21"/>
    <w:rsid w:val="00AF04E9"/>
  </w:style>
  <w:style w:type="paragraph" w:customStyle="1" w:styleId="style21">
    <w:name w:val="style2"/>
    <w:basedOn w:val="Normal"/>
    <w:uiPriority w:val="99"/>
    <w:qFormat/>
    <w:rsid w:val="00AF04E9"/>
    <w:rPr>
      <w:rFonts w:ascii="Verdana" w:eastAsia="Calibri" w:hAnsi="Verdana"/>
      <w:szCs w:val="20"/>
    </w:rPr>
  </w:style>
  <w:style w:type="paragraph" w:customStyle="1" w:styleId="quote2">
    <w:name w:val="quote2"/>
    <w:basedOn w:val="Normal"/>
    <w:uiPriority w:val="99"/>
    <w:qFormat/>
    <w:rsid w:val="00AF04E9"/>
    <w:rPr>
      <w:rFonts w:ascii="Verdana" w:eastAsia="Calibri" w:hAnsi="Verdana"/>
      <w:szCs w:val="20"/>
    </w:rPr>
  </w:style>
  <w:style w:type="character" w:customStyle="1" w:styleId="copystyle">
    <w:name w:val="copystyle"/>
    <w:rsid w:val="00AF04E9"/>
  </w:style>
  <w:style w:type="paragraph" w:customStyle="1" w:styleId="BlockTitle10">
    <w:name w:val="Block Title #1"/>
    <w:basedOn w:val="Heading1"/>
    <w:qFormat/>
    <w:rsid w:val="00AF04E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24"/>
    </w:rPr>
  </w:style>
  <w:style w:type="character" w:customStyle="1" w:styleId="boldciteCharChar1">
    <w:name w:val="bold cite Char Char1"/>
    <w:rsid w:val="00AF04E9"/>
    <w:rPr>
      <w:rFonts w:ascii="Arial" w:hAnsi="Arial" w:cs="Arial"/>
      <w:b/>
      <w:bCs/>
      <w:kern w:val="32"/>
      <w:sz w:val="24"/>
      <w:szCs w:val="24"/>
      <w:lang w:val="en-US" w:eastAsia="en-US" w:bidi="ar-SA"/>
    </w:rPr>
  </w:style>
  <w:style w:type="character" w:customStyle="1" w:styleId="ReadUnderline">
    <w:name w:val="Read Underline"/>
    <w:rsid w:val="00AF04E9"/>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F04E9"/>
    <w:pPr>
      <w:keepLines w:val="0"/>
      <w:pageBreakBefore w:val="0"/>
      <w:pBdr>
        <w:top w:val="none" w:sz="0" w:space="0" w:color="auto"/>
        <w:left w:val="none" w:sz="0" w:space="0" w:color="auto"/>
        <w:bottom w:val="single" w:sz="4" w:space="1" w:color="auto"/>
        <w:right w:val="none" w:sz="0" w:space="0" w:color="auto"/>
      </w:pBdr>
      <w:spacing w:before="0"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F04E9"/>
    <w:rPr>
      <w:rFonts w:ascii="Century Gothic" w:eastAsia="Times New Roman" w:hAnsi="Century Gothic" w:cs="Arial"/>
      <w:spacing w:val="-20"/>
      <w:kern w:val="32"/>
      <w:sz w:val="36"/>
      <w:szCs w:val="32"/>
    </w:rPr>
  </w:style>
  <w:style w:type="paragraph" w:customStyle="1" w:styleId="F4">
    <w:name w:val="F4"/>
    <w:basedOn w:val="Normal"/>
    <w:link w:val="F4Char"/>
    <w:qFormat/>
    <w:rsid w:val="00AF04E9"/>
    <w:pPr>
      <w:ind w:left="288" w:right="288"/>
    </w:pPr>
    <w:rPr>
      <w:rFonts w:ascii="Arial Narrow" w:eastAsia="Times New Roman" w:hAnsi="Arial Narrow"/>
      <w:szCs w:val="20"/>
      <w:u w:val="single"/>
    </w:rPr>
  </w:style>
  <w:style w:type="character" w:customStyle="1" w:styleId="F4Char">
    <w:name w:val="F4 Char"/>
    <w:link w:val="F4"/>
    <w:rsid w:val="00AF04E9"/>
    <w:rPr>
      <w:rFonts w:ascii="Arial Narrow" w:eastAsia="Times New Roman" w:hAnsi="Arial Narrow"/>
      <w:sz w:val="22"/>
      <w:szCs w:val="20"/>
      <w:u w:val="single"/>
    </w:rPr>
  </w:style>
  <w:style w:type="paragraph" w:customStyle="1" w:styleId="StyleCARD">
    <w:name w:val="Style CARD +"/>
    <w:basedOn w:val="Normal"/>
    <w:link w:val="StyleCARDChar"/>
    <w:qFormat/>
    <w:rsid w:val="00AF04E9"/>
    <w:pPr>
      <w:ind w:left="300" w:right="288"/>
    </w:pPr>
    <w:rPr>
      <w:rFonts w:ascii="Arial Narrow" w:eastAsia="Times New Roman" w:hAnsi="Arial Narrow"/>
      <w:szCs w:val="20"/>
    </w:rPr>
  </w:style>
  <w:style w:type="character" w:customStyle="1" w:styleId="StyleCARDChar">
    <w:name w:val="Style CARD + Char"/>
    <w:link w:val="StyleCARD"/>
    <w:rsid w:val="00AF04E9"/>
    <w:rPr>
      <w:rFonts w:ascii="Arial Narrow" w:eastAsia="Times New Roman" w:hAnsi="Arial Narrow"/>
      <w:sz w:val="22"/>
      <w:szCs w:val="20"/>
    </w:rPr>
  </w:style>
  <w:style w:type="character" w:customStyle="1" w:styleId="noiconheadline">
    <w:name w:val="noicon_headline"/>
    <w:rsid w:val="00AF04E9"/>
  </w:style>
  <w:style w:type="paragraph" w:styleId="MacroText">
    <w:name w:val="macro"/>
    <w:link w:val="MacroTextChar"/>
    <w:rsid w:val="00AF04E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F04E9"/>
    <w:rPr>
      <w:rFonts w:ascii="Courier New" w:eastAsia="Times New Roman" w:hAnsi="Courier New" w:cs="Courier New"/>
      <w:sz w:val="20"/>
      <w:szCs w:val="20"/>
    </w:rPr>
  </w:style>
  <w:style w:type="character" w:customStyle="1" w:styleId="pp1">
    <w:name w:val="pp1"/>
    <w:rsid w:val="00AF04E9"/>
    <w:rPr>
      <w:rFonts w:ascii="Times New Roman" w:hAnsi="Times New Roman" w:cs="Times New Roman" w:hint="default"/>
      <w:i w:val="0"/>
      <w:iCs w:val="0"/>
      <w:smallCaps w:val="0"/>
      <w:sz w:val="30"/>
      <w:szCs w:val="30"/>
    </w:rPr>
  </w:style>
  <w:style w:type="character" w:customStyle="1" w:styleId="prbodytext1">
    <w:name w:val="pr_bodytext1"/>
    <w:rsid w:val="00AF04E9"/>
    <w:rPr>
      <w:rFonts w:ascii="Arial" w:hAnsi="Arial" w:cs="Arial" w:hint="default"/>
      <w:sz w:val="20"/>
      <w:szCs w:val="20"/>
    </w:rPr>
  </w:style>
  <w:style w:type="character" w:customStyle="1" w:styleId="articlehead">
    <w:name w:val="articlehead"/>
    <w:rsid w:val="00AF04E9"/>
  </w:style>
  <w:style w:type="character" w:customStyle="1" w:styleId="lead">
    <w:name w:val="lead"/>
    <w:rsid w:val="00AF04E9"/>
  </w:style>
  <w:style w:type="character" w:customStyle="1" w:styleId="blue3">
    <w:name w:val="blue3"/>
    <w:rsid w:val="00AF04E9"/>
  </w:style>
  <w:style w:type="paragraph" w:customStyle="1" w:styleId="issuedetails">
    <w:name w:val="issue_details"/>
    <w:basedOn w:val="Normal"/>
    <w:uiPriority w:val="99"/>
    <w:qFormat/>
    <w:rsid w:val="00AF04E9"/>
    <w:pPr>
      <w:spacing w:before="100" w:beforeAutospacing="1" w:after="100" w:afterAutospacing="1"/>
    </w:pPr>
    <w:rPr>
      <w:rFonts w:eastAsia="Times New Roman"/>
    </w:rPr>
  </w:style>
  <w:style w:type="character" w:customStyle="1" w:styleId="over-title">
    <w:name w:val="over-title"/>
    <w:rsid w:val="00AF04E9"/>
  </w:style>
  <w:style w:type="character" w:customStyle="1" w:styleId="contentheader">
    <w:name w:val="contentheader"/>
    <w:rsid w:val="00AF04E9"/>
  </w:style>
  <w:style w:type="character" w:customStyle="1" w:styleId="Stylecites10ptNotBoldChar">
    <w:name w:val="Style cites + 10 pt Not Bold Char"/>
    <w:rsid w:val="00AF04E9"/>
    <w:rPr>
      <w:rFonts w:eastAsia="SimSun"/>
      <w:szCs w:val="24"/>
      <w:lang w:val="en-US" w:eastAsia="zh-CN" w:bidi="ar-SA"/>
    </w:rPr>
  </w:style>
  <w:style w:type="character" w:customStyle="1" w:styleId="tagscharchar0">
    <w:name w:val="tagscharchar"/>
    <w:rsid w:val="00AF04E9"/>
  </w:style>
  <w:style w:type="character" w:customStyle="1" w:styleId="FontStyle13">
    <w:name w:val="Font Style13"/>
    <w:uiPriority w:val="99"/>
    <w:rsid w:val="00AF04E9"/>
    <w:rPr>
      <w:rFonts w:ascii="Times New Roman" w:hAnsi="Times New Roman" w:cs="Times New Roman"/>
      <w:sz w:val="18"/>
      <w:szCs w:val="18"/>
    </w:rPr>
  </w:style>
  <w:style w:type="character" w:customStyle="1" w:styleId="FontStyle16">
    <w:name w:val="Font Style16"/>
    <w:uiPriority w:val="99"/>
    <w:rsid w:val="00AF04E9"/>
    <w:rPr>
      <w:rFonts w:ascii="Times New Roman" w:hAnsi="Times New Roman" w:cs="Times New Roman"/>
      <w:b/>
      <w:bCs/>
      <w:spacing w:val="-20"/>
      <w:sz w:val="16"/>
      <w:szCs w:val="16"/>
    </w:rPr>
  </w:style>
  <w:style w:type="character" w:customStyle="1" w:styleId="in-widget">
    <w:name w:val="in-widget"/>
    <w:rsid w:val="00AF04E9"/>
  </w:style>
  <w:style w:type="paragraph" w:customStyle="1" w:styleId="bodycopyindent">
    <w:name w:val="bodycopyindent"/>
    <w:basedOn w:val="Normal"/>
    <w:uiPriority w:val="99"/>
    <w:qFormat/>
    <w:rsid w:val="00AF04E9"/>
    <w:pPr>
      <w:spacing w:before="100" w:beforeAutospacing="1" w:after="100" w:afterAutospacing="1"/>
    </w:pPr>
    <w:rPr>
      <w:rFonts w:eastAsia="Times New Roman"/>
    </w:rPr>
  </w:style>
  <w:style w:type="character" w:customStyle="1" w:styleId="spanstyle">
    <w:name w:val="spanstyle"/>
    <w:rsid w:val="00AF04E9"/>
  </w:style>
  <w:style w:type="character" w:customStyle="1" w:styleId="ssl3">
    <w:name w:val="ss_l3"/>
    <w:rsid w:val="00AF04E9"/>
  </w:style>
  <w:style w:type="paragraph" w:customStyle="1" w:styleId="tussenkop">
    <w:name w:val="tussenkop"/>
    <w:basedOn w:val="Normal"/>
    <w:uiPriority w:val="99"/>
    <w:qFormat/>
    <w:rsid w:val="00AF04E9"/>
    <w:pPr>
      <w:spacing w:before="100" w:beforeAutospacing="1" w:after="100" w:afterAutospacing="1"/>
    </w:pPr>
    <w:rPr>
      <w:rFonts w:eastAsia="Times New Roman"/>
    </w:rPr>
  </w:style>
  <w:style w:type="paragraph" w:customStyle="1" w:styleId="text1">
    <w:name w:val="text1"/>
    <w:basedOn w:val="Normal"/>
    <w:autoRedefine/>
    <w:uiPriority w:val="99"/>
    <w:qFormat/>
    <w:rsid w:val="00AF04E9"/>
    <w:rPr>
      <w:rFonts w:eastAsia="Times New Roman"/>
      <w:szCs w:val="20"/>
    </w:rPr>
  </w:style>
  <w:style w:type="character" w:customStyle="1" w:styleId="docnumbertitle">
    <w:name w:val="doc_number_title"/>
    <w:basedOn w:val="DefaultParagraphFont"/>
    <w:rsid w:val="00AF04E9"/>
  </w:style>
  <w:style w:type="character" w:customStyle="1" w:styleId="Heading3Char2">
    <w:name w:val="Heading 3 Char2"/>
    <w:aliases w:val="Heading 3 Char Char Char4, Char Char2, Char Char1, Char Char Char4,Char Char Char Char Char Char Char Char1,Heading 3 Char1 Char1,No Underline Char1,3: Cite Char1,Index Headers Char1,Cite 1 Char1,Char Char Char4,Text 7 Char1,Block Char2"/>
    <w:basedOn w:val="DefaultParagraphFont"/>
    <w:qFormat/>
    <w:rsid w:val="00AF04E9"/>
    <w:rPr>
      <w:rFonts w:cs="Arial"/>
      <w:bCs/>
      <w:szCs w:val="26"/>
      <w:u w:val="single"/>
      <w:lang w:val="en-US" w:eastAsia="en-US" w:bidi="ar-SA"/>
    </w:rPr>
  </w:style>
  <w:style w:type="character" w:customStyle="1" w:styleId="StyleUnderlineChar9ptBorderSinglesolidlineAuto0">
    <w:name w:val="Style Underline Char + 9 pt Border: : (Single solid line Auto  0..."/>
    <w:basedOn w:val="DefaultParagraphFont"/>
    <w:rsid w:val="00AF04E9"/>
    <w:rPr>
      <w:rFonts w:ascii="Times New Roman" w:hAnsi="Times New Roman"/>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AF04E9"/>
    <w:rPr>
      <w:b w:val="0"/>
      <w:bCs w:val="0"/>
      <w:sz w:val="22"/>
      <w:u w:val="single"/>
      <w:bdr w:val="none" w:sz="0" w:space="0" w:color="auto"/>
    </w:rPr>
  </w:style>
  <w:style w:type="character" w:customStyle="1" w:styleId="Heading6Char1">
    <w:name w:val="Heading 6 Char1"/>
    <w:aliases w:val="Title (no index) Char1,cites2 Char1"/>
    <w:basedOn w:val="DefaultParagraphFont"/>
    <w:uiPriority w:val="9"/>
    <w:semiHidden/>
    <w:rsid w:val="00AF04E9"/>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AF04E9"/>
    <w:rPr>
      <w:rFonts w:ascii="Consolas" w:hAnsi="Consolas" w:cs="Consolas"/>
      <w:sz w:val="20"/>
      <w:szCs w:val="20"/>
    </w:rPr>
  </w:style>
  <w:style w:type="paragraph" w:customStyle="1" w:styleId="Tagline0">
    <w:name w:val="Tagline"/>
    <w:basedOn w:val="Normal"/>
    <w:link w:val="TaglineChar"/>
    <w:qFormat/>
    <w:rsid w:val="00AF04E9"/>
    <w:pPr>
      <w:spacing w:line="256" w:lineRule="auto"/>
    </w:pPr>
    <w:rPr>
      <w:b/>
      <w:sz w:val="26"/>
    </w:rPr>
  </w:style>
  <w:style w:type="character" w:customStyle="1" w:styleId="FontStyle39">
    <w:name w:val="Font Style39"/>
    <w:uiPriority w:val="99"/>
    <w:rsid w:val="00AF04E9"/>
    <w:rPr>
      <w:rFonts w:ascii="Constantia" w:hAnsi="Constantia" w:cs="Constantia"/>
      <w:b/>
      <w:bCs/>
      <w:sz w:val="18"/>
      <w:szCs w:val="18"/>
    </w:rPr>
  </w:style>
  <w:style w:type="character" w:customStyle="1" w:styleId="hidden">
    <w:name w:val="hidden"/>
    <w:basedOn w:val="DefaultParagraphFont"/>
    <w:rsid w:val="00AF04E9"/>
  </w:style>
  <w:style w:type="paragraph" w:customStyle="1" w:styleId="StyleHeading3BlockLatinBodyCalibri">
    <w:name w:val="Style Heading 3Block + (Latin) +Body (Calibri)"/>
    <w:basedOn w:val="Heading3"/>
    <w:rsid w:val="00AF04E9"/>
  </w:style>
  <w:style w:type="paragraph" w:customStyle="1" w:styleId="StyleHeading4Tagheading2Heading2Char2CharHeading2Char1">
    <w:name w:val="Style Heading 4Tagheading 2Heading 2 Char2 CharHeading 2 Char1 ..."/>
    <w:basedOn w:val="Heading4"/>
    <w:rsid w:val="00AF04E9"/>
    <w:rPr>
      <w:iCs w:val="0"/>
    </w:rPr>
  </w:style>
  <w:style w:type="character" w:customStyle="1" w:styleId="StyleStyleBoldUnderlineIntenseEmphasisUnderlineStyleapple-s1">
    <w:name w:val="Style Style Bold UnderlineIntense EmphasisUnderlineStyleapple-s...1"/>
    <w:basedOn w:val="DefaultParagraphFont"/>
    <w:rsid w:val="00AF04E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AF04E9"/>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AF04E9"/>
    <w:pPr>
      <w:ind w:left="720"/>
      <w:contextualSpacing/>
    </w:pPr>
  </w:style>
  <w:style w:type="character" w:customStyle="1" w:styleId="arial11">
    <w:name w:val="arial_11"/>
    <w:basedOn w:val="DefaultParagraphFont"/>
    <w:rsid w:val="00AF04E9"/>
  </w:style>
  <w:style w:type="character" w:customStyle="1" w:styleId="article-date">
    <w:name w:val="article-date"/>
    <w:basedOn w:val="DefaultParagraphFont"/>
    <w:rsid w:val="00AF04E9"/>
  </w:style>
  <w:style w:type="paragraph" w:customStyle="1" w:styleId="bodytext0">
    <w:name w:val="bodytext"/>
    <w:basedOn w:val="Normal"/>
    <w:rsid w:val="00AF04E9"/>
    <w:pPr>
      <w:spacing w:before="100" w:beforeAutospacing="1" w:after="100" w:afterAutospacing="1"/>
    </w:pPr>
    <w:rPr>
      <w:rFonts w:ascii="Times" w:hAnsi="Times"/>
      <w:szCs w:val="20"/>
    </w:rPr>
  </w:style>
  <w:style w:type="character" w:customStyle="1" w:styleId="bodysubtoc">
    <w:name w:val="bodysubtoc"/>
    <w:basedOn w:val="DefaultParagraphFont"/>
    <w:rsid w:val="00AF04E9"/>
  </w:style>
  <w:style w:type="character" w:customStyle="1" w:styleId="lefttitlesmaller">
    <w:name w:val="lefttitlesmaller"/>
    <w:basedOn w:val="DefaultParagraphFont"/>
    <w:rsid w:val="00AF04E9"/>
  </w:style>
  <w:style w:type="character" w:customStyle="1" w:styleId="mb">
    <w:name w:val="mb"/>
    <w:basedOn w:val="DefaultParagraphFont"/>
    <w:rsid w:val="00AF04E9"/>
  </w:style>
  <w:style w:type="character" w:customStyle="1" w:styleId="submitted-time">
    <w:name w:val="submitted-time"/>
    <w:basedOn w:val="DefaultParagraphFont"/>
    <w:rsid w:val="00AF04E9"/>
  </w:style>
  <w:style w:type="paragraph" w:customStyle="1" w:styleId="date-comments">
    <w:name w:val="date-comments"/>
    <w:basedOn w:val="Normal"/>
    <w:uiPriority w:val="99"/>
    <w:qFormat/>
    <w:rsid w:val="00AF04E9"/>
    <w:pPr>
      <w:spacing w:before="100" w:beforeAutospacing="1" w:after="100" w:afterAutospacing="1"/>
    </w:pPr>
    <w:rPr>
      <w:rFonts w:ascii="Times" w:hAnsi="Times"/>
      <w:szCs w:val="20"/>
    </w:rPr>
  </w:style>
  <w:style w:type="paragraph" w:customStyle="1" w:styleId="Pa15">
    <w:name w:val="Pa15"/>
    <w:basedOn w:val="Default"/>
    <w:next w:val="Default"/>
    <w:uiPriority w:val="99"/>
    <w:qFormat/>
    <w:rsid w:val="00AF04E9"/>
    <w:pPr>
      <w:widowControl w:val="0"/>
      <w:spacing w:after="0" w:line="241" w:lineRule="atLeast"/>
    </w:pPr>
    <w:rPr>
      <w:rFonts w:ascii="Sabon LT Std" w:eastAsia="MS Mincho" w:hAnsi="Sabon LT Std" w:cs="Times New Roman"/>
    </w:rPr>
  </w:style>
  <w:style w:type="character" w:customStyle="1" w:styleId="searchword">
    <w:name w:val="searchword"/>
    <w:basedOn w:val="DefaultParagraphFont"/>
    <w:rsid w:val="00AF04E9"/>
  </w:style>
  <w:style w:type="character" w:customStyle="1" w:styleId="meta-prep">
    <w:name w:val="meta-prep"/>
    <w:basedOn w:val="DefaultParagraphFont"/>
    <w:rsid w:val="00AF04E9"/>
  </w:style>
  <w:style w:type="character" w:customStyle="1" w:styleId="entry-date">
    <w:name w:val="entry-date"/>
    <w:basedOn w:val="DefaultParagraphFont"/>
    <w:rsid w:val="00AF04E9"/>
  </w:style>
  <w:style w:type="paragraph" w:customStyle="1" w:styleId="Shrink6">
    <w:name w:val="Shrink 6"/>
    <w:basedOn w:val="Normal"/>
    <w:qFormat/>
    <w:rsid w:val="00AF04E9"/>
    <w:rPr>
      <w:rFonts w:eastAsia="Calibri"/>
      <w:sz w:val="12"/>
    </w:rPr>
  </w:style>
  <w:style w:type="paragraph" w:customStyle="1" w:styleId="10ptfont">
    <w:name w:val="10pt font"/>
    <w:basedOn w:val="Normal"/>
    <w:link w:val="10ptfontChar"/>
    <w:autoRedefine/>
    <w:qFormat/>
    <w:rsid w:val="00AF04E9"/>
    <w:rPr>
      <w:rFonts w:eastAsia="Times New Roman"/>
      <w:sz w:val="20"/>
    </w:rPr>
  </w:style>
  <w:style w:type="character" w:customStyle="1" w:styleId="10ptfontChar">
    <w:name w:val="10pt font Char"/>
    <w:link w:val="10ptfont"/>
    <w:rsid w:val="00AF04E9"/>
    <w:rPr>
      <w:rFonts w:ascii="Calibri" w:eastAsia="Times New Roman" w:hAnsi="Calibri"/>
      <w:sz w:val="20"/>
      <w:szCs w:val="22"/>
    </w:rPr>
  </w:style>
  <w:style w:type="character" w:customStyle="1" w:styleId="StyleIntenseReferenceGaramond">
    <w:name w:val="Style Intense Reference + Garamond"/>
    <w:rsid w:val="00AF04E9"/>
    <w:rPr>
      <w:rFonts w:ascii="Garamond" w:hAnsi="Garamond"/>
      <w:bCs/>
      <w:color w:val="auto"/>
      <w:spacing w:val="5"/>
      <w:sz w:val="20"/>
      <w:u w:val="single"/>
    </w:rPr>
  </w:style>
  <w:style w:type="character" w:customStyle="1" w:styleId="StyleIntenseReferenceGaramondBold">
    <w:name w:val="Style Intense Reference + Garamond Bold"/>
    <w:rsid w:val="00AF04E9"/>
    <w:rPr>
      <w:rFonts w:ascii="Garamond" w:hAnsi="Garamond"/>
      <w:b/>
      <w:bCs/>
      <w:color w:val="auto"/>
      <w:spacing w:val="5"/>
      <w:sz w:val="20"/>
      <w:u w:val="single"/>
    </w:rPr>
  </w:style>
  <w:style w:type="character" w:customStyle="1" w:styleId="detailtitle">
    <w:name w:val="detailtitle"/>
    <w:basedOn w:val="DefaultParagraphFont"/>
    <w:rsid w:val="00AF04E9"/>
  </w:style>
  <w:style w:type="character" w:customStyle="1" w:styleId="newstime">
    <w:name w:val="newstime"/>
    <w:basedOn w:val="DefaultParagraphFont"/>
    <w:rsid w:val="00AF04E9"/>
  </w:style>
  <w:style w:type="character" w:customStyle="1" w:styleId="IntenseReference1">
    <w:name w:val="Intense Reference1"/>
    <w:qFormat/>
    <w:rsid w:val="00AF04E9"/>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AF04E9"/>
    <w:rPr>
      <w:rFonts w:ascii="Garamond" w:hAnsi="Garamond"/>
      <w:b/>
      <w:sz w:val="24"/>
      <w:szCs w:val="26"/>
      <w:bdr w:val="none" w:sz="0" w:space="0" w:color="auto"/>
      <w:shd w:val="clear" w:color="auto" w:fill="FFFF00"/>
    </w:rPr>
  </w:style>
  <w:style w:type="character" w:customStyle="1" w:styleId="ilad1">
    <w:name w:val="il_ad1"/>
    <w:rsid w:val="00AF04E9"/>
    <w:rPr>
      <w:vanish/>
      <w:webHidden w:val="0"/>
      <w:color w:val="000000"/>
      <w:u w:val="single"/>
      <w:specVanish/>
    </w:rPr>
  </w:style>
  <w:style w:type="character" w:customStyle="1" w:styleId="post-category">
    <w:name w:val="post-category"/>
    <w:basedOn w:val="DefaultParagraphFont"/>
    <w:rsid w:val="00AF04E9"/>
  </w:style>
  <w:style w:type="character" w:customStyle="1" w:styleId="Style11ptBlack">
    <w:name w:val="Style 11 pt Black"/>
    <w:basedOn w:val="DefaultParagraphFont"/>
    <w:rsid w:val="00AF04E9"/>
    <w:rPr>
      <w:color w:val="000000"/>
      <w:sz w:val="20"/>
    </w:rPr>
  </w:style>
  <w:style w:type="paragraph" w:customStyle="1" w:styleId="font--body">
    <w:name w:val="font--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ly73wi">
    <w:name w:val="css-1ly73wi"/>
    <w:basedOn w:val="DefaultParagraphFont"/>
    <w:rsid w:val="00AF04E9"/>
  </w:style>
  <w:style w:type="character" w:customStyle="1" w:styleId="css-16f3y1r">
    <w:name w:val="css-16f3y1r"/>
    <w:basedOn w:val="DefaultParagraphFont"/>
    <w:rsid w:val="00AF04E9"/>
  </w:style>
  <w:style w:type="character" w:customStyle="1" w:styleId="css-cnj6d5">
    <w:name w:val="css-cnj6d5"/>
    <w:basedOn w:val="DefaultParagraphFont"/>
    <w:rsid w:val="00AF04E9"/>
  </w:style>
  <w:style w:type="character" w:customStyle="1" w:styleId="ob-widget-text">
    <w:name w:val="ob-widget-text"/>
    <w:basedOn w:val="DefaultParagraphFont"/>
    <w:rsid w:val="00AF04E9"/>
  </w:style>
  <w:style w:type="paragraph" w:customStyle="1" w:styleId="ob-dynamic-rec-container">
    <w:name w:val="ob-dynamic-rec-contain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ontitle">
    <w:name w:val="more-on__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embedsource">
    <w:name w:val="image-embed__source"/>
    <w:basedOn w:val="DefaultParagraphFont"/>
    <w:rsid w:val="00AF04E9"/>
  </w:style>
  <w:style w:type="character" w:customStyle="1" w:styleId="share-kitcollapse-btn-text">
    <w:name w:val="share-kit__collapse-btn-text"/>
    <w:basedOn w:val="DefaultParagraphFont"/>
    <w:rsid w:val="00AF04E9"/>
  </w:style>
  <w:style w:type="paragraph" w:customStyle="1" w:styleId="e-navigation-primary-iteme-navigation-primary-item--first">
    <w:name w:val="e-navigation-primary-item&#10;     &#10;     &#10;     &#10;     e-navigation-primary-item--firs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AF04E9"/>
  </w:style>
  <w:style w:type="paragraph" w:customStyle="1" w:styleId="e-navigation-primary-iteme-navigation-primary-item--current">
    <w:name w:val="e-navigation-primary-item&#10;     e-navigation-primary-item--curr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AF04E9"/>
  </w:style>
  <w:style w:type="paragraph" w:customStyle="1" w:styleId="e-navigation-secondary-iteme-navigation-secondary-item--has-children">
    <w:name w:val="e-navigation-secondary-item&#10;     &#10;     e-navigation-secondary-item--has-children"/>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secondary-itemlink-text">
    <w:name w:val="e-navigation-secondary-item__link-text"/>
    <w:basedOn w:val="DefaultParagraphFont"/>
    <w:rsid w:val="00AF04E9"/>
  </w:style>
  <w:style w:type="paragraph" w:customStyle="1" w:styleId="e-navigation-secondary-item">
    <w:name w:val="e-navigation-secondary-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lead-asset-caption">
    <w:name w:val="lead-asset-caption"/>
    <w:basedOn w:val="DefaultParagraphFont"/>
    <w:rsid w:val="00AF04E9"/>
  </w:style>
  <w:style w:type="character" w:customStyle="1" w:styleId="lead-asset-copyright">
    <w:name w:val="lead-asset-copyright"/>
    <w:basedOn w:val="DefaultParagraphFont"/>
    <w:rsid w:val="00AF04E9"/>
  </w:style>
  <w:style w:type="character" w:customStyle="1" w:styleId="lead-asset-copyright-label">
    <w:name w:val="lead-asset-copyright-label"/>
    <w:basedOn w:val="DefaultParagraphFont"/>
    <w:rsid w:val="00AF04E9"/>
  </w:style>
  <w:style w:type="paragraph" w:customStyle="1" w:styleId="bylineauthor">
    <w:name w:val="byline__autho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AF04E9"/>
  </w:style>
  <w:style w:type="character" w:customStyle="1" w:styleId="bylineauthor-location">
    <w:name w:val="byline__author-location"/>
    <w:basedOn w:val="DefaultParagraphFont"/>
    <w:rsid w:val="00AF04E9"/>
  </w:style>
  <w:style w:type="character" w:customStyle="1" w:styleId="component-content">
    <w:name w:val="component-content"/>
    <w:basedOn w:val="DefaultParagraphFont"/>
    <w:rsid w:val="00AF04E9"/>
  </w:style>
  <w:style w:type="character" w:customStyle="1" w:styleId="mfirst-letter">
    <w:name w:val="m_first-letter"/>
    <w:basedOn w:val="DefaultParagraphFont"/>
    <w:rsid w:val="00AF04E9"/>
  </w:style>
  <w:style w:type="character" w:customStyle="1" w:styleId="article-body-image-caption">
    <w:name w:val="article-body-image-caption"/>
    <w:basedOn w:val="DefaultParagraphFont"/>
    <w:rsid w:val="00AF04E9"/>
  </w:style>
  <w:style w:type="character" w:customStyle="1" w:styleId="article-body-image-copyright">
    <w:name w:val="article-body-image-copyright"/>
    <w:basedOn w:val="DefaultParagraphFont"/>
    <w:rsid w:val="00AF04E9"/>
  </w:style>
  <w:style w:type="character" w:customStyle="1" w:styleId="article-body-image-copyright-label">
    <w:name w:val="article-body-image-copyright-label"/>
    <w:basedOn w:val="DefaultParagraphFont"/>
    <w:rsid w:val="00AF04E9"/>
  </w:style>
  <w:style w:type="paragraph" w:customStyle="1" w:styleId="list-of-tagsitem">
    <w:name w:val="list-of-tag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AF04E9"/>
  </w:style>
  <w:style w:type="paragraph" w:customStyle="1" w:styleId="social-followitem">
    <w:name w:val="social-follow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AF04E9"/>
  </w:style>
  <w:style w:type="paragraph" w:customStyle="1" w:styleId="list-of-entitiesitem">
    <w:name w:val="list-of-entities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AF04E9"/>
  </w:style>
  <w:style w:type="character" w:customStyle="1" w:styleId="mmeta-propertydate-date">
    <w:name w:val="m_meta-property__date-date"/>
    <w:basedOn w:val="DefaultParagraphFont"/>
    <w:rsid w:val="00AF04E9"/>
  </w:style>
  <w:style w:type="character" w:customStyle="1" w:styleId="mmeta-propertydate-separator">
    <w:name w:val="m_meta-property__date-separator"/>
    <w:basedOn w:val="DefaultParagraphFont"/>
    <w:rsid w:val="00AF04E9"/>
  </w:style>
  <w:style w:type="character" w:customStyle="1" w:styleId="mmeta-propertydate-time">
    <w:name w:val="m_meta-property__date-time"/>
    <w:basedOn w:val="DefaultParagraphFont"/>
    <w:rsid w:val="00AF04E9"/>
  </w:style>
  <w:style w:type="character" w:customStyle="1" w:styleId="live-indicatortext">
    <w:name w:val="live-indicator__text"/>
    <w:basedOn w:val="DefaultParagraphFont"/>
    <w:rsid w:val="00AF04E9"/>
  </w:style>
  <w:style w:type="character" w:customStyle="1" w:styleId="sr-only">
    <w:name w:val="sr-only"/>
    <w:basedOn w:val="DefaultParagraphFont"/>
    <w:rsid w:val="00AF04E9"/>
  </w:style>
  <w:style w:type="character" w:customStyle="1" w:styleId="site-footerback-to-top-text">
    <w:name w:val="site-footer__back-to-top-text"/>
    <w:basedOn w:val="DefaultParagraphFont"/>
    <w:rsid w:val="00AF04E9"/>
  </w:style>
  <w:style w:type="character" w:customStyle="1" w:styleId="site-footersocial-description">
    <w:name w:val="site-footer__social-description"/>
    <w:basedOn w:val="DefaultParagraphFont"/>
    <w:rsid w:val="00AF04E9"/>
  </w:style>
  <w:style w:type="paragraph" w:customStyle="1" w:styleId="site-footersocial-item">
    <w:name w:val="site-footer__social-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generic-articlebody">
    <w:name w:val="generic-article__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sharelabel">
    <w:name w:val="image-share__label"/>
    <w:basedOn w:val="DefaultParagraphFont"/>
    <w:rsid w:val="00AF04E9"/>
  </w:style>
  <w:style w:type="character" w:customStyle="1" w:styleId="dquo">
    <w:name w:val="dquo"/>
    <w:basedOn w:val="DefaultParagraphFont"/>
    <w:rsid w:val="00AF04E9"/>
  </w:style>
  <w:style w:type="character" w:customStyle="1" w:styleId="rollover-block">
    <w:name w:val="rollover-block"/>
    <w:basedOn w:val="DefaultParagraphFont"/>
    <w:rsid w:val="00AF04E9"/>
  </w:style>
  <w:style w:type="paragraph" w:customStyle="1" w:styleId="tx">
    <w:name w:val="tx"/>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ardChar20">
    <w:name w:val="card Char2"/>
    <w:basedOn w:val="DefaultParagraphFont"/>
    <w:uiPriority w:val="99"/>
    <w:rsid w:val="00AF04E9"/>
  </w:style>
  <w:style w:type="paragraph" w:customStyle="1" w:styleId="paragraph">
    <w:name w:val="paragraph"/>
    <w:basedOn w:val="Normal"/>
    <w:qFormat/>
    <w:rsid w:val="00AF04E9"/>
    <w:pPr>
      <w:spacing w:before="100" w:beforeAutospacing="1" w:after="100" w:afterAutospacing="1"/>
    </w:pPr>
    <w:rPr>
      <w:rFonts w:ascii="Times New Roman" w:eastAsia="Times New Roman" w:hAnsi="Times New Roman"/>
      <w:sz w:val="24"/>
    </w:rPr>
  </w:style>
  <w:style w:type="character" w:customStyle="1" w:styleId="normaltextrun">
    <w:name w:val="normaltextrun"/>
    <w:basedOn w:val="DefaultParagraphFont"/>
    <w:rsid w:val="00AF04E9"/>
  </w:style>
  <w:style w:type="character" w:customStyle="1" w:styleId="eop">
    <w:name w:val="eop"/>
    <w:basedOn w:val="DefaultParagraphFont"/>
    <w:rsid w:val="00AF04E9"/>
  </w:style>
  <w:style w:type="character" w:customStyle="1" w:styleId="spellingerror">
    <w:name w:val="spellingerror"/>
    <w:basedOn w:val="DefaultParagraphFont"/>
    <w:rsid w:val="00AF04E9"/>
  </w:style>
  <w:style w:type="paragraph" w:customStyle="1" w:styleId="CardText20">
    <w:name w:val="Card Text2"/>
    <w:basedOn w:val="Normal"/>
    <w:uiPriority w:val="4"/>
    <w:qFormat/>
    <w:rsid w:val="00AF04E9"/>
    <w:pPr>
      <w:ind w:left="288" w:right="288"/>
    </w:pPr>
    <w:rPr>
      <w:sz w:val="16"/>
    </w:rPr>
  </w:style>
  <w:style w:type="character" w:customStyle="1" w:styleId="normal-c1">
    <w:name w:val="normal-c1"/>
    <w:rsid w:val="00AF04E9"/>
  </w:style>
  <w:style w:type="character" w:customStyle="1" w:styleId="Style12ptBoldUnderline">
    <w:name w:val="Style 12 pt Bold Underline"/>
    <w:rsid w:val="00AF04E9"/>
    <w:rPr>
      <w:b/>
      <w:bCs/>
      <w:sz w:val="24"/>
      <w:u w:val="single"/>
    </w:rPr>
  </w:style>
  <w:style w:type="character" w:customStyle="1" w:styleId="Irrelevant6fontChar">
    <w:name w:val="Irrelevant (6 font) Char"/>
    <w:rsid w:val="00AF04E9"/>
    <w:rPr>
      <w:sz w:val="12"/>
      <w:szCs w:val="12"/>
      <w:lang w:val="en-US" w:eastAsia="en-US" w:bidi="ar-SA"/>
    </w:rPr>
  </w:style>
  <w:style w:type="character" w:customStyle="1" w:styleId="ref-lnk">
    <w:name w:val="ref-lnk"/>
    <w:basedOn w:val="DefaultParagraphFont"/>
    <w:rsid w:val="00AF04E9"/>
  </w:style>
  <w:style w:type="character" w:customStyle="1" w:styleId="s1">
    <w:name w:val="s1"/>
    <w:basedOn w:val="DefaultParagraphFont"/>
    <w:rsid w:val="00AF04E9"/>
  </w:style>
  <w:style w:type="character" w:customStyle="1" w:styleId="s2">
    <w:name w:val="s2"/>
    <w:basedOn w:val="DefaultParagraphFont"/>
    <w:rsid w:val="00AF04E9"/>
  </w:style>
  <w:style w:type="paragraph" w:customStyle="1" w:styleId="li1">
    <w:name w:val="li1"/>
    <w:basedOn w:val="Normal"/>
    <w:rsid w:val="00AF04E9"/>
    <w:pPr>
      <w:spacing w:before="100" w:beforeAutospacing="1" w:after="100" w:afterAutospacing="1"/>
    </w:pPr>
    <w:rPr>
      <w:rFonts w:ascii="Times New Roman" w:eastAsia="Times New Roman" w:hAnsi="Times New Roman" w:cs="Times New Roman"/>
      <w:sz w:val="24"/>
    </w:rPr>
  </w:style>
  <w:style w:type="character" w:customStyle="1" w:styleId="s3">
    <w:name w:val="s3"/>
    <w:basedOn w:val="DefaultParagraphFont"/>
    <w:rsid w:val="00AF04E9"/>
  </w:style>
  <w:style w:type="paragraph" w:customStyle="1" w:styleId="ad-inject-after">
    <w:name w:val="ad-inject-after"/>
    <w:basedOn w:val="Normal"/>
    <w:rsid w:val="00AF04E9"/>
    <w:pPr>
      <w:spacing w:before="100" w:beforeAutospacing="1" w:after="100" w:afterAutospacing="1"/>
    </w:pPr>
    <w:rPr>
      <w:rFonts w:ascii="Times New Roman" w:eastAsia="Times New Roman" w:hAnsi="Times New Roman" w:cs="Times New Roman"/>
      <w:sz w:val="24"/>
    </w:rPr>
  </w:style>
  <w:style w:type="character" w:customStyle="1" w:styleId="playbtntext">
    <w:name w:val="playbtntext"/>
    <w:basedOn w:val="DefaultParagraphFont"/>
    <w:rsid w:val="00AF04E9"/>
  </w:style>
  <w:style w:type="character" w:customStyle="1" w:styleId="right">
    <w:name w:val="right"/>
    <w:basedOn w:val="DefaultParagraphFont"/>
    <w:rsid w:val="00AF04E9"/>
  </w:style>
  <w:style w:type="character" w:customStyle="1" w:styleId="StyleThickunderline1">
    <w:name w:val="Style Thick underline1"/>
    <w:basedOn w:val="DefaultParagraphFont"/>
    <w:rsid w:val="00AF04E9"/>
    <w:rPr>
      <w:u w:val="single"/>
    </w:rPr>
  </w:style>
  <w:style w:type="paragraph" w:customStyle="1" w:styleId="BoldUnderlined1">
    <w:name w:val="Bold Underlined1"/>
    <w:basedOn w:val="Normal"/>
    <w:next w:val="BodyText"/>
    <w:uiPriority w:val="6"/>
    <w:qFormat/>
    <w:rsid w:val="00AF04E9"/>
    <w:pPr>
      <w:keepNext/>
      <w:keepLines/>
      <w:spacing w:after="240"/>
      <w:jc w:val="center"/>
      <w:outlineLvl w:val="0"/>
    </w:pPr>
    <w:rPr>
      <w:bCs/>
      <w:sz w:val="24"/>
      <w:u w:val="single"/>
    </w:rPr>
  </w:style>
  <w:style w:type="character" w:customStyle="1" w:styleId="font--body1">
    <w:name w:val="font--body1"/>
    <w:basedOn w:val="DefaultParagraphFont"/>
    <w:rsid w:val="00AF04E9"/>
  </w:style>
  <w:style w:type="paragraph" w:customStyle="1" w:styleId="m6644278047421238569gmail-msolistparagraph">
    <w:name w:val="m_6644278047421238569gmail-msolistparagraph"/>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playbutton-flyout">
    <w:name w:val="playbutton-flyout"/>
    <w:basedOn w:val="DefaultParagraphFont"/>
    <w:rsid w:val="00AF04E9"/>
  </w:style>
  <w:style w:type="character" w:customStyle="1" w:styleId="inlinevideo-videolabel">
    <w:name w:val="inlinevideo-videolabel"/>
    <w:basedOn w:val="DefaultParagraphFont"/>
    <w:rsid w:val="00AF04E9"/>
  </w:style>
  <w:style w:type="character" w:customStyle="1" w:styleId="inlinevideo-videoduration">
    <w:name w:val="inlinevideo-videoduration"/>
    <w:basedOn w:val="DefaultParagraphFont"/>
    <w:rsid w:val="00AF04E9"/>
  </w:style>
  <w:style w:type="paragraph" w:customStyle="1" w:styleId="interstitial-link">
    <w:name w:val="interstitial-link"/>
    <w:basedOn w:val="Normal"/>
    <w:uiPriority w:val="99"/>
    <w:qFormat/>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o-articlebodytext">
    <w:name w:val="o-articlebody__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headlineteasesubhead">
    <w:name w:val="m-headlinetease__subhead"/>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body2">
    <w:name w:val="a-body2"/>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scription">
    <w:name w:val="description"/>
    <w:basedOn w:val="DefaultParagraphFont"/>
    <w:rsid w:val="00AF04E9"/>
  </w:style>
  <w:style w:type="paragraph" w:customStyle="1" w:styleId="td-ad-inline">
    <w:name w:val="td-ad-in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AF04E9"/>
  </w:style>
  <w:style w:type="character" w:customStyle="1" w:styleId="mghead">
    <w:name w:val="mghead"/>
    <w:basedOn w:val="DefaultParagraphFont"/>
    <w:rsid w:val="00AF04E9"/>
  </w:style>
  <w:style w:type="paragraph" w:customStyle="1" w:styleId="excerpt">
    <w:name w:val="excerp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
    <w:name w:val="by"/>
    <w:basedOn w:val="DefaultParagraphFont"/>
    <w:rsid w:val="00AF04E9"/>
  </w:style>
  <w:style w:type="paragraph" w:customStyle="1" w:styleId="introtxt">
    <w:name w:val="introt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ead-morefooter">
    <w:name w:val="read-more__footer"/>
    <w:basedOn w:val="DefaultParagraphFont"/>
    <w:rsid w:val="00AF04E9"/>
  </w:style>
  <w:style w:type="character" w:customStyle="1" w:styleId="read-more-bigsubtitle">
    <w:name w:val="read-more-big__subtitle"/>
    <w:basedOn w:val="DefaultParagraphFont"/>
    <w:rsid w:val="00AF04E9"/>
  </w:style>
  <w:style w:type="character" w:customStyle="1" w:styleId="read-more-bigtitle">
    <w:name w:val="read-more-big__title"/>
    <w:basedOn w:val="DefaultParagraphFont"/>
    <w:rsid w:val="00AF04E9"/>
  </w:style>
  <w:style w:type="character" w:customStyle="1" w:styleId="field">
    <w:name w:val="field"/>
    <w:basedOn w:val="DefaultParagraphFont"/>
    <w:rsid w:val="00AF04E9"/>
  </w:style>
  <w:style w:type="paragraph" w:customStyle="1" w:styleId="v-pstyle0">
    <w:name w:val="v-pstyle0"/>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
    <w:name w:val="v-pstyle1"/>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cstyle0">
    <w:name w:val="v-cstyle0"/>
    <w:basedOn w:val="DefaultParagraphFont"/>
    <w:rsid w:val="00AF04E9"/>
  </w:style>
  <w:style w:type="paragraph" w:customStyle="1" w:styleId="v-pstyle2">
    <w:name w:val="v-pstyle2"/>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3">
    <w:name w:val="v-pstyle3"/>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4">
    <w:name w:val="v-pstyle4"/>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5">
    <w:name w:val="v-pstyle5"/>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6">
    <w:name w:val="v-pstyle6"/>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7">
    <w:name w:val="v-pstyle7"/>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8">
    <w:name w:val="v-pstyle8"/>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9">
    <w:name w:val="v-pstyle9"/>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0">
    <w:name w:val="v-pstyle10"/>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1">
    <w:name w:val="v-pstyle11"/>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2">
    <w:name w:val="v-pstyle12"/>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v-pstyle13">
    <w:name w:val="v-pstyle13"/>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source">
    <w:name w:val="v-source"/>
    <w:basedOn w:val="DefaultParagraphFont"/>
    <w:rsid w:val="00AF04E9"/>
  </w:style>
  <w:style w:type="character" w:customStyle="1" w:styleId="screen-reader-text">
    <w:name w:val="screen-reader-text"/>
    <w:basedOn w:val="DefaultParagraphFont"/>
    <w:rsid w:val="00AF04E9"/>
  </w:style>
  <w:style w:type="paragraph" w:customStyle="1" w:styleId="css-38z03z">
    <w:name w:val="css-38z03z"/>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1hzxw">
    <w:name w:val="_1hzxw"/>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3kdch">
    <w:name w:val="_3kdch"/>
    <w:basedOn w:val="DefaultParagraphFont"/>
    <w:rsid w:val="00AF04E9"/>
  </w:style>
  <w:style w:type="paragraph" w:customStyle="1" w:styleId="21smz">
    <w:name w:val="_21smz"/>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3p1sq">
    <w:name w:val="_3p1sq"/>
    <w:basedOn w:val="DefaultParagraphFont"/>
    <w:rsid w:val="00AF04E9"/>
  </w:style>
  <w:style w:type="paragraph" w:customStyle="1" w:styleId="8PointFont">
    <w:name w:val="8 Point Font"/>
    <w:next w:val="Normal"/>
    <w:link w:val="8PointFontChar"/>
    <w:qFormat/>
    <w:rsid w:val="00AF04E9"/>
    <w:pPr>
      <w:jc w:val="both"/>
    </w:pPr>
    <w:rPr>
      <w:rFonts w:ascii="Times New Roman" w:eastAsiaTheme="minorHAnsi" w:hAnsi="Times New Roman"/>
      <w:sz w:val="16"/>
      <w:szCs w:val="22"/>
    </w:rPr>
  </w:style>
  <w:style w:type="character" w:customStyle="1" w:styleId="8PointFontChar">
    <w:name w:val="8 Point Font Char"/>
    <w:basedOn w:val="DefaultParagraphFont"/>
    <w:link w:val="8PointFont"/>
    <w:rsid w:val="00AF04E9"/>
    <w:rPr>
      <w:rFonts w:ascii="Times New Roman" w:eastAsiaTheme="minorHAnsi" w:hAnsi="Times New Roman"/>
      <w:sz w:val="16"/>
      <w:szCs w:val="22"/>
    </w:rPr>
  </w:style>
  <w:style w:type="paragraph" w:customStyle="1" w:styleId="DateTime0">
    <w:name w:val="DateTime"/>
    <w:basedOn w:val="Normal"/>
    <w:link w:val="DateTimeChar"/>
    <w:autoRedefine/>
    <w:uiPriority w:val="4"/>
    <w:qFormat/>
    <w:rsid w:val="00AF04E9"/>
    <w:rPr>
      <w:rFonts w:ascii="Avenir LT Std 45 Book" w:hAnsi="Avenir LT Std 45 Book"/>
    </w:rPr>
  </w:style>
  <w:style w:type="character" w:customStyle="1" w:styleId="DateTimeChar">
    <w:name w:val="DateTime Char"/>
    <w:basedOn w:val="DefaultParagraphFont"/>
    <w:link w:val="DateTime0"/>
    <w:uiPriority w:val="4"/>
    <w:rsid w:val="00AF04E9"/>
    <w:rPr>
      <w:rFonts w:ascii="Avenir LT Std 45 Book" w:eastAsiaTheme="minorHAnsi" w:hAnsi="Avenir LT Std 45 Book"/>
      <w:sz w:val="22"/>
      <w:szCs w:val="22"/>
    </w:rPr>
  </w:style>
  <w:style w:type="paragraph" w:customStyle="1" w:styleId="Lecture">
    <w:name w:val="Lecture"/>
    <w:next w:val="BodyText"/>
    <w:link w:val="LectureChar"/>
    <w:autoRedefine/>
    <w:uiPriority w:val="4"/>
    <w:qFormat/>
    <w:rsid w:val="00AF04E9"/>
    <w:pPr>
      <w:spacing w:line="259" w:lineRule="auto"/>
      <w:outlineLvl w:val="5"/>
    </w:pPr>
    <w:rPr>
      <w:rFonts w:ascii="Avenir LT Std 45 Book" w:eastAsiaTheme="minorHAnsi" w:hAnsi="Avenir LT Std 45 Book" w:cs="Arial"/>
      <w:spacing w:val="-10"/>
      <w:sz w:val="22"/>
      <w:szCs w:val="22"/>
    </w:rPr>
  </w:style>
  <w:style w:type="character" w:customStyle="1" w:styleId="LectureChar">
    <w:name w:val="Lecture Char"/>
    <w:basedOn w:val="DateTimeChar"/>
    <w:link w:val="Lecture"/>
    <w:uiPriority w:val="4"/>
    <w:rsid w:val="00AF04E9"/>
    <w:rPr>
      <w:rFonts w:ascii="Avenir LT Std 45 Book" w:eastAsiaTheme="minorHAnsi" w:hAnsi="Avenir LT Std 45 Book" w:cs="Arial"/>
      <w:spacing w:val="-10"/>
      <w:sz w:val="22"/>
      <w:szCs w:val="22"/>
    </w:rPr>
  </w:style>
  <w:style w:type="character" w:customStyle="1" w:styleId="m4841727538114946087gmail-styleunderline">
    <w:name w:val="m_4841727538114946087gmail-styleunderline"/>
    <w:basedOn w:val="DefaultParagraphFont"/>
    <w:rsid w:val="00AF04E9"/>
  </w:style>
  <w:style w:type="paragraph" w:customStyle="1" w:styleId="BreakTag">
    <w:name w:val="Break Tag"/>
    <w:basedOn w:val="Normal"/>
    <w:autoRedefine/>
    <w:uiPriority w:val="4"/>
    <w:qFormat/>
    <w:rsid w:val="00AF04E9"/>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AF04E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F04E9"/>
    <w:rPr>
      <w:rFonts w:ascii="Arial Bold" w:eastAsiaTheme="minorHAnsi" w:hAnsi="Arial Bold"/>
      <w:b/>
      <w:caps/>
      <w:sz w:val="32"/>
      <w:szCs w:val="22"/>
      <w:u w:val="single"/>
    </w:rPr>
  </w:style>
  <w:style w:type="character" w:customStyle="1" w:styleId="CiteCharChar">
    <w:name w:val="Cite Char Char"/>
    <w:basedOn w:val="DefaultParagraphFont"/>
    <w:rsid w:val="00AF04E9"/>
    <w:rPr>
      <w:rFonts w:ascii="Cambria" w:hAnsi="Cambria" w:cs="Times New Roman"/>
      <w:b/>
      <w:bCs/>
      <w:sz w:val="26"/>
      <w:szCs w:val="26"/>
    </w:rPr>
  </w:style>
  <w:style w:type="character" w:customStyle="1" w:styleId="upper">
    <w:name w:val="upper"/>
    <w:basedOn w:val="DefaultParagraphFont"/>
    <w:rsid w:val="00AF04E9"/>
  </w:style>
  <w:style w:type="character" w:customStyle="1" w:styleId="SmallFont7pt">
    <w:name w:val="Small Font (7 pt)"/>
    <w:basedOn w:val="DefaultParagraphFont"/>
    <w:qFormat/>
    <w:rsid w:val="00AF04E9"/>
    <w:rPr>
      <w:sz w:val="14"/>
    </w:rPr>
  </w:style>
  <w:style w:type="character" w:customStyle="1" w:styleId="style65">
    <w:name w:val="style65"/>
    <w:basedOn w:val="DefaultParagraphFont"/>
    <w:rsid w:val="00AF04E9"/>
    <w:rPr>
      <w:rFonts w:cs="Times New Roman"/>
    </w:rPr>
  </w:style>
  <w:style w:type="paragraph" w:customStyle="1" w:styleId="StylecardLatinVerdana-BoldUnderline">
    <w:name w:val="Style card + (Latin) Verdana-Bold Underline"/>
    <w:basedOn w:val="Normal"/>
    <w:link w:val="StylecardLatinVerdana-BoldUnderlineChar"/>
    <w:qFormat/>
    <w:rsid w:val="00AF04E9"/>
    <w:pPr>
      <w:ind w:left="288" w:right="288"/>
    </w:pPr>
    <w:rPr>
      <w:rFonts w:ascii="Georgia" w:eastAsia="SimSun" w:hAnsi="Georgia" w:cs="Times New Roman"/>
      <w:sz w:val="20"/>
      <w:szCs w:val="20"/>
      <w:u w:val="single"/>
      <w:lang w:eastAsia="zh-CN"/>
    </w:rPr>
  </w:style>
  <w:style w:type="character" w:customStyle="1" w:styleId="StylecardLatinVerdana-BoldUnderlineChar">
    <w:name w:val="Style card + (Latin) Verdana-Bold Underline Char"/>
    <w:basedOn w:val="cardChar"/>
    <w:link w:val="StylecardLatinVerdana-BoldUnderline"/>
    <w:rsid w:val="00AF04E9"/>
    <w:rPr>
      <w:rFonts w:ascii="Georgia" w:eastAsia="SimSun" w:hAnsi="Georgia" w:cs="Times New Roman"/>
      <w:sz w:val="20"/>
      <w:szCs w:val="20"/>
      <w:u w:val="single"/>
      <w:lang w:eastAsia="zh-CN"/>
    </w:rPr>
  </w:style>
  <w:style w:type="paragraph" w:customStyle="1" w:styleId="StyleCardText9pt">
    <w:name w:val="Style Card Text + 9 pt"/>
    <w:basedOn w:val="Normal"/>
    <w:link w:val="StyleCardText9ptChar"/>
    <w:qFormat/>
    <w:rsid w:val="00AF04E9"/>
    <w:pPr>
      <w:spacing w:after="200"/>
      <w:contextualSpacing/>
    </w:pPr>
    <w:rPr>
      <w:rFonts w:ascii="Avenir LT Std 45 Book" w:eastAsia="Calibri" w:hAnsi="Avenir LT Std 45 Book"/>
    </w:rPr>
  </w:style>
  <w:style w:type="character" w:customStyle="1" w:styleId="StyleCardText9ptChar">
    <w:name w:val="Style Card Text + 9 pt Char"/>
    <w:basedOn w:val="DefaultParagraphFont"/>
    <w:link w:val="StyleCardText9pt"/>
    <w:rsid w:val="00AF04E9"/>
    <w:rPr>
      <w:rFonts w:ascii="Avenir LT Std 45 Book" w:eastAsia="Calibri" w:hAnsi="Avenir LT Std 45 Book"/>
      <w:sz w:val="22"/>
      <w:szCs w:val="22"/>
    </w:rPr>
  </w:style>
  <w:style w:type="character" w:customStyle="1" w:styleId="Style11ptThickunderline">
    <w:name w:val="Style 11 pt Thick underline"/>
    <w:rsid w:val="00AF04E9"/>
    <w:rPr>
      <w:rFonts w:ascii="Times New Roman" w:hAnsi="Times New Roman"/>
      <w:sz w:val="20"/>
      <w:u w:val="single"/>
    </w:rPr>
  </w:style>
  <w:style w:type="character" w:customStyle="1" w:styleId="Style11ptBoldThickunderline">
    <w:name w:val="Style 11 pt Bold Thick underline"/>
    <w:rsid w:val="00AF04E9"/>
    <w:rPr>
      <w:rFonts w:ascii="Times New Roman" w:hAnsi="Times New Roman"/>
      <w:b/>
      <w:bCs/>
      <w:sz w:val="20"/>
      <w:u w:val="single"/>
    </w:rPr>
  </w:style>
  <w:style w:type="character" w:customStyle="1" w:styleId="UnderlineCard1">
    <w:name w:val="Underline Card"/>
    <w:uiPriority w:val="6"/>
    <w:qFormat/>
    <w:rsid w:val="00AF04E9"/>
    <w:rPr>
      <w:rFonts w:ascii="Arial" w:hAnsi="Arial"/>
      <w:b w:val="0"/>
      <w:bCs/>
      <w:sz w:val="20"/>
      <w:u w:val="single"/>
    </w:rPr>
  </w:style>
  <w:style w:type="paragraph" w:customStyle="1" w:styleId="type">
    <w:name w:val="type"/>
    <w:basedOn w:val="Normal"/>
    <w:qFormat/>
    <w:rsid w:val="00AF04E9"/>
    <w:pPr>
      <w:spacing w:before="100" w:beforeAutospacing="1" w:after="100" w:afterAutospacing="1"/>
    </w:pPr>
    <w:rPr>
      <w:rFonts w:ascii="Avenir LT Std 45 Book" w:eastAsia="Times New Roman" w:hAnsi="Avenir LT Std 45 Book"/>
    </w:rPr>
  </w:style>
  <w:style w:type="character" w:customStyle="1" w:styleId="institution">
    <w:name w:val="institution"/>
    <w:basedOn w:val="DefaultParagraphFont"/>
    <w:rsid w:val="00AF04E9"/>
  </w:style>
  <w:style w:type="character" w:customStyle="1" w:styleId="abodyblack3">
    <w:name w:val="abodyblack3"/>
    <w:basedOn w:val="DefaultParagraphFont"/>
    <w:rsid w:val="00AF04E9"/>
  </w:style>
  <w:style w:type="character" w:customStyle="1" w:styleId="UnderlineChar2CharCharChar">
    <w:name w:val="Underline Char2 Char Char Char"/>
    <w:rsid w:val="00AF04E9"/>
    <w:rPr>
      <w:rFonts w:ascii="Avenir LT Std 45 Book" w:eastAsia="MS Mincho" w:hAnsi="Avenir LT Std 45 Book" w:cs="Arial"/>
      <w:szCs w:val="20"/>
      <w:u w:val="single"/>
    </w:rPr>
  </w:style>
  <w:style w:type="character" w:customStyle="1" w:styleId="FontStyle177">
    <w:name w:val="Font Style177"/>
    <w:basedOn w:val="DefaultParagraphFont"/>
    <w:uiPriority w:val="99"/>
    <w:rsid w:val="00AF04E9"/>
    <w:rPr>
      <w:rFonts w:ascii="Times New Roman" w:hAnsi="Times New Roman" w:cs="Times New Roman"/>
      <w:sz w:val="20"/>
      <w:szCs w:val="20"/>
    </w:rPr>
  </w:style>
  <w:style w:type="character" w:customStyle="1" w:styleId="FontStyle173">
    <w:name w:val="Font Style173"/>
    <w:basedOn w:val="DefaultParagraphFont"/>
    <w:uiPriority w:val="99"/>
    <w:rsid w:val="00AF04E9"/>
    <w:rPr>
      <w:rFonts w:ascii="Times New Roman" w:hAnsi="Times New Roman" w:cs="Times New Roman"/>
      <w:sz w:val="14"/>
      <w:szCs w:val="14"/>
    </w:rPr>
  </w:style>
  <w:style w:type="character" w:customStyle="1" w:styleId="FontStyle151">
    <w:name w:val="Font Style151"/>
    <w:basedOn w:val="DefaultParagraphFont"/>
    <w:uiPriority w:val="99"/>
    <w:rsid w:val="00AF04E9"/>
    <w:rPr>
      <w:rFonts w:ascii="Arial Narrow" w:hAnsi="Arial Narrow" w:cs="Arial Narrow"/>
      <w:b/>
      <w:bCs/>
      <w:sz w:val="12"/>
      <w:szCs w:val="12"/>
    </w:rPr>
  </w:style>
  <w:style w:type="character" w:customStyle="1" w:styleId="FontStyle156">
    <w:name w:val="Font Style156"/>
    <w:basedOn w:val="DefaultParagraphFont"/>
    <w:uiPriority w:val="99"/>
    <w:rsid w:val="00AF04E9"/>
    <w:rPr>
      <w:rFonts w:ascii="Arial Narrow" w:hAnsi="Arial Narrow" w:cs="Arial Narrow"/>
      <w:sz w:val="8"/>
      <w:szCs w:val="8"/>
    </w:rPr>
  </w:style>
  <w:style w:type="character" w:customStyle="1" w:styleId="FontStyle160">
    <w:name w:val="Font Style160"/>
    <w:basedOn w:val="DefaultParagraphFont"/>
    <w:uiPriority w:val="99"/>
    <w:rsid w:val="00AF04E9"/>
    <w:rPr>
      <w:rFonts w:ascii="Times New Roman" w:hAnsi="Times New Roman" w:cs="Times New Roman"/>
      <w:b/>
      <w:bCs/>
      <w:sz w:val="20"/>
      <w:szCs w:val="20"/>
    </w:rPr>
  </w:style>
  <w:style w:type="character" w:customStyle="1" w:styleId="FontStyle178">
    <w:name w:val="Font Style178"/>
    <w:basedOn w:val="DefaultParagraphFont"/>
    <w:uiPriority w:val="99"/>
    <w:rsid w:val="00AF04E9"/>
    <w:rPr>
      <w:rFonts w:ascii="Times New Roman" w:hAnsi="Times New Roman" w:cs="Times New Roman"/>
      <w:sz w:val="18"/>
      <w:szCs w:val="18"/>
    </w:rPr>
  </w:style>
  <w:style w:type="paragraph" w:customStyle="1" w:styleId="Style140">
    <w:name w:val="Style14"/>
    <w:basedOn w:val="Normal"/>
    <w:uiPriority w:val="99"/>
    <w:qFormat/>
    <w:rsid w:val="00AF04E9"/>
    <w:pPr>
      <w:widowControl w:val="0"/>
      <w:autoSpaceDE w:val="0"/>
      <w:autoSpaceDN w:val="0"/>
      <w:adjustRightInd w:val="0"/>
      <w:spacing w:line="278" w:lineRule="exact"/>
      <w:jc w:val="both"/>
    </w:pPr>
    <w:rPr>
      <w:rFonts w:ascii="Avenir LT Std 45 Book" w:eastAsia="Times New Roman" w:hAnsi="Avenir LT Std 45 Book"/>
    </w:rPr>
  </w:style>
  <w:style w:type="paragraph" w:customStyle="1" w:styleId="Style160">
    <w:name w:val="Style16"/>
    <w:basedOn w:val="Normal"/>
    <w:uiPriority w:val="99"/>
    <w:qFormat/>
    <w:rsid w:val="00AF04E9"/>
    <w:pPr>
      <w:widowControl w:val="0"/>
      <w:autoSpaceDE w:val="0"/>
      <w:autoSpaceDN w:val="0"/>
      <w:adjustRightInd w:val="0"/>
      <w:spacing w:line="163" w:lineRule="exact"/>
    </w:pPr>
    <w:rPr>
      <w:rFonts w:ascii="Avenir LT Std 45 Book" w:eastAsia="Times New Roman" w:hAnsi="Avenir LT Std 45 Book"/>
    </w:rPr>
  </w:style>
  <w:style w:type="character" w:customStyle="1" w:styleId="FontStyle168">
    <w:name w:val="Font Style168"/>
    <w:basedOn w:val="DefaultParagraphFont"/>
    <w:uiPriority w:val="99"/>
    <w:rsid w:val="00AF04E9"/>
    <w:rPr>
      <w:rFonts w:ascii="Times New Roman" w:hAnsi="Times New Roman" w:cs="Times New Roman"/>
      <w:sz w:val="12"/>
      <w:szCs w:val="12"/>
    </w:rPr>
  </w:style>
  <w:style w:type="paragraph" w:customStyle="1" w:styleId="Style90">
    <w:name w:val="Style9"/>
    <w:basedOn w:val="Normal"/>
    <w:uiPriority w:val="99"/>
    <w:qFormat/>
    <w:rsid w:val="00AF04E9"/>
    <w:pPr>
      <w:widowControl w:val="0"/>
      <w:autoSpaceDE w:val="0"/>
      <w:autoSpaceDN w:val="0"/>
      <w:adjustRightInd w:val="0"/>
      <w:spacing w:line="134" w:lineRule="exact"/>
      <w:jc w:val="both"/>
    </w:pPr>
    <w:rPr>
      <w:rFonts w:ascii="Avenir LT Std 45 Book" w:eastAsia="Times New Roman" w:hAnsi="Avenir LT Std 45 Book"/>
    </w:rPr>
  </w:style>
  <w:style w:type="paragraph" w:customStyle="1" w:styleId="Style44">
    <w:name w:val="Style44"/>
    <w:basedOn w:val="Normal"/>
    <w:uiPriority w:val="99"/>
    <w:qFormat/>
    <w:rsid w:val="00AF04E9"/>
    <w:pPr>
      <w:widowControl w:val="0"/>
      <w:autoSpaceDE w:val="0"/>
      <w:autoSpaceDN w:val="0"/>
      <w:adjustRightInd w:val="0"/>
      <w:spacing w:line="216" w:lineRule="exact"/>
      <w:jc w:val="both"/>
    </w:pPr>
    <w:rPr>
      <w:rFonts w:ascii="Avenir LT Std 45 Book" w:eastAsia="Times New Roman" w:hAnsi="Avenir LT Std 45 Book"/>
    </w:rPr>
  </w:style>
  <w:style w:type="paragraph" w:customStyle="1" w:styleId="Style19">
    <w:name w:val="Style19"/>
    <w:basedOn w:val="Normal"/>
    <w:uiPriority w:val="99"/>
    <w:qFormat/>
    <w:rsid w:val="00AF04E9"/>
    <w:pPr>
      <w:widowControl w:val="0"/>
      <w:autoSpaceDE w:val="0"/>
      <w:autoSpaceDN w:val="0"/>
      <w:adjustRightInd w:val="0"/>
      <w:spacing w:line="206" w:lineRule="exact"/>
    </w:pPr>
    <w:rPr>
      <w:rFonts w:ascii="Avenir LT Std 45 Book" w:eastAsia="Times New Roman" w:hAnsi="Avenir LT Std 45 Book"/>
    </w:rPr>
  </w:style>
  <w:style w:type="character" w:customStyle="1" w:styleId="FontStyle176">
    <w:name w:val="Font Style176"/>
    <w:basedOn w:val="DefaultParagraphFont"/>
    <w:uiPriority w:val="99"/>
    <w:rsid w:val="00AF04E9"/>
    <w:rPr>
      <w:rFonts w:ascii="Times New Roman" w:hAnsi="Times New Roman" w:cs="Times New Roman"/>
      <w:sz w:val="16"/>
      <w:szCs w:val="16"/>
    </w:rPr>
  </w:style>
  <w:style w:type="character" w:customStyle="1" w:styleId="FontStyle172">
    <w:name w:val="Font Style172"/>
    <w:basedOn w:val="DefaultParagraphFont"/>
    <w:uiPriority w:val="99"/>
    <w:rsid w:val="00AF04E9"/>
    <w:rPr>
      <w:rFonts w:ascii="Times New Roman" w:hAnsi="Times New Roman" w:cs="Times New Roman"/>
      <w:b/>
      <w:bCs/>
      <w:sz w:val="16"/>
      <w:szCs w:val="16"/>
    </w:rPr>
  </w:style>
  <w:style w:type="paragraph" w:customStyle="1" w:styleId="Style180">
    <w:name w:val="Style18"/>
    <w:basedOn w:val="Normal"/>
    <w:uiPriority w:val="99"/>
    <w:qFormat/>
    <w:rsid w:val="00AF04E9"/>
    <w:pPr>
      <w:widowControl w:val="0"/>
      <w:autoSpaceDE w:val="0"/>
      <w:autoSpaceDN w:val="0"/>
      <w:adjustRightInd w:val="0"/>
      <w:spacing w:line="269" w:lineRule="exact"/>
    </w:pPr>
    <w:rPr>
      <w:rFonts w:ascii="Avenir LT Std 45 Book" w:eastAsia="Times New Roman" w:hAnsi="Avenir LT Std 45 Book"/>
    </w:rPr>
  </w:style>
  <w:style w:type="character" w:customStyle="1" w:styleId="FontStyle171">
    <w:name w:val="Font Style171"/>
    <w:basedOn w:val="DefaultParagraphFont"/>
    <w:uiPriority w:val="99"/>
    <w:rsid w:val="00AF04E9"/>
    <w:rPr>
      <w:rFonts w:ascii="Times New Roman" w:hAnsi="Times New Roman" w:cs="Times New Roman"/>
      <w:i/>
      <w:iCs/>
      <w:sz w:val="16"/>
      <w:szCs w:val="16"/>
    </w:rPr>
  </w:style>
  <w:style w:type="character" w:customStyle="1" w:styleId="FontStyle162">
    <w:name w:val="Font Style162"/>
    <w:basedOn w:val="DefaultParagraphFont"/>
    <w:uiPriority w:val="99"/>
    <w:rsid w:val="00AF04E9"/>
    <w:rPr>
      <w:rFonts w:ascii="Times New Roman" w:hAnsi="Times New Roman" w:cs="Times New Roman"/>
      <w:b/>
      <w:bCs/>
      <w:sz w:val="18"/>
      <w:szCs w:val="18"/>
    </w:rPr>
  </w:style>
  <w:style w:type="character" w:customStyle="1" w:styleId="FontStyle167">
    <w:name w:val="Font Style167"/>
    <w:basedOn w:val="DefaultParagraphFont"/>
    <w:uiPriority w:val="99"/>
    <w:rsid w:val="00AF04E9"/>
    <w:rPr>
      <w:rFonts w:ascii="Times New Roman" w:hAnsi="Times New Roman" w:cs="Times New Roman"/>
      <w:sz w:val="10"/>
      <w:szCs w:val="10"/>
    </w:rPr>
  </w:style>
  <w:style w:type="character" w:customStyle="1" w:styleId="FontStyle174">
    <w:name w:val="Font Style174"/>
    <w:basedOn w:val="DefaultParagraphFont"/>
    <w:uiPriority w:val="99"/>
    <w:rsid w:val="00AF04E9"/>
    <w:rPr>
      <w:rFonts w:ascii="Arial Narrow" w:hAnsi="Arial Narrow" w:cs="Arial Narrow"/>
      <w:b/>
      <w:bCs/>
      <w:sz w:val="18"/>
      <w:szCs w:val="18"/>
    </w:rPr>
  </w:style>
  <w:style w:type="paragraph" w:customStyle="1" w:styleId="Style47">
    <w:name w:val="Style47"/>
    <w:basedOn w:val="Normal"/>
    <w:uiPriority w:val="99"/>
    <w:qFormat/>
    <w:rsid w:val="00AF04E9"/>
    <w:pPr>
      <w:widowControl w:val="0"/>
      <w:autoSpaceDE w:val="0"/>
      <w:autoSpaceDN w:val="0"/>
      <w:adjustRightInd w:val="0"/>
      <w:spacing w:line="490" w:lineRule="exact"/>
    </w:pPr>
    <w:rPr>
      <w:rFonts w:ascii="Avenir LT Std 45 Book" w:eastAsia="Times New Roman" w:hAnsi="Avenir LT Std 45 Book"/>
    </w:rPr>
  </w:style>
  <w:style w:type="character" w:customStyle="1" w:styleId="FontStyle169">
    <w:name w:val="Font Style169"/>
    <w:basedOn w:val="DefaultParagraphFont"/>
    <w:uiPriority w:val="99"/>
    <w:rsid w:val="00AF04E9"/>
    <w:rPr>
      <w:rFonts w:ascii="Times New Roman" w:hAnsi="Times New Roman" w:cs="Times New Roman"/>
      <w:sz w:val="12"/>
      <w:szCs w:val="12"/>
    </w:rPr>
  </w:style>
  <w:style w:type="paragraph" w:customStyle="1" w:styleId="Style24">
    <w:name w:val="Style24"/>
    <w:basedOn w:val="Normal"/>
    <w:uiPriority w:val="99"/>
    <w:qFormat/>
    <w:rsid w:val="00AF04E9"/>
    <w:pPr>
      <w:widowControl w:val="0"/>
      <w:autoSpaceDE w:val="0"/>
      <w:autoSpaceDN w:val="0"/>
      <w:adjustRightInd w:val="0"/>
      <w:spacing w:line="276" w:lineRule="exact"/>
    </w:pPr>
    <w:rPr>
      <w:rFonts w:ascii="Avenir LT Std 45 Book" w:eastAsia="Times New Roman" w:hAnsi="Avenir LT Std 45 Book"/>
    </w:rPr>
  </w:style>
  <w:style w:type="paragraph" w:customStyle="1" w:styleId="Style99">
    <w:name w:val="Style99"/>
    <w:basedOn w:val="Normal"/>
    <w:uiPriority w:val="99"/>
    <w:qFormat/>
    <w:rsid w:val="00AF04E9"/>
    <w:pPr>
      <w:widowControl w:val="0"/>
      <w:autoSpaceDE w:val="0"/>
      <w:autoSpaceDN w:val="0"/>
      <w:adjustRightInd w:val="0"/>
      <w:spacing w:line="182" w:lineRule="exact"/>
      <w:jc w:val="both"/>
    </w:pPr>
    <w:rPr>
      <w:rFonts w:ascii="Avenir LT Std 45 Book" w:eastAsia="Times New Roman" w:hAnsi="Avenir LT Std 45 Book"/>
    </w:rPr>
  </w:style>
  <w:style w:type="paragraph" w:customStyle="1" w:styleId="Style26">
    <w:name w:val="Style26"/>
    <w:basedOn w:val="Normal"/>
    <w:uiPriority w:val="99"/>
    <w:qFormat/>
    <w:rsid w:val="00AF04E9"/>
    <w:pPr>
      <w:widowControl w:val="0"/>
      <w:autoSpaceDE w:val="0"/>
      <w:autoSpaceDN w:val="0"/>
      <w:adjustRightInd w:val="0"/>
      <w:spacing w:line="278" w:lineRule="exact"/>
      <w:jc w:val="both"/>
    </w:pPr>
    <w:rPr>
      <w:rFonts w:ascii="Avenir LT Std 45 Book" w:eastAsia="Times New Roman" w:hAnsi="Avenir LT Std 45 Book"/>
    </w:rPr>
  </w:style>
  <w:style w:type="character" w:customStyle="1" w:styleId="FontStyle139">
    <w:name w:val="Font Style139"/>
    <w:basedOn w:val="DefaultParagraphFont"/>
    <w:uiPriority w:val="99"/>
    <w:rsid w:val="00AF04E9"/>
    <w:rPr>
      <w:rFonts w:ascii="Times New Roman" w:hAnsi="Times New Roman" w:cs="Times New Roman"/>
      <w:b/>
      <w:bCs/>
      <w:sz w:val="18"/>
      <w:szCs w:val="18"/>
    </w:rPr>
  </w:style>
  <w:style w:type="paragraph" w:customStyle="1" w:styleId="Style210">
    <w:name w:val="Style21"/>
    <w:basedOn w:val="Normal"/>
    <w:uiPriority w:val="99"/>
    <w:qFormat/>
    <w:rsid w:val="00AF04E9"/>
    <w:pPr>
      <w:widowControl w:val="0"/>
      <w:autoSpaceDE w:val="0"/>
      <w:autoSpaceDN w:val="0"/>
      <w:adjustRightInd w:val="0"/>
      <w:spacing w:line="216" w:lineRule="exact"/>
      <w:jc w:val="both"/>
    </w:pPr>
    <w:rPr>
      <w:rFonts w:ascii="Avenir LT Std 45 Book" w:eastAsia="Times New Roman" w:hAnsi="Avenir LT Std 45 Book"/>
    </w:rPr>
  </w:style>
  <w:style w:type="paragraph" w:customStyle="1" w:styleId="Style50">
    <w:name w:val="Style50"/>
    <w:basedOn w:val="Normal"/>
    <w:uiPriority w:val="99"/>
    <w:qFormat/>
    <w:rsid w:val="00AF04E9"/>
    <w:pPr>
      <w:widowControl w:val="0"/>
      <w:autoSpaceDE w:val="0"/>
      <w:autoSpaceDN w:val="0"/>
      <w:adjustRightInd w:val="0"/>
      <w:spacing w:line="198" w:lineRule="exact"/>
    </w:pPr>
    <w:rPr>
      <w:rFonts w:ascii="Avenir LT Std 45 Book" w:eastAsia="Times New Roman" w:hAnsi="Avenir LT Std 45 Book"/>
    </w:rPr>
  </w:style>
  <w:style w:type="character" w:customStyle="1" w:styleId="Cardnon-underlinedChar">
    <w:name w:val="Card non-underlined Char"/>
    <w:basedOn w:val="DefaultParagraphFont"/>
    <w:link w:val="Cardnon-underlined"/>
    <w:rsid w:val="00AF04E9"/>
    <w:rPr>
      <w:rFonts w:ascii="Calibri" w:eastAsia="Calibri" w:hAnsi="Calibri"/>
      <w:sz w:val="16"/>
      <w:szCs w:val="20"/>
    </w:rPr>
  </w:style>
  <w:style w:type="character" w:customStyle="1" w:styleId="allocatoragentsleft">
    <w:name w:val="al_locatoragentsleft"/>
    <w:basedOn w:val="DefaultParagraphFont"/>
    <w:rsid w:val="00AF04E9"/>
  </w:style>
  <w:style w:type="paragraph" w:customStyle="1" w:styleId="Carding">
    <w:name w:val="Carding"/>
    <w:basedOn w:val="Normal"/>
    <w:qFormat/>
    <w:rsid w:val="00AF04E9"/>
    <w:rPr>
      <w:rFonts w:ascii="Avenir LT Std 45 Book" w:eastAsia="Times New Roman" w:hAnsi="Avenir LT Std 45 Book"/>
      <w:sz w:val="18"/>
    </w:rPr>
  </w:style>
  <w:style w:type="character" w:customStyle="1" w:styleId="aunderline0">
    <w:name w:val="aunderline"/>
    <w:basedOn w:val="DefaultParagraphFont"/>
    <w:qFormat/>
    <w:rsid w:val="00AF04E9"/>
    <w:rPr>
      <w:rFonts w:ascii="Times New Roman" w:hAnsi="Times New Roman"/>
      <w:sz w:val="20"/>
      <w:szCs w:val="24"/>
      <w:u w:val="thick"/>
    </w:rPr>
  </w:style>
  <w:style w:type="character" w:customStyle="1" w:styleId="Boxing-New">
    <w:name w:val="Boxing - New"/>
    <w:basedOn w:val="DefaultParagraphFont"/>
    <w:rsid w:val="00AF04E9"/>
    <w:rPr>
      <w:rFonts w:ascii="Arial Narrow" w:hAnsi="Arial Narrow"/>
      <w:sz w:val="16"/>
      <w:u w:val="none"/>
      <w:bdr w:val="single" w:sz="4" w:space="0" w:color="auto"/>
    </w:rPr>
  </w:style>
  <w:style w:type="character" w:customStyle="1" w:styleId="pagetitle0">
    <w:name w:val="pagetitle"/>
    <w:basedOn w:val="DefaultParagraphFont"/>
    <w:rsid w:val="00AF04E9"/>
  </w:style>
  <w:style w:type="paragraph" w:customStyle="1" w:styleId="NormalWeb8">
    <w:name w:val="Normal (Web)8"/>
    <w:basedOn w:val="Normal"/>
    <w:qFormat/>
    <w:rsid w:val="00AF04E9"/>
    <w:pPr>
      <w:spacing w:before="100" w:beforeAutospacing="1" w:after="100" w:afterAutospacing="1"/>
    </w:pPr>
    <w:rPr>
      <w:rFonts w:ascii="Avenir LT Std 45 Book" w:eastAsia="Times New Roman" w:hAnsi="Avenir LT Std 45 Book"/>
      <w:sz w:val="18"/>
      <w:szCs w:val="18"/>
    </w:rPr>
  </w:style>
  <w:style w:type="character" w:customStyle="1" w:styleId="Style11ptBlackUnderline">
    <w:name w:val="Style 11 pt Black Underline"/>
    <w:basedOn w:val="DefaultParagraphFont"/>
    <w:rsid w:val="00AF04E9"/>
    <w:rPr>
      <w:color w:val="000000"/>
      <w:sz w:val="20"/>
      <w:u w:val="single"/>
    </w:rPr>
  </w:style>
  <w:style w:type="character" w:customStyle="1" w:styleId="StyleUnderlineCharTimesBold">
    <w:name w:val="Style Underline Char + Times Bold"/>
    <w:basedOn w:val="DefaultParagraphFont"/>
    <w:rsid w:val="00AF04E9"/>
    <w:rPr>
      <w:rFonts w:ascii="Times" w:hAnsi="Times"/>
      <w:b w:val="0"/>
      <w:bCs/>
      <w:sz w:val="20"/>
      <w:u w:val="single"/>
    </w:rPr>
  </w:style>
  <w:style w:type="character" w:customStyle="1" w:styleId="blubigktbiz">
    <w:name w:val="blubigktbiz"/>
    <w:rsid w:val="00AF04E9"/>
  </w:style>
  <w:style w:type="character" w:customStyle="1" w:styleId="Style4CharChar">
    <w:name w:val="Style4 Char Char"/>
    <w:basedOn w:val="DefaultParagraphFont"/>
    <w:rsid w:val="00AF04E9"/>
    <w:rPr>
      <w:rFonts w:ascii="Arial Narrow" w:hAnsi="Arial Narrow"/>
      <w:noProof w:val="0"/>
      <w:szCs w:val="24"/>
      <w:u w:val="single"/>
      <w:lang w:val="en-US" w:eastAsia="en-US" w:bidi="ar-SA"/>
    </w:rPr>
  </w:style>
  <w:style w:type="character" w:customStyle="1" w:styleId="StyleEmphasisArial12ptBold">
    <w:name w:val="Style Emphasis + Arial 12 pt Bold"/>
    <w:rsid w:val="00AF04E9"/>
    <w:rPr>
      <w:rFonts w:ascii="Arial" w:hAnsi="Arial"/>
      <w:b/>
      <w:bCs/>
      <w:i/>
      <w:iCs/>
      <w:sz w:val="24"/>
    </w:rPr>
  </w:style>
  <w:style w:type="character" w:customStyle="1" w:styleId="super">
    <w:name w:val="super"/>
    <w:rsid w:val="00AF04E9"/>
  </w:style>
  <w:style w:type="character" w:customStyle="1" w:styleId="text30">
    <w:name w:val="text30"/>
    <w:rsid w:val="00AF04E9"/>
  </w:style>
  <w:style w:type="character" w:customStyle="1" w:styleId="uppercase">
    <w:name w:val="uppercase"/>
    <w:rsid w:val="00AF04E9"/>
  </w:style>
  <w:style w:type="character" w:customStyle="1" w:styleId="mainbody1">
    <w:name w:val="mainbody1"/>
    <w:basedOn w:val="DefaultParagraphFont"/>
    <w:rsid w:val="00AF04E9"/>
    <w:rPr>
      <w:rFonts w:ascii="Verdana" w:hAnsi="Verdana" w:hint="default"/>
      <w:color w:val="000000"/>
      <w:sz w:val="22"/>
      <w:szCs w:val="22"/>
    </w:rPr>
  </w:style>
  <w:style w:type="character" w:customStyle="1" w:styleId="cit-first-element">
    <w:name w:val="cit-first-element"/>
    <w:basedOn w:val="DefaultParagraphFont"/>
    <w:rsid w:val="00AF04E9"/>
  </w:style>
  <w:style w:type="paragraph" w:customStyle="1" w:styleId="TableParagraph">
    <w:name w:val="Table Paragraph"/>
    <w:basedOn w:val="Normal"/>
    <w:uiPriority w:val="1"/>
    <w:qFormat/>
    <w:rsid w:val="00AF04E9"/>
    <w:pPr>
      <w:widowControl w:val="0"/>
    </w:pPr>
    <w:rPr>
      <w:rFonts w:ascii="Avenir LT Std 45 Book" w:hAnsi="Avenir LT Std 45 Book"/>
    </w:rPr>
  </w:style>
  <w:style w:type="character" w:customStyle="1" w:styleId="UnderlineChar5">
    <w:name w:val="UnderlineChar"/>
    <w:rsid w:val="00AF04E9"/>
    <w:rPr>
      <w:sz w:val="24"/>
      <w:u w:val="single"/>
      <w:shd w:val="clear" w:color="auto" w:fill="auto"/>
    </w:rPr>
  </w:style>
  <w:style w:type="character" w:customStyle="1" w:styleId="foreground">
    <w:name w:val="foreground"/>
    <w:basedOn w:val="DefaultParagraphFont"/>
    <w:rsid w:val="00AF04E9"/>
  </w:style>
  <w:style w:type="paragraph" w:customStyle="1" w:styleId="StyleUnunderlined10ptThickunderline">
    <w:name w:val="Style Ununderlined + 10 pt Thick underline"/>
    <w:basedOn w:val="Normal"/>
    <w:link w:val="StyleUnunderlined10ptThickunderlineChar"/>
    <w:qFormat/>
    <w:rsid w:val="00AF04E9"/>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AF04E9"/>
    <w:rPr>
      <w:rFonts w:ascii="Times" w:eastAsia="Times New Roman" w:hAnsi="Times"/>
      <w:sz w:val="22"/>
      <w:szCs w:val="28"/>
      <w:u w:val="single"/>
    </w:rPr>
  </w:style>
  <w:style w:type="character" w:customStyle="1" w:styleId="postby">
    <w:name w:val="post_by"/>
    <w:basedOn w:val="DefaultParagraphFont"/>
    <w:rsid w:val="00AF04E9"/>
  </w:style>
  <w:style w:type="character" w:customStyle="1" w:styleId="Style11ptBorderSinglesolidlineAuto05ptLinewidth">
    <w:name w:val="Style 11 pt Border: : (Single solid line Auto  0.5 pt Line width)"/>
    <w:rsid w:val="00AF04E9"/>
    <w:rPr>
      <w:sz w:val="20"/>
      <w:bdr w:val="single" w:sz="4" w:space="0" w:color="auto" w:frame="1"/>
    </w:rPr>
  </w:style>
  <w:style w:type="character" w:customStyle="1" w:styleId="StyleUnderlineChar6CharCharCharCharCharCharCharChar11">
    <w:name w:val="Style Underline Char6 Char Char Char Char Char Char Char Char + 11 ..."/>
    <w:rsid w:val="00AF04E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F04E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F04E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F04E9"/>
    <w:rPr>
      <w:sz w:val="20"/>
      <w:szCs w:val="24"/>
      <w:u w:val="single"/>
      <w:bdr w:val="single" w:sz="4" w:space="0" w:color="auto"/>
      <w:lang w:val="en-US" w:eastAsia="en-US" w:bidi="ar-SA"/>
    </w:rPr>
  </w:style>
  <w:style w:type="character" w:customStyle="1" w:styleId="StyleLatinGaramondUnderline">
    <w:name w:val="Style (Latin) Garamond Underline"/>
    <w:rsid w:val="00AF04E9"/>
    <w:rPr>
      <w:rFonts w:ascii="Times New Roman" w:hAnsi="Times New Roman"/>
      <w:sz w:val="20"/>
      <w:u w:val="single"/>
    </w:rPr>
  </w:style>
  <w:style w:type="character" w:customStyle="1" w:styleId="StyleLatinGaramond">
    <w:name w:val="Style (Latin) Garamond"/>
    <w:rsid w:val="00AF04E9"/>
    <w:rPr>
      <w:rFonts w:ascii="Times New Roman" w:hAnsi="Times New Roman"/>
      <w:sz w:val="20"/>
    </w:rPr>
  </w:style>
  <w:style w:type="character" w:customStyle="1" w:styleId="styletimesnewroman12ptbold0">
    <w:name w:val="styletimesnewroman12ptbold"/>
    <w:basedOn w:val="DefaultParagraphFont"/>
    <w:rsid w:val="00AF04E9"/>
  </w:style>
  <w:style w:type="character" w:customStyle="1" w:styleId="mainheading">
    <w:name w:val="mainheading"/>
    <w:basedOn w:val="DefaultParagraphFont"/>
    <w:rsid w:val="00AF04E9"/>
  </w:style>
  <w:style w:type="paragraph" w:customStyle="1" w:styleId="BoldandUnderlineChar2CharChar">
    <w:name w:val="Bold and Underline Char2 Char Char"/>
    <w:basedOn w:val="Normal"/>
    <w:link w:val="BoldandUnderlineChar2CharCharChar"/>
    <w:qFormat/>
    <w:rsid w:val="00AF04E9"/>
    <w:rPr>
      <w:rFonts w:asciiTheme="minorHAnsi" w:eastAsiaTheme="minorEastAsia" w:hAnsiTheme="minorHAnsi"/>
      <w:b/>
      <w:sz w:val="24"/>
      <w:szCs w:val="24"/>
      <w:u w:val="single"/>
    </w:rPr>
  </w:style>
  <w:style w:type="character" w:customStyle="1" w:styleId="StyleUnderlineChar9ptChar">
    <w:name w:val="Style Underline Char + 9 pt Char"/>
    <w:basedOn w:val="DefaultParagraphFont"/>
    <w:rsid w:val="00AF04E9"/>
    <w:rPr>
      <w:rFonts w:ascii="Arial Narrow" w:hAnsi="Arial Narrow"/>
      <w:szCs w:val="24"/>
      <w:u w:val="single"/>
      <w:lang w:val="en-US" w:eastAsia="en-US" w:bidi="ar-SA"/>
    </w:rPr>
  </w:style>
  <w:style w:type="character" w:customStyle="1" w:styleId="StyleUnderlineChar9ptBoldChar">
    <w:name w:val="Style Underline Char + 9 pt Bold Char"/>
    <w:basedOn w:val="DefaultParagraphFont"/>
    <w:rsid w:val="00AF04E9"/>
    <w:rPr>
      <w:rFonts w:ascii="Arial Narrow" w:hAnsi="Arial Narrow"/>
      <w:szCs w:val="24"/>
      <w:u w:val="single"/>
      <w:lang w:val="en-US" w:eastAsia="en-US" w:bidi="ar-SA"/>
    </w:rPr>
  </w:style>
  <w:style w:type="character" w:customStyle="1" w:styleId="Reduce8ptCharChar">
    <w:name w:val="Reduce 8pt Char Char"/>
    <w:basedOn w:val="DefaultParagraphFont"/>
    <w:link w:val="Reduce8pt"/>
    <w:rsid w:val="00AF04E9"/>
    <w:rPr>
      <w:sz w:val="16"/>
    </w:rPr>
  </w:style>
  <w:style w:type="paragraph" w:customStyle="1" w:styleId="Reduce8pt">
    <w:name w:val="Reduce 8pt"/>
    <w:basedOn w:val="Normal"/>
    <w:link w:val="Reduce8ptCharChar"/>
    <w:qFormat/>
    <w:rsid w:val="00AF04E9"/>
    <w:pPr>
      <w:autoSpaceDE w:val="0"/>
      <w:autoSpaceDN w:val="0"/>
      <w:adjustRightInd w:val="0"/>
      <w:jc w:val="both"/>
    </w:pPr>
    <w:rPr>
      <w:rFonts w:asciiTheme="minorHAnsi" w:eastAsiaTheme="minorEastAsia" w:hAnsiTheme="minorHAnsi"/>
      <w:sz w:val="16"/>
      <w:szCs w:val="24"/>
    </w:rPr>
  </w:style>
  <w:style w:type="paragraph" w:customStyle="1" w:styleId="Style70">
    <w:name w:val="Style7"/>
    <w:basedOn w:val="Normal"/>
    <w:uiPriority w:val="99"/>
    <w:qFormat/>
    <w:rsid w:val="00AF04E9"/>
    <w:pPr>
      <w:widowControl w:val="0"/>
      <w:autoSpaceDE w:val="0"/>
      <w:autoSpaceDN w:val="0"/>
      <w:adjustRightInd w:val="0"/>
      <w:spacing w:line="229" w:lineRule="exact"/>
    </w:pPr>
    <w:rPr>
      <w:rFonts w:ascii="Avenir LT Std 45 Book" w:eastAsia="Times New Roman" w:hAnsi="Avenir LT Std 45 Book"/>
    </w:rPr>
  </w:style>
  <w:style w:type="character" w:customStyle="1" w:styleId="Footnote2Char">
    <w:name w:val="Footnote2 Char"/>
    <w:link w:val="Footnote2"/>
    <w:locked/>
    <w:rsid w:val="00AF04E9"/>
  </w:style>
  <w:style w:type="paragraph" w:customStyle="1" w:styleId="Footnote2">
    <w:name w:val="Footnote2"/>
    <w:basedOn w:val="Normal"/>
    <w:next w:val="Normal"/>
    <w:link w:val="Footnote2Char"/>
    <w:autoRedefine/>
    <w:qFormat/>
    <w:rsid w:val="00AF04E9"/>
    <w:pPr>
      <w:spacing w:after="120" w:line="480" w:lineRule="auto"/>
    </w:pPr>
    <w:rPr>
      <w:rFonts w:asciiTheme="minorHAnsi" w:eastAsiaTheme="minorEastAsia" w:hAnsiTheme="minorHAnsi"/>
      <w:sz w:val="24"/>
      <w:szCs w:val="24"/>
    </w:rPr>
  </w:style>
  <w:style w:type="character" w:customStyle="1" w:styleId="red">
    <w:name w:val="red"/>
    <w:basedOn w:val="DefaultParagraphFont"/>
    <w:rsid w:val="00AF04E9"/>
  </w:style>
  <w:style w:type="character" w:customStyle="1" w:styleId="Mention11">
    <w:name w:val="Mention11"/>
    <w:basedOn w:val="DefaultParagraphFont"/>
    <w:uiPriority w:val="99"/>
    <w:semiHidden/>
    <w:unhideWhenUsed/>
    <w:rsid w:val="00AF04E9"/>
    <w:rPr>
      <w:color w:val="2B579A"/>
      <w:shd w:val="clear" w:color="auto" w:fill="E6E6E6"/>
    </w:rPr>
  </w:style>
  <w:style w:type="character" w:customStyle="1" w:styleId="Emph">
    <w:name w:val="Emph"/>
    <w:basedOn w:val="DefaultParagraphFont"/>
    <w:uiPriority w:val="1"/>
    <w:qFormat/>
    <w:rsid w:val="00AF04E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F04E9"/>
  </w:style>
  <w:style w:type="character" w:customStyle="1" w:styleId="Mention2">
    <w:name w:val="Mention2"/>
    <w:basedOn w:val="DefaultParagraphFont"/>
    <w:uiPriority w:val="99"/>
    <w:semiHidden/>
    <w:unhideWhenUsed/>
    <w:rsid w:val="00AF04E9"/>
    <w:rPr>
      <w:color w:val="2B579A"/>
      <w:shd w:val="clear" w:color="auto" w:fill="E6E6E6"/>
    </w:rPr>
  </w:style>
  <w:style w:type="paragraph" w:customStyle="1" w:styleId="FlashTag">
    <w:name w:val="FlashTag"/>
    <w:basedOn w:val="Normal"/>
    <w:link w:val="FlashTagChar"/>
    <w:autoRedefine/>
    <w:uiPriority w:val="4"/>
    <w:qFormat/>
    <w:rsid w:val="00AF04E9"/>
    <w:rPr>
      <w:rFonts w:asciiTheme="majorHAnsi" w:hAnsiTheme="majorHAnsi"/>
      <w:b/>
      <w:sz w:val="28"/>
    </w:rPr>
  </w:style>
  <w:style w:type="character" w:customStyle="1" w:styleId="FlashTagChar">
    <w:name w:val="FlashTag Char"/>
    <w:basedOn w:val="DefaultParagraphFont"/>
    <w:link w:val="FlashTag"/>
    <w:uiPriority w:val="4"/>
    <w:rsid w:val="00AF04E9"/>
    <w:rPr>
      <w:rFonts w:asciiTheme="majorHAnsi" w:eastAsiaTheme="minorHAnsi" w:hAnsiTheme="majorHAnsi"/>
      <w:b/>
      <w:sz w:val="28"/>
      <w:szCs w:val="22"/>
    </w:rPr>
  </w:style>
  <w:style w:type="paragraph" w:customStyle="1" w:styleId="Warrant">
    <w:name w:val="Warrant"/>
    <w:autoRedefine/>
    <w:uiPriority w:val="4"/>
    <w:qFormat/>
    <w:rsid w:val="00AF04E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F04E9"/>
  </w:style>
  <w:style w:type="character" w:customStyle="1" w:styleId="m3965771245576658108gmail-styleunderline">
    <w:name w:val="m_3965771245576658108gmail-styleunderline"/>
    <w:basedOn w:val="DefaultParagraphFont"/>
    <w:rsid w:val="00AF04E9"/>
  </w:style>
  <w:style w:type="character" w:customStyle="1" w:styleId="BodyTextIndent2Char1">
    <w:name w:val="Body Text Indent 2 Char1"/>
    <w:basedOn w:val="DefaultParagraphFont"/>
    <w:rsid w:val="00AF04E9"/>
    <w:rPr>
      <w:rFonts w:ascii="Calibri" w:hAnsi="Calibri" w:cs="Calibri"/>
    </w:rPr>
  </w:style>
  <w:style w:type="paragraph" w:customStyle="1" w:styleId="msolistparagraphcxspfirst">
    <w:name w:val="msolistparagraphcxspfirst"/>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Heading2-NotBold">
    <w:name w:val="Heading 2 - Not Bold"/>
    <w:basedOn w:val="Heading2"/>
    <w:autoRedefine/>
    <w:uiPriority w:val="99"/>
    <w:qFormat/>
    <w:rsid w:val="00AF04E9"/>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F04E9"/>
    <w:rPr>
      <w:rFonts w:eastAsia="Calibri"/>
      <w:b/>
      <w:sz w:val="22"/>
      <w:szCs w:val="22"/>
    </w:rPr>
  </w:style>
  <w:style w:type="paragraph" w:customStyle="1" w:styleId="Heading2-Bold">
    <w:name w:val="Heading 2 - Bold"/>
    <w:basedOn w:val="Normal"/>
    <w:autoRedefine/>
    <w:uiPriority w:val="99"/>
    <w:qFormat/>
    <w:rsid w:val="00AF04E9"/>
    <w:rPr>
      <w:rFonts w:ascii="Garamond" w:eastAsia="Calibri" w:hAnsi="Garamond"/>
      <w:b/>
    </w:rPr>
  </w:style>
  <w:style w:type="character" w:customStyle="1" w:styleId="Style2Char0">
    <w:name w:val="Style 2 Char"/>
    <w:link w:val="Style20"/>
    <w:locked/>
    <w:rsid w:val="00AF04E9"/>
    <w:rPr>
      <w:rFonts w:ascii="Calibri" w:eastAsia="Times New Roman" w:hAnsi="Calibri"/>
      <w:noProof/>
      <w:color w:val="000000"/>
      <w:sz w:val="22"/>
      <w:szCs w:val="20"/>
    </w:rPr>
  </w:style>
  <w:style w:type="character" w:customStyle="1" w:styleId="GAUnderlineChar">
    <w:name w:val="GA Underline Char"/>
    <w:link w:val="GAUnderline"/>
    <w:locked/>
    <w:rsid w:val="00AF04E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F04E9"/>
    <w:rPr>
      <w:rFonts w:ascii="Garamond" w:eastAsia="Times New Roman" w:hAnsi="Garamond"/>
      <w:sz w:val="24"/>
      <w:szCs w:val="20"/>
      <w:u w:val="single"/>
      <w:lang w:val="x-none" w:eastAsia="x-none"/>
    </w:rPr>
  </w:style>
  <w:style w:type="character" w:customStyle="1" w:styleId="textsmallChar0">
    <w:name w:val="textsmall Char"/>
    <w:link w:val="textsmall0"/>
    <w:locked/>
    <w:rsid w:val="00AF04E9"/>
    <w:rPr>
      <w:rFonts w:ascii="Calibri" w:eastAsia="Times New Roman" w:hAnsi="Calibri"/>
      <w:sz w:val="22"/>
      <w:szCs w:val="22"/>
    </w:rPr>
  </w:style>
  <w:style w:type="paragraph" w:customStyle="1" w:styleId="h-lead">
    <w:name w:val="h-lead"/>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ntro">
    <w:name w:val="intro"/>
    <w:basedOn w:val="Normal"/>
    <w:qFormat/>
    <w:rsid w:val="00AF04E9"/>
    <w:pPr>
      <w:spacing w:before="100" w:beforeAutospacing="1" w:after="100" w:afterAutospacing="1"/>
    </w:pPr>
    <w:rPr>
      <w:rFonts w:ascii="Avenir LT Std 45 Book" w:eastAsia="Times New Roman" w:hAnsi="Avenir LT Std 45 Book"/>
    </w:rPr>
  </w:style>
  <w:style w:type="character" w:customStyle="1" w:styleId="StyleHeading2TagHEADING2TagCite11ptChar">
    <w:name w:val="Style Heading 2TagHEADING 2Tag&amp;Cite + 11 pt Char"/>
    <w:link w:val="StyleHeading2TagHEADING2TagCite11pt"/>
    <w:locked/>
    <w:rsid w:val="00AF04E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F04E9"/>
    <w:pPr>
      <w:keepNext w:val="0"/>
      <w:keepLines w:val="0"/>
      <w:pageBreakBefore w:val="0"/>
      <w:widowControl w:val="0"/>
      <w:spacing w:before="60" w:after="60"/>
      <w:jc w:val="left"/>
    </w:pPr>
    <w:rPr>
      <w:rFonts w:ascii="Bell MT" w:eastAsia="Times New Roman" w:hAnsi="Bell MT" w:cs="Times New Roman"/>
      <w:sz w:val="24"/>
      <w:szCs w:val="28"/>
      <w:u w:val="none"/>
    </w:rPr>
  </w:style>
  <w:style w:type="paragraph" w:customStyle="1" w:styleId="F3-TagAuthor">
    <w:name w:val="F3 - Tag/Author"/>
    <w:basedOn w:val="Normal"/>
    <w:uiPriority w:val="99"/>
    <w:qFormat/>
    <w:rsid w:val="00AF04E9"/>
    <w:rPr>
      <w:rFonts w:ascii="Avenir LT Std 45 Book" w:eastAsia="Times New Roman" w:hAnsi="Avenir LT Std 45 Book"/>
      <w:b/>
    </w:rPr>
  </w:style>
  <w:style w:type="paragraph" w:customStyle="1" w:styleId="F5-UnderlineNormal">
    <w:name w:val="F5 - Underline Normal"/>
    <w:basedOn w:val="Normal"/>
    <w:uiPriority w:val="99"/>
    <w:qFormat/>
    <w:rsid w:val="00AF04E9"/>
    <w:rPr>
      <w:rFonts w:ascii="Avenir LT Std 45 Book" w:eastAsia="Calibri" w:hAnsi="Avenir LT Std 45 Book"/>
      <w:u w:val="single"/>
    </w:rPr>
  </w:style>
  <w:style w:type="paragraph" w:customStyle="1" w:styleId="Brief-PrimarySource">
    <w:name w:val="Brief - Primary Source"/>
    <w:basedOn w:val="Normal"/>
    <w:qFormat/>
    <w:rsid w:val="00AF04E9"/>
    <w:rPr>
      <w:rFonts w:ascii="Avenir LT Std 45 Book" w:eastAsia="Times New Roman" w:hAnsi="Avenir LT Std 45 Book"/>
      <w:b/>
      <w:u w:val="single"/>
    </w:rPr>
  </w:style>
  <w:style w:type="paragraph" w:customStyle="1" w:styleId="Brief-Underline">
    <w:name w:val="Brief - Underline"/>
    <w:basedOn w:val="Normal"/>
    <w:qFormat/>
    <w:rsid w:val="00AF04E9"/>
    <w:rPr>
      <w:rFonts w:ascii="Avenir LT Std 45 Book" w:eastAsia="Times New Roman" w:hAnsi="Avenir LT Std 45 Book"/>
      <w:u w:val="single"/>
    </w:rPr>
  </w:style>
  <w:style w:type="paragraph" w:customStyle="1" w:styleId="Brief">
    <w:name w:val="Brief"/>
    <w:basedOn w:val="Brief-PrimarySource"/>
    <w:qFormat/>
    <w:rsid w:val="00AF04E9"/>
  </w:style>
  <w:style w:type="paragraph" w:customStyle="1" w:styleId="CM2">
    <w:name w:val="CM2"/>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1">
    <w:name w:val="CM11"/>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6">
    <w:name w:val="CM16"/>
    <w:basedOn w:val="Normal"/>
    <w:next w:val="Normal"/>
    <w:uiPriority w:val="99"/>
    <w:qFormat/>
    <w:rsid w:val="00AF04E9"/>
    <w:pPr>
      <w:widowControl w:val="0"/>
      <w:autoSpaceDE w:val="0"/>
      <w:autoSpaceDN w:val="0"/>
      <w:adjustRightInd w:val="0"/>
      <w:spacing w:line="553" w:lineRule="atLeast"/>
    </w:pPr>
    <w:rPr>
      <w:rFonts w:ascii="Avenir LT Std 45 Book" w:eastAsia="Times New Roman" w:hAnsi="Avenir LT Std 45 Book"/>
    </w:rPr>
  </w:style>
  <w:style w:type="paragraph" w:customStyle="1" w:styleId="CM19">
    <w:name w:val="CM19"/>
    <w:basedOn w:val="Default"/>
    <w:next w:val="Default"/>
    <w:uiPriority w:val="99"/>
    <w:qFormat/>
    <w:rsid w:val="00AF04E9"/>
  </w:style>
  <w:style w:type="paragraph" w:customStyle="1" w:styleId="CM34">
    <w:name w:val="CM34"/>
    <w:basedOn w:val="Default"/>
    <w:next w:val="Default"/>
    <w:uiPriority w:val="99"/>
    <w:qFormat/>
    <w:rsid w:val="00AF04E9"/>
  </w:style>
  <w:style w:type="paragraph" w:customStyle="1" w:styleId="CM56">
    <w:name w:val="CM56"/>
    <w:basedOn w:val="Default"/>
    <w:next w:val="Default"/>
    <w:uiPriority w:val="99"/>
    <w:qFormat/>
    <w:rsid w:val="00AF04E9"/>
  </w:style>
  <w:style w:type="paragraph" w:customStyle="1" w:styleId="CM58">
    <w:name w:val="CM58"/>
    <w:basedOn w:val="Default"/>
    <w:next w:val="Default"/>
    <w:uiPriority w:val="99"/>
    <w:qFormat/>
    <w:rsid w:val="00AF04E9"/>
  </w:style>
  <w:style w:type="paragraph" w:customStyle="1" w:styleId="CM57">
    <w:name w:val="CM57"/>
    <w:basedOn w:val="Default"/>
    <w:next w:val="Default"/>
    <w:uiPriority w:val="99"/>
    <w:qFormat/>
    <w:rsid w:val="00AF04E9"/>
  </w:style>
  <w:style w:type="paragraph" w:customStyle="1" w:styleId="CM1">
    <w:name w:val="CM1"/>
    <w:basedOn w:val="Default"/>
    <w:next w:val="Default"/>
    <w:uiPriority w:val="99"/>
    <w:qFormat/>
    <w:rsid w:val="00AF04E9"/>
  </w:style>
  <w:style w:type="paragraph" w:customStyle="1" w:styleId="CM49">
    <w:name w:val="CM49"/>
    <w:basedOn w:val="Default"/>
    <w:next w:val="Default"/>
    <w:uiPriority w:val="99"/>
    <w:qFormat/>
    <w:rsid w:val="00AF04E9"/>
  </w:style>
  <w:style w:type="paragraph" w:customStyle="1" w:styleId="CM41">
    <w:name w:val="CM41"/>
    <w:basedOn w:val="Default"/>
    <w:next w:val="Default"/>
    <w:uiPriority w:val="99"/>
    <w:qFormat/>
    <w:rsid w:val="00AF04E9"/>
  </w:style>
  <w:style w:type="paragraph" w:customStyle="1" w:styleId="Normal-SIGN1">
    <w:name w:val="Normal-SIGN1"/>
    <w:basedOn w:val="Default"/>
    <w:next w:val="Default"/>
    <w:uiPriority w:val="99"/>
    <w:qFormat/>
    <w:rsid w:val="00AF04E9"/>
  </w:style>
  <w:style w:type="paragraph" w:customStyle="1" w:styleId="CM3">
    <w:name w:val="CM3"/>
    <w:basedOn w:val="Default"/>
    <w:next w:val="Default"/>
    <w:uiPriority w:val="99"/>
    <w:qFormat/>
    <w:rsid w:val="00AF04E9"/>
  </w:style>
  <w:style w:type="paragraph" w:customStyle="1" w:styleId="CM33">
    <w:name w:val="CM33"/>
    <w:basedOn w:val="Default"/>
    <w:next w:val="Default"/>
    <w:uiPriority w:val="99"/>
    <w:qFormat/>
    <w:rsid w:val="00AF04E9"/>
  </w:style>
  <w:style w:type="paragraph" w:customStyle="1" w:styleId="CM37">
    <w:name w:val="CM37"/>
    <w:basedOn w:val="Default"/>
    <w:next w:val="Default"/>
    <w:uiPriority w:val="99"/>
    <w:qFormat/>
    <w:rsid w:val="00AF04E9"/>
  </w:style>
  <w:style w:type="paragraph" w:customStyle="1" w:styleId="CM7">
    <w:name w:val="CM7"/>
    <w:basedOn w:val="Default"/>
    <w:next w:val="Default"/>
    <w:uiPriority w:val="99"/>
    <w:qFormat/>
    <w:rsid w:val="00AF04E9"/>
  </w:style>
  <w:style w:type="paragraph" w:customStyle="1" w:styleId="Brief-Card">
    <w:name w:val="Brief - Card"/>
    <w:basedOn w:val="Normal"/>
    <w:uiPriority w:val="99"/>
    <w:qFormat/>
    <w:rsid w:val="00AF04E9"/>
    <w:rPr>
      <w:rFonts w:ascii="Avenir LT Std 45 Book" w:eastAsia="Times New Roman" w:hAnsi="Avenir LT Std 45 Book"/>
    </w:rPr>
  </w:style>
  <w:style w:type="paragraph" w:customStyle="1" w:styleId="Normal3">
    <w:name w:val="Normal+3"/>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Normal10">
    <w:name w:val="Normal+1"/>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Heading23">
    <w:name w:val="Heading 2+3"/>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Normal5">
    <w:name w:val="Normal+5"/>
    <w:basedOn w:val="Default"/>
    <w:next w:val="Default"/>
    <w:uiPriority w:val="99"/>
    <w:qFormat/>
    <w:rsid w:val="00AF04E9"/>
  </w:style>
  <w:style w:type="paragraph" w:customStyle="1" w:styleId="Cover1">
    <w:name w:val="Cover 1"/>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Cover2">
    <w:name w:val="Cover 2"/>
    <w:basedOn w:val="Normal"/>
    <w:next w:val="Normal"/>
    <w:uiPriority w:val="99"/>
    <w:qFormat/>
    <w:rsid w:val="00AF04E9"/>
    <w:pPr>
      <w:widowControl w:val="0"/>
      <w:autoSpaceDE w:val="0"/>
      <w:autoSpaceDN w:val="0"/>
      <w:adjustRightInd w:val="0"/>
    </w:pPr>
    <w:rPr>
      <w:rFonts w:ascii="Avenir LT Std 45 Book" w:eastAsia="Times New Roman" w:hAnsi="Avenir LT Std 45 Book"/>
    </w:rPr>
  </w:style>
  <w:style w:type="paragraph" w:customStyle="1" w:styleId="ReportDate">
    <w:name w:val="ReportDate"/>
    <w:basedOn w:val="Default"/>
    <w:next w:val="Default"/>
    <w:uiPriority w:val="99"/>
    <w:qFormat/>
    <w:rsid w:val="00AF04E9"/>
  </w:style>
  <w:style w:type="paragraph" w:customStyle="1" w:styleId="CM30">
    <w:name w:val="CM30"/>
    <w:basedOn w:val="Default"/>
    <w:next w:val="Default"/>
    <w:uiPriority w:val="99"/>
    <w:qFormat/>
    <w:rsid w:val="00AF04E9"/>
  </w:style>
  <w:style w:type="paragraph" w:customStyle="1" w:styleId="CM28">
    <w:name w:val="CM28"/>
    <w:basedOn w:val="Default"/>
    <w:next w:val="Default"/>
    <w:uiPriority w:val="99"/>
    <w:qFormat/>
    <w:rsid w:val="00AF04E9"/>
  </w:style>
  <w:style w:type="paragraph" w:customStyle="1" w:styleId="CM8">
    <w:name w:val="CM8"/>
    <w:basedOn w:val="Default"/>
    <w:next w:val="Default"/>
    <w:uiPriority w:val="99"/>
    <w:qFormat/>
    <w:rsid w:val="00AF04E9"/>
  </w:style>
  <w:style w:type="paragraph" w:customStyle="1" w:styleId="DoubleUnderlined">
    <w:name w:val="Double Underlined"/>
    <w:basedOn w:val="Heading2"/>
    <w:autoRedefine/>
    <w:uiPriority w:val="99"/>
    <w:qFormat/>
    <w:rsid w:val="00AF04E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F04E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PageHeader-Underline18pt">
    <w:name w:val="Page Header - Underline 18 pt"/>
    <w:uiPriority w:val="99"/>
    <w:qFormat/>
    <w:rsid w:val="00AF04E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F04E9"/>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AF04E9"/>
    <w:pPr>
      <w:spacing w:after="120" w:line="225" w:lineRule="atLeast"/>
      <w:ind w:right="180"/>
    </w:pPr>
    <w:rPr>
      <w:rFonts w:ascii="Avenir LT Std 45 Book" w:eastAsia="Times New Roman" w:hAnsi="Avenir LT Std 45 Book"/>
      <w:color w:val="5177C5"/>
      <w:szCs w:val="20"/>
    </w:rPr>
  </w:style>
  <w:style w:type="paragraph" w:customStyle="1" w:styleId="boldy">
    <w:name w:val="boldy"/>
    <w:basedOn w:val="Heading2"/>
    <w:uiPriority w:val="99"/>
    <w:qFormat/>
    <w:rsid w:val="00AF04E9"/>
    <w:pPr>
      <w:keepLines w:val="0"/>
      <w:pageBreakBefore w:val="0"/>
      <w:suppressAutoHyphens/>
      <w:contextualSpacing/>
      <w:jc w:val="left"/>
    </w:pPr>
    <w:rPr>
      <w:rFonts w:eastAsia="Times New Roman" w:cs="Arial"/>
      <w:bCs/>
      <w:iCs/>
      <w:sz w:val="22"/>
      <w:szCs w:val="20"/>
      <w:u w:val="none"/>
    </w:rPr>
  </w:style>
  <w:style w:type="paragraph" w:customStyle="1" w:styleId="TxBr6p1">
    <w:name w:val="TxBr_6p1"/>
    <w:basedOn w:val="Normal"/>
    <w:uiPriority w:val="99"/>
    <w:qFormat/>
    <w:rsid w:val="00AF04E9"/>
    <w:pPr>
      <w:tabs>
        <w:tab w:val="left" w:pos="204"/>
      </w:tabs>
      <w:autoSpaceDE w:val="0"/>
      <w:autoSpaceDN w:val="0"/>
      <w:adjustRightInd w:val="0"/>
      <w:spacing w:line="238" w:lineRule="atLeast"/>
      <w:ind w:firstLine="204"/>
    </w:pPr>
    <w:rPr>
      <w:rFonts w:ascii="Avenir LT Std 45 Book" w:eastAsia="Times New Roman" w:hAnsi="Avenir LT Std 45 Book"/>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F04E9"/>
    <w:pPr>
      <w:ind w:left="400"/>
    </w:pPr>
    <w:rPr>
      <w:rFonts w:ascii="Avenir LT Std 45 Book" w:eastAsia="Times New Roman" w:hAnsi="Avenir LT Std 45 Book"/>
      <w:szCs w:val="20"/>
    </w:rPr>
  </w:style>
  <w:style w:type="character" w:customStyle="1" w:styleId="UnderlineStyleChar">
    <w:name w:val="Underline Style Char"/>
    <w:link w:val="UnderlineStyle1"/>
    <w:locked/>
    <w:rsid w:val="00AF04E9"/>
    <w:rPr>
      <w:rFonts w:ascii="Georgia" w:eastAsia="Times New Roman" w:hAnsi="Georgia"/>
      <w:b/>
      <w:u w:val="single"/>
    </w:rPr>
  </w:style>
  <w:style w:type="paragraph" w:customStyle="1" w:styleId="UnderlineStyle1">
    <w:name w:val="Underline Style"/>
    <w:basedOn w:val="Normal"/>
    <w:link w:val="UnderlineStyleChar"/>
    <w:qFormat/>
    <w:rsid w:val="00AF04E9"/>
    <w:rPr>
      <w:rFonts w:ascii="Georgia" w:eastAsia="Times New Roman" w:hAnsi="Georgia"/>
      <w:b/>
      <w:sz w:val="24"/>
      <w:szCs w:val="24"/>
      <w:u w:val="single"/>
    </w:rPr>
  </w:style>
  <w:style w:type="paragraph" w:customStyle="1" w:styleId="Normalization">
    <w:name w:val="Normalization"/>
    <w:basedOn w:val="Normal"/>
    <w:qFormat/>
    <w:rsid w:val="00AF04E9"/>
    <w:rPr>
      <w:rFonts w:ascii="Avenir LT Std 45 Book" w:eastAsia="Times New Roman" w:hAnsi="Avenir LT Std 45 Book"/>
      <w:sz w:val="18"/>
    </w:rPr>
  </w:style>
  <w:style w:type="paragraph" w:customStyle="1" w:styleId="listlevel1">
    <w:name w:val="list level 1"/>
    <w:basedOn w:val="Normal"/>
    <w:uiPriority w:val="99"/>
    <w:qFormat/>
    <w:rsid w:val="00AF04E9"/>
    <w:pPr>
      <w:overflowPunct w:val="0"/>
      <w:autoSpaceDE w:val="0"/>
      <w:autoSpaceDN w:val="0"/>
      <w:adjustRightInd w:val="0"/>
      <w:ind w:left="560" w:hanging="567"/>
    </w:pPr>
    <w:rPr>
      <w:rFonts w:ascii="Avenir LT Std 45 Book" w:eastAsia="Times New Roman" w:hAnsi="Avenir LT Std 45 Book"/>
      <w:color w:val="000000"/>
      <w:szCs w:val="20"/>
    </w:rPr>
  </w:style>
  <w:style w:type="paragraph" w:customStyle="1" w:styleId="listlevel2">
    <w:name w:val="list level 2"/>
    <w:basedOn w:val="Normal"/>
    <w:uiPriority w:val="99"/>
    <w:qFormat/>
    <w:rsid w:val="00AF04E9"/>
    <w:pPr>
      <w:overflowPunct w:val="0"/>
      <w:autoSpaceDE w:val="0"/>
      <w:autoSpaceDN w:val="0"/>
      <w:adjustRightInd w:val="0"/>
      <w:ind w:left="1120" w:hanging="560"/>
    </w:pPr>
    <w:rPr>
      <w:rFonts w:ascii="Avenir LT Std 45 Book" w:eastAsia="Times New Roman" w:hAnsi="Avenir LT Std 45 Book"/>
      <w:color w:val="000000"/>
      <w:szCs w:val="20"/>
    </w:rPr>
  </w:style>
  <w:style w:type="paragraph" w:customStyle="1" w:styleId="listlevel3">
    <w:name w:val="list level 3"/>
    <w:basedOn w:val="listlevel2"/>
    <w:uiPriority w:val="99"/>
    <w:qFormat/>
    <w:rsid w:val="00AF04E9"/>
  </w:style>
  <w:style w:type="paragraph" w:customStyle="1" w:styleId="PageNumber1">
    <w:name w:val="Page Number1"/>
    <w:basedOn w:val="Normal"/>
    <w:next w:val="Normal"/>
    <w:uiPriority w:val="99"/>
    <w:qFormat/>
    <w:rsid w:val="00AF04E9"/>
    <w:rPr>
      <w:rFonts w:ascii="Avenir LT Std 45 Book" w:eastAsia="Times New Roman" w:hAnsi="Avenir LT Std 45 Book"/>
    </w:rPr>
  </w:style>
  <w:style w:type="paragraph" w:customStyle="1" w:styleId="Card1">
    <w:name w:val="Card1"/>
    <w:uiPriority w:val="99"/>
    <w:qFormat/>
    <w:rsid w:val="00AF04E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F04E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F04E9"/>
    <w:pPr>
      <w:ind w:left="288" w:right="288"/>
    </w:pPr>
    <w:rPr>
      <w:rFonts w:ascii="Avenir LT Std 45 Book" w:eastAsia="Times New Roman" w:hAnsi="Avenir LT Std 45 Book"/>
    </w:rPr>
  </w:style>
  <w:style w:type="paragraph" w:customStyle="1" w:styleId="Body">
    <w:name w:val="Body"/>
    <w:basedOn w:val="Normal"/>
    <w:qFormat/>
    <w:rsid w:val="00AF04E9"/>
    <w:pPr>
      <w:outlineLvl w:val="3"/>
    </w:pPr>
    <w:rPr>
      <w:rFonts w:ascii="Avenir LT Std 45 Book" w:eastAsia="Times New Roman" w:hAnsi="Avenir LT Std 45 Book"/>
      <w:szCs w:val="20"/>
    </w:rPr>
  </w:style>
  <w:style w:type="paragraph" w:customStyle="1" w:styleId="TimesNewRoman12">
    <w:name w:val="TimesNewRoman12"/>
    <w:uiPriority w:val="99"/>
    <w:qFormat/>
    <w:rsid w:val="00AF04E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textChar">
    <w:name w:val="text Char"/>
    <w:basedOn w:val="Normal"/>
    <w:autoRedefine/>
    <w:uiPriority w:val="99"/>
    <w:qFormat/>
    <w:rsid w:val="00AF04E9"/>
    <w:rPr>
      <w:rFonts w:ascii="Avenir LT Std 45 Book" w:eastAsia="Times New Roman" w:hAnsi="Avenir LT Std 45 Book"/>
      <w:color w:val="000000"/>
      <w:sz w:val="18"/>
    </w:rPr>
  </w:style>
  <w:style w:type="paragraph" w:customStyle="1" w:styleId="story-headline">
    <w:name w:val="story-headline"/>
    <w:basedOn w:val="Normal"/>
    <w:uiPriority w:val="99"/>
    <w:qFormat/>
    <w:rsid w:val="00AF04E9"/>
    <w:pPr>
      <w:spacing w:before="72" w:after="72"/>
    </w:pPr>
    <w:rPr>
      <w:rFonts w:ascii="Avenir LT Std 45 Book" w:eastAsia="Times New Roman" w:hAnsi="Avenir LT Std 45 Book"/>
      <w:b/>
      <w:bCs/>
      <w:sz w:val="26"/>
      <w:szCs w:val="26"/>
    </w:rPr>
  </w:style>
  <w:style w:type="paragraph" w:customStyle="1" w:styleId="TextofCards">
    <w:name w:val="Text of Cards"/>
    <w:basedOn w:val="Normal"/>
    <w:uiPriority w:val="99"/>
    <w:qFormat/>
    <w:rsid w:val="00AF04E9"/>
    <w:rPr>
      <w:rFonts w:ascii="Avenir LT Std 45 Book" w:eastAsia="Times New Roman" w:hAnsi="Avenir LT Std 45 Book"/>
      <w:color w:val="000000"/>
      <w:spacing w:val="6"/>
      <w:szCs w:val="23"/>
    </w:rPr>
  </w:style>
  <w:style w:type="paragraph" w:customStyle="1" w:styleId="Corpotesto">
    <w:name w:val="Corpo testo"/>
    <w:basedOn w:val="Normal"/>
    <w:uiPriority w:val="99"/>
    <w:qFormat/>
    <w:rsid w:val="00AF04E9"/>
    <w:pPr>
      <w:widowControl w:val="0"/>
      <w:adjustRightInd w:val="0"/>
      <w:spacing w:after="283"/>
    </w:pPr>
    <w:rPr>
      <w:rFonts w:ascii="Times" w:eastAsia="Times New Roman" w:hAnsi="Times"/>
    </w:rPr>
  </w:style>
  <w:style w:type="paragraph" w:customStyle="1" w:styleId="tagCharChar1Char">
    <w:name w:val="tag Char Char1 Char"/>
    <w:uiPriority w:val="99"/>
    <w:qFormat/>
    <w:rsid w:val="00AF04E9"/>
    <w:rPr>
      <w:rFonts w:eastAsia="Times New Roman" w:cs="Calibri"/>
      <w:b/>
      <w:bCs/>
    </w:rPr>
  </w:style>
  <w:style w:type="paragraph" w:customStyle="1" w:styleId="TitlePageCenter">
    <w:name w:val="Title Page Center"/>
    <w:basedOn w:val="Normal"/>
    <w:autoRedefine/>
    <w:uiPriority w:val="99"/>
    <w:qFormat/>
    <w:rsid w:val="00AF04E9"/>
    <w:pPr>
      <w:jc w:val="center"/>
    </w:pPr>
    <w:rPr>
      <w:rFonts w:ascii="Avenir LT Std 45 Book" w:eastAsia="Times New Roman" w:hAnsi="Avenir LT Std 45 Book"/>
      <w:b/>
      <w:caps/>
      <w:szCs w:val="20"/>
    </w:rPr>
  </w:style>
  <w:style w:type="paragraph" w:customStyle="1" w:styleId="TitlePageBy">
    <w:name w:val="Title Page By"/>
    <w:basedOn w:val="TitlePageCenter"/>
    <w:next w:val="Normal"/>
    <w:autoRedefine/>
    <w:uiPriority w:val="99"/>
    <w:qFormat/>
    <w:rsid w:val="00AF04E9"/>
    <w:rPr>
      <w:rFonts w:ascii="Arial" w:hAnsi="Arial"/>
      <w:b w:val="0"/>
      <w:caps w:val="0"/>
    </w:rPr>
  </w:style>
  <w:style w:type="paragraph" w:customStyle="1" w:styleId="ProjectTitleLine">
    <w:name w:val="Project Title Line"/>
    <w:basedOn w:val="Normal"/>
    <w:next w:val="Normal"/>
    <w:autoRedefine/>
    <w:uiPriority w:val="99"/>
    <w:qFormat/>
    <w:rsid w:val="00AF04E9"/>
    <w:pPr>
      <w:jc w:val="center"/>
    </w:pPr>
    <w:rPr>
      <w:rFonts w:ascii="Avenir LT Std 45 Book" w:eastAsia="Times New Roman" w:hAnsi="Avenir LT Std 45 Book"/>
      <w:caps/>
      <w:szCs w:val="20"/>
    </w:rPr>
  </w:style>
  <w:style w:type="paragraph" w:customStyle="1" w:styleId="NormalVerdana">
    <w:name w:val="Normal + Verdana"/>
    <w:aliases w:val="10 pt,White,Normal + Arial"/>
    <w:basedOn w:val="Normal"/>
    <w:uiPriority w:val="99"/>
    <w:qFormat/>
    <w:rsid w:val="00AF04E9"/>
    <w:rPr>
      <w:rFonts w:ascii="Avenir LT Std 45 Book" w:eastAsia="Times New Roman" w:hAnsi="Avenir LT Std 45 Book"/>
      <w:szCs w:val="20"/>
      <w:u w:val="single"/>
    </w:rPr>
  </w:style>
  <w:style w:type="paragraph" w:customStyle="1" w:styleId="cardChar1Char">
    <w:name w:val="card Char1 Char"/>
    <w:basedOn w:val="Normal"/>
    <w:uiPriority w:val="99"/>
    <w:qFormat/>
    <w:rsid w:val="00AF04E9"/>
    <w:pPr>
      <w:ind w:left="288" w:right="288"/>
    </w:pPr>
    <w:rPr>
      <w:rFonts w:ascii="Avenir LT Std 45 Book" w:eastAsia="Times New Roman" w:hAnsi="Avenir LT Std 45 Book"/>
      <w:szCs w:val="20"/>
    </w:rPr>
  </w:style>
  <w:style w:type="paragraph" w:customStyle="1" w:styleId="CM12">
    <w:name w:val="CM12"/>
    <w:basedOn w:val="Default"/>
    <w:next w:val="Default"/>
    <w:uiPriority w:val="99"/>
    <w:qFormat/>
    <w:rsid w:val="00AF04E9"/>
  </w:style>
  <w:style w:type="paragraph" w:customStyle="1" w:styleId="CM44">
    <w:name w:val="CM44"/>
    <w:basedOn w:val="Default"/>
    <w:next w:val="Default"/>
    <w:uiPriority w:val="99"/>
    <w:qFormat/>
    <w:rsid w:val="00AF04E9"/>
  </w:style>
  <w:style w:type="paragraph" w:customStyle="1" w:styleId="StrikeThrough">
    <w:name w:val="Strike Through"/>
    <w:basedOn w:val="Normal"/>
    <w:next w:val="Normal"/>
    <w:uiPriority w:val="99"/>
    <w:qFormat/>
    <w:rsid w:val="00AF04E9"/>
    <w:rPr>
      <w:rFonts w:ascii="Avenir LT Std 45 Book" w:eastAsia="Times New Roman" w:hAnsi="Avenir LT Std 45 Book"/>
      <w:strike/>
      <w:szCs w:val="20"/>
    </w:rPr>
  </w:style>
  <w:style w:type="character" w:customStyle="1" w:styleId="CiteCorrectedChar">
    <w:name w:val="Cite Corrected Char"/>
    <w:link w:val="CiteCorrected"/>
    <w:locked/>
    <w:rsid w:val="00AF04E9"/>
    <w:rPr>
      <w:rFonts w:ascii="Georgia" w:eastAsia="Times New Roman" w:hAnsi="Georgia"/>
      <w:b/>
      <w:bCs/>
      <w:szCs w:val="16"/>
      <w:u w:val="single"/>
    </w:rPr>
  </w:style>
  <w:style w:type="paragraph" w:customStyle="1" w:styleId="CiteCorrected">
    <w:name w:val="Cite Corrected"/>
    <w:basedOn w:val="Normal"/>
    <w:link w:val="CiteCorrectedChar"/>
    <w:qFormat/>
    <w:rsid w:val="00AF04E9"/>
    <w:rPr>
      <w:rFonts w:ascii="Georgia" w:eastAsia="Times New Roman" w:hAnsi="Georgia"/>
      <w:b/>
      <w:bCs/>
      <w:sz w:val="24"/>
      <w:szCs w:val="16"/>
      <w:u w:val="single"/>
    </w:rPr>
  </w:style>
  <w:style w:type="paragraph" w:customStyle="1" w:styleId="StyleLeft02">
    <w:name w:val="Style Left:  0.2&quot;"/>
    <w:basedOn w:val="Normal"/>
    <w:qFormat/>
    <w:rsid w:val="00AF04E9"/>
    <w:pPr>
      <w:ind w:left="288"/>
    </w:pPr>
    <w:rPr>
      <w:rFonts w:ascii="Avenir LT Std 45 Book" w:eastAsia="SimSun" w:hAnsi="Avenir LT Std 45 Book"/>
      <w:szCs w:val="20"/>
      <w:lang w:eastAsia="zh-CN"/>
    </w:rPr>
  </w:style>
  <w:style w:type="paragraph" w:customStyle="1" w:styleId="story-body-text">
    <w:name w:val="story-body-text"/>
    <w:basedOn w:val="Normal"/>
    <w:qFormat/>
    <w:rsid w:val="00AF04E9"/>
    <w:pPr>
      <w:spacing w:before="100" w:beforeAutospacing="1" w:after="100" w:afterAutospacing="1"/>
    </w:pPr>
    <w:rPr>
      <w:rFonts w:ascii="Avenir LT Std 45 Book" w:eastAsia="Times New Roman" w:hAnsi="Avenir LT Std 45 Book"/>
    </w:rPr>
  </w:style>
  <w:style w:type="paragraph" w:customStyle="1" w:styleId="BriefTitle2">
    <w:name w:val="Brief Title 2"/>
    <w:basedOn w:val="BriefTitle"/>
    <w:uiPriority w:val="99"/>
    <w:qFormat/>
    <w:rsid w:val="00AF04E9"/>
  </w:style>
  <w:style w:type="character" w:customStyle="1" w:styleId="CardStyleChar">
    <w:name w:val="Card Style Char"/>
    <w:link w:val="CardStyle"/>
    <w:uiPriority w:val="99"/>
    <w:locked/>
    <w:rsid w:val="00AF04E9"/>
    <w:rPr>
      <w:rFonts w:ascii="Times New Roman" w:eastAsia="Times New Roman" w:hAnsi="Times New Roman"/>
      <w:sz w:val="20"/>
      <w:szCs w:val="22"/>
    </w:rPr>
  </w:style>
  <w:style w:type="paragraph" w:customStyle="1" w:styleId="emactive">
    <w:name w:val="emactiv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emready">
    <w:name w:val="emready"/>
    <w:basedOn w:val="Normal"/>
    <w:uiPriority w:val="99"/>
    <w:qFormat/>
    <w:rsid w:val="00AF04E9"/>
    <w:pPr>
      <w:spacing w:before="100" w:beforeAutospacing="1" w:after="100" w:afterAutospacing="1"/>
    </w:pPr>
    <w:rPr>
      <w:rFonts w:ascii="Avenir LT Std 45 Book" w:eastAsia="Times New Roman" w:hAnsi="Avenir LT Std 45 Book"/>
    </w:rPr>
  </w:style>
  <w:style w:type="character" w:customStyle="1" w:styleId="BoldandUnderlineCharCharCharCharCharChar">
    <w:name w:val="Bold and Underline Char Char Char Char Char Char"/>
    <w:link w:val="BoldandUnderlineCharCharCharCharChar"/>
    <w:locked/>
    <w:rsid w:val="00AF04E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F04E9"/>
    <w:rPr>
      <w:rFonts w:ascii="Georgia" w:eastAsia="Times New Roman" w:hAnsi="Georgia" w:cs="Times New Roman"/>
      <w:b/>
      <w:sz w:val="24"/>
      <w:szCs w:val="24"/>
      <w:u w:val="single"/>
    </w:rPr>
  </w:style>
  <w:style w:type="character" w:customStyle="1" w:styleId="CardHighlightChar">
    <w:name w:val="Card Highlight Char"/>
    <w:link w:val="CardHighlight"/>
    <w:locked/>
    <w:rsid w:val="00AF04E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F04E9"/>
    <w:pPr>
      <w:shd w:val="clear" w:color="auto" w:fill="66FFFF"/>
    </w:pPr>
    <w:rPr>
      <w:rFonts w:eastAsia="Calibri" w:cs="Calibri"/>
      <w:sz w:val="24"/>
      <w:szCs w:val="24"/>
      <w:u w:val="single"/>
    </w:rPr>
  </w:style>
  <w:style w:type="character" w:customStyle="1" w:styleId="BlockHeaderHiddenChar">
    <w:name w:val="Block Header Hidden Char"/>
    <w:link w:val="BlockHeaderHidden"/>
    <w:locked/>
    <w:rsid w:val="00AF04E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F04E9"/>
    <w:pPr>
      <w:pageBreakBefore/>
    </w:pPr>
    <w:rPr>
      <w:rFonts w:ascii="Georgia" w:eastAsia="Times New Roman" w:hAnsi="Georgia" w:cs="Times New Roman"/>
      <w:b/>
      <w:bCs/>
      <w:sz w:val="32"/>
      <w:szCs w:val="26"/>
      <w:u w:val="single"/>
    </w:rPr>
  </w:style>
  <w:style w:type="paragraph" w:customStyle="1" w:styleId="norma">
    <w:name w:val="norma"/>
    <w:basedOn w:val="Heading3"/>
    <w:uiPriority w:val="99"/>
    <w:qFormat/>
    <w:rsid w:val="00AF04E9"/>
    <w:rPr>
      <w:rFonts w:eastAsia="MS Gothic" w:cs="Arial"/>
      <w:bCs/>
      <w:sz w:val="24"/>
    </w:rPr>
  </w:style>
  <w:style w:type="paragraph" w:customStyle="1" w:styleId="nromal">
    <w:name w:val="nromal"/>
    <w:basedOn w:val="Normal"/>
    <w:uiPriority w:val="99"/>
    <w:qFormat/>
    <w:rsid w:val="00AF04E9"/>
    <w:pPr>
      <w:keepNext/>
      <w:keepLines/>
      <w:spacing w:before="200"/>
      <w:outlineLvl w:val="3"/>
    </w:pPr>
    <w:rPr>
      <w:rFonts w:ascii="Avenir LT Std 45 Book" w:eastAsia="Times New Roman" w:hAnsi="Avenir LT Std 45 Book" w:cs="Cambria"/>
      <w:b/>
      <w:iCs/>
    </w:rPr>
  </w:style>
  <w:style w:type="paragraph" w:customStyle="1" w:styleId="natural">
    <w:name w:val="natural"/>
    <w:basedOn w:val="Normal"/>
    <w:uiPriority w:val="99"/>
    <w:qFormat/>
    <w:rsid w:val="00AF04E9"/>
    <w:pPr>
      <w:keepNext/>
      <w:keepLines/>
      <w:spacing w:before="200"/>
      <w:outlineLvl w:val="3"/>
    </w:pPr>
    <w:rPr>
      <w:rFonts w:ascii="Avenir LT Std 45 Book" w:eastAsia="Times New Roman" w:hAnsi="Avenir LT Std 45 Book"/>
      <w:b/>
      <w:iCs/>
    </w:rPr>
  </w:style>
  <w:style w:type="paragraph" w:customStyle="1" w:styleId="nroaml">
    <w:name w:val="nroaml"/>
    <w:basedOn w:val="Normal"/>
    <w:uiPriority w:val="99"/>
    <w:qFormat/>
    <w:rsid w:val="00AF04E9"/>
    <w:pPr>
      <w:keepNext/>
      <w:keepLines/>
      <w:spacing w:before="200"/>
      <w:outlineLvl w:val="3"/>
    </w:pPr>
    <w:rPr>
      <w:rFonts w:ascii="Avenir LT Std 45 Book" w:eastAsia="Times New Roman" w:hAnsi="Avenir LT Std 45 Book"/>
      <w:b/>
      <w:iCs/>
    </w:rPr>
  </w:style>
  <w:style w:type="paragraph" w:customStyle="1" w:styleId="noraml">
    <w:name w:val="noraml"/>
    <w:basedOn w:val="Normal"/>
    <w:uiPriority w:val="99"/>
    <w:qFormat/>
    <w:rsid w:val="00AF04E9"/>
    <w:pPr>
      <w:keepNext/>
      <w:keepLines/>
      <w:spacing w:before="200"/>
      <w:outlineLvl w:val="3"/>
    </w:pPr>
    <w:rPr>
      <w:rFonts w:ascii="Avenir LT Std 45 Book" w:eastAsia="Times New Roman" w:hAnsi="Avenir LT Std 45 Book"/>
      <w:b/>
      <w:iCs/>
    </w:rPr>
  </w:style>
  <w:style w:type="character" w:customStyle="1" w:styleId="SmallSizeParagraphChar">
    <w:name w:val="Small Size Paragraph Char"/>
    <w:link w:val="SmallSizeParagraph"/>
    <w:locked/>
    <w:rsid w:val="00AF04E9"/>
    <w:rPr>
      <w:rFonts w:ascii="Georgia" w:eastAsia="Calibri" w:hAnsi="Georgia"/>
      <w:sz w:val="16"/>
      <w:szCs w:val="16"/>
    </w:rPr>
  </w:style>
  <w:style w:type="paragraph" w:customStyle="1" w:styleId="SmallSizeParagraph">
    <w:name w:val="Small Size Paragraph"/>
    <w:basedOn w:val="Normal"/>
    <w:link w:val="SmallSizeParagraphChar"/>
    <w:qFormat/>
    <w:rsid w:val="00AF04E9"/>
    <w:rPr>
      <w:rFonts w:ascii="Georgia" w:eastAsia="Calibri" w:hAnsi="Georgia"/>
      <w:sz w:val="16"/>
      <w:szCs w:val="16"/>
    </w:rPr>
  </w:style>
  <w:style w:type="character" w:customStyle="1" w:styleId="UnderlineSChar">
    <w:name w:val="Underline S Char"/>
    <w:link w:val="UnderlineS"/>
    <w:locked/>
    <w:rsid w:val="00AF04E9"/>
    <w:rPr>
      <w:rFonts w:ascii="Georgia" w:eastAsia="Calibri" w:hAnsi="Georgia"/>
      <w:u w:val="single"/>
      <w:lang w:val="x-none" w:eastAsia="zh-CN"/>
    </w:rPr>
  </w:style>
  <w:style w:type="paragraph" w:customStyle="1" w:styleId="UnderlineS">
    <w:name w:val="Underline S"/>
    <w:basedOn w:val="Normal"/>
    <w:link w:val="UnderlineSChar"/>
    <w:qFormat/>
    <w:rsid w:val="00AF04E9"/>
    <w:pPr>
      <w:spacing w:after="200"/>
    </w:pPr>
    <w:rPr>
      <w:rFonts w:ascii="Georgia" w:eastAsia="Calibri" w:hAnsi="Georgia"/>
      <w:sz w:val="24"/>
      <w:szCs w:val="24"/>
      <w:u w:val="single"/>
      <w:lang w:val="x-none" w:eastAsia="zh-CN"/>
    </w:rPr>
  </w:style>
  <w:style w:type="character" w:customStyle="1" w:styleId="UnunderlinedChar">
    <w:name w:val="Ununderlined Char"/>
    <w:link w:val="Ununderlined"/>
    <w:locked/>
    <w:rsid w:val="00AF04E9"/>
    <w:rPr>
      <w:rFonts w:ascii="Georgia" w:eastAsia="SimSun" w:hAnsi="Georgia"/>
      <w:sz w:val="12"/>
    </w:rPr>
  </w:style>
  <w:style w:type="paragraph" w:customStyle="1" w:styleId="Ununderlined">
    <w:name w:val="Ununderlined"/>
    <w:basedOn w:val="Normal"/>
    <w:link w:val="UnunderlinedChar"/>
    <w:qFormat/>
    <w:rsid w:val="00AF04E9"/>
    <w:rPr>
      <w:rFonts w:ascii="Georgia" w:eastAsia="SimSun" w:hAnsi="Georgia"/>
      <w:sz w:val="12"/>
      <w:szCs w:val="24"/>
    </w:rPr>
  </w:style>
  <w:style w:type="character" w:customStyle="1" w:styleId="CITEChar">
    <w:name w:val="CITE Char"/>
    <w:link w:val="CITE0"/>
    <w:locked/>
    <w:rsid w:val="00AF04E9"/>
    <w:rPr>
      <w:rFonts w:ascii="Calibri" w:eastAsiaTheme="minorHAnsi" w:hAnsi="Calibri"/>
      <w:b/>
      <w:i/>
      <w:sz w:val="21"/>
      <w:szCs w:val="22"/>
    </w:rPr>
  </w:style>
  <w:style w:type="character" w:customStyle="1" w:styleId="DebatenoramlChar">
    <w:name w:val="Debatenoraml Char"/>
    <w:link w:val="Debatenoraml"/>
    <w:locked/>
    <w:rsid w:val="00AF04E9"/>
    <w:rPr>
      <w:rFonts w:ascii="Times New Roman" w:hAnsi="Times New Roman" w:cs="Times New Roman"/>
    </w:rPr>
  </w:style>
  <w:style w:type="paragraph" w:customStyle="1" w:styleId="Debatenoraml">
    <w:name w:val="Debatenoraml"/>
    <w:basedOn w:val="NoSpacing"/>
    <w:link w:val="DebatenoramlChar"/>
    <w:qFormat/>
    <w:rsid w:val="00AF04E9"/>
    <w:pPr>
      <w:pageBreakBefore w:val="0"/>
      <w:pBdr>
        <w:top w:val="none" w:sz="0" w:space="0" w:color="auto"/>
        <w:left w:val="none" w:sz="0" w:space="0" w:color="auto"/>
        <w:bottom w:val="none" w:sz="0" w:space="0" w:color="auto"/>
        <w:right w:val="none" w:sz="0" w:space="0" w:color="auto"/>
      </w:pBdr>
      <w:spacing w:before="0" w:line="240" w:lineRule="auto"/>
      <w:jc w:val="left"/>
    </w:pPr>
    <w:rPr>
      <w:rFonts w:ascii="Times New Roman" w:eastAsiaTheme="minorEastAsia" w:hAnsi="Times New Roman" w:cs="Times New Roman"/>
      <w:sz w:val="24"/>
      <w:szCs w:val="24"/>
    </w:rPr>
  </w:style>
  <w:style w:type="paragraph" w:customStyle="1" w:styleId="SynergyTag">
    <w:name w:val="SynergyTag"/>
    <w:basedOn w:val="Normal"/>
    <w:uiPriority w:val="99"/>
    <w:qFormat/>
    <w:rsid w:val="00AF04E9"/>
    <w:rPr>
      <w:rFonts w:ascii="Avenir LT Std 45 Book" w:eastAsia="Calibri" w:hAnsi="Avenir LT Std 45 Book"/>
      <w:b/>
    </w:rPr>
  </w:style>
  <w:style w:type="character" w:customStyle="1" w:styleId="QualsChar">
    <w:name w:val="Quals Char"/>
    <w:link w:val="Quals"/>
    <w:locked/>
    <w:rsid w:val="00AF04E9"/>
    <w:rPr>
      <w:rFonts w:ascii="Georgia" w:eastAsia="Calibri" w:hAnsi="Georgia"/>
      <w:sz w:val="18"/>
    </w:rPr>
  </w:style>
  <w:style w:type="paragraph" w:customStyle="1" w:styleId="Quals">
    <w:name w:val="Quals"/>
    <w:basedOn w:val="Normal"/>
    <w:link w:val="QualsChar"/>
    <w:qFormat/>
    <w:rsid w:val="00AF04E9"/>
    <w:rPr>
      <w:rFonts w:ascii="Georgia" w:eastAsia="Calibri" w:hAnsi="Georgia"/>
      <w:sz w:val="18"/>
      <w:szCs w:val="24"/>
    </w:rPr>
  </w:style>
  <w:style w:type="paragraph" w:customStyle="1" w:styleId="BodyA">
    <w:name w:val="Body A"/>
    <w:qFormat/>
    <w:rsid w:val="00AF04E9"/>
    <w:rPr>
      <w:rFonts w:ascii="Helvetica" w:eastAsia="ヒラギノ角ゴ Pro W3" w:hAnsi="Helvetica" w:cs="Times New Roman"/>
      <w:color w:val="000000"/>
      <w:szCs w:val="20"/>
    </w:rPr>
  </w:style>
  <w:style w:type="character" w:customStyle="1" w:styleId="StarredChar">
    <w:name w:val="Starred Char"/>
    <w:link w:val="Starred"/>
    <w:locked/>
    <w:rsid w:val="00AF04E9"/>
    <w:rPr>
      <w:rFonts w:ascii="Georgia" w:eastAsia="Times New Roman" w:hAnsi="Georgia"/>
      <w:b/>
      <w:caps/>
      <w:szCs w:val="28"/>
      <w:u w:val="single"/>
    </w:rPr>
  </w:style>
  <w:style w:type="paragraph" w:customStyle="1" w:styleId="Starred">
    <w:name w:val="Starred"/>
    <w:basedOn w:val="Normal"/>
    <w:link w:val="StarredChar"/>
    <w:qFormat/>
    <w:rsid w:val="00AF04E9"/>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ewHeading2Char">
    <w:name w:val="NewHeading2 Char"/>
    <w:link w:val="NewHeading2"/>
    <w:locked/>
    <w:rsid w:val="00AF04E9"/>
    <w:rPr>
      <w:rFonts w:ascii="Georgia" w:eastAsia="Times New Roman" w:hAnsi="Georgia"/>
      <w:b/>
      <w:szCs w:val="28"/>
      <w:u w:val="single"/>
    </w:rPr>
  </w:style>
  <w:style w:type="paragraph" w:customStyle="1" w:styleId="NewHeading2">
    <w:name w:val="NewHeading2"/>
    <w:basedOn w:val="Normal"/>
    <w:link w:val="NewHeading2Char"/>
    <w:qFormat/>
    <w:rsid w:val="00AF04E9"/>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AF04E9"/>
    <w:pPr>
      <w:autoSpaceDE w:val="0"/>
      <w:autoSpaceDN w:val="0"/>
      <w:adjustRightInd w:val="0"/>
      <w:spacing w:line="240" w:lineRule="atLeast"/>
    </w:pPr>
    <w:rPr>
      <w:rFonts w:ascii="Avenir LT Std 45 Book" w:eastAsia="Calibri" w:hAnsi="Avenir LT Std 45 Book"/>
    </w:rPr>
  </w:style>
  <w:style w:type="paragraph" w:customStyle="1" w:styleId="Card6pt">
    <w:name w:val="Card 6pt"/>
    <w:basedOn w:val="Normal"/>
    <w:qFormat/>
    <w:rsid w:val="00AF04E9"/>
    <w:pPr>
      <w:ind w:left="288" w:right="288"/>
    </w:pPr>
    <w:rPr>
      <w:rFonts w:ascii="Georgia" w:eastAsia="Calibri" w:hAnsi="Georgia"/>
      <w:color w:val="000000"/>
      <w:sz w:val="12"/>
      <w:szCs w:val="20"/>
    </w:rPr>
  </w:style>
  <w:style w:type="character" w:customStyle="1" w:styleId="StyleCardStyleBlackUnderlineChar">
    <w:name w:val="Style Card Style + Black Underline Char"/>
    <w:link w:val="StyleCardStyleBlackUnderline"/>
    <w:locked/>
    <w:rsid w:val="00AF04E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F04E9"/>
    <w:rPr>
      <w:rFonts w:ascii="Georgia" w:eastAsia="Times New Roman" w:hAnsi="Georgia"/>
      <w:color w:val="000000"/>
      <w:sz w:val="24"/>
      <w:szCs w:val="24"/>
      <w:u w:val="single"/>
    </w:rPr>
  </w:style>
  <w:style w:type="paragraph" w:customStyle="1" w:styleId="StyleHeading2LatinArialMT13pt">
    <w:name w:val="Style Heading 2 + (Latin) ArialMT 13 pt"/>
    <w:basedOn w:val="Heading2"/>
    <w:next w:val="Heading2"/>
    <w:uiPriority w:val="99"/>
    <w:qFormat/>
    <w:rsid w:val="00AF04E9"/>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F04E9"/>
    <w:rPr>
      <w:rFonts w:ascii="Century Gothic" w:eastAsia="Times New Roman" w:hAnsi="Century Gothic"/>
      <w:sz w:val="16"/>
    </w:rPr>
  </w:style>
  <w:style w:type="character" w:customStyle="1" w:styleId="StylecardThickunderlineChar">
    <w:name w:val="Style card + Thick underline Char"/>
    <w:link w:val="StylecardThickunderline"/>
    <w:locked/>
    <w:rsid w:val="00AF04E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F04E9"/>
    <w:pPr>
      <w:ind w:left="288" w:right="288"/>
    </w:pPr>
    <w:rPr>
      <w:rFonts w:ascii="Georgia" w:eastAsia="SimSun" w:hAnsi="Georgia"/>
      <w:sz w:val="24"/>
      <w:szCs w:val="24"/>
      <w:u w:val="single"/>
      <w:lang w:eastAsia="zh-CN"/>
    </w:rPr>
  </w:style>
  <w:style w:type="character" w:customStyle="1" w:styleId="StylecardBoldThickunderlineChar">
    <w:name w:val="Style card + Bold Thick underline Char"/>
    <w:link w:val="StylecardBoldThickunderline"/>
    <w:locked/>
    <w:rsid w:val="00AF04E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F04E9"/>
    <w:pPr>
      <w:ind w:left="288" w:right="288"/>
    </w:pPr>
    <w:rPr>
      <w:rFonts w:ascii="Georgia" w:eastAsia="SimSun" w:hAnsi="Georgia"/>
      <w:b/>
      <w:bCs/>
      <w:sz w:val="24"/>
      <w:szCs w:val="24"/>
      <w:u w:val="single"/>
      <w:lang w:eastAsia="zh-CN"/>
    </w:rPr>
  </w:style>
  <w:style w:type="paragraph" w:customStyle="1" w:styleId="CM27">
    <w:name w:val="CM27"/>
    <w:basedOn w:val="Default"/>
    <w:next w:val="Default"/>
    <w:uiPriority w:val="99"/>
    <w:qFormat/>
    <w:rsid w:val="00AF04E9"/>
  </w:style>
  <w:style w:type="paragraph" w:customStyle="1" w:styleId="font-null">
    <w:name w:val="font-null"/>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rteindent1">
    <w:name w:val="rteindent1"/>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Pa12">
    <w:name w:val="Pa12"/>
    <w:basedOn w:val="Default"/>
    <w:next w:val="Default"/>
    <w:uiPriority w:val="99"/>
    <w:qFormat/>
    <w:rsid w:val="00AF04E9"/>
  </w:style>
  <w:style w:type="paragraph" w:customStyle="1" w:styleId="introduction">
    <w:name w:val="introduction"/>
    <w:basedOn w:val="Normal"/>
    <w:qFormat/>
    <w:rsid w:val="00AF04E9"/>
    <w:pPr>
      <w:spacing w:before="100" w:beforeAutospacing="1" w:after="100" w:afterAutospacing="1"/>
    </w:pPr>
    <w:rPr>
      <w:rFonts w:ascii="Avenir LT Std 45 Book" w:eastAsia="Times New Roman" w:hAnsi="Avenir LT Std 45 Book"/>
    </w:rPr>
  </w:style>
  <w:style w:type="paragraph" w:customStyle="1" w:styleId="translatedivgrey-image">
    <w:name w:val="translatedivgrey-imag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translatedivblue-image">
    <w:name w:val="translatedivblue-imag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lass">
    <w:name w:val="class"/>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summary">
    <w:name w:val="summary"/>
    <w:basedOn w:val="Normal"/>
    <w:uiPriority w:val="99"/>
    <w:qFormat/>
    <w:rsid w:val="00AF04E9"/>
    <w:pPr>
      <w:spacing w:before="100" w:beforeAutospacing="1" w:after="100" w:afterAutospacing="1"/>
    </w:pPr>
    <w:rPr>
      <w:rFonts w:ascii="Avenir LT Std 45 Book" w:eastAsia="Times New Roman" w:hAnsi="Avenir LT Std 45 Book"/>
    </w:rPr>
  </w:style>
  <w:style w:type="character" w:customStyle="1" w:styleId="MTDisplayEquationChar">
    <w:name w:val="MTDisplayEquation Char"/>
    <w:link w:val="MTDisplayEquation"/>
    <w:locked/>
    <w:rsid w:val="00AF04E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F04E9"/>
    <w:pPr>
      <w:tabs>
        <w:tab w:val="center" w:pos="5120"/>
        <w:tab w:val="right" w:pos="10220"/>
      </w:tabs>
    </w:pPr>
    <w:rPr>
      <w:rFonts w:ascii="Georgia" w:eastAsia="Times New Roman" w:hAnsi="Georgia"/>
      <w:bCs/>
      <w:sz w:val="24"/>
      <w:szCs w:val="24"/>
      <w:lang w:bidi="he-IL"/>
    </w:rPr>
  </w:style>
  <w:style w:type="paragraph" w:customStyle="1" w:styleId="DebateFile">
    <w:name w:val="Debate File"/>
    <w:basedOn w:val="Normal"/>
    <w:uiPriority w:val="99"/>
    <w:qFormat/>
    <w:rsid w:val="00AF04E9"/>
    <w:pPr>
      <w:jc w:val="center"/>
    </w:pPr>
    <w:rPr>
      <w:rFonts w:ascii="Book Antiqua" w:eastAsia="Times New Roman" w:hAnsi="Book Antiqua"/>
      <w:b/>
      <w:sz w:val="28"/>
    </w:rPr>
  </w:style>
  <w:style w:type="paragraph" w:customStyle="1" w:styleId="body-12-5">
    <w:name w:val="body-12-5"/>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nfuse">
    <w:name w:val="infus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ontreg">
    <w:name w:val="font_reg"/>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ITEF3">
    <w:name w:val="CITE F3"/>
    <w:uiPriority w:val="99"/>
    <w:qFormat/>
    <w:rsid w:val="00AF04E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F04E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F04E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F04E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F04E9"/>
    <w:pPr>
      <w:spacing w:after="200"/>
    </w:pPr>
    <w:rPr>
      <w:rFonts w:ascii="Calibri" w:eastAsia="Calibri" w:hAnsi="Calibri" w:cs="Times New Roman"/>
      <w:sz w:val="20"/>
      <w:szCs w:val="20"/>
      <w:u w:val="single"/>
    </w:rPr>
  </w:style>
  <w:style w:type="paragraph" w:customStyle="1" w:styleId="bodytextfp">
    <w:name w:val="bodytextfp"/>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irstletter">
    <w:name w:val="firstletter"/>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more">
    <w:name w:val="more"/>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H1numbered">
    <w:name w:val="H1 numbered"/>
    <w:basedOn w:val="Normal"/>
    <w:uiPriority w:val="99"/>
    <w:qFormat/>
    <w:rsid w:val="00AF04E9"/>
    <w:pPr>
      <w:pageBreakBefore/>
      <w:widowControl w:val="0"/>
      <w:numPr>
        <w:numId w:val="6"/>
      </w:numPr>
      <w:pBdr>
        <w:top w:val="single" w:sz="6" w:space="28" w:color="auto"/>
        <w:bottom w:val="single" w:sz="6" w:space="14" w:color="auto"/>
      </w:pBdr>
      <w:suppressAutoHyphens/>
      <w:autoSpaceDE w:val="0"/>
      <w:autoSpaceDN w:val="0"/>
      <w:adjustRightInd w:val="0"/>
      <w:spacing w:before="283" w:after="170" w:line="288" w:lineRule="auto"/>
    </w:pPr>
    <w:rPr>
      <w:rFonts w:ascii="Avenir LT Std 45 Book" w:eastAsia="Times New Roman" w:hAnsi="Avenir LT Std 45 Book" w:cs="Trajan-Bold"/>
      <w:b/>
      <w:bCs/>
      <w:caps/>
      <w:color w:val="000084"/>
      <w:sz w:val="40"/>
      <w:szCs w:val="40"/>
      <w:lang w:bidi="en-US"/>
    </w:rPr>
  </w:style>
  <w:style w:type="paragraph" w:customStyle="1" w:styleId="Numberedparas">
    <w:name w:val="Numbered paras"/>
    <w:basedOn w:val="Normal"/>
    <w:uiPriority w:val="99"/>
    <w:qFormat/>
    <w:rsid w:val="00AF04E9"/>
    <w:pPr>
      <w:widowControl w:val="0"/>
      <w:numPr>
        <w:ilvl w:val="1"/>
        <w:numId w:val="6"/>
      </w:numPr>
      <w:tabs>
        <w:tab w:val="left" w:pos="567"/>
      </w:tabs>
      <w:suppressAutoHyphens/>
      <w:autoSpaceDE w:val="0"/>
      <w:autoSpaceDN w:val="0"/>
      <w:adjustRightInd w:val="0"/>
      <w:spacing w:before="170" w:line="288" w:lineRule="auto"/>
      <w:ind w:left="0" w:firstLine="0"/>
      <w:jc w:val="both"/>
    </w:pPr>
    <w:rPr>
      <w:rFonts w:ascii="Avenir LT Std 45 Book" w:eastAsia="Times New Roman" w:hAnsi="Avenir LT Std 45 Book" w:cs="BookAntiqua"/>
      <w:color w:val="000000"/>
      <w:spacing w:val="2"/>
      <w:lang w:val="en-GB" w:bidi="en-US"/>
    </w:rPr>
  </w:style>
  <w:style w:type="paragraph" w:customStyle="1" w:styleId="in">
    <w:name w:val="i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imagecontain">
    <w:name w:val="imagecontai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CM62">
    <w:name w:val="CM62"/>
    <w:basedOn w:val="Normal"/>
    <w:next w:val="Normal"/>
    <w:uiPriority w:val="99"/>
    <w:qFormat/>
    <w:rsid w:val="00AF04E9"/>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F04E9"/>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F04E9"/>
  </w:style>
  <w:style w:type="paragraph" w:customStyle="1" w:styleId="CM35">
    <w:name w:val="CM35"/>
    <w:basedOn w:val="Default"/>
    <w:next w:val="Default"/>
    <w:uiPriority w:val="99"/>
    <w:qFormat/>
    <w:rsid w:val="00AF04E9"/>
  </w:style>
  <w:style w:type="paragraph" w:customStyle="1" w:styleId="CM60">
    <w:name w:val="CM60"/>
    <w:basedOn w:val="Default"/>
    <w:next w:val="Default"/>
    <w:uiPriority w:val="99"/>
    <w:qFormat/>
    <w:rsid w:val="00AF04E9"/>
  </w:style>
  <w:style w:type="character" w:customStyle="1" w:styleId="StylecardCharCharChar11ptChar">
    <w:name w:val="Style card Char Char Char + 11 pt Char"/>
    <w:link w:val="StylecardCharCharChar11pt"/>
    <w:locked/>
    <w:rsid w:val="00AF04E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F04E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F04E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F04E9"/>
    <w:rPr>
      <w:rFonts w:ascii="Georgia" w:hAnsi="Georgia"/>
      <w:sz w:val="24"/>
      <w:lang w:val="x-none" w:eastAsia="x-none"/>
    </w:rPr>
  </w:style>
  <w:style w:type="character" w:customStyle="1" w:styleId="StyleCards11ptUnderlineChar">
    <w:name w:val="Style Cards + 11 pt Underline Char"/>
    <w:link w:val="StyleCards11ptUnderline"/>
    <w:locked/>
    <w:rsid w:val="00AF04E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F04E9"/>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AF04E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F04E9"/>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F04E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F04E9"/>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F04E9"/>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AF04E9"/>
    <w:rPr>
      <w:rFonts w:ascii="Georgia" w:hAnsi="Georgia"/>
      <w:sz w:val="24"/>
      <w:lang w:val="x-none" w:eastAsia="x-none"/>
    </w:rPr>
  </w:style>
  <w:style w:type="character" w:customStyle="1" w:styleId="NormalFontChar">
    <w:name w:val="Normal Font Char"/>
    <w:link w:val="NormalFont"/>
    <w:locked/>
    <w:rsid w:val="00AF04E9"/>
    <w:rPr>
      <w:rFonts w:ascii="Times New Roman" w:eastAsia="Times New Roman" w:hAnsi="Times New Roman" w:cs="Times New Roman"/>
      <w:sz w:val="20"/>
      <w:szCs w:val="20"/>
    </w:rPr>
  </w:style>
  <w:style w:type="paragraph" w:customStyle="1" w:styleId="NormalFont">
    <w:name w:val="Normal Font"/>
    <w:link w:val="NormalFontChar"/>
    <w:qFormat/>
    <w:rsid w:val="00AF04E9"/>
    <w:rPr>
      <w:rFonts w:ascii="Times New Roman" w:eastAsia="Times New Roman" w:hAnsi="Times New Roman" w:cs="Times New Roman"/>
      <w:sz w:val="20"/>
      <w:szCs w:val="20"/>
    </w:rPr>
  </w:style>
  <w:style w:type="paragraph" w:customStyle="1" w:styleId="StyleSmall11pt">
    <w:name w:val="Style Small + 11 pt"/>
    <w:uiPriority w:val="99"/>
    <w:qFormat/>
    <w:rsid w:val="00AF04E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F04E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F04E9"/>
    <w:rPr>
      <w:u w:val="single"/>
      <w:lang w:val="x-none" w:eastAsia="x-none"/>
    </w:rPr>
  </w:style>
  <w:style w:type="character" w:customStyle="1" w:styleId="StyleNormalFont11ptBoldUnderlineChar">
    <w:name w:val="Style Normal Font + 11 pt Bold Underline Char"/>
    <w:link w:val="StyleNormalFont11ptBoldUnderline"/>
    <w:locked/>
    <w:rsid w:val="00AF04E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F04E9"/>
    <w:rPr>
      <w:b/>
      <w:bCs/>
      <w:u w:val="single"/>
      <w:lang w:val="x-none" w:eastAsia="x-none"/>
    </w:rPr>
  </w:style>
  <w:style w:type="paragraph" w:customStyle="1" w:styleId="Smallfont0">
    <w:name w:val="Smallfont"/>
    <w:basedOn w:val="Normal"/>
    <w:uiPriority w:val="99"/>
    <w:qFormat/>
    <w:rsid w:val="00AF04E9"/>
    <w:rPr>
      <w:rFonts w:ascii="Avenir LT Std 45 Book" w:eastAsia="Times New Roman" w:hAnsi="Avenir LT Std 45 Book"/>
      <w:sz w:val="15"/>
    </w:rPr>
  </w:style>
  <w:style w:type="paragraph" w:customStyle="1" w:styleId="formatvorlage2">
    <w:name w:val="formatvorlage2"/>
    <w:basedOn w:val="Normal"/>
    <w:uiPriority w:val="99"/>
    <w:qFormat/>
    <w:rsid w:val="00AF04E9"/>
    <w:pPr>
      <w:spacing w:before="100" w:beforeAutospacing="1" w:after="100" w:afterAutospacing="1"/>
    </w:pPr>
    <w:rPr>
      <w:rFonts w:ascii="Avenir LT Std 45 Book" w:eastAsia="Calibri" w:hAnsi="Avenir LT Std 45 Book"/>
    </w:rPr>
  </w:style>
  <w:style w:type="character" w:customStyle="1" w:styleId="StyleTitle11ptNotBoldChar">
    <w:name w:val="Style Title + 11 pt Not Bold Char"/>
    <w:link w:val="StyleTitle11ptNotBold"/>
    <w:locked/>
    <w:rsid w:val="00AF04E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F04E9"/>
    <w:pPr>
      <w:pBdr>
        <w:bottom w:val="none" w:sz="0" w:space="0" w:color="auto"/>
      </w:pBdr>
      <w:spacing w:after="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AF04E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F04E9"/>
    <w:pPr>
      <w:pBdr>
        <w:bottom w:val="none" w:sz="0" w:space="0" w:color="auto"/>
      </w:pBdr>
      <w:spacing w:after="0"/>
      <w:jc w:val="center"/>
    </w:pPr>
    <w:rPr>
      <w:rFonts w:ascii="Georgia" w:eastAsia="Times New Roman" w:hAnsi="Georgia"/>
      <w:sz w:val="20"/>
      <w:lang w:val="x-none" w:eastAsia="x-none"/>
    </w:rPr>
  </w:style>
  <w:style w:type="paragraph" w:customStyle="1" w:styleId="deck">
    <w:name w:val="deck"/>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question">
    <w:name w:val="question"/>
    <w:basedOn w:val="Normal"/>
    <w:uiPriority w:val="99"/>
    <w:qFormat/>
    <w:rsid w:val="00AF04E9"/>
    <w:pPr>
      <w:spacing w:before="100" w:beforeAutospacing="1" w:after="100" w:afterAutospacing="1"/>
    </w:pPr>
    <w:rPr>
      <w:rFonts w:ascii="Avenir LT Std 45 Book" w:eastAsia="Times New Roman" w:hAnsi="Avenir LT Std 45 Book"/>
    </w:rPr>
  </w:style>
  <w:style w:type="paragraph" w:customStyle="1" w:styleId="Fifth">
    <w:name w:val="Fifth"/>
    <w:basedOn w:val="Normal"/>
    <w:link w:val="FifthChar"/>
    <w:uiPriority w:val="99"/>
    <w:qFormat/>
    <w:rsid w:val="00AF04E9"/>
    <w:rPr>
      <w:rFonts w:ascii="Avenir LT Std 45 Book" w:eastAsia="Calibri" w:hAnsi="Avenir LT Std 45 Book"/>
    </w:rPr>
  </w:style>
  <w:style w:type="paragraph" w:customStyle="1" w:styleId="NoteLevel22">
    <w:name w:val="Note Level 22"/>
    <w:basedOn w:val="Normal"/>
    <w:next w:val="Normal"/>
    <w:uiPriority w:val="99"/>
    <w:qFormat/>
    <w:rsid w:val="00AF04E9"/>
    <w:pPr>
      <w:keepNext/>
      <w:ind w:left="288" w:right="288"/>
    </w:pPr>
    <w:rPr>
      <w:rFonts w:ascii="Georgia" w:eastAsia="MS Gothic" w:hAnsi="Georgia"/>
      <w:szCs w:val="20"/>
    </w:rPr>
  </w:style>
  <w:style w:type="paragraph" w:customStyle="1" w:styleId="svarticle">
    <w:name w:val="svarticle"/>
    <w:basedOn w:val="Normal"/>
    <w:uiPriority w:val="99"/>
    <w:qFormat/>
    <w:rsid w:val="00AF04E9"/>
    <w:pPr>
      <w:spacing w:before="100" w:beforeAutospacing="1" w:after="100" w:afterAutospacing="1"/>
    </w:pPr>
    <w:rPr>
      <w:rFonts w:eastAsia="Times New Roman"/>
    </w:rPr>
  </w:style>
  <w:style w:type="paragraph" w:customStyle="1" w:styleId="canvas-atom">
    <w:name w:val="canvas-atom"/>
    <w:basedOn w:val="Normal"/>
    <w:uiPriority w:val="99"/>
    <w:qFormat/>
    <w:rsid w:val="00AF04E9"/>
    <w:pPr>
      <w:spacing w:before="100" w:beforeAutospacing="1" w:after="100" w:afterAutospacing="1"/>
    </w:pPr>
  </w:style>
  <w:style w:type="paragraph" w:customStyle="1" w:styleId="tweet-text">
    <w:name w:val="tweet-text"/>
    <w:basedOn w:val="Normal"/>
    <w:uiPriority w:val="99"/>
    <w:qFormat/>
    <w:rsid w:val="00AF04E9"/>
    <w:pPr>
      <w:spacing w:before="100" w:beforeAutospacing="1" w:after="100" w:afterAutospacing="1"/>
    </w:pPr>
    <w:rPr>
      <w:rFonts w:ascii="Avenir LT Std 45 Book" w:hAnsi="Avenir LT Std 45 Book"/>
    </w:rPr>
  </w:style>
  <w:style w:type="paragraph" w:customStyle="1" w:styleId="graf">
    <w:name w:val="graf"/>
    <w:basedOn w:val="Normal"/>
    <w:uiPriority w:val="99"/>
    <w:qFormat/>
    <w:rsid w:val="00AF04E9"/>
    <w:pPr>
      <w:spacing w:before="100" w:beforeAutospacing="1" w:after="100" w:afterAutospacing="1"/>
    </w:pPr>
    <w:rPr>
      <w:rFonts w:ascii="Avenir LT Std 45 Book" w:hAnsi="Avenir LT Std 45 Book"/>
    </w:rPr>
  </w:style>
  <w:style w:type="paragraph" w:customStyle="1" w:styleId="column">
    <w:name w:val="column"/>
    <w:basedOn w:val="Normal"/>
    <w:qFormat/>
    <w:rsid w:val="00AF04E9"/>
    <w:pPr>
      <w:spacing w:before="100" w:beforeAutospacing="1" w:after="100" w:afterAutospacing="1"/>
    </w:pPr>
    <w:rPr>
      <w:rFonts w:ascii="Avenir LT Std 45 Book" w:hAnsi="Avenir LT Std 45 Book"/>
    </w:rPr>
  </w:style>
  <w:style w:type="paragraph" w:customStyle="1" w:styleId="recirc-container">
    <w:name w:val="recirc-container"/>
    <w:basedOn w:val="Normal"/>
    <w:uiPriority w:val="99"/>
    <w:qFormat/>
    <w:rsid w:val="00AF04E9"/>
    <w:pPr>
      <w:spacing w:before="100" w:beforeAutospacing="1" w:after="100" w:afterAutospacing="1"/>
    </w:pPr>
  </w:style>
  <w:style w:type="paragraph" w:customStyle="1" w:styleId="see-also">
    <w:name w:val="see-also"/>
    <w:basedOn w:val="Normal"/>
    <w:uiPriority w:val="99"/>
    <w:qFormat/>
    <w:rsid w:val="00AF04E9"/>
    <w:pPr>
      <w:spacing w:before="100" w:beforeAutospacing="1" w:after="100" w:afterAutospacing="1"/>
    </w:pPr>
  </w:style>
  <w:style w:type="character" w:customStyle="1" w:styleId="cardchar00">
    <w:name w:val="cardchar0"/>
    <w:basedOn w:val="DefaultParagraphFont"/>
    <w:rsid w:val="00AF04E9"/>
  </w:style>
  <w:style w:type="paragraph" w:customStyle="1" w:styleId="StyleHeading4UnderlinedsmalltextGaramond">
    <w:name w:val="Style Heading 4Underlinedsmall text + Garamond"/>
    <w:basedOn w:val="Normal"/>
    <w:link w:val="StyleHeading4UnderlinedsmalltextGaramondChar"/>
    <w:qFormat/>
    <w:rsid w:val="00AF04E9"/>
    <w:rPr>
      <w:rFonts w:ascii="Avenir LT Std 45 Book" w:hAnsi="Avenir LT Std 45 Book"/>
    </w:rPr>
  </w:style>
  <w:style w:type="character" w:customStyle="1" w:styleId="StyleHeading4UnderlinedsmalltextGaramondChar">
    <w:name w:val="Style Heading 4Underlinedsmall text + Garamond Char"/>
    <w:link w:val="StyleHeading4UnderlinedsmalltextGaramond"/>
    <w:locked/>
    <w:rsid w:val="00AF04E9"/>
    <w:rPr>
      <w:rFonts w:ascii="Avenir LT Std 45 Book" w:eastAsiaTheme="minorHAnsi" w:hAnsi="Avenir LT Std 45 Book"/>
      <w:sz w:val="22"/>
      <w:szCs w:val="22"/>
    </w:rPr>
  </w:style>
  <w:style w:type="character" w:customStyle="1" w:styleId="Heading5Char2">
    <w:name w:val="Heading 5 Char2"/>
    <w:aliases w:val="Blocks Char2,Text Char1"/>
    <w:rsid w:val="00AF04E9"/>
    <w:rPr>
      <w:rFonts w:ascii="Bell MT" w:eastAsia="Times New Roman" w:hAnsi="Bell MT" w:hint="default"/>
      <w:bCs/>
      <w:iCs/>
      <w:sz w:val="10"/>
      <w:szCs w:val="26"/>
    </w:rPr>
  </w:style>
  <w:style w:type="character" w:customStyle="1" w:styleId="authordate2">
    <w:name w:val="authordate"/>
    <w:rsid w:val="00AF04E9"/>
  </w:style>
  <w:style w:type="character" w:customStyle="1" w:styleId="AUNDERLINE1">
    <w:name w:val="AUNDERLINE"/>
    <w:qFormat/>
    <w:rsid w:val="00AF04E9"/>
    <w:rPr>
      <w:rFonts w:ascii="Times New Roman" w:hAnsi="Times New Roman" w:cs="Times New Roman" w:hint="default"/>
      <w:sz w:val="20"/>
      <w:u w:val="single"/>
    </w:rPr>
  </w:style>
  <w:style w:type="character" w:customStyle="1" w:styleId="slug-doi">
    <w:name w:val="slug-doi"/>
    <w:basedOn w:val="DefaultParagraphFont"/>
    <w:rsid w:val="00AF04E9"/>
  </w:style>
  <w:style w:type="character" w:customStyle="1" w:styleId="af">
    <w:name w:val="af"/>
    <w:basedOn w:val="DefaultParagraphFont"/>
    <w:rsid w:val="00AF04E9"/>
  </w:style>
  <w:style w:type="character" w:customStyle="1" w:styleId="ab">
    <w:name w:val="ab"/>
    <w:basedOn w:val="DefaultParagraphFont"/>
    <w:rsid w:val="00AF04E9"/>
  </w:style>
  <w:style w:type="character" w:customStyle="1" w:styleId="em">
    <w:name w:val="em"/>
    <w:basedOn w:val="DefaultParagraphFont"/>
    <w:rsid w:val="00AF04E9"/>
  </w:style>
  <w:style w:type="character" w:customStyle="1" w:styleId="au">
    <w:name w:val="au"/>
    <w:basedOn w:val="DefaultParagraphFont"/>
    <w:rsid w:val="00AF04E9"/>
  </w:style>
  <w:style w:type="character" w:customStyle="1" w:styleId="ti">
    <w:name w:val="ti"/>
    <w:basedOn w:val="DefaultParagraphFont"/>
    <w:rsid w:val="00AF04E9"/>
  </w:style>
  <w:style w:type="character" w:customStyle="1" w:styleId="subheadblue">
    <w:name w:val="subhead_blue"/>
    <w:basedOn w:val="DefaultParagraphFont"/>
    <w:rsid w:val="00AF04E9"/>
  </w:style>
  <w:style w:type="character" w:customStyle="1" w:styleId="affiliation">
    <w:name w:val="affiliation"/>
    <w:basedOn w:val="DefaultParagraphFont"/>
    <w:rsid w:val="00AF04E9"/>
  </w:style>
  <w:style w:type="character" w:customStyle="1" w:styleId="slug-doi-wrapper">
    <w:name w:val="slug-doi-wrapper"/>
    <w:basedOn w:val="DefaultParagraphFont"/>
    <w:rsid w:val="00AF04E9"/>
  </w:style>
  <w:style w:type="character" w:customStyle="1" w:styleId="slug-metadata-noteahead-of-print">
    <w:name w:val="slug-metadata-note ahead-of-print"/>
    <w:basedOn w:val="DefaultParagraphFont"/>
    <w:rsid w:val="00AF04E9"/>
  </w:style>
  <w:style w:type="character" w:customStyle="1" w:styleId="slug-ahead-of-print-date">
    <w:name w:val="slug-ahead-of-print-date"/>
    <w:basedOn w:val="DefaultParagraphFont"/>
    <w:rsid w:val="00AF04E9"/>
  </w:style>
  <w:style w:type="character" w:customStyle="1" w:styleId="TagCharChar1">
    <w:name w:val="Tag Char Char1"/>
    <w:aliases w:val="Heading 2 Char Char Char Char Char Char Char2, Char Char Char Char1 Char1, Char Ch,T Ch,TAG C, Cha"/>
    <w:qFormat/>
    <w:rsid w:val="00AF04E9"/>
    <w:rPr>
      <w:b/>
      <w:bCs w:val="0"/>
      <w:sz w:val="24"/>
      <w:szCs w:val="24"/>
      <w:lang w:val="en-US" w:eastAsia="en-US" w:bidi="ar-SA"/>
    </w:rPr>
  </w:style>
  <w:style w:type="character" w:customStyle="1" w:styleId="berief">
    <w:name w:val="berief"/>
    <w:rsid w:val="00AF04E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F04E9"/>
    <w:rPr>
      <w:rFonts w:ascii="Times New Roman" w:hAnsi="Times New Roman" w:cs="Times New Roman" w:hint="default"/>
      <w:strike w:val="0"/>
      <w:dstrike w:val="0"/>
      <w:sz w:val="14"/>
      <w:u w:val="none"/>
      <w:effect w:val="none"/>
    </w:rPr>
  </w:style>
  <w:style w:type="character" w:customStyle="1" w:styleId="F8-UnderlineBold">
    <w:name w:val="F8 - Underline/Bold"/>
    <w:rsid w:val="00AF04E9"/>
    <w:rPr>
      <w:rFonts w:ascii="Times New Roman" w:hAnsi="Times New Roman" w:cs="Times New Roman" w:hint="default"/>
      <w:b/>
      <w:bCs w:val="0"/>
      <w:sz w:val="20"/>
      <w:u w:val="single"/>
    </w:rPr>
  </w:style>
  <w:style w:type="character" w:customStyle="1" w:styleId="F7-SmallFont">
    <w:name w:val="F7 - Small Font"/>
    <w:rsid w:val="00AF04E9"/>
    <w:rPr>
      <w:rFonts w:ascii="Times New Roman" w:hAnsi="Times New Roman" w:cs="Times New Roman" w:hint="default"/>
      <w:sz w:val="14"/>
    </w:rPr>
  </w:style>
  <w:style w:type="character" w:customStyle="1" w:styleId="Brief-Bold">
    <w:name w:val="Brief - Bold"/>
    <w:rsid w:val="00AF04E9"/>
    <w:rPr>
      <w:rFonts w:ascii="Times New Roman" w:hAnsi="Times New Roman" w:cs="Times New Roman" w:hint="default"/>
      <w:b/>
      <w:bCs w:val="0"/>
    </w:rPr>
  </w:style>
  <w:style w:type="character" w:customStyle="1" w:styleId="Card-Underline0">
    <w:name w:val="Card - Underline"/>
    <w:rsid w:val="00AF04E9"/>
    <w:rPr>
      <w:rFonts w:ascii="Times New Roman" w:hAnsi="Times New Roman" w:cs="Times New Roman" w:hint="default"/>
      <w:u w:val="single"/>
    </w:rPr>
  </w:style>
  <w:style w:type="character" w:customStyle="1" w:styleId="beriefunderline">
    <w:name w:val="berief = underline"/>
    <w:rsid w:val="00AF04E9"/>
    <w:rPr>
      <w:rFonts w:ascii="Times New Roman" w:eastAsia="Times New Roman" w:hAnsi="Times New Roman" w:cs="Times New Roman" w:hint="default"/>
      <w:sz w:val="20"/>
      <w:u w:val="single"/>
    </w:rPr>
  </w:style>
  <w:style w:type="character" w:customStyle="1" w:styleId="BoldText10pt">
    <w:name w:val="Bold Text 10 pt"/>
    <w:rsid w:val="00AF04E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F04E9"/>
  </w:style>
  <w:style w:type="character" w:customStyle="1" w:styleId="SC4208902">
    <w:name w:val="SC.4.208902"/>
    <w:rsid w:val="00AF04E9"/>
    <w:rPr>
      <w:rFonts w:ascii="Century" w:hAnsi="Century" w:cs="Century" w:hint="default"/>
      <w:color w:val="000000"/>
      <w:sz w:val="22"/>
      <w:szCs w:val="22"/>
    </w:rPr>
  </w:style>
  <w:style w:type="character" w:customStyle="1" w:styleId="SC4208915">
    <w:name w:val="SC.4.208915"/>
    <w:rsid w:val="00AF04E9"/>
    <w:rPr>
      <w:rFonts w:ascii="Century" w:hAnsi="Century" w:cs="Century" w:hint="default"/>
      <w:color w:val="000000"/>
      <w:sz w:val="13"/>
      <w:szCs w:val="13"/>
    </w:rPr>
  </w:style>
  <w:style w:type="character" w:customStyle="1" w:styleId="SC273764">
    <w:name w:val="SC.2.73764"/>
    <w:rsid w:val="00AF04E9"/>
    <w:rPr>
      <w:rFonts w:ascii="Century" w:hAnsi="Century" w:cs="Century" w:hint="default"/>
      <w:color w:val="000000"/>
      <w:sz w:val="72"/>
      <w:szCs w:val="72"/>
    </w:rPr>
  </w:style>
  <w:style w:type="character" w:customStyle="1" w:styleId="SC273779">
    <w:name w:val="SC.2.73779"/>
    <w:rsid w:val="00AF04E9"/>
    <w:rPr>
      <w:rFonts w:ascii="Century" w:hAnsi="Century" w:cs="Century" w:hint="default"/>
      <w:color w:val="000000"/>
      <w:sz w:val="40"/>
      <w:szCs w:val="40"/>
    </w:rPr>
  </w:style>
  <w:style w:type="character" w:customStyle="1" w:styleId="SC273763">
    <w:name w:val="SC.2.73763"/>
    <w:rsid w:val="00AF04E9"/>
    <w:rPr>
      <w:rFonts w:ascii="Century" w:hAnsi="Century" w:cs="Century" w:hint="default"/>
      <w:b/>
      <w:bCs/>
      <w:color w:val="000000"/>
    </w:rPr>
  </w:style>
  <w:style w:type="character" w:customStyle="1" w:styleId="SC4208910">
    <w:name w:val="SC.4.208910"/>
    <w:rsid w:val="00AF04E9"/>
    <w:rPr>
      <w:rFonts w:ascii="Century" w:hAnsi="Century" w:cs="Century" w:hint="default"/>
      <w:color w:val="000000"/>
      <w:sz w:val="28"/>
      <w:szCs w:val="28"/>
    </w:rPr>
  </w:style>
  <w:style w:type="character" w:customStyle="1" w:styleId="SC4208911">
    <w:name w:val="SC.4.208911"/>
    <w:rsid w:val="00AF04E9"/>
    <w:rPr>
      <w:rFonts w:ascii="Century" w:hAnsi="Century" w:cs="Century" w:hint="default"/>
      <w:color w:val="000000"/>
    </w:rPr>
  </w:style>
  <w:style w:type="character" w:customStyle="1" w:styleId="articlesubtitle0">
    <w:name w:val="article_sub_title"/>
    <w:basedOn w:val="DefaultParagraphFont"/>
    <w:rsid w:val="00AF04E9"/>
  </w:style>
  <w:style w:type="character" w:customStyle="1" w:styleId="newsdate2">
    <w:name w:val="news_date2"/>
    <w:basedOn w:val="DefaultParagraphFont"/>
    <w:rsid w:val="00AF04E9"/>
  </w:style>
  <w:style w:type="character" w:customStyle="1" w:styleId="readarticleheader">
    <w:name w:val="readarticleheader"/>
    <w:basedOn w:val="DefaultParagraphFont"/>
    <w:rsid w:val="00AF04E9"/>
  </w:style>
  <w:style w:type="character" w:customStyle="1" w:styleId="char">
    <w:name w:val="char"/>
    <w:basedOn w:val="DefaultParagraphFont"/>
    <w:rsid w:val="00AF04E9"/>
  </w:style>
  <w:style w:type="character" w:customStyle="1" w:styleId="bolding1">
    <w:name w:val="bolding1"/>
    <w:rsid w:val="00AF04E9"/>
    <w:rPr>
      <w:b/>
      <w:bCs/>
    </w:rPr>
  </w:style>
  <w:style w:type="character" w:customStyle="1" w:styleId="bookoptions1">
    <w:name w:val="book_options1"/>
    <w:rsid w:val="00AF04E9"/>
    <w:rPr>
      <w:b/>
      <w:bCs/>
      <w:color w:val="333366"/>
    </w:rPr>
  </w:style>
  <w:style w:type="character" w:customStyle="1" w:styleId="descriptionblock">
    <w:name w:val="description block"/>
    <w:basedOn w:val="DefaultParagraphFont"/>
    <w:rsid w:val="00AF04E9"/>
  </w:style>
  <w:style w:type="character" w:customStyle="1" w:styleId="detailsboxblock">
    <w:name w:val="detailsbox block"/>
    <w:basedOn w:val="DefaultParagraphFont"/>
    <w:rsid w:val="00AF04E9"/>
  </w:style>
  <w:style w:type="character" w:customStyle="1" w:styleId="TagandCiteChar">
    <w:name w:val="Tag and Cite Char"/>
    <w:uiPriority w:val="99"/>
    <w:rsid w:val="00AF04E9"/>
    <w:rPr>
      <w:color w:val="333333"/>
      <w:sz w:val="22"/>
      <w:szCs w:val="22"/>
      <w:lang w:val="en-US" w:eastAsia="en-US" w:bidi="ar-SA"/>
    </w:rPr>
  </w:style>
  <w:style w:type="character" w:customStyle="1" w:styleId="cardtextsmallChar">
    <w:name w:val="card text small Char"/>
    <w:rsid w:val="00AF04E9"/>
    <w:rPr>
      <w:rFonts w:ascii="Arial Narrow" w:hAnsi="Arial Narrow" w:hint="default"/>
      <w:sz w:val="16"/>
      <w:szCs w:val="24"/>
      <w:lang w:val="en-US" w:eastAsia="en-US" w:bidi="ar-SA"/>
    </w:rPr>
  </w:style>
  <w:style w:type="character" w:customStyle="1" w:styleId="countrytitle1">
    <w:name w:val="countrytitle1"/>
    <w:rsid w:val="00AF04E9"/>
    <w:rPr>
      <w:rFonts w:ascii="Verdana" w:hAnsi="Verdana" w:hint="default"/>
      <w:b/>
      <w:bCs/>
      <w:color w:val="293643"/>
      <w:sz w:val="24"/>
      <w:szCs w:val="24"/>
    </w:rPr>
  </w:style>
  <w:style w:type="character" w:customStyle="1" w:styleId="storyheader1">
    <w:name w:val="storyheader1"/>
    <w:rsid w:val="00AF04E9"/>
    <w:rPr>
      <w:rFonts w:ascii="Verdana" w:hAnsi="Verdana" w:hint="default"/>
      <w:b/>
      <w:bCs/>
      <w:color w:val="000000"/>
      <w:sz w:val="21"/>
      <w:szCs w:val="21"/>
    </w:rPr>
  </w:style>
  <w:style w:type="character" w:customStyle="1" w:styleId="cardunderlinedChar1">
    <w:name w:val="card underlined Char"/>
    <w:rsid w:val="00AF04E9"/>
    <w:rPr>
      <w:rFonts w:ascii="Arial" w:hAnsi="Arial" w:cs="Arial" w:hint="default"/>
      <w:sz w:val="22"/>
      <w:szCs w:val="24"/>
      <w:u w:val="single"/>
      <w:lang w:val="en-US" w:eastAsia="en-US" w:bidi="ar-SA"/>
    </w:rPr>
  </w:style>
  <w:style w:type="character" w:customStyle="1" w:styleId="article1">
    <w:name w:val="article1"/>
    <w:rsid w:val="00AF04E9"/>
    <w:rPr>
      <w:rFonts w:ascii="Verdana" w:hAnsi="Verdana" w:hint="default"/>
      <w:color w:val="333333"/>
      <w:sz w:val="16"/>
      <w:szCs w:val="16"/>
    </w:rPr>
  </w:style>
  <w:style w:type="character" w:customStyle="1" w:styleId="story-posted-date1">
    <w:name w:val="story-posted-date1"/>
    <w:rsid w:val="00AF04E9"/>
    <w:rPr>
      <w:rFonts w:ascii="Arial" w:hAnsi="Arial" w:cs="Arial" w:hint="default"/>
      <w:b w:val="0"/>
      <w:bCs w:val="0"/>
      <w:sz w:val="19"/>
      <w:szCs w:val="19"/>
    </w:rPr>
  </w:style>
  <w:style w:type="character" w:customStyle="1" w:styleId="citation1">
    <w:name w:val="citation1"/>
    <w:rsid w:val="00AF04E9"/>
    <w:rPr>
      <w:rFonts w:ascii="Verdana" w:hAnsi="Verdana" w:hint="default"/>
      <w:sz w:val="17"/>
      <w:szCs w:val="17"/>
    </w:rPr>
  </w:style>
  <w:style w:type="character" w:customStyle="1" w:styleId="hithighlite">
    <w:name w:val="hithighlite"/>
    <w:basedOn w:val="DefaultParagraphFont"/>
    <w:rsid w:val="00AF04E9"/>
  </w:style>
  <w:style w:type="character" w:customStyle="1" w:styleId="fource1">
    <w:name w:val="fource1"/>
    <w:rsid w:val="00AF04E9"/>
    <w:rPr>
      <w:sz w:val="34"/>
      <w:szCs w:val="34"/>
    </w:rPr>
  </w:style>
  <w:style w:type="character" w:customStyle="1" w:styleId="normal11">
    <w:name w:val="normal1"/>
    <w:basedOn w:val="DefaultParagraphFont"/>
    <w:rsid w:val="00AF04E9"/>
  </w:style>
  <w:style w:type="character" w:customStyle="1" w:styleId="MicroTextChar1">
    <w:name w:val="MicroText Char1"/>
    <w:rsid w:val="00AF04E9"/>
    <w:rPr>
      <w:rFonts w:ascii="Arial Narrow" w:hAnsi="Arial Narrow" w:hint="default"/>
      <w:sz w:val="12"/>
      <w:szCs w:val="24"/>
      <w:lang w:val="en-US" w:eastAsia="en-US" w:bidi="ar-SA"/>
    </w:rPr>
  </w:style>
  <w:style w:type="character" w:customStyle="1" w:styleId="DefaultPara">
    <w:name w:val="Default Para"/>
    <w:rsid w:val="00AF04E9"/>
    <w:rPr>
      <w:sz w:val="20"/>
    </w:rPr>
  </w:style>
  <w:style w:type="character" w:customStyle="1" w:styleId="SYSHYPERTEXT">
    <w:name w:val="SYS_HYPERTEXT"/>
    <w:rsid w:val="00AF04E9"/>
    <w:rPr>
      <w:color w:val="0000FF"/>
      <w:u w:val="single"/>
    </w:rPr>
  </w:style>
  <w:style w:type="character" w:customStyle="1" w:styleId="BlockHeading1Char">
    <w:name w:val="Block Heading 1 Char"/>
    <w:rsid w:val="00AF04E9"/>
    <w:rPr>
      <w:rFonts w:ascii="Georgia" w:hAnsi="Georgia" w:hint="default"/>
      <w:b/>
      <w:bCs w:val="0"/>
      <w:color w:val="000000"/>
      <w:sz w:val="48"/>
      <w:szCs w:val="48"/>
      <w:lang w:val="en-US" w:eastAsia="en-US" w:bidi="ar-SA"/>
    </w:rPr>
  </w:style>
  <w:style w:type="character" w:customStyle="1" w:styleId="StyleTagTimesNewRomanChar">
    <w:name w:val="Style Tag + Times New Roman Char"/>
    <w:rsid w:val="00AF04E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F04E9"/>
    <w:rPr>
      <w:rFonts w:ascii="Arial Narrow" w:hAnsi="Arial Narrow" w:cs="Arial" w:hint="default"/>
      <w:b/>
      <w:bCs/>
      <w:iCs/>
      <w:sz w:val="24"/>
      <w:szCs w:val="28"/>
      <w:lang w:val="en-US" w:eastAsia="en-US" w:bidi="ar-SA"/>
    </w:rPr>
  </w:style>
  <w:style w:type="character" w:customStyle="1" w:styleId="StyleArialNarrow12ptBold">
    <w:name w:val="Style Arial Narrow 12 pt Bold"/>
    <w:rsid w:val="00AF04E9"/>
    <w:rPr>
      <w:rFonts w:ascii="Arial Narrow" w:hAnsi="Arial Narrow" w:hint="default"/>
      <w:b/>
      <w:bCs/>
      <w:sz w:val="24"/>
    </w:rPr>
  </w:style>
  <w:style w:type="character" w:customStyle="1" w:styleId="UnderlinedCharChar1">
    <w:name w:val="Underlined Char Char1"/>
    <w:rsid w:val="00AF04E9"/>
    <w:rPr>
      <w:rFonts w:ascii="Bell MT" w:eastAsia="Times New Roman" w:hAnsi="Bell MT" w:hint="default"/>
      <w:bCs/>
      <w:iCs/>
      <w:sz w:val="22"/>
      <w:u w:val="single"/>
    </w:rPr>
  </w:style>
  <w:style w:type="character" w:customStyle="1" w:styleId="doctitle">
    <w:name w:val="doctitle"/>
    <w:rsid w:val="00AF04E9"/>
  </w:style>
  <w:style w:type="character" w:customStyle="1" w:styleId="cardtext-underlined0">
    <w:name w:val="card text- underlined"/>
    <w:rsid w:val="00AF04E9"/>
    <w:rPr>
      <w:rFonts w:ascii="Garamond" w:hAnsi="Garamond" w:hint="default"/>
      <w:u w:val="single"/>
    </w:rPr>
  </w:style>
  <w:style w:type="character" w:customStyle="1" w:styleId="-newsgate-macro-cci-bullet-">
    <w:name w:val="-newsgate-macro-cci-bullet-"/>
    <w:basedOn w:val="DefaultParagraphFont"/>
    <w:rsid w:val="00AF04E9"/>
  </w:style>
  <w:style w:type="character" w:customStyle="1" w:styleId="BriefTitleChar">
    <w:name w:val="Brief Title Char"/>
    <w:basedOn w:val="DefaultParagraphFont"/>
    <w:rsid w:val="00AF04E9"/>
    <w:rPr>
      <w:b/>
      <w:bCs w:val="0"/>
      <w:sz w:val="24"/>
      <w:szCs w:val="24"/>
      <w:u w:val="single"/>
      <w:lang w:val="en-US" w:eastAsia="en-US" w:bidi="ar-SA"/>
    </w:rPr>
  </w:style>
  <w:style w:type="character" w:customStyle="1" w:styleId="BriefTitle2Char">
    <w:name w:val="Brief Title 2 Char"/>
    <w:basedOn w:val="BriefTitleChar"/>
    <w:rsid w:val="00AF04E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F04E9"/>
    <w:rPr>
      <w:rFonts w:ascii="Times New Roman" w:eastAsia="Times New Roman" w:hAnsi="Times New Roman" w:cs="Times New Roman" w:hint="default"/>
      <w:sz w:val="20"/>
      <w:szCs w:val="24"/>
      <w:u w:val="single"/>
      <w:lang w:val="en-US" w:eastAsia="en-US" w:bidi="ar-SA"/>
    </w:rPr>
  </w:style>
  <w:style w:type="character" w:customStyle="1" w:styleId="metaorigin">
    <w:name w:val="meta_origin"/>
    <w:rsid w:val="00AF04E9"/>
  </w:style>
  <w:style w:type="character" w:customStyle="1" w:styleId="mandelbrotrefrag">
    <w:name w:val="mandelbrot_refrag"/>
    <w:rsid w:val="00AF04E9"/>
  </w:style>
  <w:style w:type="character" w:customStyle="1" w:styleId="eminfo">
    <w:name w:val="eminfo"/>
    <w:rsid w:val="00AF04E9"/>
  </w:style>
  <w:style w:type="character" w:customStyle="1" w:styleId="emhighlight">
    <w:name w:val="emhighlight"/>
    <w:rsid w:val="00AF04E9"/>
  </w:style>
  <w:style w:type="character" w:customStyle="1" w:styleId="name">
    <w:name w:val="name"/>
    <w:rsid w:val="00AF04E9"/>
  </w:style>
  <w:style w:type="character" w:customStyle="1" w:styleId="tkrname">
    <w:name w:val="tkrname"/>
    <w:rsid w:val="00AF04E9"/>
  </w:style>
  <w:style w:type="character" w:customStyle="1" w:styleId="tkrchange">
    <w:name w:val="tkrchange"/>
    <w:rsid w:val="00AF04E9"/>
  </w:style>
  <w:style w:type="character" w:customStyle="1" w:styleId="source-org">
    <w:name w:val="source-org"/>
    <w:rsid w:val="00AF04E9"/>
  </w:style>
  <w:style w:type="character" w:customStyle="1" w:styleId="last">
    <w:name w:val="last"/>
    <w:rsid w:val="00AF04E9"/>
  </w:style>
  <w:style w:type="character" w:customStyle="1" w:styleId="StyleStyleunderlineBold11pt">
    <w:name w:val="Style Style underline + Bold + 11 pt"/>
    <w:rsid w:val="00AF04E9"/>
    <w:rPr>
      <w:bCs/>
      <w:sz w:val="20"/>
      <w:u w:val="single"/>
    </w:rPr>
  </w:style>
  <w:style w:type="character" w:customStyle="1" w:styleId="StyleunderlineAsianTimesNewRomanBold">
    <w:name w:val="Style underline + (Asian) Times New Roman Bold"/>
    <w:rsid w:val="00AF04E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F04E9"/>
    <w:rPr>
      <w:b/>
      <w:bCs/>
      <w:sz w:val="20"/>
      <w:u w:val="single"/>
      <w:bdr w:val="single" w:sz="4" w:space="0" w:color="auto" w:frame="1"/>
    </w:rPr>
  </w:style>
  <w:style w:type="character" w:customStyle="1" w:styleId="NormalCard">
    <w:name w:val="Normal Card"/>
    <w:uiPriority w:val="1"/>
    <w:qFormat/>
    <w:rsid w:val="00AF04E9"/>
    <w:rPr>
      <w:rFonts w:ascii="Times New Roman" w:hAnsi="Times New Roman" w:cs="Times New Roman" w:hint="default"/>
      <w:sz w:val="24"/>
    </w:rPr>
  </w:style>
  <w:style w:type="character" w:customStyle="1" w:styleId="timebox">
    <w:name w:val="timebox"/>
    <w:rsid w:val="00AF04E9"/>
  </w:style>
  <w:style w:type="character" w:customStyle="1" w:styleId="Heading2Subtext">
    <w:name w:val="Heading 2 Subtext"/>
    <w:rsid w:val="00AF04E9"/>
    <w:rPr>
      <w:rFonts w:ascii="Times New Roman" w:hAnsi="Times New Roman" w:cs="Times New Roman" w:hint="default"/>
      <w:sz w:val="16"/>
    </w:rPr>
  </w:style>
  <w:style w:type="character" w:customStyle="1" w:styleId="lede">
    <w:name w:val="lede"/>
    <w:basedOn w:val="DefaultParagraphFont"/>
    <w:rsid w:val="00AF04E9"/>
  </w:style>
  <w:style w:type="character" w:customStyle="1" w:styleId="FontStyle477">
    <w:name w:val="Font Style477"/>
    <w:basedOn w:val="DefaultParagraphFont"/>
    <w:uiPriority w:val="99"/>
    <w:rsid w:val="00AF04E9"/>
    <w:rPr>
      <w:rFonts w:ascii="Times New Roman" w:hAnsi="Times New Roman" w:cs="Times New Roman" w:hint="default"/>
      <w:sz w:val="18"/>
      <w:szCs w:val="18"/>
    </w:rPr>
  </w:style>
  <w:style w:type="character" w:customStyle="1" w:styleId="FontStyle505">
    <w:name w:val="Font Style505"/>
    <w:basedOn w:val="DefaultParagraphFont"/>
    <w:uiPriority w:val="99"/>
    <w:rsid w:val="00AF04E9"/>
    <w:rPr>
      <w:rFonts w:ascii="Times New Roman" w:hAnsi="Times New Roman" w:cs="Times New Roman" w:hint="default"/>
      <w:sz w:val="18"/>
      <w:szCs w:val="18"/>
    </w:rPr>
  </w:style>
  <w:style w:type="character" w:customStyle="1" w:styleId="FontStyle514">
    <w:name w:val="Font Style514"/>
    <w:basedOn w:val="DefaultParagraphFont"/>
    <w:uiPriority w:val="99"/>
    <w:rsid w:val="00AF04E9"/>
    <w:rPr>
      <w:rFonts w:ascii="Times New Roman" w:hAnsi="Times New Roman" w:cs="Times New Roman" w:hint="default"/>
      <w:sz w:val="14"/>
      <w:szCs w:val="14"/>
    </w:rPr>
  </w:style>
  <w:style w:type="character" w:customStyle="1" w:styleId="FontStyle500">
    <w:name w:val="Font Style500"/>
    <w:basedOn w:val="DefaultParagraphFont"/>
    <w:uiPriority w:val="99"/>
    <w:rsid w:val="00AF04E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F04E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F04E9"/>
    <w:rPr>
      <w:rFonts w:ascii="Times New Roman" w:hAnsi="Times New Roman" w:cs="Times New Roman" w:hint="default"/>
      <w:b/>
      <w:bCs/>
      <w:sz w:val="22"/>
      <w:szCs w:val="22"/>
    </w:rPr>
  </w:style>
  <w:style w:type="character" w:customStyle="1" w:styleId="UnderlineStyleChar7">
    <w:name w:val="Underline Style Char7"/>
    <w:rsid w:val="00AF04E9"/>
    <w:rPr>
      <w:rFonts w:ascii="Garamond" w:hAnsi="Garamond" w:hint="default"/>
      <w:sz w:val="22"/>
      <w:szCs w:val="24"/>
      <w:u w:val="single"/>
      <w:lang w:val="en-US" w:eastAsia="en-US" w:bidi="ar-SA"/>
    </w:rPr>
  </w:style>
  <w:style w:type="character" w:customStyle="1" w:styleId="StyleArial6ptBold">
    <w:name w:val="Style Arial 6 pt Bold"/>
    <w:rsid w:val="00AF04E9"/>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AF04E9"/>
    <w:rPr>
      <w:rFonts w:ascii="Garamond" w:hAnsi="Garamond" w:cs="Arial" w:hint="default"/>
      <w:b/>
      <w:bCs/>
      <w:iCs/>
      <w:sz w:val="24"/>
      <w:szCs w:val="28"/>
      <w:lang w:val="en-US" w:eastAsia="en-US" w:bidi="ar-SA"/>
    </w:rPr>
  </w:style>
  <w:style w:type="character" w:customStyle="1" w:styleId="StyleDebateUnderline10pt">
    <w:name w:val="Style Debate Underline + 10 pt"/>
    <w:rsid w:val="00AF04E9"/>
    <w:rPr>
      <w:rFonts w:ascii="Times New Roman" w:hAnsi="Times New Roman" w:cs="Times New Roman" w:hint="default"/>
      <w:sz w:val="20"/>
      <w:szCs w:val="20"/>
      <w:u w:val="single"/>
    </w:rPr>
  </w:style>
  <w:style w:type="character" w:customStyle="1" w:styleId="BodytextItalic1">
    <w:name w:val="Body text + Italic1"/>
    <w:aliases w:val="Spacing 0 pt1,Body text (16) + Georgia,Not Bold2,Picture caption (42) + FrankRuehl,Body text (154) + Arial"/>
    <w:uiPriority w:val="99"/>
    <w:rsid w:val="00AF04E9"/>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AF04E9"/>
  </w:style>
  <w:style w:type="character" w:customStyle="1" w:styleId="drop">
    <w:name w:val="drop"/>
    <w:rsid w:val="00AF04E9"/>
  </w:style>
  <w:style w:type="character" w:customStyle="1" w:styleId="s4">
    <w:name w:val="s4"/>
    <w:rsid w:val="00AF04E9"/>
  </w:style>
  <w:style w:type="character" w:customStyle="1" w:styleId="s5">
    <w:name w:val="s5"/>
    <w:rsid w:val="00AF04E9"/>
  </w:style>
  <w:style w:type="character" w:customStyle="1" w:styleId="cap">
    <w:name w:val="cap"/>
    <w:rsid w:val="00AF04E9"/>
  </w:style>
  <w:style w:type="character" w:customStyle="1" w:styleId="rightsnotice">
    <w:name w:val="rightsnotice"/>
    <w:rsid w:val="00AF04E9"/>
  </w:style>
  <w:style w:type="character" w:customStyle="1" w:styleId="credit">
    <w:name w:val="credit"/>
    <w:rsid w:val="00AF04E9"/>
  </w:style>
  <w:style w:type="character" w:customStyle="1" w:styleId="current-article">
    <w:name w:val="current-article"/>
    <w:rsid w:val="00AF04E9"/>
  </w:style>
  <w:style w:type="character" w:customStyle="1" w:styleId="related-current-indicator">
    <w:name w:val="related-current-indicator"/>
    <w:rsid w:val="00AF04E9"/>
  </w:style>
  <w:style w:type="character" w:customStyle="1" w:styleId="bylclear">
    <w:name w:val="bylclear"/>
    <w:rsid w:val="00AF04E9"/>
  </w:style>
  <w:style w:type="character" w:customStyle="1" w:styleId="essaytext">
    <w:name w:val="essaytext"/>
    <w:rsid w:val="00AF04E9"/>
  </w:style>
  <w:style w:type="character" w:customStyle="1" w:styleId="username">
    <w:name w:val="username"/>
    <w:rsid w:val="00AF04E9"/>
  </w:style>
  <w:style w:type="character" w:customStyle="1" w:styleId="toplinks">
    <w:name w:val="toplinks"/>
    <w:rsid w:val="00AF04E9"/>
  </w:style>
  <w:style w:type="character" w:customStyle="1" w:styleId="titles">
    <w:name w:val="titles"/>
    <w:rsid w:val="00AF04E9"/>
  </w:style>
  <w:style w:type="character" w:customStyle="1" w:styleId="contentauthor">
    <w:name w:val="contentauthor"/>
    <w:rsid w:val="00AF04E9"/>
  </w:style>
  <w:style w:type="character" w:customStyle="1" w:styleId="subarticleheader">
    <w:name w:val="subarticleheader"/>
    <w:rsid w:val="00AF04E9"/>
  </w:style>
  <w:style w:type="character" w:customStyle="1" w:styleId="copy">
    <w:name w:val="copy"/>
    <w:rsid w:val="00AF04E9"/>
  </w:style>
  <w:style w:type="character" w:customStyle="1" w:styleId="topheadline">
    <w:name w:val="topheadline"/>
    <w:rsid w:val="00AF04E9"/>
  </w:style>
  <w:style w:type="character" w:customStyle="1" w:styleId="Stylereduce27pt">
    <w:name w:val="Style reduce2 + 7 pt"/>
    <w:rsid w:val="00AF04E9"/>
    <w:rPr>
      <w:rFonts w:ascii="Times New Roman" w:hAnsi="Times New Roman" w:cs="Arial" w:hint="default"/>
      <w:color w:val="000000"/>
      <w:sz w:val="14"/>
      <w:szCs w:val="22"/>
    </w:rPr>
  </w:style>
  <w:style w:type="character" w:customStyle="1" w:styleId="srtitle">
    <w:name w:val="srtitle"/>
    <w:rsid w:val="00AF04E9"/>
  </w:style>
  <w:style w:type="character" w:customStyle="1" w:styleId="st1">
    <w:name w:val="st1"/>
    <w:rsid w:val="00AF04E9"/>
  </w:style>
  <w:style w:type="character" w:customStyle="1" w:styleId="StyleStyleGaramond">
    <w:name w:val="Style Style Garamond +"/>
    <w:rsid w:val="00AF04E9"/>
    <w:rPr>
      <w:rFonts w:ascii="Garamond" w:hAnsi="Garamond" w:cs="Times New Roman" w:hint="default"/>
      <w:sz w:val="20"/>
    </w:rPr>
  </w:style>
  <w:style w:type="character" w:customStyle="1" w:styleId="quotechar">
    <w:name w:val="quotechar"/>
    <w:rsid w:val="00AF04E9"/>
  </w:style>
  <w:style w:type="character" w:customStyle="1" w:styleId="boldunderline1">
    <w:name w:val="boldunderline"/>
    <w:rsid w:val="00AF04E9"/>
  </w:style>
  <w:style w:type="character" w:customStyle="1" w:styleId="A0">
    <w:name w:val="A0"/>
    <w:uiPriority w:val="99"/>
    <w:rsid w:val="00AF04E9"/>
    <w:rPr>
      <w:rFonts w:ascii="Scala" w:hAnsi="Scala" w:cs="Scala" w:hint="default"/>
      <w:color w:val="000000"/>
      <w:sz w:val="16"/>
      <w:szCs w:val="16"/>
    </w:rPr>
  </w:style>
  <w:style w:type="character" w:customStyle="1" w:styleId="Date11">
    <w:name w:val="Date11"/>
    <w:rsid w:val="00AF04E9"/>
  </w:style>
  <w:style w:type="character" w:customStyle="1" w:styleId="metad">
    <w:name w:val="metad"/>
    <w:rsid w:val="00AF04E9"/>
  </w:style>
  <w:style w:type="character" w:customStyle="1" w:styleId="sifr-alternate">
    <w:name w:val="sifr-alternate"/>
    <w:rsid w:val="00AF04E9"/>
  </w:style>
  <w:style w:type="character" w:customStyle="1" w:styleId="justify1">
    <w:name w:val="justify1"/>
    <w:rsid w:val="00AF04E9"/>
  </w:style>
  <w:style w:type="character" w:customStyle="1" w:styleId="artbody1">
    <w:name w:val="art_body1"/>
    <w:rsid w:val="00AF04E9"/>
    <w:rPr>
      <w:rFonts w:ascii="Arial" w:hAnsi="Arial" w:cs="Arial" w:hint="default"/>
    </w:rPr>
  </w:style>
  <w:style w:type="character" w:customStyle="1" w:styleId="reality">
    <w:name w:val="reality"/>
    <w:rsid w:val="00AF04E9"/>
  </w:style>
  <w:style w:type="table" w:styleId="ColorfulGrid-Accent1">
    <w:name w:val="Colorful Grid Accent 1"/>
    <w:basedOn w:val="TableNormal"/>
    <w:link w:val="ColorfulGrid-Accent1Char"/>
    <w:uiPriority w:val="29"/>
    <w:unhideWhenUsed/>
    <w:rsid w:val="00AF04E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AF04E9"/>
    <w:rPr>
      <w:rFonts w:ascii="Times New Roman" w:hAnsi="Times New Roman" w:cs="Times New Roman" w:hint="default"/>
      <w:iCs/>
      <w:color w:val="000000"/>
      <w:sz w:val="16"/>
    </w:rPr>
  </w:style>
  <w:style w:type="character" w:customStyle="1" w:styleId="Boxout0">
    <w:name w:val="Boxout"/>
    <w:uiPriority w:val="1"/>
    <w:qFormat/>
    <w:rsid w:val="00AF04E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F04E9"/>
  </w:style>
  <w:style w:type="character" w:customStyle="1" w:styleId="preloadwrap">
    <w:name w:val="preloadwrap"/>
    <w:rsid w:val="00AF04E9"/>
  </w:style>
  <w:style w:type="character" w:customStyle="1" w:styleId="creditwrap">
    <w:name w:val="creditwrap"/>
    <w:rsid w:val="00AF04E9"/>
  </w:style>
  <w:style w:type="character" w:customStyle="1" w:styleId="DefaultChar1">
    <w:name w:val="Default Char1"/>
    <w:rsid w:val="00AF04E9"/>
    <w:rPr>
      <w:noProof w:val="0"/>
      <w:color w:val="000000"/>
      <w:lang w:val="en-US" w:eastAsia="en-US" w:bidi="ar-SA"/>
    </w:rPr>
  </w:style>
  <w:style w:type="character" w:customStyle="1" w:styleId="textunderlineChar0">
    <w:name w:val="text underline Char"/>
    <w:link w:val="textunderline0"/>
    <w:uiPriority w:val="99"/>
    <w:rsid w:val="00AF04E9"/>
    <w:rPr>
      <w:u w:val="thick"/>
    </w:rPr>
  </w:style>
  <w:style w:type="character" w:customStyle="1" w:styleId="pmterms31">
    <w:name w:val="pmterms31"/>
    <w:rsid w:val="00AF04E9"/>
    <w:rPr>
      <w:b/>
      <w:bCs/>
      <w:i w:val="0"/>
      <w:iCs w:val="0"/>
      <w:color w:val="000000"/>
    </w:rPr>
  </w:style>
  <w:style w:type="character" w:customStyle="1" w:styleId="copyrightdescription">
    <w:name w:val="copyrightdescription"/>
    <w:rsid w:val="00AF04E9"/>
  </w:style>
  <w:style w:type="character" w:customStyle="1" w:styleId="ft01">
    <w:name w:val="ft01"/>
    <w:rsid w:val="00AF04E9"/>
    <w:rPr>
      <w:rFonts w:ascii="Times" w:hAnsi="Times" w:cs="Times" w:hint="default"/>
      <w:color w:val="000000"/>
      <w:sz w:val="14"/>
      <w:szCs w:val="14"/>
    </w:rPr>
  </w:style>
  <w:style w:type="character" w:customStyle="1" w:styleId="ft11">
    <w:name w:val="ft11"/>
    <w:rsid w:val="00AF04E9"/>
    <w:rPr>
      <w:rFonts w:ascii="Times" w:hAnsi="Times" w:cs="Times" w:hint="default"/>
      <w:color w:val="000000"/>
      <w:sz w:val="17"/>
      <w:szCs w:val="17"/>
    </w:rPr>
  </w:style>
  <w:style w:type="character" w:customStyle="1" w:styleId="ft21">
    <w:name w:val="ft21"/>
    <w:rsid w:val="00AF04E9"/>
    <w:rPr>
      <w:rFonts w:ascii="Times" w:hAnsi="Times" w:cs="Times" w:hint="default"/>
      <w:color w:val="000000"/>
      <w:sz w:val="15"/>
      <w:szCs w:val="15"/>
    </w:rPr>
  </w:style>
  <w:style w:type="character" w:customStyle="1" w:styleId="ft31">
    <w:name w:val="ft31"/>
    <w:rsid w:val="00AF04E9"/>
    <w:rPr>
      <w:rFonts w:ascii="Times" w:hAnsi="Times" w:cs="Times" w:hint="default"/>
      <w:color w:val="000000"/>
      <w:sz w:val="15"/>
      <w:szCs w:val="15"/>
    </w:rPr>
  </w:style>
  <w:style w:type="character" w:customStyle="1" w:styleId="caps2">
    <w:name w:val="caps2"/>
    <w:rsid w:val="00AF04E9"/>
  </w:style>
  <w:style w:type="character" w:customStyle="1" w:styleId="ccs">
    <w:name w:val="c cs"/>
    <w:rsid w:val="00AF04E9"/>
  </w:style>
  <w:style w:type="character" w:customStyle="1" w:styleId="UnderlinedEvChar">
    <w:name w:val="Underlined Ev Char"/>
    <w:rsid w:val="00AF04E9"/>
    <w:rPr>
      <w:rFonts w:ascii="Times New Roman" w:eastAsia="Times New Roman" w:hAnsi="Times New Roman" w:cs="Times New Roman" w:hint="default"/>
      <w:szCs w:val="24"/>
      <w:u w:val="single"/>
    </w:rPr>
  </w:style>
  <w:style w:type="character" w:customStyle="1" w:styleId="dropshadow">
    <w:name w:val="dropshadow"/>
    <w:rsid w:val="00AF04E9"/>
  </w:style>
  <w:style w:type="character" w:customStyle="1" w:styleId="d05ws">
    <w:name w:val="d05ws"/>
    <w:rsid w:val="00AF04E9"/>
  </w:style>
  <w:style w:type="character" w:customStyle="1" w:styleId="rzibod">
    <w:name w:val="rzibod"/>
    <w:rsid w:val="00AF04E9"/>
  </w:style>
  <w:style w:type="character" w:customStyle="1" w:styleId="headertext">
    <w:name w:val="headertext"/>
    <w:rsid w:val="00AF04E9"/>
  </w:style>
  <w:style w:type="character" w:customStyle="1" w:styleId="endnote-reference">
    <w:name w:val="endnote-reference"/>
    <w:rsid w:val="00AF04E9"/>
  </w:style>
  <w:style w:type="character" w:customStyle="1" w:styleId="officialsname">
    <w:name w:val="official_s_name"/>
    <w:rsid w:val="00AF04E9"/>
  </w:style>
  <w:style w:type="character" w:customStyle="1" w:styleId="audience">
    <w:name w:val="audience"/>
    <w:rsid w:val="00AF04E9"/>
  </w:style>
  <w:style w:type="character" w:customStyle="1" w:styleId="normalchar0">
    <w:name w:val="normal__char"/>
    <w:rsid w:val="00AF04E9"/>
  </w:style>
  <w:style w:type="character" w:customStyle="1" w:styleId="hyperlink002cheading0020100200028block0020title0029char">
    <w:name w:val="hyperlink_002cheading_00201_0020_0028block_0020title_0029__char"/>
    <w:rsid w:val="00AF04E9"/>
  </w:style>
  <w:style w:type="character" w:customStyle="1" w:styleId="underline002cstyle0020bold0020underlinechar">
    <w:name w:val="underline_002cstyle_0020bold_0020underline__char"/>
    <w:rsid w:val="00AF04E9"/>
  </w:style>
  <w:style w:type="character" w:customStyle="1" w:styleId="copyboldblack">
    <w:name w:val="copyboldblack"/>
    <w:rsid w:val="00AF04E9"/>
  </w:style>
  <w:style w:type="character" w:customStyle="1" w:styleId="copybold">
    <w:name w:val="copybold"/>
    <w:rsid w:val="00AF04E9"/>
  </w:style>
  <w:style w:type="character" w:customStyle="1" w:styleId="author-date0">
    <w:name w:val="author-date"/>
    <w:rsid w:val="00AF04E9"/>
  </w:style>
  <w:style w:type="character" w:customStyle="1" w:styleId="articlebegin">
    <w:name w:val="articlebegin"/>
    <w:rsid w:val="00AF04E9"/>
  </w:style>
  <w:style w:type="character" w:customStyle="1" w:styleId="mediaoverlay">
    <w:name w:val="mediaoverlay"/>
    <w:rsid w:val="00AF04E9"/>
  </w:style>
  <w:style w:type="character" w:customStyle="1" w:styleId="blogcaption">
    <w:name w:val="blog_caption"/>
    <w:rsid w:val="00AF04E9"/>
  </w:style>
  <w:style w:type="character" w:customStyle="1" w:styleId="commnet-abuzz">
    <w:name w:val="commnet-abuzz"/>
    <w:rsid w:val="00AF04E9"/>
  </w:style>
  <w:style w:type="character" w:customStyle="1" w:styleId="stbuttontext">
    <w:name w:val="stbuttontext"/>
    <w:rsid w:val="00AF04E9"/>
  </w:style>
  <w:style w:type="character" w:customStyle="1" w:styleId="grey">
    <w:name w:val="grey"/>
    <w:rsid w:val="00AF04E9"/>
  </w:style>
  <w:style w:type="character" w:customStyle="1" w:styleId="bdx">
    <w:name w:val="bdx"/>
    <w:rsid w:val="00AF04E9"/>
  </w:style>
  <w:style w:type="character" w:customStyle="1" w:styleId="bdl">
    <w:name w:val="bdl"/>
    <w:rsid w:val="00AF04E9"/>
  </w:style>
  <w:style w:type="character" w:customStyle="1" w:styleId="breadcrumbitemcurrent">
    <w:name w:val="breadcrumbitemcurrent"/>
    <w:rsid w:val="00AF04E9"/>
  </w:style>
  <w:style w:type="character" w:customStyle="1" w:styleId="bbl">
    <w:name w:val="bbl"/>
    <w:rsid w:val="00AF04E9"/>
  </w:style>
  <w:style w:type="character" w:customStyle="1" w:styleId="Date2">
    <w:name w:val="Date2"/>
    <w:rsid w:val="00AF04E9"/>
  </w:style>
  <w:style w:type="character" w:customStyle="1" w:styleId="itxtnewhookspan">
    <w:name w:val="itxtnewhookspan"/>
    <w:rsid w:val="00AF04E9"/>
  </w:style>
  <w:style w:type="character" w:customStyle="1" w:styleId="gstxthlt">
    <w:name w:val="gstxt_hlt"/>
    <w:rsid w:val="00AF04E9"/>
  </w:style>
  <w:style w:type="character" w:customStyle="1" w:styleId="SubtleEmphasis1">
    <w:name w:val="Subtle Emphasis1"/>
    <w:uiPriority w:val="19"/>
    <w:qFormat/>
    <w:rsid w:val="00AF04E9"/>
    <w:rPr>
      <w:rFonts w:ascii="Times New Roman" w:hAnsi="Times New Roman" w:cs="Times New Roman" w:hint="default"/>
      <w:b/>
      <w:bCs w:val="0"/>
      <w:iCs/>
      <w:color w:val="auto"/>
      <w:sz w:val="22"/>
    </w:rPr>
  </w:style>
  <w:style w:type="character" w:customStyle="1" w:styleId="StyleBoldRed">
    <w:name w:val="Style Bold Red"/>
    <w:rsid w:val="00AF04E9"/>
    <w:rPr>
      <w:b/>
      <w:bCs/>
      <w:color w:val="auto"/>
    </w:rPr>
  </w:style>
  <w:style w:type="character" w:customStyle="1" w:styleId="StyleTimesNewRoman8pt">
    <w:name w:val="Style Times New Roman 8 pt"/>
    <w:rsid w:val="00AF04E9"/>
    <w:rPr>
      <w:rFonts w:ascii="Georgia" w:hAnsi="Georgia" w:hint="default"/>
      <w:sz w:val="16"/>
    </w:rPr>
  </w:style>
  <w:style w:type="character" w:customStyle="1" w:styleId="goldbldtext">
    <w:name w:val="goldbldtext"/>
    <w:rsid w:val="00AF04E9"/>
  </w:style>
  <w:style w:type="character" w:customStyle="1" w:styleId="cardshighlight0">
    <w:name w:val="cardshighlight"/>
    <w:rsid w:val="00AF04E9"/>
  </w:style>
  <w:style w:type="character" w:customStyle="1" w:styleId="cardsfont12pt1">
    <w:name w:val="cardsfont12pt"/>
    <w:rsid w:val="00AF04E9"/>
  </w:style>
  <w:style w:type="character" w:customStyle="1" w:styleId="kicker">
    <w:name w:val="kicker"/>
    <w:rsid w:val="00AF04E9"/>
  </w:style>
  <w:style w:type="character" w:customStyle="1" w:styleId="backcontent">
    <w:name w:val="backcontent"/>
    <w:rsid w:val="00AF04E9"/>
  </w:style>
  <w:style w:type="character" w:customStyle="1" w:styleId="daystmp">
    <w:name w:val="daystmp"/>
    <w:rsid w:val="00AF04E9"/>
  </w:style>
  <w:style w:type="character" w:customStyle="1" w:styleId="cardsfont12ptchar">
    <w:name w:val="cardsfont12ptchar"/>
    <w:rsid w:val="00AF04E9"/>
  </w:style>
  <w:style w:type="character" w:customStyle="1" w:styleId="gal">
    <w:name w:val="gal"/>
    <w:rsid w:val="00AF04E9"/>
  </w:style>
  <w:style w:type="character" w:customStyle="1" w:styleId="imagedateline">
    <w:name w:val="image_dateline"/>
    <w:rsid w:val="00AF04E9"/>
  </w:style>
  <w:style w:type="character" w:customStyle="1" w:styleId="authordatecharchar">
    <w:name w:val="authordatecharchar"/>
    <w:rsid w:val="00AF04E9"/>
  </w:style>
  <w:style w:type="character" w:customStyle="1" w:styleId="style1char0">
    <w:name w:val="style1char"/>
    <w:rsid w:val="00AF04E9"/>
  </w:style>
  <w:style w:type="character" w:customStyle="1" w:styleId="tagcharchar0">
    <w:name w:val="tagcharchar"/>
    <w:rsid w:val="00AF04E9"/>
  </w:style>
  <w:style w:type="character" w:customStyle="1" w:styleId="underlinedcharchar2">
    <w:name w:val="underlinedcharchar"/>
    <w:rsid w:val="00AF04E9"/>
  </w:style>
  <w:style w:type="character" w:customStyle="1" w:styleId="BoxedChar">
    <w:name w:val="Boxed Char"/>
    <w:rsid w:val="00AF04E9"/>
    <w:rPr>
      <w:rFonts w:ascii="Arial Narrow" w:hAnsi="Arial Narrow" w:hint="default"/>
      <w:b/>
      <w:bCs w:val="0"/>
      <w:sz w:val="18"/>
      <w:bdr w:val="single" w:sz="6" w:space="0" w:color="auto" w:frame="1"/>
    </w:rPr>
  </w:style>
  <w:style w:type="character" w:customStyle="1" w:styleId="Styleunderline11ptBoldBorderSinglesolidlineAuto">
    <w:name w:val="Style underline + 11 pt Bold Border: : (Single solid line Auto ..."/>
    <w:rsid w:val="00AF04E9"/>
    <w:rPr>
      <w:b/>
      <w:bCs/>
      <w:sz w:val="20"/>
      <w:u w:val="single"/>
      <w:bdr w:val="single" w:sz="4" w:space="0" w:color="auto" w:frame="1"/>
    </w:rPr>
  </w:style>
  <w:style w:type="character" w:customStyle="1" w:styleId="cardCharCharChar1">
    <w:name w:val="card Char Char Char1"/>
    <w:rsid w:val="00AF04E9"/>
    <w:rPr>
      <w:lang w:val="en-US" w:eastAsia="en-US" w:bidi="ar-SA"/>
    </w:rPr>
  </w:style>
  <w:style w:type="character" w:customStyle="1" w:styleId="authors1">
    <w:name w:val="authors1"/>
    <w:rsid w:val="00AF04E9"/>
    <w:rPr>
      <w:rFonts w:ascii="Verdana" w:hAnsi="Verdana" w:hint="default"/>
      <w:b/>
      <w:bCs/>
      <w:color w:val="006699"/>
      <w:sz w:val="20"/>
      <w:szCs w:val="20"/>
    </w:rPr>
  </w:style>
  <w:style w:type="character" w:customStyle="1" w:styleId="headlinesectionlarge">
    <w:name w:val="headline_section_large"/>
    <w:rsid w:val="00AF04E9"/>
  </w:style>
  <w:style w:type="character" w:customStyle="1" w:styleId="Styleunderline11ptBlack">
    <w:name w:val="Style underline + 11 pt Black"/>
    <w:rsid w:val="00AF04E9"/>
    <w:rPr>
      <w:color w:val="000000"/>
      <w:sz w:val="20"/>
      <w:u w:val="single"/>
    </w:rPr>
  </w:style>
  <w:style w:type="character" w:customStyle="1" w:styleId="Styleunderline11ptBoldBlack">
    <w:name w:val="Style underline + 11 pt Bold Black"/>
    <w:rsid w:val="00AF04E9"/>
    <w:rPr>
      <w:b/>
      <w:bCs/>
      <w:color w:val="000000"/>
      <w:sz w:val="20"/>
      <w:u w:val="single"/>
    </w:rPr>
  </w:style>
  <w:style w:type="character" w:customStyle="1" w:styleId="Style11ptBoldBlackUnderline">
    <w:name w:val="Style 11 pt Bold Black Underline"/>
    <w:rsid w:val="00AF04E9"/>
    <w:rPr>
      <w:b/>
      <w:bCs/>
      <w:color w:val="000000"/>
      <w:sz w:val="20"/>
      <w:u w:val="single"/>
    </w:rPr>
  </w:style>
  <w:style w:type="character" w:customStyle="1" w:styleId="Style11ptBoldBlackUnderlineBorderSinglesolidline">
    <w:name w:val="Style 11 pt Bold Black Underline Border: : (Single solid line ..."/>
    <w:rsid w:val="00AF04E9"/>
    <w:rPr>
      <w:b/>
      <w:bCs/>
      <w:color w:val="000000"/>
      <w:sz w:val="20"/>
      <w:u w:val="single"/>
      <w:bdr w:val="single" w:sz="4" w:space="0" w:color="auto" w:frame="1"/>
    </w:rPr>
  </w:style>
  <w:style w:type="character" w:customStyle="1" w:styleId="StyleLatinMeridien-Italic11ptItalicUnderline">
    <w:name w:val="Style (Latin) Meridien-Italic 11 pt Italic Underline"/>
    <w:rsid w:val="00AF04E9"/>
    <w:rPr>
      <w:rFonts w:ascii="Meridien-Italic" w:hAnsi="Meridien-Italic" w:hint="default"/>
      <w:i/>
      <w:iCs/>
      <w:sz w:val="20"/>
      <w:u w:val="single"/>
    </w:rPr>
  </w:style>
  <w:style w:type="character" w:customStyle="1" w:styleId="underlinestylechar0">
    <w:name w:val="underlinestylechar"/>
    <w:rsid w:val="00AF04E9"/>
  </w:style>
  <w:style w:type="character" w:customStyle="1" w:styleId="DottedUnderline0">
    <w:name w:val="Dotted Underline"/>
    <w:rsid w:val="00AF04E9"/>
    <w:rPr>
      <w:rFonts w:ascii="Times New Roman" w:hAnsi="Times New Roman" w:cs="Times New Roman" w:hint="default"/>
      <w:sz w:val="20"/>
      <w:u w:val="dottedHeavy"/>
    </w:rPr>
  </w:style>
  <w:style w:type="character" w:customStyle="1" w:styleId="labeltext">
    <w:name w:val="labeltext"/>
    <w:rsid w:val="00AF04E9"/>
  </w:style>
  <w:style w:type="character" w:customStyle="1" w:styleId="viewlink">
    <w:name w:val="viewlink"/>
    <w:rsid w:val="00AF04E9"/>
  </w:style>
  <w:style w:type="character" w:customStyle="1" w:styleId="inlinkchart">
    <w:name w:val="inlink_chart"/>
    <w:rsid w:val="00AF04E9"/>
  </w:style>
  <w:style w:type="character" w:customStyle="1" w:styleId="fbsharecountwrapper">
    <w:name w:val="fb_share_count_wrapper"/>
    <w:rsid w:val="00AF04E9"/>
  </w:style>
  <w:style w:type="character" w:customStyle="1" w:styleId="hw">
    <w:name w:val="hw"/>
    <w:rsid w:val="00AF04E9"/>
  </w:style>
  <w:style w:type="character" w:customStyle="1" w:styleId="linktotop">
    <w:name w:val="linktotop"/>
    <w:rsid w:val="00AF04E9"/>
  </w:style>
  <w:style w:type="character" w:customStyle="1" w:styleId="descriptionstyle1block">
    <w:name w:val="description style1 block"/>
    <w:rsid w:val="00AF04E9"/>
  </w:style>
  <w:style w:type="character" w:customStyle="1" w:styleId="gutter-right-1">
    <w:name w:val="gutter-right-1"/>
    <w:basedOn w:val="DefaultParagraphFont"/>
    <w:rsid w:val="00AF04E9"/>
  </w:style>
  <w:style w:type="character" w:customStyle="1" w:styleId="Header11">
    <w:name w:val="Header11"/>
    <w:rsid w:val="00AF04E9"/>
  </w:style>
  <w:style w:type="character" w:customStyle="1" w:styleId="posa">
    <w:name w:val="pos(a)"/>
    <w:basedOn w:val="DefaultParagraphFont"/>
    <w:rsid w:val="00AF04E9"/>
  </w:style>
  <w:style w:type="character" w:customStyle="1" w:styleId="u-hiddeninnarrowenv">
    <w:name w:val="u-hiddeninnarrowenv"/>
    <w:basedOn w:val="DefaultParagraphFont"/>
    <w:rsid w:val="00AF04E9"/>
  </w:style>
  <w:style w:type="character" w:customStyle="1" w:styleId="followbutton-bird">
    <w:name w:val="followbutton-bird"/>
    <w:basedOn w:val="DefaultParagraphFont"/>
    <w:rsid w:val="00AF04E9"/>
  </w:style>
  <w:style w:type="character" w:customStyle="1" w:styleId="tweetauthor-name">
    <w:name w:val="tweetauthor-name"/>
    <w:basedOn w:val="DefaultParagraphFont"/>
    <w:rsid w:val="00AF04E9"/>
  </w:style>
  <w:style w:type="character" w:customStyle="1" w:styleId="tweetauthor-verifiedbadge">
    <w:name w:val="tweetauthor-verifiedbadge"/>
    <w:basedOn w:val="DefaultParagraphFont"/>
    <w:rsid w:val="00AF04E9"/>
  </w:style>
  <w:style w:type="character" w:customStyle="1" w:styleId="tweetauthor-screenname">
    <w:name w:val="tweetauthor-screenname"/>
    <w:basedOn w:val="DefaultParagraphFont"/>
    <w:rsid w:val="00AF04E9"/>
  </w:style>
  <w:style w:type="character" w:customStyle="1" w:styleId="u-hiddenvisually">
    <w:name w:val="u-hiddenvisually"/>
    <w:basedOn w:val="DefaultParagraphFont"/>
    <w:rsid w:val="00AF04E9"/>
  </w:style>
  <w:style w:type="character" w:customStyle="1" w:styleId="tweetaction-stat">
    <w:name w:val="tweetaction-stat"/>
    <w:basedOn w:val="DefaultParagraphFont"/>
    <w:rsid w:val="00AF04E9"/>
  </w:style>
  <w:style w:type="character" w:customStyle="1" w:styleId="related">
    <w:name w:val="related"/>
    <w:basedOn w:val="DefaultParagraphFont"/>
    <w:rsid w:val="00AF04E9"/>
  </w:style>
  <w:style w:type="character" w:customStyle="1" w:styleId="related-content">
    <w:name w:val="related-content"/>
    <w:basedOn w:val="DefaultParagraphFont"/>
    <w:rsid w:val="00AF04E9"/>
  </w:style>
  <w:style w:type="character" w:customStyle="1" w:styleId="name-of-author">
    <w:name w:val="name-of-author"/>
    <w:basedOn w:val="DefaultParagraphFont"/>
    <w:rsid w:val="00AF04E9"/>
  </w:style>
  <w:style w:type="character" w:customStyle="1" w:styleId="first-name">
    <w:name w:val="first-name"/>
    <w:basedOn w:val="DefaultParagraphFont"/>
    <w:rsid w:val="00AF04E9"/>
  </w:style>
  <w:style w:type="character" w:customStyle="1" w:styleId="last-name">
    <w:name w:val="last-name"/>
    <w:basedOn w:val="DefaultParagraphFont"/>
    <w:rsid w:val="00AF04E9"/>
  </w:style>
  <w:style w:type="character" w:customStyle="1" w:styleId="caption10">
    <w:name w:val="caption1"/>
    <w:basedOn w:val="DefaultParagraphFont"/>
    <w:rsid w:val="00AF04E9"/>
  </w:style>
  <w:style w:type="character" w:customStyle="1" w:styleId="recirc-text">
    <w:name w:val="&quot;recirc-text”"/>
    <w:basedOn w:val="DefaultParagraphFont"/>
    <w:rsid w:val="00AF04E9"/>
  </w:style>
  <w:style w:type="character" w:customStyle="1" w:styleId="video-icon">
    <w:name w:val="video-icon"/>
    <w:basedOn w:val="DefaultParagraphFont"/>
    <w:rsid w:val="00AF04E9"/>
  </w:style>
  <w:style w:type="character" w:customStyle="1" w:styleId="powa-shot-play-btn-text">
    <w:name w:val="powa-shot-play-btn-text"/>
    <w:basedOn w:val="DefaultParagraphFont"/>
    <w:rsid w:val="00AF04E9"/>
  </w:style>
  <w:style w:type="character" w:customStyle="1" w:styleId="powa-shot-click">
    <w:name w:val="powa-shot-click"/>
    <w:basedOn w:val="DefaultParagraphFont"/>
    <w:rsid w:val="00AF04E9"/>
  </w:style>
  <w:style w:type="character" w:customStyle="1" w:styleId="wpv-blurb">
    <w:name w:val="wpv-blurb"/>
    <w:basedOn w:val="DefaultParagraphFont"/>
    <w:rsid w:val="00AF04E9"/>
  </w:style>
  <w:style w:type="character" w:customStyle="1" w:styleId="pb-caption">
    <w:name w:val="pb-caption"/>
    <w:basedOn w:val="DefaultParagraphFont"/>
    <w:rsid w:val="00AF04E9"/>
  </w:style>
  <w:style w:type="character" w:customStyle="1" w:styleId="HeaderChar3">
    <w:name w:val="Header Char3"/>
    <w:basedOn w:val="DefaultParagraphFont"/>
    <w:uiPriority w:val="99"/>
    <w:semiHidden/>
    <w:rsid w:val="00AF04E9"/>
    <w:rPr>
      <w:rFonts w:ascii="Calibri" w:hAnsi="Calibri" w:cs="Calibri"/>
    </w:rPr>
  </w:style>
  <w:style w:type="numbering" w:customStyle="1" w:styleId="NoList6">
    <w:name w:val="No List6"/>
    <w:next w:val="NoList"/>
    <w:uiPriority w:val="99"/>
    <w:semiHidden/>
    <w:unhideWhenUsed/>
    <w:rsid w:val="00AF04E9"/>
  </w:style>
  <w:style w:type="numbering" w:customStyle="1" w:styleId="NoList7">
    <w:name w:val="No List7"/>
    <w:next w:val="NoList"/>
    <w:semiHidden/>
    <w:unhideWhenUsed/>
    <w:rsid w:val="00AF04E9"/>
  </w:style>
  <w:style w:type="table" w:styleId="MediumGrid1">
    <w:name w:val="Medium Grid 1"/>
    <w:basedOn w:val="TableNormal"/>
    <w:uiPriority w:val="67"/>
    <w:rsid w:val="00AF04E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1">
    <w:name w:val="No List11111"/>
    <w:next w:val="NoList"/>
    <w:uiPriority w:val="99"/>
    <w:semiHidden/>
    <w:unhideWhenUsed/>
    <w:rsid w:val="00AF04E9"/>
  </w:style>
  <w:style w:type="numbering" w:customStyle="1" w:styleId="NoList111111">
    <w:name w:val="No List111111"/>
    <w:next w:val="NoList"/>
    <w:uiPriority w:val="99"/>
    <w:semiHidden/>
    <w:unhideWhenUsed/>
    <w:rsid w:val="00AF04E9"/>
  </w:style>
  <w:style w:type="numbering" w:customStyle="1" w:styleId="NoList1111111">
    <w:name w:val="No List1111111"/>
    <w:next w:val="NoList"/>
    <w:uiPriority w:val="99"/>
    <w:semiHidden/>
    <w:unhideWhenUsed/>
    <w:rsid w:val="00AF04E9"/>
  </w:style>
  <w:style w:type="numbering" w:customStyle="1" w:styleId="NoList11111111">
    <w:name w:val="No List11111111"/>
    <w:next w:val="NoList"/>
    <w:uiPriority w:val="99"/>
    <w:semiHidden/>
    <w:unhideWhenUsed/>
    <w:rsid w:val="00AF04E9"/>
  </w:style>
  <w:style w:type="numbering" w:customStyle="1" w:styleId="NoList111111111">
    <w:name w:val="No List111111111"/>
    <w:next w:val="NoList"/>
    <w:uiPriority w:val="99"/>
    <w:semiHidden/>
    <w:unhideWhenUsed/>
    <w:rsid w:val="00AF04E9"/>
  </w:style>
  <w:style w:type="numbering" w:customStyle="1" w:styleId="NoList1111111111">
    <w:name w:val="No List1111111111"/>
    <w:next w:val="NoList"/>
    <w:uiPriority w:val="99"/>
    <w:semiHidden/>
    <w:unhideWhenUsed/>
    <w:rsid w:val="00AF04E9"/>
  </w:style>
  <w:style w:type="numbering" w:customStyle="1" w:styleId="NoList11111111111">
    <w:name w:val="No List11111111111"/>
    <w:next w:val="NoList"/>
    <w:uiPriority w:val="99"/>
    <w:semiHidden/>
    <w:unhideWhenUsed/>
    <w:rsid w:val="00AF04E9"/>
  </w:style>
  <w:style w:type="numbering" w:customStyle="1" w:styleId="NoList111111111111">
    <w:name w:val="No List111111111111"/>
    <w:next w:val="NoList"/>
    <w:uiPriority w:val="99"/>
    <w:semiHidden/>
    <w:unhideWhenUsed/>
    <w:rsid w:val="00AF04E9"/>
  </w:style>
  <w:style w:type="numbering" w:customStyle="1" w:styleId="NoList1111111111111">
    <w:name w:val="No List1111111111111"/>
    <w:next w:val="NoList"/>
    <w:uiPriority w:val="99"/>
    <w:semiHidden/>
    <w:unhideWhenUsed/>
    <w:rsid w:val="00AF04E9"/>
  </w:style>
  <w:style w:type="numbering" w:customStyle="1" w:styleId="NoList11111111111111">
    <w:name w:val="No List11111111111111"/>
    <w:next w:val="NoList"/>
    <w:uiPriority w:val="99"/>
    <w:semiHidden/>
    <w:unhideWhenUsed/>
    <w:rsid w:val="00AF04E9"/>
  </w:style>
  <w:style w:type="numbering" w:customStyle="1" w:styleId="NoList111111111111111">
    <w:name w:val="No List111111111111111"/>
    <w:next w:val="NoList"/>
    <w:uiPriority w:val="99"/>
    <w:semiHidden/>
    <w:unhideWhenUsed/>
    <w:rsid w:val="00AF04E9"/>
  </w:style>
  <w:style w:type="numbering" w:customStyle="1" w:styleId="NoList1111111111111111">
    <w:name w:val="No List1111111111111111"/>
    <w:next w:val="NoList"/>
    <w:uiPriority w:val="99"/>
    <w:semiHidden/>
    <w:unhideWhenUsed/>
    <w:rsid w:val="00AF04E9"/>
  </w:style>
  <w:style w:type="numbering" w:customStyle="1" w:styleId="NoList11111111111111111">
    <w:name w:val="No List11111111111111111"/>
    <w:next w:val="NoList"/>
    <w:uiPriority w:val="99"/>
    <w:semiHidden/>
    <w:unhideWhenUsed/>
    <w:rsid w:val="00AF04E9"/>
  </w:style>
  <w:style w:type="character" w:customStyle="1" w:styleId="FontStyle220">
    <w:name w:val="Font Style220"/>
    <w:basedOn w:val="DefaultParagraphFont"/>
    <w:uiPriority w:val="99"/>
    <w:rsid w:val="00AF04E9"/>
    <w:rPr>
      <w:rFonts w:ascii="Candara" w:hAnsi="Candara" w:cs="Candara" w:hint="default"/>
      <w:i/>
      <w:iCs/>
      <w:sz w:val="18"/>
      <w:szCs w:val="18"/>
    </w:rPr>
  </w:style>
  <w:style w:type="character" w:customStyle="1" w:styleId="FontStyle290">
    <w:name w:val="Font Style290"/>
    <w:basedOn w:val="DefaultParagraphFont"/>
    <w:uiPriority w:val="99"/>
    <w:rsid w:val="00AF04E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F04E9"/>
    <w:rPr>
      <w:rFonts w:ascii="Arial" w:hAnsi="Arial" w:cs="Arial"/>
      <w:b/>
      <w:bCs/>
      <w:sz w:val="16"/>
      <w:szCs w:val="16"/>
    </w:rPr>
  </w:style>
  <w:style w:type="paragraph" w:customStyle="1" w:styleId="analytic0">
    <w:name w:val="analytic"/>
    <w:basedOn w:val="Normal"/>
    <w:link w:val="analyticChar0"/>
    <w:uiPriority w:val="4"/>
    <w:qFormat/>
    <w:rsid w:val="00AF04E9"/>
    <w:pPr>
      <w:spacing w:before="120"/>
    </w:pPr>
    <w:rPr>
      <w:rFonts w:ascii="Avenir LT Std 45 Book" w:hAnsi="Avenir LT Std 45 Book"/>
      <w:b/>
    </w:rPr>
  </w:style>
  <w:style w:type="character" w:customStyle="1" w:styleId="analyticChar0">
    <w:name w:val="analytic Char"/>
    <w:basedOn w:val="DefaultParagraphFont"/>
    <w:link w:val="analytic0"/>
    <w:uiPriority w:val="4"/>
    <w:rsid w:val="00AF04E9"/>
    <w:rPr>
      <w:rFonts w:ascii="Avenir LT Std 45 Book" w:eastAsiaTheme="minorHAnsi" w:hAnsi="Avenir LT Std 45 Book"/>
      <w:b/>
      <w:sz w:val="22"/>
      <w:szCs w:val="22"/>
    </w:rPr>
  </w:style>
  <w:style w:type="character" w:customStyle="1" w:styleId="m-5498913268213319940gmail-styleunderline">
    <w:name w:val="m_-5498913268213319940gmail-styleunderline"/>
    <w:basedOn w:val="DefaultParagraphFont"/>
    <w:rsid w:val="00AF04E9"/>
  </w:style>
  <w:style w:type="paragraph" w:customStyle="1" w:styleId="speakable">
    <w:name w:val="speakable"/>
    <w:basedOn w:val="Normal"/>
    <w:qFormat/>
    <w:rsid w:val="00AF04E9"/>
    <w:pPr>
      <w:spacing w:before="100" w:beforeAutospacing="1" w:after="100" w:afterAutospacing="1"/>
    </w:pPr>
    <w:rPr>
      <w:rFonts w:eastAsia="Times New Roman"/>
    </w:rPr>
  </w:style>
  <w:style w:type="character" w:customStyle="1" w:styleId="overlay">
    <w:name w:val="overlay"/>
    <w:basedOn w:val="DefaultParagraphFont"/>
    <w:rsid w:val="00AF04E9"/>
  </w:style>
  <w:style w:type="character" w:customStyle="1" w:styleId="TagCharCharCharChar0">
    <w:name w:val="Tag Char Char Char Char"/>
    <w:basedOn w:val="DefaultParagraphFont"/>
    <w:rsid w:val="00AF04E9"/>
    <w:rPr>
      <w:rFonts w:ascii="Calibri" w:hAnsi="Calibri" w:cs="Calibri"/>
      <w:b/>
      <w:sz w:val="24"/>
    </w:rPr>
  </w:style>
  <w:style w:type="paragraph" w:customStyle="1" w:styleId="g-body">
    <w:name w:val="g-body"/>
    <w:basedOn w:val="Normal"/>
    <w:uiPriority w:val="99"/>
    <w:qFormat/>
    <w:rsid w:val="00AF04E9"/>
    <w:pPr>
      <w:spacing w:before="100" w:beforeAutospacing="1" w:after="100" w:afterAutospacing="1"/>
    </w:pPr>
    <w:rPr>
      <w:rFonts w:eastAsia="Times New Roman"/>
    </w:rPr>
  </w:style>
  <w:style w:type="paragraph" w:customStyle="1" w:styleId="g-pstyle0">
    <w:name w:val="g-pstyle0"/>
    <w:basedOn w:val="Normal"/>
    <w:uiPriority w:val="99"/>
    <w:qFormat/>
    <w:rsid w:val="00AF04E9"/>
    <w:pPr>
      <w:spacing w:before="100" w:beforeAutospacing="1" w:after="100" w:afterAutospacing="1"/>
    </w:pPr>
    <w:rPr>
      <w:rFonts w:eastAsia="Times New Roman"/>
    </w:rPr>
  </w:style>
  <w:style w:type="paragraph" w:customStyle="1" w:styleId="g-pstyle1">
    <w:name w:val="g-pstyle1"/>
    <w:basedOn w:val="Normal"/>
    <w:uiPriority w:val="99"/>
    <w:qFormat/>
    <w:rsid w:val="00AF04E9"/>
    <w:pPr>
      <w:spacing w:before="100" w:beforeAutospacing="1" w:after="100" w:afterAutospacing="1"/>
    </w:pPr>
    <w:rPr>
      <w:rFonts w:eastAsia="Times New Roman"/>
    </w:rPr>
  </w:style>
  <w:style w:type="paragraph" w:customStyle="1" w:styleId="g-asset-hed">
    <w:name w:val="g-asset-hed"/>
    <w:basedOn w:val="Normal"/>
    <w:uiPriority w:val="99"/>
    <w:qFormat/>
    <w:rsid w:val="00AF04E9"/>
    <w:pPr>
      <w:spacing w:before="100" w:beforeAutospacing="1" w:after="100" w:afterAutospacing="1"/>
    </w:pPr>
    <w:rPr>
      <w:rFonts w:eastAsia="Times New Roman"/>
    </w:rPr>
  </w:style>
  <w:style w:type="paragraph" w:customStyle="1" w:styleId="js-tweet-text">
    <w:name w:val="js-tweet-text"/>
    <w:basedOn w:val="Normal"/>
    <w:uiPriority w:val="99"/>
    <w:qFormat/>
    <w:rsid w:val="00AF04E9"/>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AF04E9"/>
    <w:pPr>
      <w:spacing w:before="100" w:beforeAutospacing="1" w:after="100" w:afterAutospacing="1"/>
    </w:pPr>
  </w:style>
  <w:style w:type="paragraph" w:customStyle="1" w:styleId="speech">
    <w:name w:val="speech"/>
    <w:basedOn w:val="Normal"/>
    <w:uiPriority w:val="99"/>
    <w:qFormat/>
    <w:rsid w:val="00AF04E9"/>
    <w:pPr>
      <w:spacing w:before="100" w:beforeAutospacing="1" w:after="100" w:afterAutospacing="1"/>
    </w:pPr>
  </w:style>
  <w:style w:type="character" w:customStyle="1" w:styleId="adtext">
    <w:name w:val="adtext"/>
    <w:basedOn w:val="DefaultParagraphFont"/>
    <w:rsid w:val="00AF04E9"/>
  </w:style>
  <w:style w:type="character" w:customStyle="1" w:styleId="UL-Bold">
    <w:name w:val="UL-Bold"/>
    <w:basedOn w:val="DefaultParagraphFont"/>
    <w:rsid w:val="00AF04E9"/>
    <w:rPr>
      <w:u w:val="thick"/>
    </w:rPr>
  </w:style>
  <w:style w:type="character" w:customStyle="1" w:styleId="UL-None">
    <w:name w:val="UL-None"/>
    <w:basedOn w:val="DefaultParagraphFont"/>
    <w:rsid w:val="00AF04E9"/>
    <w:rPr>
      <w:strike w:val="0"/>
      <w:dstrike w:val="0"/>
      <w:u w:val="none"/>
      <w:effect w:val="none"/>
    </w:rPr>
  </w:style>
  <w:style w:type="character" w:customStyle="1" w:styleId="gl">
    <w:name w:val="gl"/>
    <w:basedOn w:val="DefaultParagraphFont"/>
    <w:rsid w:val="00AF04E9"/>
  </w:style>
  <w:style w:type="character" w:customStyle="1" w:styleId="qu730rj69h">
    <w:name w:val="qu730rj69h"/>
    <w:basedOn w:val="DefaultParagraphFont"/>
    <w:rsid w:val="00AF04E9"/>
  </w:style>
  <w:style w:type="paragraph" w:customStyle="1" w:styleId="optext">
    <w:name w:val="optext"/>
    <w:basedOn w:val="Normal"/>
    <w:uiPriority w:val="99"/>
    <w:qFormat/>
    <w:rsid w:val="00AF04E9"/>
    <w:pPr>
      <w:spacing w:before="100" w:beforeAutospacing="1" w:after="100" w:afterAutospacing="1"/>
    </w:pPr>
  </w:style>
  <w:style w:type="character" w:customStyle="1" w:styleId="lmy74qr12z">
    <w:name w:val="lmy74qr12z"/>
    <w:basedOn w:val="DefaultParagraphFont"/>
    <w:rsid w:val="00AF04E9"/>
  </w:style>
  <w:style w:type="character" w:customStyle="1" w:styleId="icr880">
    <w:name w:val="icr880"/>
    <w:basedOn w:val="DefaultParagraphFont"/>
    <w:rsid w:val="00AF04E9"/>
  </w:style>
  <w:style w:type="character" w:customStyle="1" w:styleId="hx23q54">
    <w:name w:val="hx23q54"/>
    <w:basedOn w:val="DefaultParagraphFont"/>
    <w:rsid w:val="00AF04E9"/>
  </w:style>
  <w:style w:type="character" w:customStyle="1" w:styleId="m-5348258726587825636gmail-style13ptbold">
    <w:name w:val="m_-5348258726587825636gmail-style13ptbold"/>
    <w:basedOn w:val="DefaultParagraphFont"/>
    <w:rsid w:val="00AF04E9"/>
  </w:style>
  <w:style w:type="character" w:customStyle="1" w:styleId="m-5348258726587825636gmail-styleunderline">
    <w:name w:val="m_-5348258726587825636gmail-styleunderline"/>
    <w:basedOn w:val="DefaultParagraphFont"/>
    <w:rsid w:val="00AF04E9"/>
  </w:style>
  <w:style w:type="character" w:customStyle="1" w:styleId="m4385445901877740177gmail-styleunderline">
    <w:name w:val="m_4385445901877740177gmail-styleunderline"/>
    <w:basedOn w:val="DefaultParagraphFont"/>
    <w:rsid w:val="00AF04E9"/>
  </w:style>
  <w:style w:type="paragraph" w:customStyle="1" w:styleId="useless">
    <w:name w:val="useless"/>
    <w:basedOn w:val="Normal"/>
    <w:uiPriority w:val="99"/>
    <w:qFormat/>
    <w:rsid w:val="00AF04E9"/>
    <w:rPr>
      <w:rFonts w:eastAsia="Times New Roman"/>
      <w:sz w:val="12"/>
    </w:rPr>
  </w:style>
  <w:style w:type="character" w:customStyle="1" w:styleId="DDIUnderline">
    <w:name w:val="DDI Underline"/>
    <w:qFormat/>
    <w:rsid w:val="00AF04E9"/>
    <w:rPr>
      <w:rFonts w:ascii="Times New Roman" w:hAnsi="Times New Roman"/>
      <w:sz w:val="24"/>
      <w:u w:val="single"/>
    </w:rPr>
  </w:style>
  <w:style w:type="paragraph" w:customStyle="1" w:styleId="ALLCAPS">
    <w:name w:val="ALL CAPS"/>
    <w:basedOn w:val="Normal"/>
    <w:link w:val="ALLCAPSChar"/>
    <w:qFormat/>
    <w:rsid w:val="00AF04E9"/>
    <w:rPr>
      <w:rFonts w:eastAsia="Times New Roman"/>
      <w:b/>
      <w:caps/>
    </w:rPr>
  </w:style>
  <w:style w:type="character" w:customStyle="1" w:styleId="ALLCAPSChar">
    <w:name w:val="ALL CAPS Char"/>
    <w:basedOn w:val="DefaultParagraphFont"/>
    <w:link w:val="ALLCAPS"/>
    <w:rsid w:val="00AF04E9"/>
    <w:rPr>
      <w:rFonts w:ascii="Calibri" w:eastAsia="Times New Roman" w:hAnsi="Calibri"/>
      <w:b/>
      <w:caps/>
      <w:sz w:val="22"/>
      <w:szCs w:val="22"/>
    </w:rPr>
  </w:style>
  <w:style w:type="paragraph" w:customStyle="1" w:styleId="TagCharCharCharCharCharCharChar0">
    <w:name w:val="Tag Char Char Char Char Char Char Char"/>
    <w:basedOn w:val="Normal"/>
    <w:link w:val="TagCharCharCharCharCharCharCharChar"/>
    <w:qFormat/>
    <w:rsid w:val="00AF04E9"/>
    <w:rPr>
      <w:rFonts w:eastAsia="Times New Roman"/>
      <w:b/>
    </w:rPr>
  </w:style>
  <w:style w:type="character" w:customStyle="1" w:styleId="TagCharCharCharCharCharCharCharChar">
    <w:name w:val="Tag Char Char Char Char Char Char Char Char"/>
    <w:basedOn w:val="DefaultParagraphFont"/>
    <w:link w:val="TagCharCharCharCharCharCharChar0"/>
    <w:rsid w:val="00AF04E9"/>
    <w:rPr>
      <w:rFonts w:ascii="Calibri" w:eastAsia="Times New Roman" w:hAnsi="Calibri"/>
      <w:b/>
      <w:sz w:val="22"/>
      <w:szCs w:val="22"/>
    </w:rPr>
  </w:style>
  <w:style w:type="character" w:customStyle="1" w:styleId="10ptnotbold">
    <w:name w:val="10ptnotbold"/>
    <w:basedOn w:val="DefaultParagraphFont"/>
    <w:rsid w:val="00AF04E9"/>
    <w:rPr>
      <w:sz w:val="20"/>
    </w:rPr>
  </w:style>
  <w:style w:type="character" w:customStyle="1" w:styleId="m489902567989944824gmail-style13ptbold">
    <w:name w:val="m_489902567989944824gmail-style13ptbold"/>
    <w:basedOn w:val="DefaultParagraphFont"/>
    <w:rsid w:val="00AF04E9"/>
  </w:style>
  <w:style w:type="character" w:customStyle="1" w:styleId="m489902567989944824gmail-styleunderline">
    <w:name w:val="m_489902567989944824gmail-styleunderline"/>
    <w:basedOn w:val="DefaultParagraphFont"/>
    <w:rsid w:val="00AF04E9"/>
  </w:style>
  <w:style w:type="character" w:customStyle="1" w:styleId="swauthor">
    <w:name w:val="sw_author"/>
    <w:rsid w:val="00AF04E9"/>
  </w:style>
  <w:style w:type="character" w:customStyle="1" w:styleId="UnderlineCharChar3">
    <w:name w:val="Underline Char Char3"/>
    <w:rsid w:val="00AF04E9"/>
    <w:rPr>
      <w:szCs w:val="24"/>
      <w:u w:val="single"/>
      <w:lang w:val="en-US" w:eastAsia="en-US" w:bidi="ar-SA"/>
    </w:rPr>
  </w:style>
  <w:style w:type="character" w:customStyle="1" w:styleId="tl8wme">
    <w:name w:val="tl8wme"/>
    <w:basedOn w:val="DefaultParagraphFont"/>
    <w:rsid w:val="00AF04E9"/>
  </w:style>
  <w:style w:type="character" w:customStyle="1" w:styleId="Mention3">
    <w:name w:val="Mention3"/>
    <w:basedOn w:val="DefaultParagraphFont"/>
    <w:uiPriority w:val="99"/>
    <w:semiHidden/>
    <w:unhideWhenUsed/>
    <w:rsid w:val="00AF04E9"/>
    <w:rPr>
      <w:color w:val="2B579A"/>
      <w:shd w:val="clear" w:color="auto" w:fill="E6E6E6"/>
    </w:rPr>
  </w:style>
  <w:style w:type="character" w:customStyle="1" w:styleId="m-5251091010484660064gmail-style13ptbold">
    <w:name w:val="m_-5251091010484660064gmail-style13ptbold"/>
    <w:basedOn w:val="DefaultParagraphFont"/>
    <w:rsid w:val="00AF04E9"/>
  </w:style>
  <w:style w:type="character" w:customStyle="1" w:styleId="m-5251091010484660064gmail-styleunderline">
    <w:name w:val="m_-5251091010484660064gmail-styleunderline"/>
    <w:basedOn w:val="DefaultParagraphFont"/>
    <w:rsid w:val="00AF04E9"/>
  </w:style>
  <w:style w:type="character" w:customStyle="1" w:styleId="tablecaption">
    <w:name w:val="tablecaption"/>
    <w:basedOn w:val="DefaultParagraphFont"/>
    <w:rsid w:val="00AF04E9"/>
  </w:style>
  <w:style w:type="character" w:customStyle="1" w:styleId="StyleLatinHelvetica105ptBlack">
    <w:name w:val="Style (Latin) Helvetica 10.5 pt Black"/>
    <w:basedOn w:val="DefaultParagraphFont"/>
    <w:rsid w:val="00AF04E9"/>
    <w:rPr>
      <w:rFonts w:ascii="Times New Roman" w:hAnsi="Times New Roman"/>
      <w:color w:val="000000"/>
      <w:sz w:val="21"/>
    </w:rPr>
  </w:style>
  <w:style w:type="character" w:customStyle="1" w:styleId="m-413333960618644972gmail-style13ptbold">
    <w:name w:val="m_-413333960618644972gmail-style13ptbold"/>
    <w:basedOn w:val="DefaultParagraphFont"/>
    <w:rsid w:val="00AF04E9"/>
  </w:style>
  <w:style w:type="character" w:customStyle="1" w:styleId="m-413333960618644972gmail-styleunderline">
    <w:name w:val="m_-413333960618644972gmail-styleunderline"/>
    <w:basedOn w:val="DefaultParagraphFont"/>
    <w:rsid w:val="00AF04E9"/>
  </w:style>
  <w:style w:type="character" w:customStyle="1" w:styleId="m8314098763611656848gmail-stylestylebold12pt">
    <w:name w:val="m_8314098763611656848gmail-stylestylebold12pt"/>
    <w:basedOn w:val="DefaultParagraphFont"/>
    <w:rsid w:val="00AF04E9"/>
  </w:style>
  <w:style w:type="character" w:customStyle="1" w:styleId="m8314098763611656848gmail-styleboldunderline">
    <w:name w:val="m_8314098763611656848gmail-styleboldunderline"/>
    <w:basedOn w:val="DefaultParagraphFont"/>
    <w:rsid w:val="00AF04E9"/>
  </w:style>
  <w:style w:type="paragraph" w:customStyle="1" w:styleId="Spacer">
    <w:name w:val="Spacer"/>
    <w:basedOn w:val="Heading1"/>
    <w:link w:val="SpacerChar"/>
    <w:autoRedefine/>
    <w:uiPriority w:val="4"/>
    <w:qFormat/>
    <w:rsid w:val="00AF04E9"/>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AF04E9"/>
    <w:rPr>
      <w:rFonts w:ascii="Georgia" w:eastAsiaTheme="majorEastAsia" w:hAnsi="Georgia" w:cstheme="majorBidi"/>
      <w:b/>
      <w:bCs/>
      <w:szCs w:val="32"/>
    </w:rPr>
  </w:style>
  <w:style w:type="paragraph" w:customStyle="1" w:styleId="msonormal0">
    <w:name w:val="msonormal"/>
    <w:basedOn w:val="Normal"/>
    <w:qFormat/>
    <w:rsid w:val="00AF04E9"/>
    <w:pPr>
      <w:spacing w:before="100" w:beforeAutospacing="1" w:after="100" w:afterAutospacing="1"/>
    </w:pPr>
    <w:rPr>
      <w:rFonts w:eastAsia="Times New Roman"/>
    </w:rPr>
  </w:style>
  <w:style w:type="character" w:customStyle="1" w:styleId="dropcap1">
    <w:name w:val="dropcap1"/>
    <w:rsid w:val="00AF04E9"/>
  </w:style>
  <w:style w:type="paragraph" w:customStyle="1" w:styleId="Style31">
    <w:name w:val="Style31"/>
    <w:basedOn w:val="Normal"/>
    <w:uiPriority w:val="99"/>
    <w:qFormat/>
    <w:rsid w:val="00AF04E9"/>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AF04E9"/>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AF04E9"/>
    <w:pPr>
      <w:spacing w:line="200" w:lineRule="exact"/>
      <w:jc w:val="both"/>
    </w:pPr>
    <w:rPr>
      <w:rFonts w:ascii="Palatino Linotype" w:hAnsi="Palatino Linotype" w:cs="Palatino Linotype"/>
    </w:rPr>
  </w:style>
  <w:style w:type="character" w:customStyle="1" w:styleId="FontStyle72">
    <w:name w:val="Font Style72"/>
    <w:uiPriority w:val="99"/>
    <w:rsid w:val="00AF04E9"/>
    <w:rPr>
      <w:rFonts w:ascii="Cambria" w:hAnsi="Cambria" w:cs="Cambria" w:hint="default"/>
      <w:sz w:val="16"/>
      <w:szCs w:val="16"/>
    </w:rPr>
  </w:style>
  <w:style w:type="character" w:customStyle="1" w:styleId="FontStyle73">
    <w:name w:val="Font Style73"/>
    <w:uiPriority w:val="99"/>
    <w:rsid w:val="00AF04E9"/>
    <w:rPr>
      <w:rFonts w:ascii="Cambria" w:hAnsi="Cambria" w:cs="Cambria" w:hint="default"/>
      <w:i/>
      <w:iCs/>
      <w:sz w:val="16"/>
      <w:szCs w:val="16"/>
    </w:rPr>
  </w:style>
  <w:style w:type="character" w:customStyle="1" w:styleId="UnderlinestyleChar2">
    <w:name w:val="Underline style Char2"/>
    <w:rsid w:val="00AF04E9"/>
    <w:rPr>
      <w:sz w:val="22"/>
      <w:szCs w:val="24"/>
      <w:u w:val="single"/>
      <w:lang w:val="en-US" w:eastAsia="en-US" w:bidi="ar-SA"/>
    </w:rPr>
  </w:style>
  <w:style w:type="character" w:customStyle="1" w:styleId="FontStyle49">
    <w:name w:val="Font Style49"/>
    <w:uiPriority w:val="99"/>
    <w:rsid w:val="00AF04E9"/>
    <w:rPr>
      <w:rFonts w:ascii="Cambria" w:hAnsi="Cambria" w:cs="Cambria"/>
      <w:sz w:val="20"/>
      <w:szCs w:val="20"/>
    </w:rPr>
  </w:style>
  <w:style w:type="character" w:customStyle="1" w:styleId="FontStyle50">
    <w:name w:val="Font Style50"/>
    <w:uiPriority w:val="99"/>
    <w:rsid w:val="00AF04E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AF04E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F04E9"/>
    <w:rPr>
      <w:rFonts w:ascii="Cambria" w:eastAsia="Cambria" w:hAnsi="Cambria" w:cs="Cambria"/>
      <w:spacing w:val="-3"/>
      <w:sz w:val="22"/>
      <w:szCs w:val="20"/>
    </w:rPr>
  </w:style>
  <w:style w:type="character" w:customStyle="1" w:styleId="kn">
    <w:name w:val="kn"/>
    <w:basedOn w:val="DefaultParagraphFont"/>
    <w:rsid w:val="00AF04E9"/>
  </w:style>
  <w:style w:type="character" w:customStyle="1" w:styleId="NoterefInText">
    <w:name w:val="_NoterefInText"/>
    <w:uiPriority w:val="99"/>
    <w:rsid w:val="00AF04E9"/>
    <w:rPr>
      <w:rFonts w:cs="AKDPE C+ Utopia"/>
      <w:color w:val="000000"/>
    </w:rPr>
  </w:style>
  <w:style w:type="character" w:customStyle="1" w:styleId="postauthor">
    <w:name w:val="postauthor"/>
    <w:basedOn w:val="DefaultParagraphFont"/>
    <w:rsid w:val="00AF04E9"/>
  </w:style>
  <w:style w:type="paragraph" w:customStyle="1" w:styleId="notes-source-hasnotes">
    <w:name w:val="notes-source-hasnotes"/>
    <w:basedOn w:val="Normal"/>
    <w:qFormat/>
    <w:rsid w:val="00AF04E9"/>
    <w:pPr>
      <w:spacing w:before="100" w:beforeAutospacing="1" w:after="100" w:afterAutospacing="1"/>
    </w:pPr>
    <w:rPr>
      <w:rFonts w:ascii="Tahoma" w:hAnsi="Tahoma"/>
      <w:szCs w:val="20"/>
    </w:rPr>
  </w:style>
  <w:style w:type="character" w:customStyle="1" w:styleId="span">
    <w:name w:val="span"/>
    <w:basedOn w:val="DefaultParagraphFont"/>
    <w:rsid w:val="00AF04E9"/>
  </w:style>
  <w:style w:type="character" w:customStyle="1" w:styleId="maintitle">
    <w:name w:val="maintitle"/>
    <w:basedOn w:val="DefaultParagraphFont"/>
    <w:rsid w:val="00AF04E9"/>
  </w:style>
  <w:style w:type="character" w:customStyle="1" w:styleId="thirdparty-logo">
    <w:name w:val="thirdparty-logo"/>
    <w:basedOn w:val="DefaultParagraphFont"/>
    <w:rsid w:val="00AF04E9"/>
  </w:style>
  <w:style w:type="character" w:customStyle="1" w:styleId="posted">
    <w:name w:val="posted"/>
    <w:basedOn w:val="DefaultParagraphFont"/>
    <w:rsid w:val="00AF04E9"/>
  </w:style>
  <w:style w:type="character" w:customStyle="1" w:styleId="ticker">
    <w:name w:val="ticker"/>
    <w:basedOn w:val="DefaultParagraphFont"/>
    <w:rsid w:val="00AF04E9"/>
  </w:style>
  <w:style w:type="paragraph" w:customStyle="1" w:styleId="articlemeta">
    <w:name w:val="articlemeta"/>
    <w:basedOn w:val="Normal"/>
    <w:qFormat/>
    <w:rsid w:val="00AF04E9"/>
    <w:pPr>
      <w:spacing w:before="100" w:beforeAutospacing="1" w:after="100" w:afterAutospacing="1"/>
    </w:pPr>
    <w:rPr>
      <w:rFonts w:ascii="Tahoma" w:hAnsi="Tahoma"/>
      <w:szCs w:val="20"/>
    </w:rPr>
  </w:style>
  <w:style w:type="character" w:customStyle="1" w:styleId="vcard">
    <w:name w:val="vcard"/>
    <w:basedOn w:val="DefaultParagraphFont"/>
    <w:rsid w:val="00AF04E9"/>
  </w:style>
  <w:style w:type="character" w:customStyle="1" w:styleId="print-footnote">
    <w:name w:val="print-footnote"/>
    <w:basedOn w:val="DefaultParagraphFont"/>
    <w:rsid w:val="00AF04E9"/>
  </w:style>
  <w:style w:type="character" w:customStyle="1" w:styleId="datestring">
    <w:name w:val="datestring"/>
    <w:basedOn w:val="DefaultParagraphFont"/>
    <w:rsid w:val="00AF04E9"/>
  </w:style>
  <w:style w:type="paragraph" w:customStyle="1" w:styleId="noindent0">
    <w:name w:val="no_indent"/>
    <w:basedOn w:val="Normal"/>
    <w:qFormat/>
    <w:rsid w:val="00AF04E9"/>
    <w:pPr>
      <w:spacing w:before="100" w:beforeAutospacing="1" w:after="100" w:afterAutospacing="1"/>
    </w:pPr>
    <w:rPr>
      <w:rFonts w:ascii="Tahoma" w:hAnsi="Tahoma"/>
      <w:szCs w:val="20"/>
    </w:rPr>
  </w:style>
  <w:style w:type="character" w:customStyle="1" w:styleId="email">
    <w:name w:val="email"/>
    <w:basedOn w:val="DefaultParagraphFont"/>
    <w:rsid w:val="00AF04E9"/>
  </w:style>
  <w:style w:type="paragraph" w:customStyle="1" w:styleId="left">
    <w:name w:val="left"/>
    <w:basedOn w:val="Normal"/>
    <w:qFormat/>
    <w:rsid w:val="00AF04E9"/>
    <w:pPr>
      <w:spacing w:before="100" w:beforeAutospacing="1" w:after="100" w:afterAutospacing="1"/>
    </w:pPr>
    <w:rPr>
      <w:rFonts w:ascii="Tahoma" w:hAnsi="Tahoma"/>
      <w:szCs w:val="20"/>
    </w:rPr>
  </w:style>
  <w:style w:type="character" w:customStyle="1" w:styleId="gptad">
    <w:name w:val="gptad"/>
    <w:basedOn w:val="DefaultParagraphFont"/>
    <w:rsid w:val="00AF04E9"/>
  </w:style>
  <w:style w:type="paragraph" w:customStyle="1" w:styleId="creditpostedmodified">
    <w:name w:val="credit_posted_modified"/>
    <w:basedOn w:val="Normal"/>
    <w:qFormat/>
    <w:rsid w:val="00AF04E9"/>
    <w:pPr>
      <w:spacing w:before="100" w:beforeAutospacing="1" w:after="100" w:afterAutospacing="1"/>
    </w:pPr>
    <w:rPr>
      <w:rFonts w:ascii="Tahoma" w:hAnsi="Tahoma"/>
      <w:szCs w:val="20"/>
    </w:rPr>
  </w:style>
  <w:style w:type="character" w:customStyle="1" w:styleId="creditline">
    <w:name w:val="creditline"/>
    <w:basedOn w:val="DefaultParagraphFont"/>
    <w:rsid w:val="00AF04E9"/>
  </w:style>
  <w:style w:type="character" w:customStyle="1" w:styleId="grd">
    <w:name w:val="grd"/>
    <w:basedOn w:val="DefaultParagraphFont"/>
    <w:rsid w:val="00AF04E9"/>
  </w:style>
  <w:style w:type="paragraph" w:customStyle="1" w:styleId="hs-text-container">
    <w:name w:val="hs-text-container"/>
    <w:basedOn w:val="Normal"/>
    <w:qFormat/>
    <w:rsid w:val="00AF04E9"/>
    <w:pPr>
      <w:spacing w:before="100" w:beforeAutospacing="1" w:after="100" w:afterAutospacing="1"/>
    </w:pPr>
    <w:rPr>
      <w:rFonts w:ascii="Tahoma" w:hAnsi="Tahoma"/>
      <w:szCs w:val="20"/>
    </w:rPr>
  </w:style>
  <w:style w:type="character" w:customStyle="1" w:styleId="changed">
    <w:name w:val="changed"/>
    <w:basedOn w:val="DefaultParagraphFont"/>
    <w:rsid w:val="00AF04E9"/>
  </w:style>
  <w:style w:type="character" w:customStyle="1" w:styleId="article-author-name">
    <w:name w:val="article-author-name"/>
    <w:basedOn w:val="DefaultParagraphFont"/>
    <w:rsid w:val="00AF04E9"/>
  </w:style>
  <w:style w:type="character" w:customStyle="1" w:styleId="bioexcerpt">
    <w:name w:val="bio_excerpt"/>
    <w:basedOn w:val="DefaultParagraphFont"/>
    <w:rsid w:val="00AF04E9"/>
  </w:style>
  <w:style w:type="character" w:customStyle="1" w:styleId="commentcount">
    <w:name w:val="comment_count"/>
    <w:basedOn w:val="DefaultParagraphFont"/>
    <w:rsid w:val="00AF04E9"/>
  </w:style>
  <w:style w:type="character" w:customStyle="1" w:styleId="searchtermshighlighted">
    <w:name w:val="searchtermshighlighted"/>
    <w:basedOn w:val="DefaultParagraphFont"/>
    <w:rsid w:val="00AF04E9"/>
  </w:style>
  <w:style w:type="character" w:customStyle="1" w:styleId="contributornametrigger">
    <w:name w:val="contributornametrigger"/>
    <w:basedOn w:val="DefaultParagraphFont"/>
    <w:rsid w:val="00AF04E9"/>
  </w:style>
  <w:style w:type="character" w:customStyle="1" w:styleId="bylinepipe">
    <w:name w:val="bylinepipe"/>
    <w:basedOn w:val="DefaultParagraphFont"/>
    <w:rsid w:val="00AF04E9"/>
  </w:style>
  <w:style w:type="character" w:customStyle="1" w:styleId="lucenesearchresulturlb">
    <w:name w:val="lucene_search_result_url_b"/>
    <w:basedOn w:val="DefaultParagraphFont"/>
    <w:rsid w:val="00AF04E9"/>
  </w:style>
  <w:style w:type="character" w:customStyle="1" w:styleId="faculty-title">
    <w:name w:val="faculty-title"/>
    <w:basedOn w:val="DefaultParagraphFont"/>
    <w:rsid w:val="00AF04E9"/>
  </w:style>
  <w:style w:type="character" w:customStyle="1" w:styleId="volume">
    <w:name w:val="volume"/>
    <w:basedOn w:val="DefaultParagraphFont"/>
    <w:rsid w:val="00AF04E9"/>
  </w:style>
  <w:style w:type="character" w:customStyle="1" w:styleId="issue">
    <w:name w:val="issue"/>
    <w:basedOn w:val="DefaultParagraphFont"/>
    <w:rsid w:val="00AF04E9"/>
  </w:style>
  <w:style w:type="character" w:customStyle="1" w:styleId="pages">
    <w:name w:val="pages"/>
    <w:basedOn w:val="DefaultParagraphFont"/>
    <w:rsid w:val="00AF04E9"/>
  </w:style>
  <w:style w:type="character" w:customStyle="1" w:styleId="person">
    <w:name w:val="person"/>
    <w:basedOn w:val="DefaultParagraphFont"/>
    <w:rsid w:val="00AF04E9"/>
  </w:style>
  <w:style w:type="character" w:customStyle="1" w:styleId="corresponding">
    <w:name w:val="corresponding"/>
    <w:basedOn w:val="DefaultParagraphFont"/>
    <w:rsid w:val="00AF04E9"/>
  </w:style>
  <w:style w:type="paragraph" w:customStyle="1" w:styleId="entry-meta">
    <w:name w:val="entry-meta"/>
    <w:basedOn w:val="Normal"/>
    <w:qFormat/>
    <w:rsid w:val="00AF04E9"/>
    <w:pPr>
      <w:spacing w:before="100" w:beforeAutospacing="1" w:after="100" w:afterAutospacing="1"/>
    </w:pPr>
    <w:rPr>
      <w:rFonts w:ascii="Tahoma" w:hAnsi="Tahoma"/>
      <w:szCs w:val="20"/>
    </w:rPr>
  </w:style>
  <w:style w:type="character" w:customStyle="1" w:styleId="post-time">
    <w:name w:val="post-time"/>
    <w:basedOn w:val="DefaultParagraphFont"/>
    <w:rsid w:val="00AF04E9"/>
  </w:style>
  <w:style w:type="paragraph" w:customStyle="1" w:styleId="articledetails">
    <w:name w:val="articledetails"/>
    <w:basedOn w:val="Normal"/>
    <w:qFormat/>
    <w:rsid w:val="00AF04E9"/>
    <w:pPr>
      <w:spacing w:before="100" w:beforeAutospacing="1" w:after="100" w:afterAutospacing="1"/>
    </w:pPr>
    <w:rPr>
      <w:rFonts w:ascii="Tahoma" w:hAnsi="Tahoma"/>
      <w:szCs w:val="20"/>
    </w:rPr>
  </w:style>
  <w:style w:type="character" w:customStyle="1" w:styleId="posted-and-updated">
    <w:name w:val="posted-and-updated"/>
    <w:basedOn w:val="DefaultParagraphFont"/>
    <w:rsid w:val="00AF04E9"/>
  </w:style>
  <w:style w:type="paragraph" w:customStyle="1" w:styleId="aff">
    <w:name w:val="aff"/>
    <w:basedOn w:val="Normal"/>
    <w:qFormat/>
    <w:rsid w:val="00AF04E9"/>
    <w:pPr>
      <w:spacing w:before="100" w:beforeAutospacing="1" w:after="100" w:afterAutospacing="1"/>
    </w:pPr>
    <w:rPr>
      <w:rFonts w:ascii="Tahoma" w:hAnsi="Tahoma"/>
      <w:szCs w:val="20"/>
    </w:rPr>
  </w:style>
  <w:style w:type="character" w:customStyle="1" w:styleId="entry-author">
    <w:name w:val="entry-author"/>
    <w:basedOn w:val="DefaultParagraphFont"/>
    <w:rsid w:val="00AF04E9"/>
  </w:style>
  <w:style w:type="character" w:customStyle="1" w:styleId="entry-author-name">
    <w:name w:val="entry-author-name"/>
    <w:basedOn w:val="DefaultParagraphFont"/>
    <w:rsid w:val="00AF04E9"/>
  </w:style>
  <w:style w:type="character" w:customStyle="1" w:styleId="contrib-degrees">
    <w:name w:val="contrib-degrees"/>
    <w:basedOn w:val="DefaultParagraphFont"/>
    <w:rsid w:val="00AF04E9"/>
  </w:style>
  <w:style w:type="character" w:customStyle="1" w:styleId="contrib-on-behalf-of">
    <w:name w:val="contrib-on-behalf-of"/>
    <w:basedOn w:val="DefaultParagraphFont"/>
    <w:rsid w:val="00AF04E9"/>
  </w:style>
  <w:style w:type="character" w:customStyle="1" w:styleId="pubtime">
    <w:name w:val="pubtime"/>
    <w:basedOn w:val="DefaultParagraphFont"/>
    <w:rsid w:val="00AF04E9"/>
  </w:style>
  <w:style w:type="character" w:customStyle="1" w:styleId="time">
    <w:name w:val="time"/>
    <w:basedOn w:val="DefaultParagraphFont"/>
    <w:rsid w:val="00AF04E9"/>
  </w:style>
  <w:style w:type="character" w:customStyle="1" w:styleId="fbcommentscount">
    <w:name w:val="fb_comments_count"/>
    <w:basedOn w:val="DefaultParagraphFont"/>
    <w:rsid w:val="00AF04E9"/>
  </w:style>
  <w:style w:type="character" w:customStyle="1" w:styleId="stsharethiscustom">
    <w:name w:val="st_sharethis_custom"/>
    <w:basedOn w:val="DefaultParagraphFont"/>
    <w:rsid w:val="00AF04E9"/>
  </w:style>
  <w:style w:type="paragraph" w:customStyle="1" w:styleId="permalinkable">
    <w:name w:val="permalinkable"/>
    <w:basedOn w:val="Normal"/>
    <w:qFormat/>
    <w:rsid w:val="00AF04E9"/>
    <w:pPr>
      <w:spacing w:before="100" w:beforeAutospacing="1" w:after="100" w:afterAutospacing="1"/>
    </w:pPr>
    <w:rPr>
      <w:rFonts w:ascii="Tahoma" w:hAnsi="Tahoma"/>
      <w:szCs w:val="20"/>
    </w:rPr>
  </w:style>
  <w:style w:type="character" w:customStyle="1" w:styleId="post-date">
    <w:name w:val="post-date"/>
    <w:basedOn w:val="DefaultParagraphFont"/>
    <w:rsid w:val="00AF04E9"/>
  </w:style>
  <w:style w:type="character" w:customStyle="1" w:styleId="articleauthor0">
    <w:name w:val="article_author"/>
    <w:basedOn w:val="DefaultParagraphFont"/>
    <w:rsid w:val="00AF04E9"/>
  </w:style>
  <w:style w:type="character" w:customStyle="1" w:styleId="articleissue">
    <w:name w:val="article_issue"/>
    <w:basedOn w:val="DefaultParagraphFont"/>
    <w:rsid w:val="00AF04E9"/>
  </w:style>
  <w:style w:type="character" w:customStyle="1" w:styleId="a-size-large">
    <w:name w:val="a-size-large"/>
    <w:basedOn w:val="DefaultParagraphFont"/>
    <w:rsid w:val="00AF04E9"/>
  </w:style>
  <w:style w:type="character" w:customStyle="1" w:styleId="a-size-medium">
    <w:name w:val="a-size-medium"/>
    <w:basedOn w:val="DefaultParagraphFont"/>
    <w:rsid w:val="00AF04E9"/>
  </w:style>
  <w:style w:type="character" w:customStyle="1" w:styleId="contribution">
    <w:name w:val="contribution"/>
    <w:basedOn w:val="DefaultParagraphFont"/>
    <w:rsid w:val="00AF04E9"/>
  </w:style>
  <w:style w:type="character" w:customStyle="1" w:styleId="a-color-secondary">
    <w:name w:val="a-color-secondary"/>
    <w:basedOn w:val="DefaultParagraphFont"/>
    <w:rsid w:val="00AF04E9"/>
  </w:style>
  <w:style w:type="paragraph" w:customStyle="1" w:styleId="sbyline">
    <w:name w:val="sbyline"/>
    <w:basedOn w:val="Normal"/>
    <w:qFormat/>
    <w:rsid w:val="00AF04E9"/>
    <w:pPr>
      <w:spacing w:before="100" w:beforeAutospacing="1" w:after="100" w:afterAutospacing="1"/>
    </w:pPr>
    <w:rPr>
      <w:rFonts w:ascii="Tahoma" w:hAnsi="Tahoma"/>
      <w:szCs w:val="20"/>
    </w:rPr>
  </w:style>
  <w:style w:type="character" w:customStyle="1" w:styleId="ui-author">
    <w:name w:val="ui-author"/>
    <w:basedOn w:val="DefaultParagraphFont"/>
    <w:rsid w:val="00AF04E9"/>
  </w:style>
  <w:style w:type="character" w:customStyle="1" w:styleId="ui-staffline">
    <w:name w:val="ui-staffline"/>
    <w:basedOn w:val="DefaultParagraphFont"/>
    <w:rsid w:val="00AF04E9"/>
  </w:style>
  <w:style w:type="paragraph" w:customStyle="1" w:styleId="promotion-tag-p">
    <w:name w:val="promotion-tag-p"/>
    <w:basedOn w:val="Normal"/>
    <w:qFormat/>
    <w:rsid w:val="00AF04E9"/>
    <w:pPr>
      <w:spacing w:before="100" w:beforeAutospacing="1" w:after="100" w:afterAutospacing="1"/>
    </w:pPr>
    <w:rPr>
      <w:rFonts w:ascii="Tahoma" w:hAnsi="Tahoma"/>
      <w:szCs w:val="20"/>
    </w:rPr>
  </w:style>
  <w:style w:type="character" w:customStyle="1" w:styleId="value">
    <w:name w:val="value"/>
    <w:basedOn w:val="DefaultParagraphFont"/>
    <w:rsid w:val="00AF04E9"/>
  </w:style>
  <w:style w:type="character" w:customStyle="1" w:styleId="specialissuelabel">
    <w:name w:val="specialissuelabel"/>
    <w:basedOn w:val="DefaultParagraphFont"/>
    <w:rsid w:val="00AF04E9"/>
  </w:style>
  <w:style w:type="character" w:customStyle="1" w:styleId="wp-smiley">
    <w:name w:val="wp-smiley"/>
    <w:basedOn w:val="DefaultParagraphFont"/>
    <w:rsid w:val="00AF04E9"/>
  </w:style>
  <w:style w:type="character" w:customStyle="1" w:styleId="artjournal">
    <w:name w:val="art_journal"/>
    <w:basedOn w:val="DefaultParagraphFont"/>
    <w:rsid w:val="00AF04E9"/>
  </w:style>
  <w:style w:type="character" w:customStyle="1" w:styleId="artdatevolumeissuepart">
    <w:name w:val="art_datevolumeissuepart"/>
    <w:basedOn w:val="DefaultParagraphFont"/>
    <w:rsid w:val="00AF04E9"/>
  </w:style>
  <w:style w:type="character" w:customStyle="1" w:styleId="artpages">
    <w:name w:val="art_pages"/>
    <w:basedOn w:val="DefaultParagraphFont"/>
    <w:rsid w:val="00AF04E9"/>
  </w:style>
  <w:style w:type="character" w:customStyle="1" w:styleId="singlehighlightclass">
    <w:name w:val="single_highlight_class"/>
    <w:basedOn w:val="DefaultParagraphFont"/>
    <w:rsid w:val="00AF04E9"/>
  </w:style>
  <w:style w:type="character" w:customStyle="1" w:styleId="degree">
    <w:name w:val="degree"/>
    <w:basedOn w:val="DefaultParagraphFont"/>
    <w:rsid w:val="00AF04E9"/>
  </w:style>
  <w:style w:type="character" w:customStyle="1" w:styleId="major">
    <w:name w:val="major"/>
    <w:basedOn w:val="DefaultParagraphFont"/>
    <w:rsid w:val="00AF04E9"/>
  </w:style>
  <w:style w:type="character" w:customStyle="1" w:styleId="views">
    <w:name w:val="views"/>
    <w:basedOn w:val="DefaultParagraphFont"/>
    <w:rsid w:val="00AF04E9"/>
  </w:style>
  <w:style w:type="character" w:customStyle="1" w:styleId="stmainservices">
    <w:name w:val="stmainservices"/>
    <w:basedOn w:val="DefaultParagraphFont"/>
    <w:rsid w:val="00AF04E9"/>
  </w:style>
  <w:style w:type="character" w:customStyle="1" w:styleId="stbubblehcount">
    <w:name w:val="stbubble_hcount"/>
    <w:basedOn w:val="DefaultParagraphFont"/>
    <w:rsid w:val="00AF04E9"/>
  </w:style>
  <w:style w:type="paragraph" w:customStyle="1" w:styleId="Document0">
    <w:name w:val="_Document"/>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SubHead1">
    <w:name w:val="_SubHead1"/>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SubHead2">
    <w:name w:val="_SubHead2"/>
    <w:basedOn w:val="Default"/>
    <w:next w:val="Default"/>
    <w:uiPriority w:val="99"/>
    <w:qFormat/>
    <w:rsid w:val="00AF04E9"/>
    <w:pPr>
      <w:widowControl w:val="0"/>
      <w:spacing w:after="0" w:line="240" w:lineRule="auto"/>
    </w:pPr>
    <w:rPr>
      <w:rFonts w:ascii="AKDPE C+ Utopia" w:eastAsiaTheme="minorEastAsia" w:hAnsi="AKDPE C+ Utopia" w:cs="Cambria"/>
      <w:sz w:val="24"/>
    </w:rPr>
  </w:style>
  <w:style w:type="paragraph" w:customStyle="1" w:styleId="collapsed-hide">
    <w:name w:val="collapsed-hide"/>
    <w:basedOn w:val="Normal"/>
    <w:qFormat/>
    <w:rsid w:val="00AF04E9"/>
    <w:pPr>
      <w:spacing w:before="100" w:beforeAutospacing="1" w:after="100" w:afterAutospacing="1"/>
    </w:pPr>
    <w:rPr>
      <w:rFonts w:ascii="Tahoma" w:hAnsi="Tahoma"/>
      <w:szCs w:val="20"/>
    </w:rPr>
  </w:style>
  <w:style w:type="paragraph" w:customStyle="1" w:styleId="odd">
    <w:name w:val="odd"/>
    <w:basedOn w:val="Normal"/>
    <w:qFormat/>
    <w:rsid w:val="00AF04E9"/>
    <w:pPr>
      <w:spacing w:before="100" w:beforeAutospacing="1" w:after="100" w:afterAutospacing="1"/>
    </w:pPr>
    <w:rPr>
      <w:rFonts w:ascii="Tahoma" w:hAnsi="Tahoma"/>
      <w:szCs w:val="20"/>
    </w:rPr>
  </w:style>
  <w:style w:type="character" w:customStyle="1" w:styleId="article-author">
    <w:name w:val="article-author"/>
    <w:basedOn w:val="DefaultParagraphFont"/>
    <w:rsid w:val="00AF04E9"/>
  </w:style>
  <w:style w:type="character" w:customStyle="1" w:styleId="tolocaltime">
    <w:name w:val="tolocaltime"/>
    <w:basedOn w:val="DefaultParagraphFont"/>
    <w:rsid w:val="00AF04E9"/>
  </w:style>
  <w:style w:type="character" w:customStyle="1" w:styleId="posted-on">
    <w:name w:val="posted-on"/>
    <w:basedOn w:val="DefaultParagraphFont"/>
    <w:rsid w:val="00AF04E9"/>
  </w:style>
  <w:style w:type="character" w:customStyle="1" w:styleId="even">
    <w:name w:val="even"/>
    <w:basedOn w:val="DefaultParagraphFont"/>
    <w:rsid w:val="00AF04E9"/>
  </w:style>
  <w:style w:type="paragraph" w:customStyle="1" w:styleId="volissue">
    <w:name w:val="volissue"/>
    <w:basedOn w:val="Normal"/>
    <w:qFormat/>
    <w:rsid w:val="00AF04E9"/>
    <w:pPr>
      <w:spacing w:before="100" w:beforeAutospacing="1" w:after="100" w:afterAutospacing="1"/>
    </w:pPr>
    <w:rPr>
      <w:rFonts w:ascii="Tahoma" w:hAnsi="Tahoma"/>
      <w:szCs w:val="20"/>
    </w:rPr>
  </w:style>
  <w:style w:type="character" w:customStyle="1" w:styleId="tChar">
    <w:name w:val="t Char"/>
    <w:rsid w:val="00AF04E9"/>
    <w:rPr>
      <w:rFonts w:ascii="Georgia" w:eastAsia="Times New Roman" w:hAnsi="Georgia" w:cs="Calibri"/>
      <w:b/>
      <w:lang w:val="x-none" w:eastAsia="x-none"/>
    </w:rPr>
  </w:style>
  <w:style w:type="paragraph" w:customStyle="1" w:styleId="BoldUnderlineChar20">
    <w:name w:val="BoldUnderline Char2"/>
    <w:link w:val="BoldUnderlineChar2Char"/>
    <w:qFormat/>
    <w:rsid w:val="00AF04E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F04E9"/>
    <w:rPr>
      <w:rFonts w:ascii="Times New Roman" w:eastAsia="Times New Roman" w:hAnsi="Times New Roman" w:cs="Times New Roman"/>
      <w:b/>
      <w:sz w:val="20"/>
      <w:u w:val="single"/>
    </w:rPr>
  </w:style>
  <w:style w:type="character" w:customStyle="1" w:styleId="UnderlineCharChar4">
    <w:name w:val="Underline Char Char4"/>
    <w:rsid w:val="00AF04E9"/>
    <w:rPr>
      <w:szCs w:val="24"/>
      <w:u w:val="single"/>
      <w:lang w:val="en-US" w:eastAsia="en-US" w:bidi="ar-SA"/>
    </w:rPr>
  </w:style>
  <w:style w:type="character" w:customStyle="1" w:styleId="BoldUnderlineCharChar3">
    <w:name w:val="BoldUnderline Char Char3"/>
    <w:rsid w:val="00AF04E9"/>
    <w:rPr>
      <w:b/>
      <w:szCs w:val="24"/>
      <w:u w:val="single"/>
      <w:lang w:val="en-US" w:eastAsia="en-US" w:bidi="ar-SA"/>
    </w:rPr>
  </w:style>
  <w:style w:type="character" w:customStyle="1" w:styleId="BoldUnderlineCharChar2">
    <w:name w:val="BoldUnderline Char Char2"/>
    <w:rsid w:val="00AF04E9"/>
    <w:rPr>
      <w:b/>
      <w:szCs w:val="24"/>
      <w:u w:val="single"/>
      <w:lang w:val="en-US" w:eastAsia="en-US" w:bidi="ar-SA"/>
    </w:rPr>
  </w:style>
  <w:style w:type="character" w:customStyle="1" w:styleId="i">
    <w:name w:val="i"/>
    <w:basedOn w:val="DefaultParagraphFont"/>
    <w:uiPriority w:val="99"/>
    <w:rsid w:val="00AF04E9"/>
  </w:style>
  <w:style w:type="character" w:customStyle="1" w:styleId="current-selection">
    <w:name w:val="current-selection"/>
    <w:basedOn w:val="DefaultParagraphFont"/>
    <w:rsid w:val="00AF04E9"/>
  </w:style>
  <w:style w:type="character" w:customStyle="1" w:styleId="aa">
    <w:name w:val="_"/>
    <w:basedOn w:val="DefaultParagraphFont"/>
    <w:rsid w:val="00AF04E9"/>
  </w:style>
  <w:style w:type="character" w:customStyle="1" w:styleId="messagecontent">
    <w:name w:val="message_content"/>
    <w:rsid w:val="00AF04E9"/>
  </w:style>
  <w:style w:type="paragraph" w:customStyle="1" w:styleId="BriefTitleWorks">
    <w:name w:val="Brief Title Works"/>
    <w:basedOn w:val="Heading1"/>
    <w:link w:val="BriefTitleWorksChar"/>
    <w:qFormat/>
    <w:rsid w:val="00AF04E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AF04E9"/>
    <w:rPr>
      <w:rFonts w:ascii="Georgia" w:eastAsia="Times New Roman" w:hAnsi="Georgia" w:cs="Arial"/>
      <w:b/>
      <w:bCs/>
      <w:kern w:val="32"/>
      <w:szCs w:val="32"/>
      <w:u w:val="single"/>
    </w:rPr>
  </w:style>
  <w:style w:type="character" w:customStyle="1" w:styleId="twelptblackblack1">
    <w:name w:val="twelptblackblack1"/>
    <w:basedOn w:val="DefaultParagraphFont"/>
    <w:rsid w:val="00AF04E9"/>
    <w:rPr>
      <w:rFonts w:ascii="Verdana" w:hAnsi="Verdana" w:hint="default"/>
      <w:color w:val="000000"/>
      <w:sz w:val="16"/>
      <w:szCs w:val="16"/>
    </w:rPr>
  </w:style>
  <w:style w:type="character" w:customStyle="1" w:styleId="Heading3CharCharCharChar1">
    <w:name w:val="Heading 3 Char Char Char Char1"/>
    <w:rsid w:val="00AF04E9"/>
    <w:rPr>
      <w:rFonts w:cs="Arial"/>
      <w:bCs/>
      <w:szCs w:val="26"/>
      <w:u w:val="single"/>
      <w:lang w:val="en-US" w:eastAsia="en-US" w:bidi="ar-SA"/>
    </w:rPr>
  </w:style>
  <w:style w:type="paragraph" w:customStyle="1" w:styleId="conintrotext">
    <w:name w:val="conintrotext"/>
    <w:basedOn w:val="Normal"/>
    <w:uiPriority w:val="99"/>
    <w:qFormat/>
    <w:rsid w:val="00AF04E9"/>
    <w:pPr>
      <w:spacing w:before="100" w:beforeAutospacing="1" w:after="100" w:afterAutospacing="1"/>
    </w:pPr>
    <w:rPr>
      <w:rFonts w:ascii="Georgia" w:eastAsia="Times New Roman" w:hAnsi="Georgia"/>
    </w:rPr>
  </w:style>
  <w:style w:type="character" w:customStyle="1" w:styleId="comment-body">
    <w:name w:val="comment-body"/>
    <w:rsid w:val="00AF04E9"/>
  </w:style>
  <w:style w:type="character" w:customStyle="1" w:styleId="UnderlineCharCharChar1">
    <w:name w:val="Underline Char Char Char1"/>
    <w:rsid w:val="00AF04E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F04E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F04E9"/>
    <w:rPr>
      <w:rFonts w:asciiTheme="minorHAnsi" w:eastAsia="MS Mincho" w:hAnsiTheme="minorHAnsi"/>
      <w:b/>
      <w:sz w:val="24"/>
      <w:szCs w:val="24"/>
      <w:u w:val="single"/>
    </w:rPr>
  </w:style>
  <w:style w:type="paragraph" w:customStyle="1" w:styleId="assert">
    <w:name w:val="assert"/>
    <w:basedOn w:val="Normal"/>
    <w:uiPriority w:val="99"/>
    <w:qFormat/>
    <w:rsid w:val="00AF04E9"/>
    <w:pPr>
      <w:spacing w:before="100" w:beforeAutospacing="1" w:after="100" w:afterAutospacing="1"/>
    </w:pPr>
    <w:rPr>
      <w:rFonts w:ascii="Georgia" w:eastAsia="Times New Roman" w:hAnsi="Georgia"/>
    </w:rPr>
  </w:style>
  <w:style w:type="paragraph" w:customStyle="1" w:styleId="center">
    <w:name w:val="center"/>
    <w:basedOn w:val="Normal"/>
    <w:uiPriority w:val="99"/>
    <w:qFormat/>
    <w:rsid w:val="00AF04E9"/>
    <w:pPr>
      <w:spacing w:before="100" w:beforeAutospacing="1" w:after="100" w:afterAutospacing="1"/>
    </w:pPr>
    <w:rPr>
      <w:rFonts w:ascii="Georgia" w:eastAsia="Times New Roman" w:hAnsi="Georgia"/>
    </w:rPr>
  </w:style>
  <w:style w:type="character" w:customStyle="1" w:styleId="UnderlineChar1Char">
    <w:name w:val="Underline Char1 Char"/>
    <w:rsid w:val="00AF04E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F04E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F04E9"/>
    <w:rPr>
      <w:rFonts w:asciiTheme="minorHAnsi" w:eastAsia="MS Mincho" w:hAnsiTheme="minorHAnsi"/>
      <w:b/>
      <w:sz w:val="24"/>
      <w:szCs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F04E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F04E9"/>
    <w:rPr>
      <w:rFonts w:asciiTheme="minorHAnsi" w:eastAsia="MS Mincho" w:hAnsiTheme="minorHAnsi"/>
      <w:b/>
      <w:sz w:val="24"/>
      <w:szCs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F04E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F04E9"/>
    <w:rPr>
      <w:rFonts w:asciiTheme="minorHAnsi" w:eastAsia="MS Mincho" w:hAnsiTheme="minorHAnsi"/>
      <w:b/>
      <w:sz w:val="24"/>
      <w:szCs w:val="24"/>
      <w:u w:val="single"/>
    </w:rPr>
  </w:style>
  <w:style w:type="paragraph" w:customStyle="1" w:styleId="StyleBoldandUnderlineChar11ptBorderSinglesolidline">
    <w:name w:val="Style Bold and Underline Char + 11 pt Border: : (Single solid line..."/>
    <w:link w:val="StyleBoldandUnderlineChar11ptBorderSinglesolidlineChar"/>
    <w:qFormat/>
    <w:rsid w:val="00AF04E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F04E9"/>
    <w:rPr>
      <w:rFonts w:eastAsia="Times New Roman"/>
      <w:b/>
      <w:bCs/>
      <w:sz w:val="22"/>
      <w:szCs w:val="20"/>
      <w:u w:val="single"/>
      <w:bdr w:val="single" w:sz="4" w:space="0" w:color="auto"/>
    </w:rPr>
  </w:style>
  <w:style w:type="paragraph" w:customStyle="1" w:styleId="StyleStyle4ArialNarrow9ptBold">
    <w:name w:val="Style Style4 + Arial Narrow 9 pt Bold"/>
    <w:basedOn w:val="Normal"/>
    <w:link w:val="StyleStyle4ArialNarrow9ptBoldChar"/>
    <w:qFormat/>
    <w:rsid w:val="00AF04E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F04E9"/>
    <w:rPr>
      <w:rFonts w:ascii="Georgia" w:eastAsia="Times New Roman" w:hAnsi="Georgia"/>
      <w:b/>
      <w:bCs/>
      <w:sz w:val="22"/>
      <w:szCs w:val="22"/>
      <w:u w:val="single"/>
    </w:rPr>
  </w:style>
  <w:style w:type="character" w:customStyle="1" w:styleId="StyleBoldandUnderlineCharChar29pt">
    <w:name w:val="Style Bold and Underline Char Char2 + 9 pt"/>
    <w:rsid w:val="00AF04E9"/>
    <w:rPr>
      <w:rFonts w:ascii="Times New Roman" w:hAnsi="Times New Roman"/>
      <w:b/>
      <w:bCs/>
      <w:noProof w:val="0"/>
      <w:sz w:val="20"/>
      <w:u w:val="single"/>
    </w:rPr>
  </w:style>
  <w:style w:type="character" w:customStyle="1" w:styleId="StyleUnderlineCharChar19pt">
    <w:name w:val="Style Underline Char Char1 + 9 pt"/>
    <w:rsid w:val="00AF04E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F04E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F04E9"/>
    <w:rPr>
      <w:rFonts w:ascii="Georgia" w:eastAsia="Times New Roman" w:hAnsi="Georgia"/>
      <w:b/>
      <w:smallCaps/>
      <w:sz w:val="24"/>
      <w:szCs w:val="24"/>
      <w:u w:val="single"/>
    </w:rPr>
  </w:style>
  <w:style w:type="character" w:customStyle="1" w:styleId="HiddenBlockHeaderChar">
    <w:name w:val="Hidden Block Header Char"/>
    <w:link w:val="HiddenBlockHeader"/>
    <w:rsid w:val="00AF04E9"/>
    <w:rPr>
      <w:rFonts w:ascii="Times New Roman" w:eastAsia="Times New Roman" w:hAnsi="Times New Roman" w:cs="Times New Roman"/>
      <w:b/>
      <w:sz w:val="28"/>
    </w:rPr>
  </w:style>
  <w:style w:type="character" w:customStyle="1" w:styleId="FifthChar">
    <w:name w:val="Fifth Char"/>
    <w:link w:val="Fifth"/>
    <w:uiPriority w:val="99"/>
    <w:rsid w:val="00AF04E9"/>
    <w:rPr>
      <w:rFonts w:ascii="Avenir LT Std 45 Book" w:eastAsia="Calibri" w:hAnsi="Avenir LT Std 45 Book"/>
      <w:sz w:val="22"/>
      <w:szCs w:val="22"/>
    </w:rPr>
  </w:style>
  <w:style w:type="paragraph" w:customStyle="1" w:styleId="Third">
    <w:name w:val="Third"/>
    <w:basedOn w:val="Normal"/>
    <w:link w:val="ThirdChar"/>
    <w:qFormat/>
    <w:rsid w:val="00AF04E9"/>
    <w:rPr>
      <w:rFonts w:ascii="Georgia" w:eastAsia="Times New Roman" w:hAnsi="Georgia"/>
      <w:b/>
      <w:u w:val="single"/>
      <w:lang w:val="x-none" w:eastAsia="x-none"/>
    </w:rPr>
  </w:style>
  <w:style w:type="character" w:customStyle="1" w:styleId="ThirdChar">
    <w:name w:val="Third Char"/>
    <w:link w:val="Third"/>
    <w:rsid w:val="00AF04E9"/>
    <w:rPr>
      <w:rFonts w:ascii="Georgia" w:eastAsia="Times New Roman" w:hAnsi="Georgia"/>
      <w:b/>
      <w:sz w:val="22"/>
      <w:szCs w:val="22"/>
      <w:u w:val="single"/>
      <w:lang w:val="x-none" w:eastAsia="x-none"/>
    </w:rPr>
  </w:style>
  <w:style w:type="character" w:customStyle="1" w:styleId="article-record-publication-volume-issue">
    <w:name w:val="article-record-publication-volume-issue"/>
    <w:rsid w:val="00AF04E9"/>
  </w:style>
  <w:style w:type="character" w:customStyle="1" w:styleId="NothingCharChar">
    <w:name w:val="Nothing Char Char"/>
    <w:link w:val="NothingCharCharChar"/>
    <w:rsid w:val="00AF04E9"/>
  </w:style>
  <w:style w:type="character" w:customStyle="1" w:styleId="DebateUnderlineBoldCharChar">
    <w:name w:val="Debate Underline Bold Char Char"/>
    <w:rsid w:val="00AF04E9"/>
    <w:rPr>
      <w:rFonts w:ascii="Georgia" w:eastAsia="Times New Roman" w:hAnsi="Georgia"/>
      <w:b/>
      <w:u w:val="thick"/>
    </w:rPr>
  </w:style>
  <w:style w:type="character" w:customStyle="1" w:styleId="resultbodyblack">
    <w:name w:val="resultbodyblack"/>
    <w:rsid w:val="00AF04E9"/>
    <w:rPr>
      <w:rFonts w:cs="Times New Roman"/>
    </w:rPr>
  </w:style>
  <w:style w:type="paragraph" w:customStyle="1" w:styleId="CiteSmallText">
    <w:name w:val="Cite Small Text"/>
    <w:basedOn w:val="Normal"/>
    <w:uiPriority w:val="99"/>
    <w:qFormat/>
    <w:rsid w:val="00AF04E9"/>
    <w:pPr>
      <w:widowControl w:val="0"/>
      <w:spacing w:after="200"/>
    </w:pPr>
    <w:rPr>
      <w:rFonts w:ascii="Helvetica Neue" w:hAnsi="Helvetica Neue"/>
      <w:b/>
      <w:sz w:val="18"/>
    </w:rPr>
  </w:style>
  <w:style w:type="character" w:customStyle="1" w:styleId="3TagCite">
    <w:name w:val="3 Tag/Cite"/>
    <w:rsid w:val="00AF04E9"/>
    <w:rPr>
      <w:rFonts w:ascii="Times New Roman" w:hAnsi="Times New Roman"/>
      <w:b/>
    </w:rPr>
  </w:style>
  <w:style w:type="character" w:customStyle="1" w:styleId="4Qualifications">
    <w:name w:val="4 Qualifications"/>
    <w:rsid w:val="00AF04E9"/>
    <w:rPr>
      <w:rFonts w:ascii="Times New Roman" w:hAnsi="Times New Roman"/>
      <w:sz w:val="19"/>
    </w:rPr>
  </w:style>
  <w:style w:type="character" w:customStyle="1" w:styleId="6Underlined">
    <w:name w:val="6 Underlined"/>
    <w:rsid w:val="00AF04E9"/>
    <w:rPr>
      <w:rFonts w:ascii="Times New Roman" w:hAnsi="Times New Roman"/>
      <w:b/>
      <w:sz w:val="21"/>
      <w:u w:val="single"/>
    </w:rPr>
  </w:style>
  <w:style w:type="paragraph" w:customStyle="1" w:styleId="Cards1CharChar">
    <w:name w:val="Cards1 Char Char"/>
    <w:basedOn w:val="Normal"/>
    <w:link w:val="Cards1CharCharChar"/>
    <w:qFormat/>
    <w:rsid w:val="00AF04E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F04E9"/>
    <w:rPr>
      <w:rFonts w:ascii="Georgia" w:eastAsiaTheme="minorHAnsi" w:hAnsi="Georgia"/>
      <w:sz w:val="22"/>
      <w:szCs w:val="22"/>
      <w:lang w:val="x-none"/>
    </w:rPr>
  </w:style>
  <w:style w:type="character" w:customStyle="1" w:styleId="nohighlighting">
    <w:name w:val="no highlighting"/>
    <w:rsid w:val="00AF04E9"/>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AF04E9"/>
    <w:rPr>
      <w:rFonts w:ascii="Georgia" w:hAnsi="Georgia"/>
      <w:color w:val="0000FF"/>
      <w:sz w:val="12"/>
      <w:u w:val="single"/>
    </w:rPr>
  </w:style>
  <w:style w:type="character" w:customStyle="1" w:styleId="SwagChar">
    <w:name w:val="Swag Char"/>
    <w:link w:val="Swag"/>
    <w:rsid w:val="00AF04E9"/>
    <w:rPr>
      <w:rFonts w:ascii="Georgia" w:eastAsiaTheme="minorHAnsi" w:hAnsi="Georgia"/>
      <w:color w:val="0000FF"/>
      <w:sz w:val="12"/>
      <w:szCs w:val="22"/>
      <w:u w:val="single"/>
    </w:rPr>
  </w:style>
  <w:style w:type="paragraph" w:customStyle="1" w:styleId="StyleUnderlineTimesNewRoman1">
    <w:name w:val="Style Underline + Times New Roman1"/>
    <w:link w:val="StyleUnderlineTimesNewRoman1Char"/>
    <w:qFormat/>
    <w:rsid w:val="00AF04E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F04E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qFormat/>
    <w:rsid w:val="00AF04E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F04E9"/>
    <w:rPr>
      <w:rFonts w:ascii="Calibri" w:eastAsia="Times New Roman" w:hAnsi="Calibri" w:cs="Times New Roman"/>
      <w:b/>
      <w:bCs/>
      <w:sz w:val="22"/>
      <w:u w:val="single"/>
    </w:rPr>
  </w:style>
  <w:style w:type="character" w:customStyle="1" w:styleId="CharChar61">
    <w:name w:val="Char Char61"/>
    <w:rsid w:val="00AF04E9"/>
    <w:rPr>
      <w:rFonts w:cs="Arial"/>
      <w:bCs/>
      <w:sz w:val="16"/>
      <w:szCs w:val="26"/>
      <w:lang w:val="en-US" w:eastAsia="en-US" w:bidi="ar-SA"/>
    </w:rPr>
  </w:style>
  <w:style w:type="paragraph" w:customStyle="1" w:styleId="subhead10">
    <w:name w:val="subhead1"/>
    <w:basedOn w:val="Normal"/>
    <w:uiPriority w:val="99"/>
    <w:qFormat/>
    <w:rsid w:val="00AF04E9"/>
    <w:pPr>
      <w:spacing w:before="100" w:beforeAutospacing="1" w:after="100" w:afterAutospacing="1"/>
    </w:pPr>
    <w:rPr>
      <w:rFonts w:ascii="Georgia" w:eastAsia="Times New Roman" w:hAnsi="Georgia"/>
    </w:rPr>
  </w:style>
  <w:style w:type="character" w:customStyle="1" w:styleId="styledate0">
    <w:name w:val="styledate"/>
    <w:rsid w:val="00AF04E9"/>
  </w:style>
  <w:style w:type="character" w:customStyle="1" w:styleId="BoldandUnderlineChar1">
    <w:name w:val="Bold and Underline Char1"/>
    <w:rsid w:val="00AF04E9"/>
    <w:rPr>
      <w:b/>
      <w:szCs w:val="24"/>
      <w:u w:val="single"/>
      <w:lang w:val="en-US" w:eastAsia="en-US" w:bidi="ar-SA"/>
    </w:rPr>
  </w:style>
  <w:style w:type="character" w:customStyle="1" w:styleId="BoldandUnderlineChar1Char2">
    <w:name w:val="Bold and Underline Char1 Char2"/>
    <w:rsid w:val="00AF04E9"/>
    <w:rPr>
      <w:b/>
      <w:szCs w:val="24"/>
      <w:u w:val="single"/>
      <w:lang w:val="en-US" w:eastAsia="en-US" w:bidi="ar-SA"/>
    </w:rPr>
  </w:style>
  <w:style w:type="character" w:customStyle="1" w:styleId="BoldandUnderlineCharChar1">
    <w:name w:val="Bold and Underline Char Char1"/>
    <w:rsid w:val="00AF04E9"/>
    <w:rPr>
      <w:b/>
      <w:szCs w:val="24"/>
      <w:u w:val="single"/>
      <w:lang w:val="en-US" w:eastAsia="en-US" w:bidi="ar-SA"/>
    </w:rPr>
  </w:style>
  <w:style w:type="character" w:customStyle="1" w:styleId="title-link-wrapper">
    <w:name w:val="title-link-wrapper"/>
    <w:rsid w:val="00AF04E9"/>
  </w:style>
  <w:style w:type="character" w:customStyle="1" w:styleId="medium-font">
    <w:name w:val="medium-font"/>
    <w:rsid w:val="00AF04E9"/>
  </w:style>
  <w:style w:type="paragraph" w:customStyle="1" w:styleId="abstract">
    <w:name w:val="abstract"/>
    <w:basedOn w:val="Normal"/>
    <w:uiPriority w:val="99"/>
    <w:qFormat/>
    <w:rsid w:val="00AF04E9"/>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AF04E9"/>
    <w:rPr>
      <w:rFonts w:ascii="Georgia" w:eastAsia="Times New Roman" w:hAnsi="Georgia"/>
      <w:b/>
      <w:bCs/>
      <w:u w:val="single"/>
    </w:rPr>
  </w:style>
  <w:style w:type="character" w:customStyle="1" w:styleId="StyleUnderlineChar11ptBold2Char">
    <w:name w:val="Style Underline Char + 11 pt Bold2 Char"/>
    <w:link w:val="StyleUnderlineChar11ptBold2"/>
    <w:rsid w:val="00AF04E9"/>
    <w:rPr>
      <w:rFonts w:ascii="Georgia" w:eastAsia="Times New Roman" w:hAnsi="Georgia"/>
      <w:b/>
      <w:bCs/>
      <w:sz w:val="22"/>
      <w:szCs w:val="22"/>
      <w:u w:val="single"/>
    </w:rPr>
  </w:style>
  <w:style w:type="character" w:customStyle="1" w:styleId="ReallySamllTextChar">
    <w:name w:val="ReallySamllText Char"/>
    <w:link w:val="ReallySamllText"/>
    <w:rsid w:val="00AF04E9"/>
    <w:rPr>
      <w:sz w:val="12"/>
    </w:rPr>
  </w:style>
  <w:style w:type="paragraph" w:customStyle="1" w:styleId="StyleStyleUnderlineTimesNewRoman11pt">
    <w:name w:val="Style Style Underline + Times New Roman + 11 pt"/>
    <w:basedOn w:val="Normal"/>
    <w:link w:val="StyleStyleUnderlineTimesNewRoman11ptChar"/>
    <w:qFormat/>
    <w:rsid w:val="00AF04E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F04E9"/>
    <w:rPr>
      <w:rFonts w:ascii="Georgia" w:eastAsia="Times New Roman" w:hAnsi="Georgia"/>
      <w:sz w:val="22"/>
      <w:szCs w:val="22"/>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F04E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F04E9"/>
    <w:rPr>
      <w:rFonts w:ascii="Georgia" w:eastAsia="Times New Roman" w:hAnsi="Georgia"/>
      <w:sz w:val="22"/>
      <w:szCs w:val="22"/>
      <w:u w:val="single"/>
    </w:rPr>
  </w:style>
  <w:style w:type="character" w:customStyle="1" w:styleId="authoraffil">
    <w:name w:val="authoraffil"/>
    <w:rsid w:val="00AF04E9"/>
  </w:style>
  <w:style w:type="character" w:customStyle="1" w:styleId="CharChar8">
    <w:name w:val="Char Char8"/>
    <w:rsid w:val="00AF04E9"/>
    <w:rPr>
      <w:rFonts w:ascii="Georgia" w:eastAsia="Times New Roman" w:hAnsi="Georgia"/>
      <w:b/>
      <w:bCs/>
      <w:sz w:val="30"/>
      <w:szCs w:val="28"/>
      <w:u w:val="single"/>
    </w:rPr>
  </w:style>
  <w:style w:type="character" w:customStyle="1" w:styleId="TagsCharCharCharChar">
    <w:name w:val="Tags Char Char Char Char"/>
    <w:rsid w:val="00AF04E9"/>
    <w:rPr>
      <w:rFonts w:ascii="Times New Roman" w:eastAsia="Times New Roman" w:hAnsi="Times New Roman" w:cs="Times New Roman"/>
      <w:b/>
      <w:sz w:val="24"/>
      <w:szCs w:val="24"/>
    </w:rPr>
  </w:style>
  <w:style w:type="character" w:customStyle="1" w:styleId="Citation1Char">
    <w:name w:val="Citation1 Char"/>
    <w:link w:val="Citation10"/>
    <w:locked/>
    <w:rsid w:val="00AF04E9"/>
    <w:rPr>
      <w:rFonts w:ascii="Georgia" w:hAnsi="Georgia"/>
      <w:b/>
      <w:u w:val="single"/>
    </w:rPr>
  </w:style>
  <w:style w:type="paragraph" w:customStyle="1" w:styleId="Citation10">
    <w:name w:val="Citation1"/>
    <w:basedOn w:val="Normal"/>
    <w:link w:val="Citation1Char"/>
    <w:qFormat/>
    <w:rsid w:val="00AF04E9"/>
    <w:rPr>
      <w:rFonts w:ascii="Georgia" w:eastAsiaTheme="minorEastAsia" w:hAnsi="Georgia"/>
      <w:b/>
      <w:sz w:val="24"/>
      <w:szCs w:val="24"/>
      <w:u w:val="single"/>
    </w:rPr>
  </w:style>
  <w:style w:type="character" w:customStyle="1" w:styleId="TaglineChar">
    <w:name w:val="Tagline Char"/>
    <w:link w:val="Tagline0"/>
    <w:locked/>
    <w:rsid w:val="00AF04E9"/>
    <w:rPr>
      <w:rFonts w:ascii="Calibri" w:eastAsiaTheme="minorHAnsi" w:hAnsi="Calibri"/>
      <w:b/>
      <w:sz w:val="26"/>
      <w:szCs w:val="22"/>
    </w:rPr>
  </w:style>
  <w:style w:type="paragraph" w:customStyle="1" w:styleId="NothingCharCharChar">
    <w:name w:val="Nothing Char Char Char"/>
    <w:link w:val="NothingCharChar"/>
    <w:qFormat/>
    <w:rsid w:val="00AF04E9"/>
    <w:pPr>
      <w:jc w:val="both"/>
    </w:pPr>
  </w:style>
  <w:style w:type="paragraph" w:customStyle="1" w:styleId="StyleLeft021">
    <w:name w:val="Style Left:  0.2&quot;1"/>
    <w:basedOn w:val="Normal"/>
    <w:uiPriority w:val="99"/>
    <w:qFormat/>
    <w:rsid w:val="00AF04E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F04E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F04E9"/>
    <w:rPr>
      <w:rFonts w:ascii="Georgia" w:eastAsia="Times New Roman" w:hAnsi="Georgia"/>
      <w:sz w:val="22"/>
      <w:szCs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F04E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F04E9"/>
    <w:rPr>
      <w:rFonts w:ascii="Georgia" w:eastAsia="Times New Roman" w:hAnsi="Georgia"/>
      <w:sz w:val="22"/>
      <w:szCs w:val="22"/>
      <w:u w:val="single"/>
      <w:bdr w:val="single" w:sz="4" w:space="0" w:color="auto"/>
    </w:rPr>
  </w:style>
  <w:style w:type="character" w:customStyle="1" w:styleId="boldcitationChar">
    <w:name w:val="bold citation Char"/>
    <w:rsid w:val="00AF04E9"/>
    <w:rPr>
      <w:rFonts w:ascii="Arial" w:hAnsi="Arial"/>
      <w:b/>
      <w:sz w:val="28"/>
      <w:szCs w:val="24"/>
      <w:u w:val="thick"/>
      <w:lang w:val="en-US" w:eastAsia="en-US" w:bidi="ar-SA"/>
    </w:rPr>
  </w:style>
  <w:style w:type="paragraph" w:customStyle="1" w:styleId="BlockTitle20">
    <w:name w:val="Block Title #2"/>
    <w:basedOn w:val="Normal"/>
    <w:qFormat/>
    <w:rsid w:val="00AF04E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1">
    <w:name w:val="Tagstyle"/>
    <w:basedOn w:val="Normal"/>
    <w:next w:val="Normal"/>
    <w:qFormat/>
    <w:rsid w:val="00AF04E9"/>
    <w:rPr>
      <w:rFonts w:ascii="Georgia" w:hAnsi="Georgia"/>
      <w:b/>
    </w:rPr>
  </w:style>
  <w:style w:type="character" w:customStyle="1" w:styleId="BoldunderlineChar5">
    <w:name w:val="Bold/underline Char"/>
    <w:link w:val="Boldunderline2"/>
    <w:rsid w:val="00AF04E9"/>
    <w:rPr>
      <w:rFonts w:eastAsia="SimSun"/>
      <w:b/>
      <w:u w:val="single"/>
      <w:lang w:eastAsia="zh-CN"/>
    </w:rPr>
  </w:style>
  <w:style w:type="character" w:customStyle="1" w:styleId="underlinetextchar0">
    <w:name w:val="underlinetextchar"/>
    <w:rsid w:val="00AF04E9"/>
  </w:style>
  <w:style w:type="character" w:customStyle="1" w:styleId="boldciteChar1">
    <w:name w:val="bold cite Char1"/>
    <w:rsid w:val="00AF04E9"/>
    <w:rPr>
      <w:b/>
      <w:sz w:val="28"/>
      <w:u w:val="thick" w:color="000000"/>
    </w:rPr>
  </w:style>
  <w:style w:type="character" w:customStyle="1" w:styleId="tagCharCharChar1">
    <w:name w:val="tag Char Char Char1"/>
    <w:rsid w:val="00AF04E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AF04E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F04E9"/>
    <w:rPr>
      <w:rFonts w:ascii="Times New Roman" w:hAnsi="Times New Roman" w:cs="Times New Roman"/>
      <w:sz w:val="18"/>
      <w:szCs w:val="18"/>
    </w:rPr>
  </w:style>
  <w:style w:type="character" w:customStyle="1" w:styleId="FontStyle57">
    <w:name w:val="Font Style57"/>
    <w:rsid w:val="00AF04E9"/>
    <w:rPr>
      <w:rFonts w:ascii="Georgia" w:hAnsi="Georgia" w:cs="Georgia"/>
      <w:b/>
      <w:bCs/>
      <w:sz w:val="14"/>
      <w:szCs w:val="14"/>
    </w:rPr>
  </w:style>
  <w:style w:type="character" w:customStyle="1" w:styleId="FontStyle89">
    <w:name w:val="Font Style89"/>
    <w:rsid w:val="00AF04E9"/>
    <w:rPr>
      <w:rFonts w:ascii="Times New Roman" w:hAnsi="Times New Roman" w:cs="Times New Roman"/>
      <w:b/>
      <w:bCs/>
      <w:smallCaps/>
      <w:spacing w:val="40"/>
      <w:sz w:val="16"/>
      <w:szCs w:val="16"/>
    </w:rPr>
  </w:style>
  <w:style w:type="character" w:customStyle="1" w:styleId="Mention4">
    <w:name w:val="Mention4"/>
    <w:basedOn w:val="DefaultParagraphFont"/>
    <w:uiPriority w:val="99"/>
    <w:semiHidden/>
    <w:unhideWhenUsed/>
    <w:rsid w:val="00AF04E9"/>
    <w:rPr>
      <w:color w:val="2B579A"/>
      <w:shd w:val="clear" w:color="auto" w:fill="E6E6E6"/>
    </w:rPr>
  </w:style>
  <w:style w:type="character" w:customStyle="1" w:styleId="m-895152127622952443gmail-style13ptbold">
    <w:name w:val="m_-895152127622952443gmail-style13ptbold"/>
    <w:basedOn w:val="DefaultParagraphFont"/>
    <w:rsid w:val="00AF04E9"/>
  </w:style>
  <w:style w:type="character" w:customStyle="1" w:styleId="m4133802843404377303gmail-style13ptbold">
    <w:name w:val="m_4133802843404377303gmail-style13ptbold"/>
    <w:basedOn w:val="DefaultParagraphFont"/>
    <w:rsid w:val="00AF04E9"/>
  </w:style>
  <w:style w:type="character" w:customStyle="1" w:styleId="m4133802843404377303gmail-styleunderline">
    <w:name w:val="m_4133802843404377303gmail-styleunderline"/>
    <w:basedOn w:val="DefaultParagraphFont"/>
    <w:rsid w:val="00AF04E9"/>
  </w:style>
  <w:style w:type="character" w:customStyle="1" w:styleId="m1864609289044096952gmail-style13ptbold">
    <w:name w:val="m_1864609289044096952gmail-style13ptbold"/>
    <w:basedOn w:val="DefaultParagraphFont"/>
    <w:rsid w:val="00AF04E9"/>
  </w:style>
  <w:style w:type="character" w:customStyle="1" w:styleId="m-2434640214339110092gmail-style13ptbold">
    <w:name w:val="m_-2434640214339110092gmail-style13ptbold"/>
    <w:basedOn w:val="DefaultParagraphFont"/>
    <w:rsid w:val="00AF04E9"/>
  </w:style>
  <w:style w:type="character" w:customStyle="1" w:styleId="m-2434640214339110092gmail-styleunderline">
    <w:name w:val="m_-2434640214339110092gmail-styleunderline"/>
    <w:basedOn w:val="DefaultParagraphFont"/>
    <w:rsid w:val="00AF04E9"/>
  </w:style>
  <w:style w:type="character" w:customStyle="1" w:styleId="articlepage-articlebody-firstletter">
    <w:name w:val="articlepage-articlebody-firstletter"/>
    <w:basedOn w:val="DefaultParagraphFont"/>
    <w:rsid w:val="00AF04E9"/>
  </w:style>
  <w:style w:type="character" w:customStyle="1" w:styleId="UnresolvedMention32">
    <w:name w:val="Unresolved Mention32"/>
    <w:basedOn w:val="DefaultParagraphFont"/>
    <w:uiPriority w:val="99"/>
    <w:semiHidden/>
    <w:unhideWhenUsed/>
    <w:rsid w:val="00AF04E9"/>
    <w:rPr>
      <w:color w:val="605E5C"/>
      <w:shd w:val="clear" w:color="auto" w:fill="E1DFDD"/>
    </w:rPr>
  </w:style>
  <w:style w:type="character" w:customStyle="1" w:styleId="m-2745674872889869693gmail-style13ptbold">
    <w:name w:val="m_-2745674872889869693gmail-style13ptbold"/>
    <w:basedOn w:val="DefaultParagraphFont"/>
    <w:rsid w:val="00AF04E9"/>
  </w:style>
  <w:style w:type="character" w:customStyle="1" w:styleId="m-2745674872889869693gmail-styleunderline">
    <w:name w:val="m_-2745674872889869693gmail-styleunderline"/>
    <w:basedOn w:val="DefaultParagraphFont"/>
    <w:rsid w:val="00AF04E9"/>
  </w:style>
  <w:style w:type="character" w:customStyle="1" w:styleId="UnresolvedMention31">
    <w:name w:val="Unresolved Mention31"/>
    <w:basedOn w:val="DefaultParagraphFont"/>
    <w:uiPriority w:val="99"/>
    <w:semiHidden/>
    <w:unhideWhenUsed/>
    <w:rsid w:val="00AF04E9"/>
    <w:rPr>
      <w:color w:val="808080"/>
      <w:shd w:val="clear" w:color="auto" w:fill="E6E6E6"/>
    </w:rPr>
  </w:style>
  <w:style w:type="character" w:customStyle="1" w:styleId="m-8082899869479211226gmail-styleunderline">
    <w:name w:val="m_-8082899869479211226gmail-styleunderline"/>
    <w:basedOn w:val="DefaultParagraphFont"/>
    <w:rsid w:val="00AF04E9"/>
  </w:style>
  <w:style w:type="paragraph" w:customStyle="1" w:styleId="NoteLevel23">
    <w:name w:val="Note Level 23"/>
    <w:basedOn w:val="Normal"/>
    <w:next w:val="Normal"/>
    <w:uiPriority w:val="99"/>
    <w:qFormat/>
    <w:rsid w:val="00AF04E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F04E9"/>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AF04E9"/>
    <w:pPr>
      <w:keepNext/>
      <w:ind w:left="288" w:right="288"/>
    </w:pPr>
    <w:rPr>
      <w:rFonts w:ascii="Georgia" w:eastAsia="MS Gothic" w:hAnsi="Georgia"/>
      <w:szCs w:val="20"/>
    </w:rPr>
  </w:style>
  <w:style w:type="character" w:customStyle="1" w:styleId="UnresolvedMention5">
    <w:name w:val="Unresolved Mention5"/>
    <w:basedOn w:val="DefaultParagraphFont"/>
    <w:uiPriority w:val="99"/>
    <w:unhideWhenUsed/>
    <w:rsid w:val="00AF04E9"/>
    <w:rPr>
      <w:color w:val="605E5C"/>
      <w:shd w:val="clear" w:color="auto" w:fill="E1DFDD"/>
    </w:rPr>
  </w:style>
  <w:style w:type="character" w:customStyle="1" w:styleId="UnresolvedMention6">
    <w:name w:val="Unresolved Mention6"/>
    <w:basedOn w:val="DefaultParagraphFont"/>
    <w:uiPriority w:val="99"/>
    <w:unhideWhenUsed/>
    <w:rsid w:val="00AF04E9"/>
    <w:rPr>
      <w:color w:val="605E5C"/>
      <w:shd w:val="clear" w:color="auto" w:fill="E1DFDD"/>
    </w:rPr>
  </w:style>
  <w:style w:type="character" w:customStyle="1" w:styleId="footnote">
    <w:name w:val="footnote"/>
    <w:basedOn w:val="DefaultParagraphFont"/>
    <w:rsid w:val="00AF04E9"/>
  </w:style>
  <w:style w:type="character" w:customStyle="1" w:styleId="hubidentifier">
    <w:name w:val="hub_identifier"/>
    <w:basedOn w:val="DefaultParagraphFont"/>
    <w:rsid w:val="00AF04E9"/>
  </w:style>
  <w:style w:type="paragraph" w:customStyle="1" w:styleId="standardeinzug">
    <w:name w:val="standardeinzug"/>
    <w:basedOn w:val="Normal"/>
    <w:rsid w:val="00AF04E9"/>
    <w:pPr>
      <w:spacing w:before="100" w:beforeAutospacing="1" w:after="100" w:afterAutospacing="1"/>
    </w:pPr>
    <w:rPr>
      <w:rFonts w:eastAsia="Times New Roman"/>
    </w:rPr>
  </w:style>
  <w:style w:type="paragraph" w:customStyle="1" w:styleId="aufzhlungnormal">
    <w:name w:val="aufzhlungnormal"/>
    <w:basedOn w:val="Normal"/>
    <w:rsid w:val="00AF04E9"/>
    <w:pPr>
      <w:spacing w:before="100" w:beforeAutospacing="1" w:after="100" w:afterAutospacing="1"/>
    </w:pPr>
    <w:rPr>
      <w:rFonts w:eastAsia="Times New Roman"/>
    </w:rPr>
  </w:style>
  <w:style w:type="character" w:customStyle="1" w:styleId="auszeichnungkursiv">
    <w:name w:val="auszeichnungkursiv"/>
    <w:basedOn w:val="DefaultParagraphFont"/>
    <w:rsid w:val="00AF04E9"/>
  </w:style>
  <w:style w:type="paragraph" w:customStyle="1" w:styleId="entrefilet">
    <w:name w:val="entrefilet"/>
    <w:basedOn w:val="Normal"/>
    <w:rsid w:val="00AF04E9"/>
    <w:pPr>
      <w:spacing w:before="100" w:beforeAutospacing="1" w:after="100" w:afterAutospacing="1"/>
    </w:pPr>
    <w:rPr>
      <w:rFonts w:eastAsia="Times New Roman"/>
    </w:rPr>
  </w:style>
  <w:style w:type="paragraph" w:customStyle="1" w:styleId="kapitelreferenzkopf">
    <w:name w:val="kapitelreferenzkopf"/>
    <w:basedOn w:val="Normal"/>
    <w:rsid w:val="00AF04E9"/>
    <w:pPr>
      <w:spacing w:before="100" w:beforeAutospacing="1" w:after="100" w:afterAutospacing="1"/>
    </w:pPr>
    <w:rPr>
      <w:rFonts w:eastAsia="Times New Roman"/>
    </w:rPr>
  </w:style>
  <w:style w:type="paragraph" w:customStyle="1" w:styleId="tabberschrift">
    <w:name w:val="tabberschrift"/>
    <w:basedOn w:val="Normal"/>
    <w:rsid w:val="00AF04E9"/>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AF04E9"/>
  </w:style>
  <w:style w:type="character" w:customStyle="1" w:styleId="m-268162420547309261gmail-stylestylebold12pt">
    <w:name w:val="m_-268162420547309261gmail-stylestylebold12pt"/>
    <w:basedOn w:val="DefaultParagraphFont"/>
    <w:rsid w:val="00AF04E9"/>
  </w:style>
  <w:style w:type="character" w:customStyle="1" w:styleId="m-268162420547309261gmail-styleboldunderline">
    <w:name w:val="m_-268162420547309261gmail-styleboldunderline"/>
    <w:basedOn w:val="DefaultParagraphFont"/>
    <w:rsid w:val="00AF04E9"/>
  </w:style>
  <w:style w:type="character" w:customStyle="1" w:styleId="m-5621139387307470627gmail-style13ptbold">
    <w:name w:val="m_-5621139387307470627gmail-style13ptbold"/>
    <w:basedOn w:val="DefaultParagraphFont"/>
    <w:rsid w:val="00AF04E9"/>
  </w:style>
  <w:style w:type="character" w:customStyle="1" w:styleId="m-5621139387307470627gmail-styleunderline">
    <w:name w:val="m_-5621139387307470627gmail-styleunderline"/>
    <w:basedOn w:val="DefaultParagraphFont"/>
    <w:rsid w:val="00AF04E9"/>
  </w:style>
  <w:style w:type="character" w:customStyle="1" w:styleId="m-4930835733434609408gmail-style13ptbold">
    <w:name w:val="m_-4930835733434609408gmail-style13ptbold"/>
    <w:basedOn w:val="DefaultParagraphFont"/>
    <w:rsid w:val="00AF04E9"/>
  </w:style>
  <w:style w:type="character" w:customStyle="1" w:styleId="m-4930835733434609408gmail-styleunderline">
    <w:name w:val="m_-4930835733434609408gmail-styleunderline"/>
    <w:basedOn w:val="DefaultParagraphFont"/>
    <w:rsid w:val="00AF04E9"/>
  </w:style>
  <w:style w:type="character" w:customStyle="1" w:styleId="m-2456650549122369157gmail-style13ptbold">
    <w:name w:val="m_-2456650549122369157gmail-style13ptbold"/>
    <w:basedOn w:val="DefaultParagraphFont"/>
    <w:rsid w:val="00AF04E9"/>
  </w:style>
  <w:style w:type="character" w:customStyle="1" w:styleId="m-2456650549122369157gmail-styleunderline">
    <w:name w:val="m_-2456650549122369157gmail-styleunderline"/>
    <w:basedOn w:val="DefaultParagraphFont"/>
    <w:rsid w:val="00AF04E9"/>
  </w:style>
  <w:style w:type="character" w:customStyle="1" w:styleId="hvr">
    <w:name w:val="hvr"/>
    <w:basedOn w:val="DefaultParagraphFont"/>
    <w:rsid w:val="00AF04E9"/>
  </w:style>
  <w:style w:type="character" w:customStyle="1" w:styleId="m-3350902899047358468gmail-styleunderline">
    <w:name w:val="m_-3350902899047358468gmail-styleunderline"/>
    <w:basedOn w:val="DefaultParagraphFont"/>
    <w:rsid w:val="00AF04E9"/>
  </w:style>
  <w:style w:type="paragraph" w:customStyle="1" w:styleId="Style5pt">
    <w:name w:val="Style 5 pt"/>
    <w:basedOn w:val="Normal"/>
    <w:link w:val="Style5ptChar"/>
    <w:rsid w:val="00AF04E9"/>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AF04E9"/>
    <w:rPr>
      <w:rFonts w:ascii="Avenir LT Std 45 Book" w:eastAsia="Times New Roman" w:hAnsi="Avenir LT Std 45 Book"/>
      <w:sz w:val="10"/>
      <w:szCs w:val="10"/>
    </w:rPr>
  </w:style>
  <w:style w:type="character" w:customStyle="1" w:styleId="m462447500549623171gmail-style13ptbold">
    <w:name w:val="m_462447500549623171gmail-style13ptbold"/>
    <w:basedOn w:val="DefaultParagraphFont"/>
    <w:rsid w:val="00AF04E9"/>
  </w:style>
  <w:style w:type="paragraph" w:customStyle="1" w:styleId="m462447500549623171gmail-msonormal">
    <w:name w:val="m_462447500549623171gmail-msonormal"/>
    <w:basedOn w:val="Normal"/>
    <w:uiPriority w:val="99"/>
    <w:rsid w:val="00AF04E9"/>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AF04E9"/>
  </w:style>
  <w:style w:type="character" w:customStyle="1" w:styleId="arttitle">
    <w:name w:val="art_title"/>
    <w:basedOn w:val="DefaultParagraphFont"/>
    <w:rsid w:val="00AF04E9"/>
  </w:style>
  <w:style w:type="character" w:customStyle="1" w:styleId="serialtitle">
    <w:name w:val="serial_title"/>
    <w:basedOn w:val="DefaultParagraphFont"/>
    <w:rsid w:val="00AF04E9"/>
  </w:style>
  <w:style w:type="character" w:customStyle="1" w:styleId="headingnumber">
    <w:name w:val="headingnumber"/>
    <w:basedOn w:val="DefaultParagraphFont"/>
    <w:rsid w:val="00AF04E9"/>
  </w:style>
  <w:style w:type="character" w:customStyle="1" w:styleId="internalref">
    <w:name w:val="internalref"/>
    <w:basedOn w:val="DefaultParagraphFont"/>
    <w:rsid w:val="00AF04E9"/>
  </w:style>
  <w:style w:type="paragraph" w:customStyle="1" w:styleId="Analyitc">
    <w:name w:val="Analyitc"/>
    <w:basedOn w:val="Normal"/>
    <w:uiPriority w:val="4"/>
    <w:qFormat/>
    <w:rsid w:val="00AF04E9"/>
    <w:rPr>
      <w:rFonts w:ascii="Avenir LT Std 45 Book" w:hAnsi="Avenir LT Std 45 Book"/>
      <w:b/>
      <w:color w:val="0070C0"/>
      <w:sz w:val="28"/>
    </w:rPr>
  </w:style>
  <w:style w:type="character" w:customStyle="1" w:styleId="m7113523068278247331gmail-style13ptbold">
    <w:name w:val="m_7113523068278247331gmail-style13ptbold"/>
    <w:basedOn w:val="DefaultParagraphFont"/>
    <w:rsid w:val="00AF04E9"/>
  </w:style>
  <w:style w:type="character" w:customStyle="1" w:styleId="m7113523068278247331gmail-underline">
    <w:name w:val="m_7113523068278247331gmail-underline"/>
    <w:basedOn w:val="DefaultParagraphFont"/>
    <w:rsid w:val="00AF04E9"/>
  </w:style>
  <w:style w:type="character" w:customStyle="1" w:styleId="m7113523068278247331gmail-styleunderline">
    <w:name w:val="m_7113523068278247331gmail-styleunderline"/>
    <w:basedOn w:val="DefaultParagraphFont"/>
    <w:rsid w:val="00AF04E9"/>
  </w:style>
  <w:style w:type="paragraph" w:customStyle="1" w:styleId="Caption40">
    <w:name w:val="Caption4"/>
    <w:basedOn w:val="Normal"/>
    <w:uiPriority w:val="99"/>
    <w:qFormat/>
    <w:rsid w:val="00AF04E9"/>
    <w:pPr>
      <w:spacing w:before="100" w:beforeAutospacing="1" w:after="100" w:afterAutospacing="1"/>
    </w:pPr>
    <w:rPr>
      <w:rFonts w:eastAsia="Times New Roman"/>
    </w:rPr>
  </w:style>
  <w:style w:type="character" w:customStyle="1" w:styleId="enhanced-reference">
    <w:name w:val="enhanced-reference"/>
    <w:basedOn w:val="DefaultParagraphFont"/>
    <w:rsid w:val="00AF04E9"/>
  </w:style>
  <w:style w:type="character" w:customStyle="1" w:styleId="ff1">
    <w:name w:val="ff1"/>
    <w:basedOn w:val="DefaultParagraphFont"/>
    <w:rsid w:val="00AF04E9"/>
  </w:style>
  <w:style w:type="character" w:customStyle="1" w:styleId="ff2">
    <w:name w:val="ff2"/>
    <w:basedOn w:val="DefaultParagraphFont"/>
    <w:rsid w:val="00AF04E9"/>
  </w:style>
  <w:style w:type="character" w:customStyle="1" w:styleId="display">
    <w:name w:val="display"/>
    <w:basedOn w:val="DefaultParagraphFont"/>
    <w:rsid w:val="00AF04E9"/>
  </w:style>
  <w:style w:type="character" w:customStyle="1" w:styleId="m2030095631327626865gmail-style13ptbold">
    <w:name w:val="m_2030095631327626865gmail-style13ptbold"/>
    <w:basedOn w:val="DefaultParagraphFont"/>
    <w:rsid w:val="00AF04E9"/>
  </w:style>
  <w:style w:type="character" w:customStyle="1" w:styleId="m2030095631327626865gmail-styleunderline">
    <w:name w:val="m_2030095631327626865gmail-styleunderline"/>
    <w:basedOn w:val="DefaultParagraphFont"/>
    <w:rsid w:val="00AF04E9"/>
  </w:style>
  <w:style w:type="paragraph" w:customStyle="1" w:styleId="m4240400669014671728gmail-msonormal">
    <w:name w:val="m_4240400669014671728gmail-msonormal"/>
    <w:basedOn w:val="Normal"/>
    <w:rsid w:val="00AF04E9"/>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AF04E9"/>
  </w:style>
  <w:style w:type="character" w:customStyle="1" w:styleId="tweetinfo-heartstat">
    <w:name w:val="tweetinfo-heartstat"/>
    <w:basedOn w:val="DefaultParagraphFont"/>
    <w:rsid w:val="00AF04E9"/>
  </w:style>
  <w:style w:type="paragraph" w:customStyle="1" w:styleId="Pol">
    <w:name w:val="Pol"/>
    <w:basedOn w:val="Heading2"/>
    <w:uiPriority w:val="99"/>
    <w:qFormat/>
    <w:rsid w:val="00AF04E9"/>
  </w:style>
  <w:style w:type="paragraph" w:customStyle="1" w:styleId="headline-title">
    <w:name w:val="headline-title"/>
    <w:basedOn w:val="Normal"/>
    <w:qFormat/>
    <w:rsid w:val="00AF04E9"/>
    <w:pPr>
      <w:spacing w:before="100" w:beforeAutospacing="1" w:after="100" w:afterAutospacing="1"/>
    </w:pPr>
    <w:rPr>
      <w:rFonts w:ascii="Avenir LT Std 45 Book" w:hAnsi="Avenir LT Std 45 Book"/>
    </w:rPr>
  </w:style>
  <w:style w:type="character" w:customStyle="1" w:styleId="link">
    <w:name w:val="link"/>
    <w:basedOn w:val="DefaultParagraphFont"/>
    <w:rsid w:val="00AF04E9"/>
  </w:style>
  <w:style w:type="paragraph" w:customStyle="1" w:styleId="xhead">
    <w:name w:val="xhead"/>
    <w:basedOn w:val="Normal"/>
    <w:qFormat/>
    <w:rsid w:val="00AF04E9"/>
    <w:pPr>
      <w:spacing w:before="100" w:beforeAutospacing="1" w:after="100" w:afterAutospacing="1"/>
    </w:pPr>
    <w:rPr>
      <w:rFonts w:ascii="Avenir LT Std 45 Book" w:hAnsi="Avenir LT Std 45 Book"/>
    </w:rPr>
  </w:style>
  <w:style w:type="paragraph" w:customStyle="1" w:styleId="headlinemeta">
    <w:name w:val="headline_meta"/>
    <w:basedOn w:val="Normal"/>
    <w:qFormat/>
    <w:rsid w:val="00AF04E9"/>
    <w:pPr>
      <w:spacing w:before="100" w:beforeAutospacing="1" w:after="100" w:afterAutospacing="1"/>
    </w:pPr>
    <w:rPr>
      <w:rFonts w:ascii="Times" w:hAnsi="Times"/>
      <w:szCs w:val="20"/>
    </w:rPr>
  </w:style>
  <w:style w:type="paragraph" w:customStyle="1" w:styleId="bodyintro">
    <w:name w:val="bodyintro"/>
    <w:basedOn w:val="Normal"/>
    <w:uiPriority w:val="99"/>
    <w:qFormat/>
    <w:rsid w:val="00AF04E9"/>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AF04E9"/>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AF04E9"/>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AF04E9"/>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AF04E9"/>
    <w:pPr>
      <w:widowControl w:val="0"/>
      <w:spacing w:after="0" w:line="241" w:lineRule="atLeast"/>
    </w:pPr>
    <w:rPr>
      <w:rFonts w:ascii="Gill Sans" w:eastAsiaTheme="minorEastAsia" w:hAnsi="Gill Sans" w:cs="Times New Roman"/>
    </w:rPr>
  </w:style>
  <w:style w:type="paragraph" w:customStyle="1" w:styleId="Pa14">
    <w:name w:val="Pa14"/>
    <w:basedOn w:val="Default"/>
    <w:next w:val="Default"/>
    <w:uiPriority w:val="99"/>
    <w:qFormat/>
    <w:rsid w:val="00AF04E9"/>
    <w:pPr>
      <w:widowControl w:val="0"/>
      <w:spacing w:after="0" w:line="241" w:lineRule="atLeast"/>
    </w:pPr>
    <w:rPr>
      <w:rFonts w:ascii="Adobe Garamond Pro" w:eastAsiaTheme="minorEastAsia" w:hAnsi="Adobe Garamond Pro" w:cs="Times New Roman"/>
    </w:rPr>
  </w:style>
  <w:style w:type="paragraph" w:customStyle="1" w:styleId="pagpag1">
    <w:name w:val="pagpag1"/>
    <w:basedOn w:val="Normal"/>
    <w:uiPriority w:val="99"/>
    <w:qFormat/>
    <w:rsid w:val="00AF04E9"/>
    <w:pPr>
      <w:spacing w:before="100" w:beforeAutospacing="1" w:after="100" w:afterAutospacing="1"/>
    </w:pPr>
    <w:rPr>
      <w:rFonts w:ascii="Times" w:hAnsi="Times"/>
      <w:szCs w:val="20"/>
    </w:rPr>
  </w:style>
  <w:style w:type="paragraph" w:customStyle="1" w:styleId="pagpag2">
    <w:name w:val="pagpag2"/>
    <w:basedOn w:val="Normal"/>
    <w:uiPriority w:val="99"/>
    <w:qFormat/>
    <w:rsid w:val="00AF04E9"/>
    <w:pPr>
      <w:spacing w:before="100" w:beforeAutospacing="1" w:after="100" w:afterAutospacing="1"/>
    </w:pPr>
    <w:rPr>
      <w:rFonts w:ascii="Times" w:hAnsi="Times"/>
      <w:szCs w:val="20"/>
    </w:rPr>
  </w:style>
  <w:style w:type="paragraph" w:customStyle="1" w:styleId="pagpag3">
    <w:name w:val="pagpag3"/>
    <w:basedOn w:val="Normal"/>
    <w:uiPriority w:val="99"/>
    <w:qFormat/>
    <w:rsid w:val="00AF04E9"/>
    <w:pPr>
      <w:spacing w:before="100" w:beforeAutospacing="1" w:after="100" w:afterAutospacing="1"/>
    </w:pPr>
    <w:rPr>
      <w:rFonts w:ascii="Times" w:hAnsi="Times"/>
      <w:szCs w:val="20"/>
    </w:rPr>
  </w:style>
  <w:style w:type="paragraph" w:customStyle="1" w:styleId="lastupdated">
    <w:name w:val="lastupdated"/>
    <w:basedOn w:val="Normal"/>
    <w:qFormat/>
    <w:rsid w:val="00AF04E9"/>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AF04E9"/>
    <w:pPr>
      <w:spacing w:before="100" w:beforeAutospacing="1" w:after="100" w:afterAutospacing="1"/>
    </w:pPr>
    <w:rPr>
      <w:rFonts w:ascii="Times" w:hAnsi="Times"/>
      <w:szCs w:val="20"/>
    </w:rPr>
  </w:style>
  <w:style w:type="paragraph" w:customStyle="1" w:styleId="Block1">
    <w:name w:val="Block1"/>
    <w:basedOn w:val="Normal"/>
    <w:next w:val="Normal"/>
    <w:uiPriority w:val="3"/>
    <w:qFormat/>
    <w:rsid w:val="00AF04E9"/>
    <w:pPr>
      <w:keepNext/>
      <w:keepLines/>
      <w:pageBreakBefore/>
      <w:spacing w:before="200"/>
      <w:jc w:val="center"/>
      <w:outlineLvl w:val="2"/>
    </w:pPr>
    <w:rPr>
      <w:rFonts w:ascii="Avenir LT Std 45 Book" w:hAnsi="Avenir LT Std 45 Book"/>
      <w:b/>
      <w:bCs/>
      <w:sz w:val="32"/>
      <w:u w:val="single"/>
    </w:rPr>
  </w:style>
  <w:style w:type="paragraph" w:customStyle="1" w:styleId="Hat1">
    <w:name w:val="Hat1"/>
    <w:basedOn w:val="Normal"/>
    <w:next w:val="Normal"/>
    <w:uiPriority w:val="2"/>
    <w:qFormat/>
    <w:rsid w:val="00AF04E9"/>
    <w:pPr>
      <w:keepNext/>
      <w:keepLines/>
      <w:pageBreakBefore/>
      <w:spacing w:before="480"/>
      <w:jc w:val="center"/>
      <w:outlineLvl w:val="1"/>
    </w:pPr>
    <w:rPr>
      <w:rFonts w:ascii="Avenir LT Std 45 Book" w:hAnsi="Avenir LT Std 45 Book"/>
      <w:b/>
      <w:bCs/>
      <w:sz w:val="44"/>
      <w:szCs w:val="26"/>
      <w:u w:val="double"/>
    </w:rPr>
  </w:style>
  <w:style w:type="paragraph" w:customStyle="1" w:styleId="ReadCharCh1">
    <w:name w:val="Read Char Ch1"/>
    <w:basedOn w:val="Normal"/>
    <w:next w:val="Normal"/>
    <w:uiPriority w:val="3"/>
    <w:qFormat/>
    <w:rsid w:val="00AF04E9"/>
    <w:pPr>
      <w:keepNext/>
      <w:keepLines/>
      <w:pageBreakBefore/>
      <w:spacing w:before="200"/>
      <w:jc w:val="center"/>
      <w:outlineLvl w:val="2"/>
    </w:pPr>
    <w:rPr>
      <w:rFonts w:ascii="Avenir LT Std 45 Book" w:hAnsi="Avenir LT Std 45 Book"/>
      <w:b/>
      <w:bCs/>
      <w:sz w:val="32"/>
      <w:u w:val="single"/>
    </w:rPr>
  </w:style>
  <w:style w:type="paragraph" w:customStyle="1" w:styleId="smalltext10">
    <w:name w:val="small text1"/>
    <w:basedOn w:val="Normal"/>
    <w:next w:val="Normal"/>
    <w:uiPriority w:val="4"/>
    <w:qFormat/>
    <w:rsid w:val="00AF04E9"/>
    <w:pPr>
      <w:keepNext/>
      <w:keepLines/>
      <w:spacing w:before="200"/>
      <w:outlineLvl w:val="3"/>
    </w:pPr>
    <w:rPr>
      <w:rFonts w:ascii="Avenir LT Std 45 Book" w:hAnsi="Avenir LT Std 45 Book"/>
      <w:b/>
      <w:bCs/>
      <w:iCs/>
      <w:sz w:val="26"/>
    </w:rPr>
  </w:style>
  <w:style w:type="paragraph" w:customStyle="1" w:styleId="DocumentMap1">
    <w:name w:val="Document Map1"/>
    <w:basedOn w:val="Normal"/>
    <w:next w:val="DocumentMap"/>
    <w:uiPriority w:val="99"/>
    <w:semiHidden/>
    <w:qFormat/>
    <w:rsid w:val="00AF04E9"/>
    <w:rPr>
      <w:rFonts w:ascii="Lucida Grande" w:eastAsia="Cambria" w:hAnsi="Lucida Grande"/>
    </w:rPr>
  </w:style>
  <w:style w:type="paragraph" w:customStyle="1" w:styleId="Pa16">
    <w:name w:val="Pa16"/>
    <w:basedOn w:val="Default"/>
    <w:next w:val="Default"/>
    <w:uiPriority w:val="99"/>
    <w:qFormat/>
    <w:rsid w:val="00AF04E9"/>
    <w:pPr>
      <w:spacing w:after="0" w:line="161" w:lineRule="atLeast"/>
    </w:pPr>
    <w:rPr>
      <w:rFonts w:ascii="Adobe Garamond Pro" w:eastAsiaTheme="minorHAnsi" w:hAnsi="Adobe Garamond Pro" w:cstheme="minorBidi"/>
    </w:rPr>
  </w:style>
  <w:style w:type="paragraph" w:customStyle="1" w:styleId="wp-media-credit">
    <w:name w:val="wp-media-credit"/>
    <w:basedOn w:val="Normal"/>
    <w:uiPriority w:val="99"/>
    <w:qFormat/>
    <w:rsid w:val="00AF04E9"/>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AF04E9"/>
    <w:pPr>
      <w:spacing w:after="0" w:line="201" w:lineRule="atLeast"/>
    </w:pPr>
    <w:rPr>
      <w:rFonts w:ascii="Helvetica LT Std" w:eastAsiaTheme="minorHAnsi" w:hAnsi="Helvetica LT Std" w:cstheme="minorBidi"/>
    </w:rPr>
  </w:style>
  <w:style w:type="paragraph" w:customStyle="1" w:styleId="Pa172">
    <w:name w:val="Pa17+2"/>
    <w:basedOn w:val="Default"/>
    <w:next w:val="Default"/>
    <w:uiPriority w:val="99"/>
    <w:qFormat/>
    <w:rsid w:val="00AF04E9"/>
    <w:pPr>
      <w:spacing w:after="0" w:line="201" w:lineRule="atLeast"/>
    </w:pPr>
    <w:rPr>
      <w:rFonts w:ascii="Helvetica LT Std" w:eastAsiaTheme="minorHAnsi" w:hAnsi="Helvetica LT Std" w:cstheme="minorBidi"/>
    </w:rPr>
  </w:style>
  <w:style w:type="paragraph" w:customStyle="1" w:styleId="CardTextUnderlined">
    <w:name w:val="Card Text Underlined"/>
    <w:basedOn w:val="Normal"/>
    <w:qFormat/>
    <w:rsid w:val="00AF04E9"/>
    <w:rPr>
      <w:rFonts w:ascii="Avenir LT Std 45 Book" w:hAnsi="Avenir LT Std 45 Book"/>
      <w:u w:val="single"/>
    </w:rPr>
  </w:style>
  <w:style w:type="paragraph" w:customStyle="1" w:styleId="Number">
    <w:name w:val="Number"/>
    <w:basedOn w:val="Heading2"/>
    <w:qFormat/>
    <w:rsid w:val="00AF04E9"/>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paragraph" w:customStyle="1" w:styleId="StyleHeading4TagBigcardNotBold">
    <w:name w:val="Style Heading 4TagBig card + Not Bold"/>
    <w:basedOn w:val="Heading4"/>
    <w:qFormat/>
    <w:rsid w:val="00AF04E9"/>
    <w:rPr>
      <w:bCs/>
      <w:iCs w:val="0"/>
    </w:rPr>
  </w:style>
  <w:style w:type="character" w:customStyle="1" w:styleId="viewstorydateline">
    <w:name w:val="viewstorydateline"/>
    <w:basedOn w:val="DefaultParagraphFont"/>
    <w:rsid w:val="00AF04E9"/>
  </w:style>
  <w:style w:type="character" w:customStyle="1" w:styleId="meta-sep">
    <w:name w:val="meta-sep"/>
    <w:basedOn w:val="DefaultParagraphFont"/>
    <w:rsid w:val="00AF04E9"/>
  </w:style>
  <w:style w:type="character" w:customStyle="1" w:styleId="A19">
    <w:name w:val="A19"/>
    <w:uiPriority w:val="99"/>
    <w:rsid w:val="00AF04E9"/>
    <w:rPr>
      <w:rFonts w:ascii="Georgia" w:hAnsi="Georgia" w:cs="Georgia" w:hint="default"/>
      <w:color w:val="000000"/>
      <w:sz w:val="20"/>
      <w:szCs w:val="20"/>
      <w:u w:val="single"/>
    </w:rPr>
  </w:style>
  <w:style w:type="character" w:customStyle="1" w:styleId="A13">
    <w:name w:val="A13"/>
    <w:uiPriority w:val="99"/>
    <w:rsid w:val="00AF04E9"/>
    <w:rPr>
      <w:rFonts w:ascii="Georgia" w:hAnsi="Georgia" w:cs="Georgia" w:hint="default"/>
      <w:color w:val="000000"/>
      <w:sz w:val="11"/>
      <w:szCs w:val="11"/>
    </w:rPr>
  </w:style>
  <w:style w:type="character" w:customStyle="1" w:styleId="ontext">
    <w:name w:val="ontext"/>
    <w:basedOn w:val="DefaultParagraphFont"/>
    <w:rsid w:val="00AF04E9"/>
  </w:style>
  <w:style w:type="character" w:customStyle="1" w:styleId="StyleLatinBaskervilleUnderline">
    <w:name w:val="Style (Latin) Baskerville Underline"/>
    <w:basedOn w:val="DefaultParagraphFont"/>
    <w:rsid w:val="00AF04E9"/>
    <w:rPr>
      <w:rFonts w:ascii="Baskerville" w:hAnsi="Baskerville" w:hint="default"/>
      <w:sz w:val="26"/>
      <w:u w:val="single"/>
    </w:rPr>
  </w:style>
  <w:style w:type="character" w:customStyle="1" w:styleId="archive-title">
    <w:name w:val="archive-title"/>
    <w:basedOn w:val="DefaultParagraphFont"/>
    <w:rsid w:val="00AF04E9"/>
  </w:style>
  <w:style w:type="character" w:customStyle="1" w:styleId="imgleft">
    <w:name w:val="imgleft"/>
    <w:basedOn w:val="DefaultParagraphFont"/>
    <w:rsid w:val="00AF04E9"/>
  </w:style>
  <w:style w:type="character" w:customStyle="1" w:styleId="imgcenter">
    <w:name w:val="imgcenter"/>
    <w:basedOn w:val="DefaultParagraphFont"/>
    <w:rsid w:val="00AF04E9"/>
  </w:style>
  <w:style w:type="character" w:customStyle="1" w:styleId="A42">
    <w:name w:val="A4+2"/>
    <w:uiPriority w:val="99"/>
    <w:rsid w:val="00AF04E9"/>
    <w:rPr>
      <w:rFonts w:ascii="Helvetica LT Std" w:hAnsi="Helvetica LT Std" w:cs="Helvetica LT Std" w:hint="default"/>
      <w:color w:val="000000"/>
      <w:sz w:val="11"/>
      <w:szCs w:val="11"/>
    </w:rPr>
  </w:style>
  <w:style w:type="character" w:customStyle="1" w:styleId="Caption11">
    <w:name w:val="Caption11"/>
    <w:basedOn w:val="DefaultParagraphFont"/>
    <w:rsid w:val="00AF04E9"/>
  </w:style>
  <w:style w:type="character" w:customStyle="1" w:styleId="fstitle">
    <w:name w:val="fs_title"/>
    <w:basedOn w:val="DefaultParagraphFont"/>
    <w:rsid w:val="00AF04E9"/>
  </w:style>
  <w:style w:type="character" w:customStyle="1" w:styleId="reportbody1">
    <w:name w:val="reportbody1"/>
    <w:basedOn w:val="DefaultParagraphFont"/>
    <w:rsid w:val="00AF04E9"/>
    <w:rPr>
      <w:rFonts w:ascii="Tahoma" w:hAnsi="Tahoma" w:cs="Tahoma" w:hint="default"/>
      <w:color w:val="000000"/>
      <w:sz w:val="14"/>
      <w:szCs w:val="14"/>
    </w:rPr>
  </w:style>
  <w:style w:type="character" w:customStyle="1" w:styleId="dateday">
    <w:name w:val="date_day"/>
    <w:basedOn w:val="DefaultParagraphFont"/>
    <w:rsid w:val="00AF04E9"/>
  </w:style>
  <w:style w:type="character" w:customStyle="1" w:styleId="datemonth">
    <w:name w:val="date_month"/>
    <w:basedOn w:val="DefaultParagraphFont"/>
    <w:rsid w:val="00AF04E9"/>
  </w:style>
  <w:style w:type="character" w:customStyle="1" w:styleId="dateyear">
    <w:name w:val="date_year"/>
    <w:basedOn w:val="DefaultParagraphFont"/>
    <w:rsid w:val="00AF04E9"/>
  </w:style>
  <w:style w:type="character" w:customStyle="1" w:styleId="Heading31">
    <w:name w:val="Heading 31"/>
    <w:aliases w:val="Heading 3 Char Char Char Char Char Char,Heading 3 Char Char Char Char Char1,Heading 31 Char1,Heading 3 Char Char Char Char Char Char Char Char1,Heading 3 Char Char Char Char Char Char Char Char Char Char Char1,cites Char Char1"/>
    <w:basedOn w:val="DefaultParagraphFont"/>
    <w:rsid w:val="00AF04E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F04E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F04E9"/>
    <w:rPr>
      <w:sz w:val="24"/>
      <w:szCs w:val="24"/>
      <w:lang w:val="en-US" w:eastAsia="en-US" w:bidi="ar-SA"/>
    </w:rPr>
  </w:style>
  <w:style w:type="character" w:customStyle="1" w:styleId="insideitro">
    <w:name w:val="insideitro"/>
    <w:basedOn w:val="DefaultParagraphFont"/>
    <w:rsid w:val="00AF04E9"/>
  </w:style>
  <w:style w:type="character" w:customStyle="1" w:styleId="wcfont">
    <w:name w:val="wcfont"/>
    <w:basedOn w:val="DefaultParagraphFont"/>
    <w:rsid w:val="00AF04E9"/>
  </w:style>
  <w:style w:type="character" w:customStyle="1" w:styleId="qftext">
    <w:name w:val="qftext"/>
    <w:basedOn w:val="DefaultParagraphFont"/>
    <w:rsid w:val="00AF04E9"/>
  </w:style>
  <w:style w:type="character" w:customStyle="1" w:styleId="leftidx">
    <w:name w:val="leftidx"/>
    <w:basedOn w:val="DefaultParagraphFont"/>
    <w:rsid w:val="00AF04E9"/>
  </w:style>
  <w:style w:type="character" w:customStyle="1" w:styleId="StyleBox12ptBold">
    <w:name w:val="Style Box + 12 pt Bold"/>
    <w:basedOn w:val="DefaultParagraphFont"/>
    <w:rsid w:val="00AF04E9"/>
    <w:rPr>
      <w:rFonts w:ascii="Georgia" w:hAnsi="Georgia"/>
      <w:b/>
      <w:bCs/>
      <w:sz w:val="22"/>
      <w:u w:val="single"/>
      <w:bdr w:val="none" w:sz="0" w:space="0" w:color="auto"/>
    </w:rPr>
  </w:style>
  <w:style w:type="character" w:customStyle="1" w:styleId="StyleBox12pt">
    <w:name w:val="Style Box + 12 pt"/>
    <w:basedOn w:val="DefaultParagraphFont"/>
    <w:rsid w:val="00AF04E9"/>
    <w:rPr>
      <w:rFonts w:ascii="Georgia" w:hAnsi="Georgia"/>
      <w:b w:val="0"/>
      <w:sz w:val="22"/>
      <w:u w:val="single"/>
      <w:bdr w:val="none" w:sz="0" w:space="0" w:color="auto"/>
    </w:rPr>
  </w:style>
  <w:style w:type="character" w:customStyle="1" w:styleId="StyleGaramondText1">
    <w:name w:val="Style Garamond Text 1"/>
    <w:basedOn w:val="DefaultParagraphFont"/>
    <w:rsid w:val="00AF04E9"/>
    <w:rPr>
      <w:rFonts w:ascii="Georgia" w:hAnsi="Georgia"/>
      <w:color w:val="0D0D0D" w:themeColor="text1" w:themeTint="F2"/>
      <w:sz w:val="22"/>
    </w:rPr>
  </w:style>
  <w:style w:type="character" w:customStyle="1" w:styleId="StyleGaramondText1Underline">
    <w:name w:val="Style Garamond Text 1 Underline"/>
    <w:basedOn w:val="DefaultParagraphFont"/>
    <w:rsid w:val="00AF04E9"/>
    <w:rPr>
      <w:rFonts w:ascii="Georgia" w:hAnsi="Georgia"/>
      <w:color w:val="0D0D0D" w:themeColor="text1" w:themeTint="F2"/>
      <w:sz w:val="22"/>
      <w:u w:val="single"/>
    </w:rPr>
  </w:style>
  <w:style w:type="character" w:customStyle="1" w:styleId="StyleStyleBoldUnderlineUnderlineIntenseEmphasisIntenseEmpha">
    <w:name w:val="Style Style Bold UnderlineUnderlineIntense EmphasisIntense Empha..."/>
    <w:basedOn w:val="DefaultParagraphFont"/>
    <w:rsid w:val="00AF04E9"/>
    <w:rPr>
      <w:b w:val="0"/>
      <w:bCs w:val="0"/>
      <w:sz w:val="14"/>
      <w:u w:val="none"/>
    </w:rPr>
  </w:style>
  <w:style w:type="character" w:customStyle="1" w:styleId="Style7ptBold">
    <w:name w:val="Style 7 pt Bold"/>
    <w:basedOn w:val="DefaultParagraphFont"/>
    <w:rsid w:val="00AF04E9"/>
    <w:rPr>
      <w:b w:val="0"/>
      <w:bCs/>
      <w:sz w:val="14"/>
    </w:rPr>
  </w:style>
  <w:style w:type="paragraph" w:customStyle="1" w:styleId="width100">
    <w:name w:val="width100"/>
    <w:basedOn w:val="Normal"/>
    <w:uiPriority w:val="99"/>
    <w:qFormat/>
    <w:rsid w:val="00AF04E9"/>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AF04E9"/>
  </w:style>
  <w:style w:type="character" w:customStyle="1" w:styleId="eventsubtitle">
    <w:name w:val="eventsubtitle"/>
    <w:basedOn w:val="DefaultParagraphFont"/>
    <w:rsid w:val="00AF04E9"/>
  </w:style>
  <w:style w:type="character" w:customStyle="1" w:styleId="eventdate">
    <w:name w:val="eventdate"/>
    <w:basedOn w:val="DefaultParagraphFont"/>
    <w:rsid w:val="00AF04E9"/>
  </w:style>
  <w:style w:type="character" w:customStyle="1" w:styleId="legend">
    <w:name w:val="legend"/>
    <w:basedOn w:val="DefaultParagraphFont"/>
    <w:rsid w:val="00AF04E9"/>
  </w:style>
  <w:style w:type="character" w:customStyle="1" w:styleId="StyleLatinGaramond9ptUnderline">
    <w:name w:val="Style (Latin) Garamond 9 pt Underline"/>
    <w:rsid w:val="00AF04E9"/>
    <w:rPr>
      <w:sz w:val="22"/>
      <w:u w:val="single"/>
    </w:rPr>
  </w:style>
  <w:style w:type="character" w:customStyle="1" w:styleId="ellipsistext">
    <w:name w:val="ellipsis_text"/>
    <w:basedOn w:val="DefaultParagraphFont"/>
    <w:rsid w:val="00AF04E9"/>
  </w:style>
  <w:style w:type="character" w:customStyle="1" w:styleId="cite00">
    <w:name w:val="cite0"/>
    <w:rsid w:val="00AF04E9"/>
  </w:style>
  <w:style w:type="character" w:customStyle="1" w:styleId="Bodytext5">
    <w:name w:val="Body text_"/>
    <w:basedOn w:val="DefaultParagraphFont"/>
    <w:link w:val="BodyText50"/>
    <w:rsid w:val="00AF04E9"/>
    <w:rPr>
      <w:rFonts w:eastAsia="Georgia" w:cs="Georgia"/>
      <w:sz w:val="21"/>
      <w:szCs w:val="21"/>
      <w:shd w:val="clear" w:color="auto" w:fill="FFFFFF"/>
    </w:rPr>
  </w:style>
  <w:style w:type="paragraph" w:customStyle="1" w:styleId="BodyText50">
    <w:name w:val="Body Text5"/>
    <w:basedOn w:val="Normal"/>
    <w:link w:val="Bodytext5"/>
    <w:qFormat/>
    <w:rsid w:val="00AF04E9"/>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user">
    <w:name w:val="user"/>
    <w:basedOn w:val="Normal"/>
    <w:qFormat/>
    <w:rsid w:val="00AF04E9"/>
    <w:pPr>
      <w:spacing w:before="100" w:beforeAutospacing="1" w:after="100" w:afterAutospacing="1"/>
    </w:pPr>
    <w:rPr>
      <w:rFonts w:ascii="Avenir LT Std 45 Book" w:hAnsi="Avenir LT Std 45 Book"/>
    </w:rPr>
  </w:style>
  <w:style w:type="paragraph" w:customStyle="1" w:styleId="about">
    <w:name w:val="about"/>
    <w:basedOn w:val="Normal"/>
    <w:qFormat/>
    <w:rsid w:val="00AF04E9"/>
    <w:pPr>
      <w:spacing w:before="100" w:beforeAutospacing="1" w:after="100" w:afterAutospacing="1"/>
    </w:pPr>
    <w:rPr>
      <w:rFonts w:ascii="Avenir LT Std 45 Book" w:hAnsi="Avenir LT Std 45 Book"/>
    </w:rPr>
  </w:style>
  <w:style w:type="character" w:customStyle="1" w:styleId="in-top">
    <w:name w:val="in-top"/>
    <w:rsid w:val="00AF04E9"/>
  </w:style>
  <w:style w:type="character" w:customStyle="1" w:styleId="nukeled">
    <w:name w:val="nukeled"/>
    <w:rsid w:val="00AF04E9"/>
  </w:style>
  <w:style w:type="character" w:customStyle="1" w:styleId="contextlyrelated">
    <w:name w:val="contextly_related"/>
    <w:rsid w:val="00AF04E9"/>
  </w:style>
  <w:style w:type="character" w:customStyle="1" w:styleId="in-right">
    <w:name w:val="in-right"/>
    <w:rsid w:val="00AF04E9"/>
  </w:style>
  <w:style w:type="character" w:customStyle="1" w:styleId="adtext0">
    <w:name w:val="ad_text"/>
    <w:rsid w:val="00AF04E9"/>
  </w:style>
  <w:style w:type="character" w:customStyle="1" w:styleId="linkrow">
    <w:name w:val="link_row"/>
    <w:rsid w:val="00AF04E9"/>
  </w:style>
  <w:style w:type="character" w:customStyle="1" w:styleId="revision-date">
    <w:name w:val="revision-date"/>
    <w:rsid w:val="00AF04E9"/>
  </w:style>
  <w:style w:type="paragraph" w:customStyle="1" w:styleId="t6">
    <w:name w:val="t6"/>
    <w:basedOn w:val="Normal"/>
    <w:qFormat/>
    <w:rsid w:val="00AF04E9"/>
    <w:pPr>
      <w:spacing w:before="100" w:beforeAutospacing="1" w:after="100" w:afterAutospacing="1"/>
    </w:pPr>
    <w:rPr>
      <w:rFonts w:ascii="Avenir LT Std 45 Book" w:hAnsi="Avenir LT Std 45 Book"/>
    </w:rPr>
  </w:style>
  <w:style w:type="paragraph" w:customStyle="1" w:styleId="thumbnail">
    <w:name w:val="thumbnail"/>
    <w:basedOn w:val="Normal"/>
    <w:qFormat/>
    <w:rsid w:val="00AF04E9"/>
    <w:pPr>
      <w:spacing w:before="100" w:beforeAutospacing="1" w:after="100" w:afterAutospacing="1"/>
    </w:pPr>
    <w:rPr>
      <w:rFonts w:ascii="Avenir LT Std 45 Book" w:hAnsi="Avenir LT Std 45 Book"/>
    </w:rPr>
  </w:style>
  <w:style w:type="character" w:customStyle="1" w:styleId="facebook-share">
    <w:name w:val="facebook-share"/>
    <w:rsid w:val="00AF04E9"/>
  </w:style>
  <w:style w:type="character" w:customStyle="1" w:styleId="facebook-share-label">
    <w:name w:val="facebook-share-label"/>
    <w:rsid w:val="00AF04E9"/>
  </w:style>
  <w:style w:type="paragraph" w:customStyle="1" w:styleId="stand-first-alone">
    <w:name w:val="stand-first-alone"/>
    <w:basedOn w:val="Normal"/>
    <w:qFormat/>
    <w:rsid w:val="00AF04E9"/>
    <w:pPr>
      <w:spacing w:before="100" w:beforeAutospacing="1" w:after="100" w:afterAutospacing="1"/>
    </w:pPr>
    <w:rPr>
      <w:rFonts w:ascii="Avenir LT Std 45 Book" w:hAnsi="Avenir LT Std 45 Book"/>
    </w:rPr>
  </w:style>
  <w:style w:type="paragraph" w:customStyle="1" w:styleId="wallacepara">
    <w:name w:val="wallacepara"/>
    <w:basedOn w:val="Normal"/>
    <w:qFormat/>
    <w:rsid w:val="00AF04E9"/>
    <w:pPr>
      <w:spacing w:before="100" w:beforeAutospacing="1" w:after="100" w:afterAutospacing="1"/>
    </w:pPr>
    <w:rPr>
      <w:rFonts w:ascii="Avenir LT Std 45 Book" w:hAnsi="Avenir LT Std 45 Book"/>
    </w:rPr>
  </w:style>
  <w:style w:type="paragraph" w:customStyle="1" w:styleId="morelink">
    <w:name w:val="morelink"/>
    <w:basedOn w:val="Normal"/>
    <w:qFormat/>
    <w:rsid w:val="00AF04E9"/>
    <w:pPr>
      <w:spacing w:before="100" w:beforeAutospacing="1" w:after="100" w:afterAutospacing="1"/>
    </w:pPr>
    <w:rPr>
      <w:rFonts w:ascii="Avenir LT Std 45 Book" w:hAnsi="Avenir LT Std 45 Book"/>
    </w:rPr>
  </w:style>
  <w:style w:type="paragraph" w:customStyle="1" w:styleId="audiolink">
    <w:name w:val="audiolink"/>
    <w:basedOn w:val="Normal"/>
    <w:qFormat/>
    <w:rsid w:val="00AF04E9"/>
    <w:pPr>
      <w:spacing w:before="100" w:beforeAutospacing="1" w:after="100" w:afterAutospacing="1"/>
    </w:pPr>
    <w:rPr>
      <w:rFonts w:ascii="Avenir LT Std 45 Book" w:hAnsi="Avenir LT Std 45 Book"/>
    </w:rPr>
  </w:style>
  <w:style w:type="paragraph" w:customStyle="1" w:styleId="titlestyle1">
    <w:name w:val="titlestyle1"/>
    <w:basedOn w:val="Normal"/>
    <w:qFormat/>
    <w:rsid w:val="00AF04E9"/>
    <w:pPr>
      <w:spacing w:before="100" w:beforeAutospacing="1" w:after="100" w:afterAutospacing="1"/>
    </w:pPr>
    <w:rPr>
      <w:rFonts w:ascii="Avenir LT Std 45 Book" w:hAnsi="Avenir LT Std 45 Book"/>
    </w:rPr>
  </w:style>
  <w:style w:type="paragraph" w:customStyle="1" w:styleId="nav1">
    <w:name w:val="nav1"/>
    <w:basedOn w:val="Normal"/>
    <w:qFormat/>
    <w:rsid w:val="00AF04E9"/>
    <w:pPr>
      <w:spacing w:before="100" w:beforeAutospacing="1" w:after="100" w:afterAutospacing="1"/>
    </w:pPr>
    <w:rPr>
      <w:rFonts w:ascii="Avenir LT Std 45 Book" w:hAnsi="Avenir LT Std 45 Book"/>
    </w:rPr>
  </w:style>
  <w:style w:type="paragraph" w:customStyle="1" w:styleId="nav2">
    <w:name w:val="nav2"/>
    <w:basedOn w:val="Normal"/>
    <w:qFormat/>
    <w:rsid w:val="00AF04E9"/>
    <w:pPr>
      <w:spacing w:before="100" w:beforeAutospacing="1" w:after="100" w:afterAutospacing="1"/>
    </w:pPr>
    <w:rPr>
      <w:rFonts w:ascii="Avenir LT Std 45 Book" w:hAnsi="Avenir LT Std 45 Book"/>
    </w:rPr>
  </w:style>
  <w:style w:type="character" w:customStyle="1" w:styleId="A24">
    <w:name w:val="A24"/>
    <w:uiPriority w:val="99"/>
    <w:rsid w:val="00AF04E9"/>
    <w:rPr>
      <w:rFonts w:ascii="Paperback 24" w:hAnsi="Paperback 24" w:cs="Paperback 24"/>
      <w:color w:val="000000"/>
      <w:sz w:val="32"/>
      <w:szCs w:val="32"/>
    </w:rPr>
  </w:style>
  <w:style w:type="character" w:customStyle="1" w:styleId="A25">
    <w:name w:val="A25"/>
    <w:uiPriority w:val="99"/>
    <w:rsid w:val="00AF04E9"/>
    <w:rPr>
      <w:rFonts w:ascii="Webdings" w:hAnsi="Webdings" w:cs="Webdings"/>
      <w:color w:val="000000"/>
      <w:sz w:val="16"/>
      <w:szCs w:val="16"/>
    </w:rPr>
  </w:style>
  <w:style w:type="paragraph" w:customStyle="1" w:styleId="CM45">
    <w:name w:val="CM45"/>
    <w:basedOn w:val="Default"/>
    <w:next w:val="Default"/>
    <w:uiPriority w:val="99"/>
    <w:qFormat/>
    <w:rsid w:val="00AF04E9"/>
    <w:pPr>
      <w:spacing w:after="0" w:line="240" w:lineRule="auto"/>
    </w:pPr>
    <w:rPr>
      <w:rFonts w:ascii="Times New Roman" w:hAnsi="Times New Roman" w:cs="Times New Roman"/>
    </w:rPr>
  </w:style>
  <w:style w:type="paragraph" w:customStyle="1" w:styleId="CM46">
    <w:name w:val="CM46"/>
    <w:basedOn w:val="Default"/>
    <w:next w:val="Default"/>
    <w:uiPriority w:val="99"/>
    <w:qFormat/>
    <w:rsid w:val="00AF04E9"/>
    <w:pPr>
      <w:spacing w:after="0" w:line="240" w:lineRule="auto"/>
    </w:pPr>
    <w:rPr>
      <w:rFonts w:ascii="Times New Roman" w:hAnsi="Times New Roman" w:cs="Times New Roman"/>
    </w:rPr>
  </w:style>
  <w:style w:type="character" w:customStyle="1" w:styleId="Headerorfooter">
    <w:name w:val="Header or footer_"/>
    <w:basedOn w:val="DefaultParagraphFont"/>
    <w:rsid w:val="00AF04E9"/>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AF04E9"/>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AF04E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AF04E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AF04E9"/>
    <w:rPr>
      <w:rFonts w:eastAsia="Arial" w:cs="Arial"/>
      <w:b/>
      <w:bCs/>
      <w:sz w:val="20"/>
      <w:szCs w:val="20"/>
      <w:shd w:val="clear" w:color="auto" w:fill="FFFFFF"/>
    </w:rPr>
  </w:style>
  <w:style w:type="paragraph" w:customStyle="1" w:styleId="Heading180">
    <w:name w:val="Heading #18"/>
    <w:basedOn w:val="Normal"/>
    <w:link w:val="Heading18"/>
    <w:qFormat/>
    <w:rsid w:val="00AF04E9"/>
    <w:pPr>
      <w:widowControl w:val="0"/>
      <w:shd w:val="clear" w:color="auto" w:fill="FFFFFF"/>
      <w:spacing w:before="480" w:after="180" w:line="0" w:lineRule="atLeast"/>
      <w:jc w:val="both"/>
    </w:pPr>
    <w:rPr>
      <w:rFonts w:asciiTheme="minorHAnsi" w:eastAsia="Arial" w:hAnsiTheme="minorHAnsi" w:cs="Arial"/>
      <w:b/>
      <w:bCs/>
      <w:sz w:val="20"/>
      <w:szCs w:val="20"/>
    </w:rPr>
  </w:style>
  <w:style w:type="character" w:customStyle="1" w:styleId="Bodytext32">
    <w:name w:val="Body text (3)_"/>
    <w:basedOn w:val="DefaultParagraphFont"/>
    <w:rsid w:val="00AF04E9"/>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AF04E9"/>
    <w:rPr>
      <w:rFonts w:eastAsia="Arial" w:cs="Arial"/>
      <w:b/>
      <w:bCs/>
      <w:sz w:val="18"/>
      <w:szCs w:val="18"/>
      <w:shd w:val="clear" w:color="auto" w:fill="FFFFFF"/>
    </w:rPr>
  </w:style>
  <w:style w:type="paragraph" w:customStyle="1" w:styleId="Bodytext311">
    <w:name w:val="Body text (31)"/>
    <w:basedOn w:val="Normal"/>
    <w:link w:val="Bodytext310"/>
    <w:qFormat/>
    <w:rsid w:val="00AF04E9"/>
    <w:pPr>
      <w:widowControl w:val="0"/>
      <w:shd w:val="clear" w:color="auto" w:fill="FFFFFF"/>
      <w:spacing w:before="240" w:line="0" w:lineRule="atLeast"/>
      <w:jc w:val="both"/>
    </w:pPr>
    <w:rPr>
      <w:rFonts w:asciiTheme="minorHAnsi" w:eastAsia="Arial" w:hAnsiTheme="minorHAnsi" w:cs="Arial"/>
      <w:b/>
      <w:bCs/>
      <w:sz w:val="18"/>
      <w:szCs w:val="18"/>
    </w:rPr>
  </w:style>
  <w:style w:type="character" w:customStyle="1" w:styleId="Bodytext31Exact">
    <w:name w:val="Body text (31) Exact"/>
    <w:basedOn w:val="DefaultParagraphFont"/>
    <w:rsid w:val="00AF04E9"/>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rsid w:val="00AF04E9"/>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AF04E9"/>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AF04E9"/>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AF04E9"/>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AF04E9"/>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AF04E9"/>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AF04E9"/>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AF04E9"/>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AF04E9"/>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AF04E9"/>
    <w:rPr>
      <w:rFonts w:eastAsia="Arial" w:cs="Arial"/>
      <w:sz w:val="20"/>
      <w:szCs w:val="20"/>
      <w:shd w:val="clear" w:color="auto" w:fill="FFFFFF"/>
    </w:rPr>
  </w:style>
  <w:style w:type="paragraph" w:customStyle="1" w:styleId="Heading220">
    <w:name w:val="Heading #22"/>
    <w:basedOn w:val="Normal"/>
    <w:link w:val="Heading22"/>
    <w:qFormat/>
    <w:rsid w:val="00AF04E9"/>
    <w:pPr>
      <w:widowControl w:val="0"/>
      <w:shd w:val="clear" w:color="auto" w:fill="FFFFFF"/>
      <w:spacing w:before="180" w:after="180" w:line="0" w:lineRule="atLeast"/>
      <w:jc w:val="center"/>
    </w:pPr>
    <w:rPr>
      <w:rFonts w:asciiTheme="minorHAnsi" w:eastAsia="Arial" w:hAnsiTheme="minorHAnsi" w:cs="Arial"/>
      <w:sz w:val="20"/>
      <w:szCs w:val="20"/>
    </w:rPr>
  </w:style>
  <w:style w:type="character" w:customStyle="1" w:styleId="Bodytext820">
    <w:name w:val="Body text (82)"/>
    <w:basedOn w:val="Bodytext82"/>
    <w:rsid w:val="00AF04E9"/>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AF04E9"/>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AF04E9"/>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AF04E9"/>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AF04E9"/>
    <w:rPr>
      <w:rFonts w:eastAsia="Arial" w:cs="Arial"/>
      <w:b/>
      <w:bCs/>
      <w:sz w:val="17"/>
      <w:szCs w:val="17"/>
      <w:shd w:val="clear" w:color="auto" w:fill="FFFFFF"/>
    </w:rPr>
  </w:style>
  <w:style w:type="paragraph" w:customStyle="1" w:styleId="Bodytext1310">
    <w:name w:val="Body text (131)"/>
    <w:basedOn w:val="Normal"/>
    <w:link w:val="Bodytext131"/>
    <w:qFormat/>
    <w:rsid w:val="00AF04E9"/>
    <w:pPr>
      <w:widowControl w:val="0"/>
      <w:shd w:val="clear" w:color="auto" w:fill="FFFFFF"/>
      <w:spacing w:before="180" w:after="60" w:line="0" w:lineRule="atLeast"/>
      <w:jc w:val="right"/>
    </w:pPr>
    <w:rPr>
      <w:rFonts w:asciiTheme="minorHAnsi" w:eastAsia="Arial" w:hAnsiTheme="minorHAnsi" w:cs="Arial"/>
      <w:b/>
      <w:bCs/>
      <w:sz w:val="17"/>
      <w:szCs w:val="17"/>
    </w:rPr>
  </w:style>
  <w:style w:type="character" w:customStyle="1" w:styleId="Bodytext114Exact">
    <w:name w:val="Body text (114) Exact"/>
    <w:basedOn w:val="Bodytext114"/>
    <w:rsid w:val="00AF04E9"/>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AF04E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AF04E9"/>
    <w:rPr>
      <w:rFonts w:eastAsia="Arial" w:cs="Arial"/>
      <w:i/>
      <w:iCs/>
      <w:sz w:val="19"/>
      <w:szCs w:val="19"/>
      <w:shd w:val="clear" w:color="auto" w:fill="FFFFFF"/>
    </w:rPr>
  </w:style>
  <w:style w:type="paragraph" w:customStyle="1" w:styleId="Bodytext1400">
    <w:name w:val="Body text (140)"/>
    <w:basedOn w:val="Normal"/>
    <w:link w:val="Bodytext140"/>
    <w:qFormat/>
    <w:rsid w:val="00AF04E9"/>
    <w:pPr>
      <w:widowControl w:val="0"/>
      <w:shd w:val="clear" w:color="auto" w:fill="FFFFFF"/>
      <w:spacing w:before="120" w:line="0" w:lineRule="atLeast"/>
      <w:jc w:val="right"/>
    </w:pPr>
    <w:rPr>
      <w:rFonts w:asciiTheme="minorHAnsi" w:eastAsia="Arial" w:hAnsiTheme="minorHAnsi" w:cs="Arial"/>
      <w:i/>
      <w:iCs/>
      <w:sz w:val="19"/>
      <w:szCs w:val="19"/>
    </w:rPr>
  </w:style>
  <w:style w:type="character" w:customStyle="1" w:styleId="Bodytext1409pt">
    <w:name w:val="Body text (140) + 9 pt"/>
    <w:aliases w:val="Not Italic,Table of contents (12) + FrankRuehl,11 pt,Footnote (2) + 5.5 pt"/>
    <w:basedOn w:val="Bodytext140"/>
    <w:rsid w:val="00AF04E9"/>
    <w:rPr>
      <w:rFonts w:eastAsia="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AF04E9"/>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AF04E9"/>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AF04E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AF04E9"/>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AF04E9"/>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AF04E9"/>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AF04E9"/>
    <w:pPr>
      <w:widowControl w:val="0"/>
      <w:shd w:val="clear" w:color="auto" w:fill="FFFFFF"/>
      <w:spacing w:after="180" w:line="0" w:lineRule="atLeast"/>
    </w:pPr>
    <w:rPr>
      <w:rFonts w:ascii="FrankRuehl" w:eastAsia="FrankRuehl" w:hAnsi="FrankRuehl" w:cs="FrankRuehl"/>
      <w:sz w:val="24"/>
      <w:szCs w:val="24"/>
    </w:rPr>
  </w:style>
  <w:style w:type="character" w:customStyle="1" w:styleId="Tableofcontents21">
    <w:name w:val="Table of contents (21)_"/>
    <w:basedOn w:val="DefaultParagraphFont"/>
    <w:link w:val="Tableofcontents210"/>
    <w:rsid w:val="00AF04E9"/>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AF04E9"/>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AF04E9"/>
    <w:rPr>
      <w:rFonts w:eastAsia="Arial" w:cs="Arial"/>
      <w:b/>
      <w:bCs/>
      <w:sz w:val="15"/>
      <w:szCs w:val="15"/>
      <w:shd w:val="clear" w:color="auto" w:fill="FFFFFF"/>
    </w:rPr>
  </w:style>
  <w:style w:type="paragraph" w:customStyle="1" w:styleId="Tableofcontents220">
    <w:name w:val="Table of contents (22)"/>
    <w:basedOn w:val="Normal"/>
    <w:link w:val="Tableofcontents22"/>
    <w:qFormat/>
    <w:rsid w:val="00AF04E9"/>
    <w:pPr>
      <w:widowControl w:val="0"/>
      <w:shd w:val="clear" w:color="auto" w:fill="FFFFFF"/>
      <w:spacing w:line="358" w:lineRule="exact"/>
    </w:pPr>
    <w:rPr>
      <w:rFonts w:asciiTheme="minorHAnsi" w:eastAsia="Arial" w:hAnsiTheme="minorHAnsi" w:cs="Arial"/>
      <w:b/>
      <w:bCs/>
      <w:sz w:val="15"/>
      <w:szCs w:val="15"/>
    </w:rPr>
  </w:style>
  <w:style w:type="character" w:customStyle="1" w:styleId="Bodytext142">
    <w:name w:val="Body text (142)_"/>
    <w:basedOn w:val="DefaultParagraphFont"/>
    <w:link w:val="Bodytext1420"/>
    <w:rsid w:val="00AF04E9"/>
    <w:rPr>
      <w:rFonts w:eastAsia="Arial" w:cs="Arial"/>
      <w:i/>
      <w:iCs/>
      <w:sz w:val="14"/>
      <w:szCs w:val="14"/>
      <w:shd w:val="clear" w:color="auto" w:fill="FFFFFF"/>
    </w:rPr>
  </w:style>
  <w:style w:type="paragraph" w:customStyle="1" w:styleId="Bodytext1420">
    <w:name w:val="Body text (142)"/>
    <w:basedOn w:val="Normal"/>
    <w:link w:val="Bodytext142"/>
    <w:qFormat/>
    <w:rsid w:val="00AF04E9"/>
    <w:pPr>
      <w:widowControl w:val="0"/>
      <w:shd w:val="clear" w:color="auto" w:fill="FFFFFF"/>
      <w:spacing w:line="358" w:lineRule="exact"/>
    </w:pPr>
    <w:rPr>
      <w:rFonts w:asciiTheme="minorHAnsi" w:eastAsia="Arial" w:hAnsiTheme="minorHAnsi" w:cs="Arial"/>
      <w:i/>
      <w:iCs/>
      <w:sz w:val="14"/>
      <w:szCs w:val="14"/>
    </w:rPr>
  </w:style>
  <w:style w:type="character" w:customStyle="1" w:styleId="Bodytext143">
    <w:name w:val="Body text (143)_"/>
    <w:basedOn w:val="DefaultParagraphFont"/>
    <w:link w:val="Bodytext1430"/>
    <w:rsid w:val="00AF04E9"/>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AF04E9"/>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AF04E9"/>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AF04E9"/>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AF04E9"/>
    <w:rPr>
      <w:rFonts w:eastAsia="Arial" w:cs="Arial"/>
      <w:spacing w:val="4"/>
      <w:sz w:val="15"/>
      <w:szCs w:val="15"/>
      <w:shd w:val="clear" w:color="auto" w:fill="FFFFFF"/>
    </w:rPr>
  </w:style>
  <w:style w:type="paragraph" w:customStyle="1" w:styleId="Bodytext145">
    <w:name w:val="Body text (145)"/>
    <w:basedOn w:val="Normal"/>
    <w:link w:val="Bodytext145Exact"/>
    <w:qFormat/>
    <w:rsid w:val="00AF04E9"/>
    <w:pPr>
      <w:widowControl w:val="0"/>
      <w:shd w:val="clear" w:color="auto" w:fill="FFFFFF"/>
      <w:spacing w:before="1140" w:line="0" w:lineRule="atLeast"/>
    </w:pPr>
    <w:rPr>
      <w:rFonts w:asciiTheme="minorHAnsi" w:eastAsia="Arial" w:hAnsiTheme="minorHAnsi" w:cs="Arial"/>
      <w:spacing w:val="4"/>
      <w:sz w:val="15"/>
      <w:szCs w:val="15"/>
    </w:rPr>
  </w:style>
  <w:style w:type="character" w:customStyle="1" w:styleId="Bodytext460">
    <w:name w:val="Body text (46)"/>
    <w:basedOn w:val="Bodytext46"/>
    <w:rsid w:val="00AF04E9"/>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AF04E9"/>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AF04E9"/>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AF04E9"/>
    <w:rPr>
      <w:rFonts w:eastAsia="Arial" w:cs="Arial"/>
      <w:b/>
      <w:bCs/>
      <w:sz w:val="16"/>
      <w:szCs w:val="16"/>
      <w:shd w:val="clear" w:color="auto" w:fill="FFFFFF"/>
    </w:rPr>
  </w:style>
  <w:style w:type="paragraph" w:customStyle="1" w:styleId="Bodytext1460">
    <w:name w:val="Body text (146)"/>
    <w:basedOn w:val="Normal"/>
    <w:link w:val="Bodytext146"/>
    <w:qFormat/>
    <w:rsid w:val="00AF04E9"/>
    <w:pPr>
      <w:widowControl w:val="0"/>
      <w:shd w:val="clear" w:color="auto" w:fill="FFFFFF"/>
      <w:spacing w:line="0" w:lineRule="atLeast"/>
    </w:pPr>
    <w:rPr>
      <w:rFonts w:asciiTheme="minorHAnsi" w:eastAsia="Arial" w:hAnsiTheme="minorHAnsi" w:cs="Arial"/>
      <w:b/>
      <w:bCs/>
      <w:sz w:val="16"/>
      <w:szCs w:val="16"/>
    </w:rPr>
  </w:style>
  <w:style w:type="character" w:customStyle="1" w:styleId="Heading230">
    <w:name w:val="Heading #23_"/>
    <w:basedOn w:val="DefaultParagraphFont"/>
    <w:link w:val="Heading231"/>
    <w:rsid w:val="00AF04E9"/>
    <w:rPr>
      <w:rFonts w:eastAsia="Arial" w:cs="Arial"/>
      <w:b/>
      <w:bCs/>
      <w:sz w:val="20"/>
      <w:szCs w:val="20"/>
      <w:shd w:val="clear" w:color="auto" w:fill="FFFFFF"/>
    </w:rPr>
  </w:style>
  <w:style w:type="paragraph" w:customStyle="1" w:styleId="Heading231">
    <w:name w:val="Heading #23"/>
    <w:basedOn w:val="Normal"/>
    <w:link w:val="Heading230"/>
    <w:qFormat/>
    <w:rsid w:val="00AF04E9"/>
    <w:pPr>
      <w:widowControl w:val="0"/>
      <w:shd w:val="clear" w:color="auto" w:fill="FFFFFF"/>
      <w:spacing w:after="180" w:line="0" w:lineRule="atLeast"/>
      <w:jc w:val="both"/>
    </w:pPr>
    <w:rPr>
      <w:rFonts w:asciiTheme="minorHAnsi" w:eastAsia="Arial" w:hAnsiTheme="minorHAnsi" w:cs="Arial"/>
      <w:b/>
      <w:bCs/>
      <w:sz w:val="20"/>
      <w:szCs w:val="20"/>
    </w:rPr>
  </w:style>
  <w:style w:type="character" w:customStyle="1" w:styleId="Bodytext115Spacing0ptExact">
    <w:name w:val="Body text (115) + Spacing 0 pt Exact"/>
    <w:basedOn w:val="Bodytext115"/>
    <w:rsid w:val="00AF04E9"/>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AF04E9"/>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AF04E9"/>
    <w:pPr>
      <w:widowControl w:val="0"/>
      <w:shd w:val="clear" w:color="auto" w:fill="FFFFFF"/>
      <w:spacing w:line="0" w:lineRule="atLeast"/>
    </w:pPr>
    <w:rPr>
      <w:rFonts w:ascii="FrankRuehl" w:eastAsia="FrankRuehl" w:hAnsi="FrankRuehl" w:cs="FrankRuehl"/>
      <w:sz w:val="24"/>
      <w:szCs w:val="24"/>
    </w:rPr>
  </w:style>
  <w:style w:type="character" w:customStyle="1" w:styleId="Picturecaption42">
    <w:name w:val="Picture caption (42)_"/>
    <w:basedOn w:val="DefaultParagraphFont"/>
    <w:link w:val="Picturecaption420"/>
    <w:rsid w:val="00AF04E9"/>
    <w:rPr>
      <w:rFonts w:eastAsia="Arial" w:cs="Arial"/>
      <w:b/>
      <w:bCs/>
      <w:sz w:val="19"/>
      <w:szCs w:val="19"/>
      <w:shd w:val="clear" w:color="auto" w:fill="FFFFFF"/>
    </w:rPr>
  </w:style>
  <w:style w:type="paragraph" w:customStyle="1" w:styleId="Picturecaption420">
    <w:name w:val="Picture caption (42)"/>
    <w:basedOn w:val="Normal"/>
    <w:link w:val="Picturecaption42"/>
    <w:qFormat/>
    <w:rsid w:val="00AF04E9"/>
    <w:pPr>
      <w:widowControl w:val="0"/>
      <w:shd w:val="clear" w:color="auto" w:fill="FFFFFF"/>
      <w:spacing w:line="0" w:lineRule="atLeast"/>
    </w:pPr>
    <w:rPr>
      <w:rFonts w:asciiTheme="minorHAnsi" w:eastAsia="Arial" w:hAnsiTheme="minorHAnsi" w:cs="Arial"/>
      <w:b/>
      <w:bCs/>
      <w:sz w:val="19"/>
      <w:szCs w:val="19"/>
    </w:rPr>
  </w:style>
  <w:style w:type="character" w:customStyle="1" w:styleId="Picturecaption42SmallCaps">
    <w:name w:val="Picture caption (42) + Small Caps"/>
    <w:basedOn w:val="Picturecaption42"/>
    <w:rsid w:val="00AF04E9"/>
    <w:rPr>
      <w:rFonts w:eastAsia="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AF04E9"/>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AF04E9"/>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AF04E9"/>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AF04E9"/>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AF04E9"/>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AF04E9"/>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AF04E9"/>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AF04E9"/>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AF04E9"/>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AF04E9"/>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AF04E9"/>
    <w:rPr>
      <w:rFonts w:eastAsia="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AF04E9"/>
    <w:rPr>
      <w:rFonts w:eastAsia="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AF04E9"/>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AF04E9"/>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AF04E9"/>
    <w:rPr>
      <w:rFonts w:eastAsia="Arial" w:cs="Arial"/>
      <w:b/>
      <w:bCs/>
      <w:spacing w:val="-20"/>
      <w:sz w:val="21"/>
      <w:szCs w:val="21"/>
      <w:shd w:val="clear" w:color="auto" w:fill="FFFFFF"/>
    </w:rPr>
  </w:style>
  <w:style w:type="paragraph" w:customStyle="1" w:styleId="Bodytext600">
    <w:name w:val="Body text (60)"/>
    <w:basedOn w:val="Normal"/>
    <w:link w:val="Bodytext60"/>
    <w:qFormat/>
    <w:rsid w:val="00AF04E9"/>
    <w:pPr>
      <w:widowControl w:val="0"/>
      <w:shd w:val="clear" w:color="auto" w:fill="FFFFFF"/>
      <w:spacing w:line="425" w:lineRule="exact"/>
    </w:pPr>
    <w:rPr>
      <w:rFonts w:asciiTheme="minorHAnsi" w:eastAsia="Arial" w:hAnsiTheme="minorHAnsi" w:cs="Arial"/>
      <w:b/>
      <w:bCs/>
      <w:spacing w:val="-20"/>
      <w:sz w:val="21"/>
      <w:szCs w:val="21"/>
    </w:rPr>
  </w:style>
  <w:style w:type="character" w:customStyle="1" w:styleId="Bodytext39">
    <w:name w:val="Body text (39)_"/>
    <w:basedOn w:val="DefaultParagraphFont"/>
    <w:rsid w:val="00AF04E9"/>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AF04E9"/>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AF04E9"/>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AF04E9"/>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AF04E9"/>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AF04E9"/>
    <w:rPr>
      <w:rFonts w:eastAsia="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AF04E9"/>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AF04E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AF04E9"/>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AF04E9"/>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AF04E9"/>
    <w:rPr>
      <w:rFonts w:eastAsia="Arial" w:cs="Arial"/>
      <w:spacing w:val="-10"/>
      <w:sz w:val="21"/>
      <w:szCs w:val="21"/>
      <w:shd w:val="clear" w:color="auto" w:fill="FFFFFF"/>
    </w:rPr>
  </w:style>
  <w:style w:type="paragraph" w:customStyle="1" w:styleId="Bodytext1600">
    <w:name w:val="Body text (160)"/>
    <w:basedOn w:val="Normal"/>
    <w:link w:val="Bodytext160"/>
    <w:qFormat/>
    <w:rsid w:val="00AF04E9"/>
    <w:pPr>
      <w:widowControl w:val="0"/>
      <w:shd w:val="clear" w:color="auto" w:fill="FFFFFF"/>
      <w:spacing w:after="120" w:line="0" w:lineRule="atLeast"/>
    </w:pPr>
    <w:rPr>
      <w:rFonts w:asciiTheme="minorHAnsi" w:eastAsia="Arial" w:hAnsiTheme="minorHAnsi" w:cs="Arial"/>
      <w:spacing w:val="-10"/>
      <w:sz w:val="21"/>
      <w:szCs w:val="21"/>
    </w:rPr>
  </w:style>
  <w:style w:type="character" w:customStyle="1" w:styleId="Picturecaption4">
    <w:name w:val="Picture caption (4)_"/>
    <w:basedOn w:val="DefaultParagraphFont"/>
    <w:link w:val="Picturecaption40"/>
    <w:rsid w:val="00AF04E9"/>
    <w:rPr>
      <w:rFonts w:eastAsia="Arial" w:cs="Arial"/>
      <w:sz w:val="13"/>
      <w:szCs w:val="13"/>
      <w:shd w:val="clear" w:color="auto" w:fill="FFFFFF"/>
    </w:rPr>
  </w:style>
  <w:style w:type="paragraph" w:customStyle="1" w:styleId="Picturecaption40">
    <w:name w:val="Picture caption (4)"/>
    <w:basedOn w:val="Normal"/>
    <w:link w:val="Picturecaption4"/>
    <w:qFormat/>
    <w:rsid w:val="00AF04E9"/>
    <w:pPr>
      <w:widowControl w:val="0"/>
      <w:shd w:val="clear" w:color="auto" w:fill="FFFFFF"/>
      <w:spacing w:line="222" w:lineRule="exact"/>
      <w:jc w:val="right"/>
    </w:pPr>
    <w:rPr>
      <w:rFonts w:asciiTheme="minorHAnsi" w:eastAsia="Arial" w:hAnsiTheme="minorHAnsi" w:cs="Arial"/>
      <w:sz w:val="13"/>
      <w:szCs w:val="13"/>
    </w:rPr>
  </w:style>
  <w:style w:type="character" w:customStyle="1" w:styleId="Heading10">
    <w:name w:val="Heading #10_"/>
    <w:basedOn w:val="DefaultParagraphFont"/>
    <w:link w:val="Heading100"/>
    <w:rsid w:val="00AF04E9"/>
    <w:rPr>
      <w:rFonts w:eastAsia="Arial" w:cs="Arial"/>
      <w:b/>
      <w:bCs/>
      <w:sz w:val="20"/>
      <w:szCs w:val="20"/>
      <w:shd w:val="clear" w:color="auto" w:fill="FFFFFF"/>
    </w:rPr>
  </w:style>
  <w:style w:type="paragraph" w:customStyle="1" w:styleId="Heading100">
    <w:name w:val="Heading #10"/>
    <w:basedOn w:val="Normal"/>
    <w:link w:val="Heading10"/>
    <w:qFormat/>
    <w:rsid w:val="00AF04E9"/>
    <w:pPr>
      <w:widowControl w:val="0"/>
      <w:shd w:val="clear" w:color="auto" w:fill="FFFFFF"/>
      <w:spacing w:before="180" w:after="180" w:line="0" w:lineRule="atLeast"/>
      <w:jc w:val="both"/>
    </w:pPr>
    <w:rPr>
      <w:rFonts w:asciiTheme="minorHAnsi" w:eastAsia="Arial" w:hAnsiTheme="minorHAnsi" w:cs="Arial"/>
      <w:b/>
      <w:bCs/>
      <w:sz w:val="20"/>
      <w:szCs w:val="20"/>
    </w:rPr>
  </w:style>
  <w:style w:type="character" w:customStyle="1" w:styleId="Picturecaption3">
    <w:name w:val="Picture caption (3)_"/>
    <w:basedOn w:val="DefaultParagraphFont"/>
    <w:link w:val="Picturecaption30"/>
    <w:rsid w:val="00AF04E9"/>
    <w:rPr>
      <w:rFonts w:eastAsia="Arial" w:cs="Arial"/>
      <w:sz w:val="18"/>
      <w:szCs w:val="18"/>
      <w:shd w:val="clear" w:color="auto" w:fill="FFFFFF"/>
    </w:rPr>
  </w:style>
  <w:style w:type="paragraph" w:customStyle="1" w:styleId="Picturecaption30">
    <w:name w:val="Picture caption (3)"/>
    <w:basedOn w:val="Normal"/>
    <w:link w:val="Picturecaption3"/>
    <w:qFormat/>
    <w:rsid w:val="00AF04E9"/>
    <w:pPr>
      <w:widowControl w:val="0"/>
      <w:shd w:val="clear" w:color="auto" w:fill="FFFFFF"/>
      <w:spacing w:line="0" w:lineRule="atLeast"/>
    </w:pPr>
    <w:rPr>
      <w:rFonts w:asciiTheme="minorHAnsi" w:eastAsia="Arial" w:hAnsiTheme="minorHAnsi" w:cs="Arial"/>
      <w:sz w:val="18"/>
      <w:szCs w:val="18"/>
    </w:rPr>
  </w:style>
  <w:style w:type="character" w:customStyle="1" w:styleId="Bodytext2NotBold">
    <w:name w:val="Body text (2) + Not Bold"/>
    <w:basedOn w:val="Bodytext21"/>
    <w:rsid w:val="00AF04E9"/>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AF04E9"/>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AF04E9"/>
    <w:rPr>
      <w:rFonts w:eastAsia="Arial" w:cs="Arial"/>
      <w:b/>
      <w:bCs/>
      <w:sz w:val="20"/>
      <w:szCs w:val="20"/>
      <w:shd w:val="clear" w:color="auto" w:fill="FFFFFF"/>
    </w:rPr>
  </w:style>
  <w:style w:type="paragraph" w:customStyle="1" w:styleId="Heading130">
    <w:name w:val="Heading #13"/>
    <w:basedOn w:val="Normal"/>
    <w:link w:val="Heading13"/>
    <w:qFormat/>
    <w:rsid w:val="00AF04E9"/>
    <w:pPr>
      <w:widowControl w:val="0"/>
      <w:shd w:val="clear" w:color="auto" w:fill="FFFFFF"/>
      <w:spacing w:after="180" w:line="0" w:lineRule="atLeast"/>
      <w:jc w:val="both"/>
    </w:pPr>
    <w:rPr>
      <w:rFonts w:asciiTheme="minorHAnsi" w:eastAsia="Arial" w:hAnsiTheme="minorHAnsi" w:cs="Arial"/>
      <w:b/>
      <w:bCs/>
      <w:sz w:val="20"/>
      <w:szCs w:val="20"/>
    </w:rPr>
  </w:style>
  <w:style w:type="character" w:customStyle="1" w:styleId="Heading13Italic">
    <w:name w:val="Heading #13 + Italic"/>
    <w:basedOn w:val="Heading13"/>
    <w:rsid w:val="00AF04E9"/>
    <w:rPr>
      <w:rFonts w:eastAsia="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AF04E9"/>
    <w:rPr>
      <w:rFonts w:eastAsia="Georgia" w:cs="Georgia"/>
      <w:b/>
      <w:bCs/>
      <w:i/>
      <w:iCs/>
      <w:sz w:val="20"/>
      <w:szCs w:val="20"/>
      <w:shd w:val="clear" w:color="auto" w:fill="FFFFFF"/>
    </w:rPr>
  </w:style>
  <w:style w:type="paragraph" w:customStyle="1" w:styleId="Heading920">
    <w:name w:val="Heading #9 (2)"/>
    <w:basedOn w:val="Normal"/>
    <w:link w:val="Heading92"/>
    <w:qFormat/>
    <w:rsid w:val="00AF04E9"/>
    <w:pPr>
      <w:widowControl w:val="0"/>
      <w:shd w:val="clear" w:color="auto" w:fill="FFFFFF"/>
      <w:spacing w:after="660" w:line="0" w:lineRule="atLeast"/>
      <w:outlineLvl w:val="8"/>
    </w:pPr>
    <w:rPr>
      <w:rFonts w:asciiTheme="minorHAnsi" w:eastAsia="Georgia" w:hAnsiTheme="minorHAnsi" w:cs="Georgia"/>
      <w:b/>
      <w:bCs/>
      <w:i/>
      <w:iCs/>
      <w:sz w:val="20"/>
      <w:szCs w:val="20"/>
    </w:rPr>
  </w:style>
  <w:style w:type="character" w:customStyle="1" w:styleId="Heading92Spacing2pt">
    <w:name w:val="Heading #9 (2) + Spacing 2 pt"/>
    <w:basedOn w:val="Heading92"/>
    <w:rsid w:val="00AF04E9"/>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AF04E9"/>
    <w:rPr>
      <w:rFonts w:eastAsia="Arial" w:cs="Arial"/>
      <w:b/>
      <w:bCs/>
      <w:sz w:val="20"/>
      <w:szCs w:val="20"/>
      <w:shd w:val="clear" w:color="auto" w:fill="FFFFFF"/>
    </w:rPr>
  </w:style>
  <w:style w:type="paragraph" w:customStyle="1" w:styleId="Heading150">
    <w:name w:val="Heading #15"/>
    <w:basedOn w:val="Normal"/>
    <w:link w:val="Heading15"/>
    <w:qFormat/>
    <w:rsid w:val="00AF04E9"/>
    <w:pPr>
      <w:widowControl w:val="0"/>
      <w:shd w:val="clear" w:color="auto" w:fill="FFFFFF"/>
      <w:spacing w:before="480" w:after="180" w:line="0" w:lineRule="atLeast"/>
      <w:jc w:val="both"/>
    </w:pPr>
    <w:rPr>
      <w:rFonts w:asciiTheme="minorHAnsi" w:eastAsia="Arial" w:hAnsiTheme="minorHAnsi" w:cs="Arial"/>
      <w:b/>
      <w:bCs/>
      <w:sz w:val="20"/>
      <w:szCs w:val="20"/>
    </w:rPr>
  </w:style>
  <w:style w:type="character" w:customStyle="1" w:styleId="Bodytext38">
    <w:name w:val="Body text (38)_"/>
    <w:basedOn w:val="DefaultParagraphFont"/>
    <w:link w:val="Bodytext380"/>
    <w:rsid w:val="00AF04E9"/>
    <w:rPr>
      <w:rFonts w:eastAsia="Arial" w:cs="Arial"/>
      <w:b/>
      <w:bCs/>
      <w:spacing w:val="-10"/>
      <w:sz w:val="19"/>
      <w:szCs w:val="19"/>
      <w:shd w:val="clear" w:color="auto" w:fill="FFFFFF"/>
    </w:rPr>
  </w:style>
  <w:style w:type="paragraph" w:customStyle="1" w:styleId="Bodytext380">
    <w:name w:val="Body text (38)"/>
    <w:basedOn w:val="Normal"/>
    <w:link w:val="Bodytext38"/>
    <w:qFormat/>
    <w:rsid w:val="00AF04E9"/>
    <w:pPr>
      <w:widowControl w:val="0"/>
      <w:shd w:val="clear" w:color="auto" w:fill="FFFFFF"/>
      <w:spacing w:line="0" w:lineRule="atLeast"/>
    </w:pPr>
    <w:rPr>
      <w:rFonts w:asciiTheme="minorHAnsi" w:eastAsia="Arial" w:hAnsiTheme="minorHAnsi" w:cs="Arial"/>
      <w:b/>
      <w:bCs/>
      <w:spacing w:val="-10"/>
      <w:sz w:val="19"/>
      <w:szCs w:val="19"/>
    </w:rPr>
  </w:style>
  <w:style w:type="character" w:customStyle="1" w:styleId="Heading17">
    <w:name w:val="Heading #17_"/>
    <w:basedOn w:val="DefaultParagraphFont"/>
    <w:link w:val="Heading170"/>
    <w:rsid w:val="00AF04E9"/>
    <w:rPr>
      <w:rFonts w:eastAsia="Arial" w:cs="Arial"/>
      <w:b/>
      <w:bCs/>
      <w:sz w:val="20"/>
      <w:szCs w:val="20"/>
      <w:shd w:val="clear" w:color="auto" w:fill="FFFFFF"/>
    </w:rPr>
  </w:style>
  <w:style w:type="paragraph" w:customStyle="1" w:styleId="Heading170">
    <w:name w:val="Heading #17"/>
    <w:basedOn w:val="Normal"/>
    <w:link w:val="Heading17"/>
    <w:qFormat/>
    <w:rsid w:val="00AF04E9"/>
    <w:pPr>
      <w:widowControl w:val="0"/>
      <w:shd w:val="clear" w:color="auto" w:fill="FFFFFF"/>
      <w:spacing w:after="360" w:line="0" w:lineRule="atLeast"/>
      <w:jc w:val="both"/>
    </w:pPr>
    <w:rPr>
      <w:rFonts w:asciiTheme="minorHAnsi" w:eastAsia="Arial" w:hAnsiTheme="minorHAnsi" w:cs="Arial"/>
      <w:b/>
      <w:bCs/>
      <w:sz w:val="20"/>
      <w:szCs w:val="20"/>
    </w:rPr>
  </w:style>
  <w:style w:type="character" w:customStyle="1" w:styleId="Bodytext97Exact">
    <w:name w:val="Body text (97) Exact"/>
    <w:basedOn w:val="DefaultParagraphFont"/>
    <w:link w:val="Bodytext97"/>
    <w:rsid w:val="00AF04E9"/>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AF04E9"/>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AF04E9"/>
    <w:rPr>
      <w:rFonts w:eastAsia="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AF04E9"/>
    <w:rPr>
      <w:rFonts w:eastAsia="Arial" w:cs="Arial"/>
      <w:b/>
      <w:bCs/>
      <w:sz w:val="26"/>
      <w:szCs w:val="26"/>
      <w:shd w:val="clear" w:color="auto" w:fill="FFFFFF"/>
    </w:rPr>
  </w:style>
  <w:style w:type="paragraph" w:customStyle="1" w:styleId="Bodytext420">
    <w:name w:val="Body text (42)"/>
    <w:basedOn w:val="Normal"/>
    <w:link w:val="Bodytext42"/>
    <w:qFormat/>
    <w:rsid w:val="00AF04E9"/>
    <w:pPr>
      <w:widowControl w:val="0"/>
      <w:shd w:val="clear" w:color="auto" w:fill="FFFFFF"/>
      <w:spacing w:before="240" w:line="0" w:lineRule="atLeast"/>
    </w:pPr>
    <w:rPr>
      <w:rFonts w:asciiTheme="minorHAnsi" w:eastAsia="Arial" w:hAnsiTheme="minorHAnsi" w:cs="Arial"/>
      <w:b/>
      <w:bCs/>
      <w:sz w:val="26"/>
      <w:szCs w:val="26"/>
    </w:rPr>
  </w:style>
  <w:style w:type="character" w:customStyle="1" w:styleId="Bodytext42Spacing-1pt">
    <w:name w:val="Body text (42) + Spacing -1 pt"/>
    <w:basedOn w:val="Bodytext42"/>
    <w:rsid w:val="00AF04E9"/>
    <w:rPr>
      <w:rFonts w:eastAsia="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AF04E9"/>
    <w:rPr>
      <w:rFonts w:eastAsia="Georgia" w:cs="Georgia"/>
      <w:sz w:val="21"/>
      <w:szCs w:val="21"/>
      <w:shd w:val="clear" w:color="auto" w:fill="FFFFFF"/>
    </w:rPr>
  </w:style>
  <w:style w:type="paragraph" w:customStyle="1" w:styleId="Picturecaption90">
    <w:name w:val="Picture caption (9)"/>
    <w:basedOn w:val="Normal"/>
    <w:link w:val="Picturecaption9"/>
    <w:qFormat/>
    <w:rsid w:val="00AF04E9"/>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AF04E9"/>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AF04E9"/>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AF04E9"/>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AF04E9"/>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AF04E9"/>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AF04E9"/>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AF04E9"/>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AF04E9"/>
    <w:rPr>
      <w:rFonts w:eastAsia="Arial" w:cs="Arial"/>
      <w:b/>
      <w:bCs/>
      <w:sz w:val="26"/>
      <w:szCs w:val="26"/>
      <w:shd w:val="clear" w:color="auto" w:fill="FFFFFF"/>
    </w:rPr>
  </w:style>
  <w:style w:type="paragraph" w:customStyle="1" w:styleId="Heading1420">
    <w:name w:val="Heading #14 (2)"/>
    <w:basedOn w:val="Normal"/>
    <w:link w:val="Heading142"/>
    <w:qFormat/>
    <w:rsid w:val="00AF04E9"/>
    <w:pPr>
      <w:widowControl w:val="0"/>
      <w:shd w:val="clear" w:color="auto" w:fill="FFFFFF"/>
      <w:spacing w:after="480" w:line="0" w:lineRule="atLeast"/>
      <w:jc w:val="both"/>
    </w:pPr>
    <w:rPr>
      <w:rFonts w:asciiTheme="minorHAnsi" w:eastAsia="Arial" w:hAnsiTheme="minorHAnsi" w:cs="Arial"/>
      <w:b/>
      <w:bCs/>
      <w:sz w:val="26"/>
      <w:szCs w:val="26"/>
    </w:rPr>
  </w:style>
  <w:style w:type="character" w:customStyle="1" w:styleId="Heading142SmallCaps">
    <w:name w:val="Heading #14 (2) + Small Caps"/>
    <w:basedOn w:val="Heading142"/>
    <w:rsid w:val="00AF04E9"/>
    <w:rPr>
      <w:rFonts w:eastAsia="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AF04E9"/>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AF04E9"/>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AF04E9"/>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AF04E9"/>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AF04E9"/>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AF04E9"/>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AF04E9"/>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AF04E9"/>
    <w:rPr>
      <w:rFonts w:eastAsia="Arial" w:cs="Arial"/>
      <w:b/>
      <w:bCs/>
      <w:i/>
      <w:iCs/>
      <w:spacing w:val="6"/>
      <w:sz w:val="18"/>
      <w:szCs w:val="18"/>
      <w:shd w:val="clear" w:color="auto" w:fill="FFFFFF"/>
    </w:rPr>
  </w:style>
  <w:style w:type="paragraph" w:customStyle="1" w:styleId="Bodytext43">
    <w:name w:val="Body text (43)"/>
    <w:basedOn w:val="Normal"/>
    <w:link w:val="Bodytext43Exact"/>
    <w:qFormat/>
    <w:rsid w:val="00AF04E9"/>
    <w:pPr>
      <w:widowControl w:val="0"/>
      <w:shd w:val="clear" w:color="auto" w:fill="FFFFFF"/>
      <w:spacing w:line="0" w:lineRule="atLeast"/>
    </w:pPr>
    <w:rPr>
      <w:rFonts w:asciiTheme="minorHAnsi" w:eastAsia="Arial" w:hAnsiTheme="minorHAnsi" w:cs="Arial"/>
      <w:b/>
      <w:bCs/>
      <w:i/>
      <w:iCs/>
      <w:spacing w:val="6"/>
      <w:sz w:val="18"/>
      <w:szCs w:val="18"/>
    </w:rPr>
  </w:style>
  <w:style w:type="character" w:customStyle="1" w:styleId="Bodytext43Spacing0ptExact">
    <w:name w:val="Body text (43) + Spacing 0 pt Exact"/>
    <w:basedOn w:val="Bodytext43Exact"/>
    <w:rsid w:val="00AF04E9"/>
    <w:rPr>
      <w:rFonts w:eastAsia="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AF04E9"/>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AF04E9"/>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AF04E9"/>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AF04E9"/>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AF04E9"/>
    <w:pPr>
      <w:widowControl w:val="0"/>
      <w:shd w:val="clear" w:color="auto" w:fill="FFFFFF"/>
      <w:spacing w:before="720" w:after="60" w:line="0" w:lineRule="atLeast"/>
    </w:pPr>
    <w:rPr>
      <w:rFonts w:eastAsia="Calibri" w:cs="Calibri"/>
      <w:b/>
      <w:bCs/>
      <w:sz w:val="12"/>
      <w:szCs w:val="12"/>
    </w:rPr>
  </w:style>
  <w:style w:type="character" w:customStyle="1" w:styleId="Bodytext870">
    <w:name w:val="Body text (87)"/>
    <w:basedOn w:val="Bodytext87"/>
    <w:rsid w:val="00AF04E9"/>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AF04E9"/>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AF04E9"/>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AF04E9"/>
    <w:rPr>
      <w:rFonts w:eastAsia="Arial" w:cs="Arial"/>
      <w:sz w:val="13"/>
      <w:szCs w:val="13"/>
      <w:shd w:val="clear" w:color="auto" w:fill="FFFFFF"/>
    </w:rPr>
  </w:style>
  <w:style w:type="paragraph" w:customStyle="1" w:styleId="Tablecaption70">
    <w:name w:val="Table caption (7)"/>
    <w:basedOn w:val="Normal"/>
    <w:link w:val="Tablecaption7"/>
    <w:qFormat/>
    <w:rsid w:val="00AF04E9"/>
    <w:pPr>
      <w:widowControl w:val="0"/>
      <w:shd w:val="clear" w:color="auto" w:fill="FFFFFF"/>
      <w:spacing w:after="60" w:line="0" w:lineRule="atLeast"/>
    </w:pPr>
    <w:rPr>
      <w:rFonts w:asciiTheme="minorHAnsi" w:eastAsia="Arial" w:hAnsiTheme="minorHAnsi" w:cs="Arial"/>
      <w:sz w:val="13"/>
      <w:szCs w:val="13"/>
    </w:rPr>
  </w:style>
  <w:style w:type="character" w:customStyle="1" w:styleId="BodytextSegoeUI">
    <w:name w:val="Body text + Segoe UI"/>
    <w:aliases w:val="21.5 pt"/>
    <w:basedOn w:val="Bodytext5"/>
    <w:rsid w:val="00AF04E9"/>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AF04E9"/>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AF04E9"/>
    <w:rPr>
      <w:rFonts w:eastAsia="Arial" w:cs="Arial"/>
      <w:b/>
      <w:bCs/>
      <w:sz w:val="25"/>
      <w:szCs w:val="25"/>
      <w:shd w:val="clear" w:color="auto" w:fill="FFFFFF"/>
    </w:rPr>
  </w:style>
  <w:style w:type="paragraph" w:customStyle="1" w:styleId="Bodytext1120">
    <w:name w:val="Body text (112)"/>
    <w:basedOn w:val="Normal"/>
    <w:link w:val="Bodytext112"/>
    <w:qFormat/>
    <w:rsid w:val="00AF04E9"/>
    <w:pPr>
      <w:widowControl w:val="0"/>
      <w:shd w:val="clear" w:color="auto" w:fill="FFFFFF"/>
      <w:spacing w:after="480" w:line="0" w:lineRule="atLeast"/>
      <w:jc w:val="both"/>
    </w:pPr>
    <w:rPr>
      <w:rFonts w:asciiTheme="minorHAnsi" w:eastAsia="Arial" w:hAnsiTheme="minorHAnsi" w:cs="Arial"/>
      <w:b/>
      <w:bCs/>
      <w:sz w:val="25"/>
      <w:szCs w:val="25"/>
    </w:rPr>
  </w:style>
  <w:style w:type="character" w:customStyle="1" w:styleId="Bodytext112SmallCaps">
    <w:name w:val="Body text (112) + Small Caps"/>
    <w:basedOn w:val="Bodytext112"/>
    <w:rsid w:val="00AF04E9"/>
    <w:rPr>
      <w:rFonts w:eastAsia="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AF04E9"/>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AF04E9"/>
    <w:rPr>
      <w:rFonts w:eastAsia="Arial" w:cs="Arial"/>
      <w:b/>
      <w:bCs/>
      <w:sz w:val="20"/>
      <w:szCs w:val="20"/>
      <w:shd w:val="clear" w:color="auto" w:fill="FFFFFF"/>
    </w:rPr>
  </w:style>
  <w:style w:type="paragraph" w:customStyle="1" w:styleId="Bodytext1130">
    <w:name w:val="Body text (113)"/>
    <w:basedOn w:val="Normal"/>
    <w:link w:val="Bodytext113"/>
    <w:qFormat/>
    <w:rsid w:val="00AF04E9"/>
    <w:pPr>
      <w:widowControl w:val="0"/>
      <w:shd w:val="clear" w:color="auto" w:fill="FFFFFF"/>
      <w:spacing w:before="180" w:after="480" w:line="0" w:lineRule="atLeast"/>
      <w:jc w:val="both"/>
    </w:pPr>
    <w:rPr>
      <w:rFonts w:asciiTheme="minorHAnsi" w:eastAsia="Arial" w:hAnsiTheme="minorHAnsi" w:cs="Arial"/>
      <w:b/>
      <w:bCs/>
      <w:sz w:val="20"/>
      <w:szCs w:val="20"/>
    </w:rPr>
  </w:style>
  <w:style w:type="character" w:customStyle="1" w:styleId="Tableofcontents10">
    <w:name w:val="Table of contents (10)_"/>
    <w:basedOn w:val="DefaultParagraphFont"/>
    <w:link w:val="Tableofcontents100"/>
    <w:rsid w:val="00AF04E9"/>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AF04E9"/>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AF04E9"/>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AF04E9"/>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AF04E9"/>
    <w:rPr>
      <w:rFonts w:eastAsia="Arial" w:cs="Arial"/>
      <w:i/>
      <w:iCs/>
      <w:sz w:val="18"/>
      <w:szCs w:val="18"/>
      <w:shd w:val="clear" w:color="auto" w:fill="FFFFFF"/>
    </w:rPr>
  </w:style>
  <w:style w:type="paragraph" w:customStyle="1" w:styleId="Tableofcontents120">
    <w:name w:val="Table of contents (12)"/>
    <w:basedOn w:val="Normal"/>
    <w:link w:val="Tableofcontents12"/>
    <w:qFormat/>
    <w:rsid w:val="00AF04E9"/>
    <w:pPr>
      <w:widowControl w:val="0"/>
      <w:shd w:val="clear" w:color="auto" w:fill="FFFFFF"/>
      <w:spacing w:line="210" w:lineRule="exact"/>
      <w:jc w:val="both"/>
    </w:pPr>
    <w:rPr>
      <w:rFonts w:asciiTheme="minorHAnsi" w:eastAsia="Arial" w:hAnsiTheme="minorHAnsi" w:cs="Arial"/>
      <w:i/>
      <w:iCs/>
      <w:sz w:val="18"/>
      <w:szCs w:val="18"/>
    </w:rPr>
  </w:style>
  <w:style w:type="character" w:customStyle="1" w:styleId="Tableofcontents14">
    <w:name w:val="Table of contents (14)_"/>
    <w:basedOn w:val="DefaultParagraphFont"/>
    <w:link w:val="Tableofcontents140"/>
    <w:rsid w:val="00AF04E9"/>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AF04E9"/>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AF04E9"/>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AF04E9"/>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AF04E9"/>
    <w:rPr>
      <w:rFonts w:eastAsia="Arial" w:cs="Arial"/>
      <w:b/>
      <w:bCs/>
      <w:sz w:val="26"/>
      <w:szCs w:val="26"/>
      <w:shd w:val="clear" w:color="auto" w:fill="FFFFFF"/>
    </w:rPr>
  </w:style>
  <w:style w:type="paragraph" w:customStyle="1" w:styleId="Heading1620">
    <w:name w:val="Heading #16 (2)"/>
    <w:basedOn w:val="Normal"/>
    <w:link w:val="Heading162"/>
    <w:qFormat/>
    <w:rsid w:val="00AF04E9"/>
    <w:pPr>
      <w:widowControl w:val="0"/>
      <w:shd w:val="clear" w:color="auto" w:fill="FFFFFF"/>
      <w:spacing w:after="480" w:line="0" w:lineRule="atLeast"/>
      <w:jc w:val="both"/>
    </w:pPr>
    <w:rPr>
      <w:rFonts w:asciiTheme="minorHAnsi" w:eastAsia="Arial" w:hAnsiTheme="minorHAnsi" w:cs="Arial"/>
      <w:b/>
      <w:bCs/>
      <w:sz w:val="26"/>
      <w:szCs w:val="26"/>
    </w:rPr>
  </w:style>
  <w:style w:type="character" w:customStyle="1" w:styleId="Heading162SmallCaps">
    <w:name w:val="Heading #16 (2) + Small Caps"/>
    <w:basedOn w:val="Heading162"/>
    <w:rsid w:val="00AF04E9"/>
    <w:rPr>
      <w:rFonts w:eastAsia="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AF04E9"/>
  </w:style>
  <w:style w:type="character" w:customStyle="1" w:styleId="article-quote-right">
    <w:name w:val="article-quote-right"/>
    <w:basedOn w:val="DefaultParagraphFont"/>
    <w:rsid w:val="00AF04E9"/>
  </w:style>
  <w:style w:type="paragraph" w:customStyle="1" w:styleId="txgreen">
    <w:name w:val="txgreen"/>
    <w:basedOn w:val="Normal"/>
    <w:uiPriority w:val="99"/>
    <w:qFormat/>
    <w:rsid w:val="00AF04E9"/>
    <w:pPr>
      <w:spacing w:before="100" w:beforeAutospacing="1" w:after="100" w:afterAutospacing="1"/>
    </w:pPr>
    <w:rPr>
      <w:rFonts w:ascii="Avenir LT Std 45 Book" w:hAnsi="Avenir LT Std 45 Book"/>
    </w:rPr>
  </w:style>
  <w:style w:type="character" w:customStyle="1" w:styleId="wikicreatelink">
    <w:name w:val="wikicreatelink"/>
    <w:basedOn w:val="DefaultParagraphFont"/>
    <w:rsid w:val="00AF04E9"/>
  </w:style>
  <w:style w:type="character" w:customStyle="1" w:styleId="facebook-share-count">
    <w:name w:val="facebook-share-count"/>
    <w:basedOn w:val="DefaultParagraphFont"/>
    <w:rsid w:val="00AF04E9"/>
  </w:style>
  <w:style w:type="character" w:customStyle="1" w:styleId="tickerwrap">
    <w:name w:val="ticker_wrap"/>
    <w:basedOn w:val="DefaultParagraphFont"/>
    <w:rsid w:val="00AF04E9"/>
  </w:style>
  <w:style w:type="paragraph" w:customStyle="1" w:styleId="rtecenter">
    <w:name w:val="rtecenter"/>
    <w:basedOn w:val="Normal"/>
    <w:uiPriority w:val="99"/>
    <w:qFormat/>
    <w:rsid w:val="00AF04E9"/>
    <w:pPr>
      <w:spacing w:before="100" w:beforeAutospacing="1" w:after="100" w:afterAutospacing="1"/>
    </w:pPr>
    <w:rPr>
      <w:rFonts w:ascii="Avenir LT Std 45 Book" w:hAnsi="Avenir LT Std 45 Book"/>
    </w:rPr>
  </w:style>
  <w:style w:type="character" w:customStyle="1" w:styleId="smallcaps0">
    <w:name w:val="small_caps"/>
    <w:basedOn w:val="DefaultParagraphFont"/>
    <w:rsid w:val="00AF04E9"/>
  </w:style>
  <w:style w:type="character" w:customStyle="1" w:styleId="Bold12">
    <w:name w:val="Bold12"/>
    <w:aliases w:val="Body text + 10.5 pt16"/>
    <w:uiPriority w:val="1"/>
    <w:qFormat/>
    <w:rsid w:val="00AF04E9"/>
    <w:rPr>
      <w:rFonts w:ascii="Times New Roman" w:hAnsi="Times New Roman"/>
      <w:b/>
      <w:sz w:val="24"/>
    </w:rPr>
  </w:style>
  <w:style w:type="character" w:customStyle="1" w:styleId="NotBold10Final">
    <w:name w:val="NotBold10Final"/>
    <w:uiPriority w:val="1"/>
    <w:qFormat/>
    <w:rsid w:val="00AF04E9"/>
    <w:rPr>
      <w:rFonts w:ascii="Times New Roman" w:hAnsi="Times New Roman"/>
      <w:b w:val="0"/>
      <w:i w:val="0"/>
      <w:sz w:val="20"/>
    </w:rPr>
  </w:style>
  <w:style w:type="character" w:customStyle="1" w:styleId="slug-elocation">
    <w:name w:val="slug-elocation"/>
    <w:basedOn w:val="DefaultParagraphFont"/>
    <w:rsid w:val="00AF04E9"/>
  </w:style>
  <w:style w:type="character" w:customStyle="1" w:styleId="fu-autorenangabe-fu-beschreibung">
    <w:name w:val="fu-autorenangabe-fu-beschreibung"/>
    <w:rsid w:val="00AF04E9"/>
  </w:style>
  <w:style w:type="paragraph" w:customStyle="1" w:styleId="introshadow">
    <w:name w:val="intro_shadow"/>
    <w:basedOn w:val="Normal"/>
    <w:uiPriority w:val="99"/>
    <w:qFormat/>
    <w:rsid w:val="00AF04E9"/>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AF04E9"/>
    <w:pPr>
      <w:spacing w:before="100" w:beforeAutospacing="1" w:after="100" w:afterAutospacing="1"/>
    </w:pPr>
    <w:rPr>
      <w:rFonts w:ascii="Avenir LT Std 45 Book" w:hAnsi="Avenir LT Std 45 Book"/>
    </w:rPr>
  </w:style>
  <w:style w:type="character" w:customStyle="1" w:styleId="datestamp">
    <w:name w:val="datestamp"/>
    <w:basedOn w:val="DefaultParagraphFont"/>
    <w:rsid w:val="00AF04E9"/>
  </w:style>
  <w:style w:type="character" w:customStyle="1" w:styleId="commentscontainer">
    <w:name w:val="comments_container"/>
    <w:basedOn w:val="DefaultParagraphFont"/>
    <w:rsid w:val="00AF04E9"/>
  </w:style>
  <w:style w:type="paragraph" w:customStyle="1" w:styleId="publishedon">
    <w:name w:val="published_on"/>
    <w:basedOn w:val="Normal"/>
    <w:uiPriority w:val="99"/>
    <w:qFormat/>
    <w:rsid w:val="00AF04E9"/>
    <w:pPr>
      <w:spacing w:before="100" w:beforeAutospacing="1" w:after="100" w:afterAutospacing="1"/>
    </w:pPr>
    <w:rPr>
      <w:rFonts w:ascii="Avenir LT Std 45 Book" w:hAnsi="Avenir LT Std 45 Book"/>
    </w:rPr>
  </w:style>
  <w:style w:type="character" w:customStyle="1" w:styleId="itemdatecreated">
    <w:name w:val="itemdatecreated"/>
    <w:basedOn w:val="DefaultParagraphFont"/>
    <w:rsid w:val="00AF04E9"/>
  </w:style>
  <w:style w:type="character" w:customStyle="1" w:styleId="itemauthor">
    <w:name w:val="itemauthor"/>
    <w:basedOn w:val="DefaultParagraphFont"/>
    <w:rsid w:val="00AF04E9"/>
  </w:style>
  <w:style w:type="character" w:customStyle="1" w:styleId="hparticlefooter">
    <w:name w:val="hparticlefooter"/>
    <w:basedOn w:val="DefaultParagraphFont"/>
    <w:rsid w:val="00AF04E9"/>
  </w:style>
  <w:style w:type="paragraph" w:customStyle="1" w:styleId="Stylecardtext8pt">
    <w:name w:val="Style card text + 8 pt"/>
    <w:basedOn w:val="Normal"/>
    <w:qFormat/>
    <w:rsid w:val="00AF04E9"/>
    <w:pPr>
      <w:ind w:right="288"/>
    </w:pPr>
    <w:rPr>
      <w:rFonts w:ascii="Avenir LT Std 45 Book" w:hAnsi="Avenir LT Std 45 Book"/>
      <w:sz w:val="16"/>
    </w:rPr>
  </w:style>
  <w:style w:type="paragraph" w:customStyle="1" w:styleId="Stylecardtext5pt">
    <w:name w:val="Style card text + 5 pt"/>
    <w:basedOn w:val="Normal"/>
    <w:qFormat/>
    <w:rsid w:val="00AF04E9"/>
    <w:pPr>
      <w:ind w:right="288"/>
    </w:pPr>
    <w:rPr>
      <w:rFonts w:ascii="Avenir LT Std 45 Book" w:hAnsi="Avenir LT Std 45 Book"/>
      <w:sz w:val="10"/>
    </w:rPr>
  </w:style>
  <w:style w:type="table" w:customStyle="1" w:styleId="TableGrid2">
    <w:name w:val="Table Grid2"/>
    <w:basedOn w:val="TableNormal"/>
    <w:next w:val="TableGrid"/>
    <w:rsid w:val="00AF04E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AF04E9"/>
  </w:style>
  <w:style w:type="character" w:customStyle="1" w:styleId="BlockCharCharCharCharChar">
    <w:name w:val="Block Char Char Char Char Char"/>
    <w:aliases w:val="Block Char Char Char Char Char Char Char Char,Block Char Char Char Char Char Char Char1"/>
    <w:basedOn w:val="DefaultParagraphFont"/>
    <w:rsid w:val="00AF04E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AF04E9"/>
    <w:rPr>
      <w:rFonts w:ascii="Avenir LT Std 45 Book" w:hAnsi="Avenir LT Std 45 Book"/>
      <w:b/>
      <w:color w:val="000000"/>
      <w:u w:val="single"/>
    </w:rPr>
  </w:style>
  <w:style w:type="character" w:customStyle="1" w:styleId="CiteEmphasisChar">
    <w:name w:val="Cite/Emphasis Char"/>
    <w:basedOn w:val="DefaultParagraphFont"/>
    <w:link w:val="CiteEmphasis"/>
    <w:rsid w:val="00AF04E9"/>
    <w:rPr>
      <w:rFonts w:ascii="Avenir LT Std 45 Book" w:eastAsiaTheme="minorHAnsi" w:hAnsi="Avenir LT Std 45 Book"/>
      <w:b/>
      <w:color w:val="000000"/>
      <w:sz w:val="22"/>
      <w:szCs w:val="22"/>
      <w:u w:val="single"/>
    </w:rPr>
  </w:style>
  <w:style w:type="character" w:customStyle="1" w:styleId="ReadText">
    <w:name w:val="Read Text"/>
    <w:basedOn w:val="DefaultParagraphFont"/>
    <w:rsid w:val="00AF04E9"/>
    <w:rPr>
      <w:rFonts w:ascii="Times New Roman" w:hAnsi="Times New Roman"/>
      <w:b/>
      <w:bCs/>
      <w:sz w:val="24"/>
      <w:u w:val="single"/>
    </w:rPr>
  </w:style>
  <w:style w:type="paragraph" w:customStyle="1" w:styleId="Styleunread8pt">
    <w:name w:val="Style unread + 8 pt"/>
    <w:basedOn w:val="Normal"/>
    <w:link w:val="Styleunread8ptChar"/>
    <w:qFormat/>
    <w:rsid w:val="00AF04E9"/>
    <w:rPr>
      <w:rFonts w:ascii="Avenir LT Std 45 Book" w:hAnsi="Avenir LT Std 45 Book"/>
      <w:color w:val="000000"/>
      <w:sz w:val="16"/>
    </w:rPr>
  </w:style>
  <w:style w:type="character" w:customStyle="1" w:styleId="Styleunread8ptChar">
    <w:name w:val="Style unread + 8 pt Char"/>
    <w:basedOn w:val="DefaultParagraphFont"/>
    <w:link w:val="Styleunread8pt"/>
    <w:rsid w:val="00AF04E9"/>
    <w:rPr>
      <w:rFonts w:ascii="Avenir LT Std 45 Book" w:eastAsiaTheme="minorHAnsi" w:hAnsi="Avenir LT Std 45 Book"/>
      <w:color w:val="000000"/>
      <w:sz w:val="16"/>
      <w:szCs w:val="22"/>
    </w:rPr>
  </w:style>
  <w:style w:type="character" w:customStyle="1" w:styleId="main">
    <w:name w:val="main"/>
    <w:basedOn w:val="DefaultParagraphFont"/>
    <w:rsid w:val="00AF04E9"/>
  </w:style>
  <w:style w:type="character" w:customStyle="1" w:styleId="textunderlineCharChar">
    <w:name w:val="text underline Char Char"/>
    <w:basedOn w:val="DefaultParagraphFont"/>
    <w:rsid w:val="00AF04E9"/>
    <w:rPr>
      <w:rFonts w:ascii="Garamond" w:hAnsi="Garamond" w:cs="Arial"/>
      <w:color w:val="000000"/>
      <w:sz w:val="24"/>
      <w:u w:val="single"/>
    </w:rPr>
  </w:style>
  <w:style w:type="paragraph" w:customStyle="1" w:styleId="ekprop-p">
    <w:name w:val="ekprop-p"/>
    <w:basedOn w:val="Normal"/>
    <w:uiPriority w:val="99"/>
    <w:qFormat/>
    <w:rsid w:val="00AF04E9"/>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AF04E9"/>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AF04E9"/>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AF04E9"/>
    <w:rPr>
      <w:rFonts w:ascii="Avenir LT Std 45 Book" w:hAnsi="Avenir LT Std 45 Book"/>
      <w:color w:val="000000"/>
      <w:sz w:val="16"/>
    </w:rPr>
  </w:style>
  <w:style w:type="character" w:customStyle="1" w:styleId="SmalltextCharChar">
    <w:name w:val="Smalltext Char Char"/>
    <w:basedOn w:val="DefaultParagraphFont"/>
    <w:link w:val="SmalltextChar1"/>
    <w:rsid w:val="00AF04E9"/>
    <w:rPr>
      <w:rFonts w:ascii="Avenir LT Std 45 Book" w:eastAsiaTheme="minorHAnsi" w:hAnsi="Avenir LT Std 45 Book"/>
      <w:color w:val="000000"/>
      <w:sz w:val="16"/>
      <w:szCs w:val="22"/>
    </w:rPr>
  </w:style>
  <w:style w:type="character" w:customStyle="1" w:styleId="FullCiteCharChar">
    <w:name w:val="Full Cite Char Char"/>
    <w:basedOn w:val="DefaultParagraphFont"/>
    <w:rsid w:val="00AF04E9"/>
    <w:rPr>
      <w:rFonts w:ascii="Georgia" w:hAnsi="Georgia" w:cs="Calibri"/>
      <w:color w:val="000000"/>
      <w:sz w:val="20"/>
      <w:szCs w:val="24"/>
    </w:rPr>
  </w:style>
  <w:style w:type="character" w:customStyle="1" w:styleId="submitted-wrapper">
    <w:name w:val="submitted-wrapper"/>
    <w:basedOn w:val="DefaultParagraphFont"/>
    <w:rsid w:val="00AF04E9"/>
  </w:style>
  <w:style w:type="paragraph" w:customStyle="1" w:styleId="CardFormatCharCharCharCharCharChar">
    <w:name w:val="Card Format Char Char Char Char Char Char"/>
    <w:basedOn w:val="Normal"/>
    <w:qFormat/>
    <w:rsid w:val="00AF04E9"/>
    <w:pPr>
      <w:widowControl w:val="0"/>
      <w:autoSpaceDE w:val="0"/>
      <w:autoSpaceDN w:val="0"/>
      <w:adjustRightInd w:val="0"/>
    </w:pPr>
    <w:rPr>
      <w:rFonts w:ascii="Avenir LT Std 45 Book" w:eastAsia="Times New Roman" w:hAnsi="Avenir LT Std 45 Book"/>
      <w:color w:val="000000"/>
      <w:sz w:val="18"/>
      <w:szCs w:val="18"/>
    </w:rPr>
  </w:style>
  <w:style w:type="character" w:customStyle="1" w:styleId="the-author">
    <w:name w:val="the-author"/>
    <w:basedOn w:val="DefaultParagraphFont"/>
    <w:rsid w:val="00AF04E9"/>
  </w:style>
  <w:style w:type="character" w:customStyle="1" w:styleId="top-publish">
    <w:name w:val="top-publish"/>
    <w:basedOn w:val="DefaultParagraphFont"/>
    <w:rsid w:val="00AF04E9"/>
  </w:style>
  <w:style w:type="character" w:customStyle="1" w:styleId="byline-italic">
    <w:name w:val="byline-italic"/>
    <w:basedOn w:val="DefaultParagraphFont"/>
    <w:rsid w:val="00AF04E9"/>
  </w:style>
  <w:style w:type="character" w:customStyle="1" w:styleId="gd">
    <w:name w:val="gd"/>
    <w:basedOn w:val="DefaultParagraphFont"/>
    <w:rsid w:val="00AF04E9"/>
  </w:style>
  <w:style w:type="character" w:customStyle="1" w:styleId="g3">
    <w:name w:val="g3"/>
    <w:basedOn w:val="DefaultParagraphFont"/>
    <w:rsid w:val="00AF04E9"/>
  </w:style>
  <w:style w:type="character" w:customStyle="1" w:styleId="hb">
    <w:name w:val="hb"/>
    <w:basedOn w:val="DefaultParagraphFont"/>
    <w:rsid w:val="00AF04E9"/>
  </w:style>
  <w:style w:type="character" w:customStyle="1" w:styleId="g2">
    <w:name w:val="g2"/>
    <w:basedOn w:val="DefaultParagraphFont"/>
    <w:rsid w:val="00AF04E9"/>
  </w:style>
  <w:style w:type="character" w:customStyle="1" w:styleId="nameplatehead">
    <w:name w:val="nameplatehead"/>
    <w:basedOn w:val="DefaultParagraphFont"/>
    <w:rsid w:val="00AF04E9"/>
  </w:style>
  <w:style w:type="character" w:customStyle="1" w:styleId="nameplatelink">
    <w:name w:val="nameplatelink"/>
    <w:basedOn w:val="DefaultParagraphFont"/>
    <w:rsid w:val="00AF04E9"/>
  </w:style>
  <w:style w:type="paragraph" w:customStyle="1" w:styleId="calibre8">
    <w:name w:val="calibre8"/>
    <w:basedOn w:val="Normal"/>
    <w:uiPriority w:val="99"/>
    <w:qFormat/>
    <w:rsid w:val="00AF04E9"/>
    <w:pPr>
      <w:spacing w:before="30" w:after="30"/>
      <w:jc w:val="both"/>
    </w:pPr>
    <w:rPr>
      <w:rFonts w:ascii="Avenir LT Std 45 Book" w:eastAsia="Times New Roman" w:hAnsi="Avenir LT Std 45 Book"/>
      <w:sz w:val="17"/>
      <w:szCs w:val="17"/>
    </w:rPr>
  </w:style>
  <w:style w:type="character" w:customStyle="1" w:styleId="m340327140930436083gmail-styleunderline">
    <w:name w:val="m_340327140930436083gmail-styleunderline"/>
    <w:basedOn w:val="DefaultParagraphFont"/>
    <w:rsid w:val="00AF04E9"/>
  </w:style>
  <w:style w:type="paragraph" w:customStyle="1" w:styleId="BodyTextIndent21">
    <w:name w:val="Body Text Indent 21"/>
    <w:basedOn w:val="Normal"/>
    <w:next w:val="BodyTextIndent2"/>
    <w:unhideWhenUsed/>
    <w:rsid w:val="00AF04E9"/>
    <w:pPr>
      <w:spacing w:after="120" w:line="480" w:lineRule="auto"/>
      <w:ind w:left="360"/>
    </w:pPr>
  </w:style>
  <w:style w:type="character" w:customStyle="1" w:styleId="BodyTextIndent2Char2">
    <w:name w:val="Body Text Indent 2 Char2"/>
    <w:basedOn w:val="DefaultParagraphFont"/>
    <w:uiPriority w:val="99"/>
    <w:semiHidden/>
    <w:rsid w:val="00AF04E9"/>
    <w:rPr>
      <w:rFonts w:ascii="Georgia" w:hAnsi="Georgia"/>
    </w:rPr>
  </w:style>
  <w:style w:type="character" w:customStyle="1" w:styleId="5yl5">
    <w:name w:val="_5yl5"/>
    <w:basedOn w:val="DefaultParagraphFont"/>
    <w:rsid w:val="00AF04E9"/>
  </w:style>
  <w:style w:type="character" w:customStyle="1" w:styleId="balancedheadline">
    <w:name w:val="balancedheadline"/>
    <w:basedOn w:val="DefaultParagraphFont"/>
    <w:rsid w:val="00AF04E9"/>
  </w:style>
  <w:style w:type="paragraph" w:customStyle="1" w:styleId="css-xhhu0i">
    <w:name w:val="css-xhhu0i"/>
    <w:basedOn w:val="Normal"/>
    <w:rsid w:val="00AF04E9"/>
    <w:pPr>
      <w:spacing w:before="100" w:beforeAutospacing="1" w:after="100" w:afterAutospacing="1"/>
    </w:pPr>
    <w:rPr>
      <w:rFonts w:eastAsia="Times New Roman"/>
    </w:rPr>
  </w:style>
  <w:style w:type="paragraph" w:customStyle="1" w:styleId="fellowname">
    <w:name w:val="fellow__name"/>
    <w:basedOn w:val="Normal"/>
    <w:rsid w:val="00AF04E9"/>
    <w:pPr>
      <w:spacing w:before="100" w:beforeAutospacing="1" w:after="100" w:afterAutospacing="1"/>
    </w:pPr>
    <w:rPr>
      <w:rFonts w:eastAsia="Times New Roman"/>
    </w:rPr>
  </w:style>
  <w:style w:type="paragraph" w:customStyle="1" w:styleId="hword2">
    <w:name w:val="hword2"/>
    <w:basedOn w:val="Normal"/>
    <w:qFormat/>
    <w:rsid w:val="00AF04E9"/>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AF04E9"/>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AF04E9"/>
  </w:style>
  <w:style w:type="character" w:customStyle="1" w:styleId="UnresolvedMention10">
    <w:name w:val="Unresolved Mention10"/>
    <w:basedOn w:val="DefaultParagraphFont"/>
    <w:uiPriority w:val="99"/>
    <w:semiHidden/>
    <w:unhideWhenUsed/>
    <w:rsid w:val="00AF04E9"/>
    <w:rPr>
      <w:color w:val="605E5C"/>
      <w:shd w:val="clear" w:color="auto" w:fill="E1DFDD"/>
    </w:rPr>
  </w:style>
  <w:style w:type="character" w:customStyle="1" w:styleId="UnresolvedMention100">
    <w:name w:val="Unresolved Mention100"/>
    <w:basedOn w:val="DefaultParagraphFont"/>
    <w:uiPriority w:val="99"/>
    <w:semiHidden/>
    <w:unhideWhenUsed/>
    <w:rsid w:val="00AF04E9"/>
    <w:rPr>
      <w:color w:val="605E5C"/>
      <w:shd w:val="clear" w:color="auto" w:fill="E1DFDD"/>
    </w:rPr>
  </w:style>
  <w:style w:type="character" w:customStyle="1" w:styleId="UnresolvedMention1000">
    <w:name w:val="Unresolved Mention1000"/>
    <w:basedOn w:val="DefaultParagraphFont"/>
    <w:uiPriority w:val="99"/>
    <w:semiHidden/>
    <w:unhideWhenUsed/>
    <w:rsid w:val="00AF04E9"/>
    <w:rPr>
      <w:color w:val="605E5C"/>
      <w:shd w:val="clear" w:color="auto" w:fill="E1DFDD"/>
    </w:rPr>
  </w:style>
  <w:style w:type="character" w:customStyle="1" w:styleId="UnresolvedMention10000">
    <w:name w:val="Unresolved Mention10000"/>
    <w:basedOn w:val="DefaultParagraphFont"/>
    <w:uiPriority w:val="99"/>
    <w:semiHidden/>
    <w:unhideWhenUsed/>
    <w:rsid w:val="00AF04E9"/>
    <w:rPr>
      <w:color w:val="605E5C"/>
      <w:shd w:val="clear" w:color="auto" w:fill="E1DFDD"/>
    </w:rPr>
  </w:style>
  <w:style w:type="character" w:customStyle="1" w:styleId="UnresolvedMention100000">
    <w:name w:val="Unresolved Mention100000"/>
    <w:basedOn w:val="DefaultParagraphFont"/>
    <w:uiPriority w:val="99"/>
    <w:semiHidden/>
    <w:unhideWhenUsed/>
    <w:rsid w:val="00AF04E9"/>
    <w:rPr>
      <w:color w:val="605E5C"/>
      <w:shd w:val="clear" w:color="auto" w:fill="E1DFDD"/>
    </w:rPr>
  </w:style>
  <w:style w:type="character" w:customStyle="1" w:styleId="UnresolvedMention1000000">
    <w:name w:val="Unresolved Mention1000000"/>
    <w:basedOn w:val="DefaultParagraphFont"/>
    <w:uiPriority w:val="99"/>
    <w:semiHidden/>
    <w:unhideWhenUsed/>
    <w:rsid w:val="00AF04E9"/>
    <w:rPr>
      <w:color w:val="605E5C"/>
      <w:shd w:val="clear" w:color="auto" w:fill="E1DFDD"/>
    </w:rPr>
  </w:style>
  <w:style w:type="character" w:customStyle="1" w:styleId="UnresolvedMention10000000">
    <w:name w:val="Unresolved Mention10000000"/>
    <w:basedOn w:val="DefaultParagraphFont"/>
    <w:uiPriority w:val="99"/>
    <w:semiHidden/>
    <w:unhideWhenUsed/>
    <w:rsid w:val="00AF04E9"/>
    <w:rPr>
      <w:color w:val="605E5C"/>
      <w:shd w:val="clear" w:color="auto" w:fill="E1DFDD"/>
    </w:rPr>
  </w:style>
  <w:style w:type="character" w:customStyle="1" w:styleId="UnresolvedMention100000000">
    <w:name w:val="Unresolved Mention100000000"/>
    <w:basedOn w:val="DefaultParagraphFont"/>
    <w:uiPriority w:val="99"/>
    <w:semiHidden/>
    <w:unhideWhenUsed/>
    <w:rsid w:val="00AF04E9"/>
    <w:rPr>
      <w:color w:val="605E5C"/>
      <w:shd w:val="clear" w:color="auto" w:fill="E1DFDD"/>
    </w:rPr>
  </w:style>
  <w:style w:type="character" w:customStyle="1" w:styleId="UnresolvedMention1000000000">
    <w:name w:val="Unresolved Mention1000000000"/>
    <w:basedOn w:val="DefaultParagraphFont"/>
    <w:uiPriority w:val="99"/>
    <w:semiHidden/>
    <w:unhideWhenUsed/>
    <w:rsid w:val="00AF04E9"/>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AF04E9"/>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AF04E9"/>
    <w:rPr>
      <w:color w:val="605E5C"/>
      <w:shd w:val="clear" w:color="auto" w:fill="E1DFDD"/>
    </w:rPr>
  </w:style>
  <w:style w:type="character" w:customStyle="1" w:styleId="m-4768620939706884080gmail-style13ptbold">
    <w:name w:val="m_-4768620939706884080gmail-style13ptbold"/>
    <w:basedOn w:val="DefaultParagraphFont"/>
    <w:rsid w:val="00AF04E9"/>
  </w:style>
  <w:style w:type="character" w:customStyle="1" w:styleId="m-6639950760076288358gmail-style13ptbold">
    <w:name w:val="m_-6639950760076288358gmail-style13ptbold"/>
    <w:basedOn w:val="DefaultParagraphFont"/>
    <w:rsid w:val="00AF04E9"/>
  </w:style>
  <w:style w:type="character" w:customStyle="1" w:styleId="m-6639950760076288358gmail-msohyperlink">
    <w:name w:val="m_-6639950760076288358gmail-msohyperlink"/>
    <w:basedOn w:val="DefaultParagraphFont"/>
    <w:rsid w:val="00AF04E9"/>
  </w:style>
  <w:style w:type="character" w:customStyle="1" w:styleId="m-6639950760076288358gmail-m4841727538114946087gmail-styleunderline">
    <w:name w:val="m_-6639950760076288358gmail-m4841727538114946087gmail-styleunderline"/>
    <w:basedOn w:val="DefaultParagraphFont"/>
    <w:rsid w:val="00AF04E9"/>
  </w:style>
  <w:style w:type="character" w:customStyle="1" w:styleId="m8998500066486699605gmail-style13ptbold">
    <w:name w:val="m_8998500066486699605gmail-style13ptbold"/>
    <w:basedOn w:val="DefaultParagraphFont"/>
    <w:rsid w:val="00AF04E9"/>
  </w:style>
  <w:style w:type="character" w:customStyle="1" w:styleId="m8998500066486699605gmail-styleunderline">
    <w:name w:val="m_8998500066486699605gmail-styleunderline"/>
    <w:basedOn w:val="DefaultParagraphFont"/>
    <w:rsid w:val="00AF04E9"/>
  </w:style>
  <w:style w:type="character" w:customStyle="1" w:styleId="m-4007627453485596929gmail-style13ptbold">
    <w:name w:val="m_-4007627453485596929gmail-style13ptbold"/>
    <w:basedOn w:val="DefaultParagraphFont"/>
    <w:rsid w:val="00AF04E9"/>
  </w:style>
  <w:style w:type="character" w:customStyle="1" w:styleId="QuoteChar2">
    <w:name w:val="Quote Char2"/>
    <w:basedOn w:val="DefaultParagraphFont"/>
    <w:uiPriority w:val="29"/>
    <w:rsid w:val="00AF04E9"/>
    <w:rPr>
      <w:rFonts w:ascii="Cambria" w:hAnsi="Cambria" w:cs="Calibri"/>
      <w:i/>
      <w:iCs/>
      <w:color w:val="404040" w:themeColor="text1" w:themeTint="BF"/>
    </w:rPr>
  </w:style>
  <w:style w:type="paragraph" w:customStyle="1" w:styleId="marginright">
    <w:name w:val="margin_right"/>
    <w:basedOn w:val="Normal"/>
    <w:rsid w:val="00AF04E9"/>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feeddrivenflexfeaturestory">
    <w:name w:val="feed_driven_flex_feature_story"/>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AF04E9"/>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AF04E9"/>
  </w:style>
  <w:style w:type="character" w:customStyle="1" w:styleId="paddingrightxxs1">
    <w:name w:val="padding_right_xxs1"/>
    <w:basedOn w:val="DefaultParagraphFont"/>
    <w:rsid w:val="00AF04E9"/>
  </w:style>
  <w:style w:type="character" w:customStyle="1" w:styleId="nowrap1">
    <w:name w:val="nowrap1"/>
    <w:basedOn w:val="DefaultParagraphFont"/>
    <w:rsid w:val="00AF04E9"/>
  </w:style>
  <w:style w:type="paragraph" w:customStyle="1" w:styleId="item">
    <w:name w:val="item"/>
    <w:basedOn w:val="Normal"/>
    <w:rsid w:val="00AF04E9"/>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AF04E9"/>
    <w:rPr>
      <w:rFonts w:ascii="Lora" w:hAnsi="Lora" w:hint="default"/>
      <w:i/>
      <w:iCs/>
      <w:color w:val="000000"/>
      <w:sz w:val="30"/>
      <w:szCs w:val="30"/>
    </w:rPr>
  </w:style>
  <w:style w:type="character" w:customStyle="1" w:styleId="italic1">
    <w:name w:val="italic1"/>
    <w:basedOn w:val="DefaultParagraphFont"/>
    <w:rsid w:val="00AF04E9"/>
    <w:rPr>
      <w:i/>
      <w:iCs/>
    </w:rPr>
  </w:style>
  <w:style w:type="character" w:customStyle="1" w:styleId="articleimagecredit2">
    <w:name w:val="article_image_credit2"/>
    <w:basedOn w:val="DefaultParagraphFont"/>
    <w:rsid w:val="00AF04E9"/>
    <w:rPr>
      <w:rFonts w:ascii="Lora" w:hAnsi="Lora" w:hint="default"/>
      <w:i/>
      <w:iCs/>
      <w:sz w:val="24"/>
      <w:szCs w:val="24"/>
    </w:rPr>
  </w:style>
  <w:style w:type="character" w:customStyle="1" w:styleId="articlesponsored2">
    <w:name w:val="article_sponsored2"/>
    <w:basedOn w:val="DefaultParagraphFont"/>
    <w:rsid w:val="00AF04E9"/>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AF04E9"/>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AF04E9"/>
    <w:pPr>
      <w:spacing w:after="180"/>
    </w:pPr>
    <w:rPr>
      <w:rFonts w:ascii="Lora" w:eastAsia="Times New Roman" w:hAnsi="Lora"/>
      <w:szCs w:val="20"/>
      <w:lang w:eastAsia="zh-CN"/>
    </w:rPr>
  </w:style>
  <w:style w:type="paragraph" w:customStyle="1" w:styleId="marginbottomxl1">
    <w:name w:val="margin_bottom_xl1"/>
    <w:basedOn w:val="Normal"/>
    <w:rsid w:val="00AF04E9"/>
    <w:pPr>
      <w:spacing w:after="540"/>
    </w:pPr>
    <w:rPr>
      <w:rFonts w:ascii="Lora" w:eastAsia="Times New Roman" w:hAnsi="Lora"/>
      <w:szCs w:val="20"/>
      <w:lang w:eastAsia="zh-CN"/>
    </w:rPr>
  </w:style>
  <w:style w:type="paragraph" w:customStyle="1" w:styleId="jsx-671803276">
    <w:name w:val="jsx-671803276"/>
    <w:basedOn w:val="Normal"/>
    <w:rsid w:val="00AF04E9"/>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AF04E9"/>
  </w:style>
  <w:style w:type="character" w:customStyle="1" w:styleId="uwnk-">
    <w:name w:val="uwnk-"/>
    <w:basedOn w:val="DefaultParagraphFont"/>
    <w:rsid w:val="00AF04E9"/>
  </w:style>
  <w:style w:type="character" w:customStyle="1" w:styleId="c-messagebody">
    <w:name w:val="c-message__body"/>
    <w:basedOn w:val="DefaultParagraphFont"/>
    <w:rsid w:val="00AF04E9"/>
  </w:style>
  <w:style w:type="paragraph" w:customStyle="1" w:styleId="StyleHeading4TagBigcardbodysmalltextNormalTagheading2H">
    <w:name w:val="Style Heading 4TagBig cardbodysmall textNormal Tagheading 2H..."/>
    <w:basedOn w:val="Heading4"/>
    <w:rsid w:val="00AF04E9"/>
    <w:rPr>
      <w:iCs w:val="0"/>
    </w:rPr>
  </w:style>
  <w:style w:type="character" w:customStyle="1" w:styleId="hed-heading">
    <w:name w:val="hed-heading"/>
    <w:basedOn w:val="DefaultParagraphFont"/>
    <w:rsid w:val="00AF04E9"/>
  </w:style>
  <w:style w:type="table" w:customStyle="1" w:styleId="TableGrid0">
    <w:name w:val="TableGrid"/>
    <w:rsid w:val="00AF04E9"/>
    <w:rPr>
      <w:sz w:val="22"/>
      <w:szCs w:val="22"/>
    </w:rPr>
    <w:tblPr>
      <w:tblCellMar>
        <w:top w:w="0" w:type="dxa"/>
        <w:left w:w="0" w:type="dxa"/>
        <w:bottom w:w="0" w:type="dxa"/>
        <w:right w:w="0" w:type="dxa"/>
      </w:tblCellMar>
    </w:tblPr>
  </w:style>
  <w:style w:type="paragraph" w:customStyle="1" w:styleId="taboola--heading">
    <w:name w:val="taboola--heading"/>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video-label">
    <w:name w:val="video-label"/>
    <w:basedOn w:val="DefaultParagraphFont"/>
    <w:rsid w:val="00AF04E9"/>
  </w:style>
  <w:style w:type="character" w:customStyle="1" w:styleId="branding">
    <w:name w:val="branding"/>
    <w:basedOn w:val="DefaultParagraphFont"/>
    <w:rsid w:val="00AF04E9"/>
  </w:style>
  <w:style w:type="paragraph" w:customStyle="1" w:styleId="fp-trending-content">
    <w:name w:val="fp-trending-cont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enu-item">
    <w:name w:val="menu-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e">
    <w:name w:val="text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quotations">
    <w:name w:val="quotation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familyname">
    <w:name w:val="familyname"/>
    <w:basedOn w:val="DefaultParagraphFont"/>
    <w:rsid w:val="00AF04E9"/>
  </w:style>
  <w:style w:type="paragraph" w:customStyle="1" w:styleId="header-menu-item">
    <w:name w:val="header-menu-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ubscribe--long">
    <w:name w:val="subscribe--long"/>
    <w:basedOn w:val="DefaultParagraphFont"/>
    <w:rsid w:val="00AF04E9"/>
  </w:style>
  <w:style w:type="paragraph" w:customStyle="1" w:styleId="header-alt-title">
    <w:name w:val="header-alt-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partment-title">
    <w:name w:val="department-title"/>
    <w:basedOn w:val="DefaultParagraphFont"/>
    <w:rsid w:val="00AF04E9"/>
  </w:style>
  <w:style w:type="character" w:customStyle="1" w:styleId="header-alt-titledesktop">
    <w:name w:val="header-alt-title__desktop"/>
    <w:basedOn w:val="DefaultParagraphFont"/>
    <w:rsid w:val="00AF04E9"/>
  </w:style>
  <w:style w:type="character" w:customStyle="1" w:styleId="share-title">
    <w:name w:val="share-title"/>
    <w:basedOn w:val="DefaultParagraphFont"/>
    <w:rsid w:val="00AF04E9"/>
  </w:style>
  <w:style w:type="character" w:customStyle="1" w:styleId="pre">
    <w:name w:val="pre"/>
    <w:basedOn w:val="DefaultParagraphFont"/>
    <w:rsid w:val="00AF04E9"/>
  </w:style>
  <w:style w:type="character" w:customStyle="1" w:styleId="teads-ui-components-credits-colored">
    <w:name w:val="teads-ui-components-credits-colored"/>
    <w:basedOn w:val="DefaultParagraphFont"/>
    <w:rsid w:val="00AF04E9"/>
  </w:style>
  <w:style w:type="paragraph" w:customStyle="1" w:styleId="component-root-0-2-61">
    <w:name w:val="component-root-0-2-61"/>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relatedstory-0-2-65">
    <w:name w:val="relatedstory-0-2-65"/>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itle-0-2-68">
    <w:name w:val="title-0-2-68"/>
    <w:basedOn w:val="DefaultParagraphFont"/>
    <w:rsid w:val="00AF04E9"/>
  </w:style>
  <w:style w:type="character" w:customStyle="1" w:styleId="css-1ecljvk-styledfigurecopyright">
    <w:name w:val="css-1ecljvk-styledfigurecopyright"/>
    <w:basedOn w:val="DefaultParagraphFont"/>
    <w:rsid w:val="00AF04E9"/>
  </w:style>
  <w:style w:type="character" w:customStyle="1" w:styleId="css-178wc68-visuallyhidden">
    <w:name w:val="css-178wc68-visuallyhidden"/>
    <w:basedOn w:val="DefaultParagraphFont"/>
    <w:rsid w:val="00AF04E9"/>
  </w:style>
  <w:style w:type="paragraph" w:customStyle="1" w:styleId="paragraph-paragraph-2bgue">
    <w:name w:val="paragraph-paragraph-2bgu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labeltext-label3ocvw">
    <w:name w:val="textlabel__text-label___3ocvw"/>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jr">
    <w:name w:val="j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u">
    <w:name w:val="eu"/>
    <w:basedOn w:val="DefaultParagraphFont"/>
    <w:rsid w:val="00AF04E9"/>
  </w:style>
  <w:style w:type="paragraph" w:customStyle="1" w:styleId="rd">
    <w:name w:val="r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g">
    <w:name w:val="rg"/>
    <w:basedOn w:val="DefaultParagraphFont"/>
    <w:rsid w:val="00AF04E9"/>
  </w:style>
  <w:style w:type="character" w:customStyle="1" w:styleId="dk">
    <w:name w:val="dk"/>
    <w:basedOn w:val="DefaultParagraphFont"/>
    <w:rsid w:val="00AF04E9"/>
  </w:style>
  <w:style w:type="character" w:customStyle="1" w:styleId="bm">
    <w:name w:val="bm"/>
    <w:basedOn w:val="DefaultParagraphFont"/>
    <w:rsid w:val="00AF04E9"/>
  </w:style>
  <w:style w:type="character" w:customStyle="1" w:styleId="bd">
    <w:name w:val="bd"/>
    <w:basedOn w:val="DefaultParagraphFont"/>
    <w:rsid w:val="00AF04E9"/>
  </w:style>
  <w:style w:type="character" w:customStyle="1" w:styleId="off-screen">
    <w:name w:val="off-screen"/>
    <w:basedOn w:val="DefaultParagraphFont"/>
    <w:rsid w:val="00AF04E9"/>
  </w:style>
  <w:style w:type="character" w:customStyle="1" w:styleId="story-image-copyright">
    <w:name w:val="story-image-copyright"/>
    <w:basedOn w:val="DefaultParagraphFont"/>
    <w:rsid w:val="00AF04E9"/>
  </w:style>
  <w:style w:type="character" w:customStyle="1" w:styleId="media-captiontext">
    <w:name w:val="media-caption__text"/>
    <w:basedOn w:val="DefaultParagraphFont"/>
    <w:rsid w:val="00AF04E9"/>
  </w:style>
  <w:style w:type="paragraph" w:customStyle="1" w:styleId="componentseditorialsubtitle-s4q8aoa-5">
    <w:name w:val="components__editorialsubtitle-s4q8aoa-5"/>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quotetweet-text">
    <w:name w:val="quotetweet-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utton-text">
    <w:name w:val="button-text"/>
    <w:basedOn w:val="DefaultParagraphFont"/>
    <w:rsid w:val="00AF04E9"/>
  </w:style>
  <w:style w:type="paragraph" w:customStyle="1" w:styleId="essay">
    <w:name w:val="essa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itle3">
    <w:name w:val="title3"/>
    <w:basedOn w:val="DefaultParagraphFont"/>
    <w:rsid w:val="00AF04E9"/>
  </w:style>
  <w:style w:type="character" w:customStyle="1" w:styleId="pulsename">
    <w:name w:val="pulsename"/>
    <w:basedOn w:val="DefaultParagraphFont"/>
    <w:rsid w:val="00AF04E9"/>
  </w:style>
  <w:style w:type="character" w:customStyle="1" w:styleId="pulsetxt">
    <w:name w:val="pulsetxt"/>
    <w:basedOn w:val="DefaultParagraphFont"/>
    <w:rsid w:val="00AF04E9"/>
  </w:style>
  <w:style w:type="paragraph" w:customStyle="1" w:styleId="ac">
    <w:name w:va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dv1kvn">
    <w:name w:val="css-1dv1kvn"/>
    <w:basedOn w:val="DefaultParagraphFont"/>
    <w:rsid w:val="00AF04E9"/>
  </w:style>
  <w:style w:type="paragraph" w:customStyle="1" w:styleId="css-8hvvyd">
    <w:name w:val="css-8hvvy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uration-m-1pwctusc">
    <w:name w:val="duration-m-1pwctusc"/>
    <w:basedOn w:val="DefaultParagraphFont"/>
    <w:rsid w:val="00AF04E9"/>
  </w:style>
  <w:style w:type="character" w:customStyle="1" w:styleId="headline-m-3cdthtmw">
    <w:name w:val="headline-m-3cdthtmw"/>
    <w:basedOn w:val="DefaultParagraphFont"/>
    <w:rsid w:val="00AF04E9"/>
  </w:style>
  <w:style w:type="character" w:customStyle="1" w:styleId="emkp2hg2">
    <w:name w:val="emkp2hg2"/>
    <w:basedOn w:val="DefaultParagraphFont"/>
    <w:rsid w:val="00AF04E9"/>
  </w:style>
  <w:style w:type="character" w:customStyle="1" w:styleId="css-59o34k">
    <w:name w:val="css-59o34k"/>
    <w:basedOn w:val="DefaultParagraphFont"/>
    <w:rsid w:val="00AF04E9"/>
  </w:style>
  <w:style w:type="character" w:customStyle="1" w:styleId="HatChar1">
    <w:name w:val="Hat Char1"/>
    <w:aliases w:val="BlockText Char1,Tag and Cite Char1,BLOCK Char1,C Char1,Cha Char1,cite_tag Char,Char Char Char Char1 Char Char1,Heading 3 Char1 Char Char Char1,Char Char Char Char1 Char1,Char Char Char Char1 Char Char,Cha"/>
    <w:basedOn w:val="DefaultParagraphFont"/>
    <w:qFormat/>
    <w:rsid w:val="00AF04E9"/>
    <w:rPr>
      <w:rFonts w:asciiTheme="majorHAnsi" w:eastAsiaTheme="majorEastAsia" w:hAnsiTheme="majorHAnsi" w:cstheme="majorBidi"/>
      <w:b/>
      <w:bCs/>
      <w:color w:val="365F91" w:themeColor="accent1" w:themeShade="BF"/>
      <w:sz w:val="28"/>
      <w:szCs w:val="28"/>
    </w:rPr>
  </w:style>
  <w:style w:type="character" w:customStyle="1" w:styleId="c-messageeditedlabel">
    <w:name w:val="c-message__edited_label"/>
    <w:basedOn w:val="DefaultParagraphFont"/>
    <w:rsid w:val="00AF04E9"/>
  </w:style>
  <w:style w:type="character" w:customStyle="1" w:styleId="m-7691805453210505594gmail-style13ptbold">
    <w:name w:val="m_-7691805453210505594gmail-style13ptbold"/>
    <w:basedOn w:val="DefaultParagraphFont"/>
    <w:rsid w:val="00AF04E9"/>
  </w:style>
  <w:style w:type="character" w:customStyle="1" w:styleId="m-7691805453210505594gmail-styleunderline">
    <w:name w:val="m_-7691805453210505594gmail-styleunderline"/>
    <w:basedOn w:val="DefaultParagraphFont"/>
    <w:rsid w:val="00AF04E9"/>
  </w:style>
  <w:style w:type="paragraph" w:customStyle="1" w:styleId="CommentText1">
    <w:name w:val="Comment Text1"/>
    <w:basedOn w:val="Normal"/>
    <w:next w:val="CommentText"/>
    <w:uiPriority w:val="99"/>
    <w:unhideWhenUsed/>
    <w:rsid w:val="00AF04E9"/>
    <w:rPr>
      <w:rFonts w:ascii="Georgia" w:hAnsi="Georgia" w:cs="Times New Roman"/>
      <w:sz w:val="20"/>
      <w:szCs w:val="20"/>
    </w:rPr>
  </w:style>
  <w:style w:type="paragraph" w:customStyle="1" w:styleId="CommentSubject1">
    <w:name w:val="Comment Subject1"/>
    <w:basedOn w:val="CommentText"/>
    <w:next w:val="CommentText"/>
    <w:uiPriority w:val="99"/>
    <w:semiHidden/>
    <w:unhideWhenUsed/>
    <w:rsid w:val="00AF04E9"/>
    <w:pPr>
      <w:spacing w:line="259" w:lineRule="auto"/>
    </w:pPr>
    <w:rPr>
      <w:rFonts w:ascii="Arial Narrow" w:eastAsia="Calibri" w:hAnsi="Arial Narrow" w:cs="Arial"/>
      <w:color w:val="000000"/>
      <w:sz w:val="16"/>
    </w:rPr>
  </w:style>
  <w:style w:type="paragraph" w:customStyle="1" w:styleId="tagChar4">
    <w:name w:val="tag Char"/>
    <w:basedOn w:val="Normal"/>
    <w:rsid w:val="00AF04E9"/>
    <w:rPr>
      <w:rFonts w:ascii="Georgia" w:hAnsi="Georgia" w:cs="Times New Roman"/>
      <w:b/>
      <w:sz w:val="24"/>
    </w:rPr>
  </w:style>
  <w:style w:type="paragraph" w:customStyle="1" w:styleId="NormalWebChar1CharCharCharCharCharChar1">
    <w:name w:val="Normal (Web) Char1 Char Char Char Char Char Char1"/>
    <w:basedOn w:val="Normal"/>
    <w:next w:val="NormalWeb"/>
    <w:uiPriority w:val="99"/>
    <w:unhideWhenUsed/>
    <w:qFormat/>
    <w:rsid w:val="00AF04E9"/>
    <w:pPr>
      <w:spacing w:before="100" w:beforeAutospacing="1" w:after="100" w:afterAutospacing="1"/>
    </w:pPr>
    <w:rPr>
      <w:rFonts w:ascii="Georgia" w:hAnsi="Georgia" w:cs="Times New Roman"/>
      <w:sz w:val="24"/>
      <w:lang w:eastAsia="zh-CN"/>
    </w:rPr>
  </w:style>
  <w:style w:type="paragraph" w:customStyle="1" w:styleId="BodyText210">
    <w:name w:val="Body Text 21"/>
    <w:basedOn w:val="Normal"/>
    <w:next w:val="BodyText2"/>
    <w:rsid w:val="00AF04E9"/>
    <w:pPr>
      <w:spacing w:after="120" w:line="480" w:lineRule="auto"/>
    </w:pPr>
    <w:rPr>
      <w:rFonts w:cs="Times New Roman"/>
    </w:rPr>
  </w:style>
  <w:style w:type="character" w:customStyle="1" w:styleId="Style10ptBoldSmallcaps">
    <w:name w:val="Style 10 pt Bold Small caps"/>
    <w:basedOn w:val="DefaultParagraphFont"/>
    <w:rsid w:val="00AF04E9"/>
    <w:rPr>
      <w:b/>
      <w:bCs/>
      <w:smallCaps/>
      <w:sz w:val="20"/>
    </w:rPr>
  </w:style>
  <w:style w:type="paragraph" w:customStyle="1" w:styleId="DebateCitation">
    <w:name w:val="Debate Citation"/>
    <w:basedOn w:val="Normal"/>
    <w:autoRedefine/>
    <w:rsid w:val="00AF04E9"/>
    <w:rPr>
      <w:rFonts w:ascii="Georgia" w:hAnsi="Georgia" w:cs="Times New Roman"/>
      <w:szCs w:val="16"/>
    </w:rPr>
  </w:style>
  <w:style w:type="paragraph" w:customStyle="1" w:styleId="CommentText2">
    <w:name w:val="Comment Text2"/>
    <w:basedOn w:val="Normal"/>
    <w:next w:val="CommentText"/>
    <w:uiPriority w:val="99"/>
    <w:semiHidden/>
    <w:unhideWhenUsed/>
    <w:rsid w:val="00AF04E9"/>
    <w:rPr>
      <w:rFonts w:ascii="Georgia" w:hAnsi="Georgia"/>
      <w:sz w:val="20"/>
      <w:szCs w:val="20"/>
    </w:rPr>
  </w:style>
  <w:style w:type="character" w:customStyle="1" w:styleId="CommentTextChar2">
    <w:name w:val="Comment Text Char2"/>
    <w:basedOn w:val="DefaultParagraphFont"/>
    <w:uiPriority w:val="99"/>
    <w:semiHidden/>
    <w:rsid w:val="00AF04E9"/>
    <w:rPr>
      <w:rFonts w:ascii="Arial" w:eastAsia="Cambria" w:hAnsi="Arial" w:cs="Arial"/>
      <w:sz w:val="20"/>
      <w:szCs w:val="20"/>
    </w:rPr>
  </w:style>
  <w:style w:type="character" w:customStyle="1" w:styleId="CommentTextChar3">
    <w:name w:val="Comment Text Char3"/>
    <w:basedOn w:val="DefaultParagraphFont"/>
    <w:uiPriority w:val="99"/>
    <w:rsid w:val="00AF04E9"/>
    <w:rPr>
      <w:rFonts w:cs="Arial"/>
      <w:sz w:val="20"/>
      <w:szCs w:val="20"/>
    </w:rPr>
  </w:style>
  <w:style w:type="character" w:customStyle="1" w:styleId="CommentSubjectChar2">
    <w:name w:val="Comment Subject Char2"/>
    <w:basedOn w:val="CommentTextChar3"/>
    <w:uiPriority w:val="99"/>
    <w:semiHidden/>
    <w:rsid w:val="00AF04E9"/>
    <w:rPr>
      <w:rFonts w:cs="Arial"/>
      <w:b/>
      <w:bCs/>
      <w:sz w:val="20"/>
      <w:szCs w:val="20"/>
    </w:rPr>
  </w:style>
  <w:style w:type="paragraph" w:customStyle="1" w:styleId="BodyText220">
    <w:name w:val="Body Text 22"/>
    <w:basedOn w:val="Normal"/>
    <w:next w:val="BodyText2"/>
    <w:semiHidden/>
    <w:unhideWhenUsed/>
    <w:rsid w:val="00AF04E9"/>
    <w:pPr>
      <w:spacing w:after="120" w:line="480" w:lineRule="auto"/>
    </w:pPr>
    <w:rPr>
      <w:rFonts w:ascii="Cambria" w:eastAsia="MS Mincho" w:hAnsi="Cambria" w:cs="Times New Roman"/>
      <w:sz w:val="24"/>
    </w:rPr>
  </w:style>
  <w:style w:type="character" w:customStyle="1" w:styleId="BodyText2Char2">
    <w:name w:val="Body Text 2 Char2"/>
    <w:basedOn w:val="DefaultParagraphFont"/>
    <w:uiPriority w:val="99"/>
    <w:semiHidden/>
    <w:rsid w:val="00AF04E9"/>
    <w:rPr>
      <w:rFonts w:ascii="Arial" w:eastAsia="Cambria" w:hAnsi="Arial" w:cs="Arial"/>
      <w:sz w:val="22"/>
      <w:szCs w:val="22"/>
    </w:rPr>
  </w:style>
  <w:style w:type="character" w:customStyle="1" w:styleId="BodyText2Char3">
    <w:name w:val="Body Text 2 Char3"/>
    <w:basedOn w:val="DefaultParagraphFont"/>
    <w:uiPriority w:val="99"/>
    <w:semiHidden/>
    <w:rsid w:val="00AF04E9"/>
    <w:rPr>
      <w:rFonts w:cs="Arial"/>
    </w:rPr>
  </w:style>
  <w:style w:type="paragraph" w:customStyle="1" w:styleId="BalloonText1">
    <w:name w:val="Balloon Text1"/>
    <w:basedOn w:val="Normal"/>
    <w:next w:val="BalloonText"/>
    <w:uiPriority w:val="99"/>
    <w:semiHidden/>
    <w:unhideWhenUsed/>
    <w:rsid w:val="00AF04E9"/>
    <w:rPr>
      <w:rFonts w:ascii="Segoe UI" w:hAnsi="Segoe UI" w:cs="Segoe UI"/>
      <w:sz w:val="18"/>
      <w:szCs w:val="18"/>
    </w:rPr>
  </w:style>
  <w:style w:type="character" w:customStyle="1" w:styleId="regarticletext1">
    <w:name w:val="regarticletext1"/>
    <w:basedOn w:val="DefaultParagraphFont"/>
    <w:rsid w:val="00AF04E9"/>
    <w:rPr>
      <w:rFonts w:ascii="Arial" w:hAnsi="Arial" w:cs="Arial" w:hint="default"/>
      <w:color w:val="000000"/>
      <w:sz w:val="18"/>
      <w:szCs w:val="18"/>
    </w:rPr>
  </w:style>
  <w:style w:type="paragraph" w:customStyle="1" w:styleId="zn-bodyparagraph">
    <w:name w:val="zn-body__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AF04E9"/>
  </w:style>
  <w:style w:type="paragraph" w:customStyle="1" w:styleId="gntarbp">
    <w:name w:val="gnt_ar_b_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em">
    <w:name w:val="dem"/>
    <w:basedOn w:val="DefaultParagraphFont"/>
    <w:rsid w:val="00AF04E9"/>
  </w:style>
  <w:style w:type="character" w:customStyle="1" w:styleId="rep">
    <w:name w:val="rep"/>
    <w:basedOn w:val="DefaultParagraphFont"/>
    <w:rsid w:val="00AF04E9"/>
  </w:style>
  <w:style w:type="character" w:customStyle="1" w:styleId="StyleStyleBoldUnderlineUnderlineIntenseEmphasis1apple-style-">
    <w:name w:val="Style Style Bold UnderlineUnderlineIntense Emphasis1apple-style-..."/>
    <w:basedOn w:val="DefaultParagraphFont"/>
    <w:rsid w:val="00AF04E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F04E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F04E9"/>
    <w:rPr>
      <w:rFonts w:ascii="Georgia" w:hAnsi="Georgia"/>
      <w:u w:val="single"/>
    </w:rPr>
  </w:style>
  <w:style w:type="paragraph" w:customStyle="1" w:styleId="StyleCardsGeorgia12ptBoldThickunderlineBorderSin">
    <w:name w:val="Style Cards + Georgia 12 pt Bold Thick underline Border: : (Sin..."/>
    <w:basedOn w:val="Normal"/>
    <w:qFormat/>
    <w:rsid w:val="00AF04E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F04E9"/>
    <w:rPr>
      <w:rFonts w:ascii="Georgia" w:hAnsi="Georgia"/>
      <w:sz w:val="24"/>
      <w:u w:val="single"/>
    </w:rPr>
  </w:style>
  <w:style w:type="paragraph" w:customStyle="1" w:styleId="StyleCardsGeorgia">
    <w:name w:val="Style Cards + Georgia"/>
    <w:basedOn w:val="Normal"/>
    <w:qFormat/>
    <w:rsid w:val="00AF04E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AF04E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AF04E9"/>
    <w:pPr>
      <w:spacing w:after="200" w:line="276" w:lineRule="auto"/>
      <w:contextualSpacing/>
    </w:pPr>
    <w:rPr>
      <w:rFonts w:eastAsia="Malgun Gothic"/>
      <w:szCs w:val="22"/>
      <w:u w:val="single"/>
    </w:rPr>
  </w:style>
  <w:style w:type="paragraph" w:customStyle="1" w:styleId="Tag10">
    <w:name w:val="Tag1"/>
    <w:basedOn w:val="Normal"/>
    <w:next w:val="Normal"/>
    <w:uiPriority w:val="4"/>
    <w:qFormat/>
    <w:rsid w:val="00AF04E9"/>
    <w:pPr>
      <w:keepNext/>
      <w:keepLines/>
      <w:spacing w:before="200"/>
      <w:outlineLvl w:val="3"/>
    </w:pPr>
    <w:rPr>
      <w:rFonts w:eastAsia="Times New Roman"/>
      <w:b/>
      <w:bCs/>
      <w:iCs/>
      <w:sz w:val="26"/>
    </w:rPr>
  </w:style>
  <w:style w:type="paragraph" w:customStyle="1" w:styleId="post-subtitle">
    <w:name w:val="post-subtitle"/>
    <w:basedOn w:val="Normal"/>
    <w:qFormat/>
    <w:rsid w:val="00AF04E9"/>
    <w:pPr>
      <w:spacing w:before="100" w:beforeAutospacing="1" w:after="100" w:afterAutospacing="1"/>
    </w:pPr>
    <w:rPr>
      <w:rFonts w:eastAsia="Times New Roman"/>
    </w:rPr>
  </w:style>
  <w:style w:type="paragraph" w:customStyle="1" w:styleId="tagline1">
    <w:name w:val="tagline"/>
    <w:basedOn w:val="Normal"/>
    <w:qFormat/>
    <w:rsid w:val="00AF04E9"/>
    <w:pPr>
      <w:spacing w:before="100" w:beforeAutospacing="1" w:after="100" w:afterAutospacing="1"/>
    </w:pPr>
    <w:rPr>
      <w:rFonts w:eastAsia="Times New Roman"/>
    </w:rPr>
  </w:style>
  <w:style w:type="paragraph" w:customStyle="1" w:styleId="ReallySamllText">
    <w:name w:val="ReallySamllText"/>
    <w:basedOn w:val="Normal"/>
    <w:link w:val="ReallySamllTextChar"/>
    <w:autoRedefine/>
    <w:qFormat/>
    <w:rsid w:val="00AF04E9"/>
    <w:rPr>
      <w:rFonts w:asciiTheme="minorHAnsi" w:eastAsiaTheme="minorEastAsia" w:hAnsiTheme="minorHAnsi"/>
      <w:sz w:val="12"/>
      <w:szCs w:val="24"/>
    </w:rPr>
  </w:style>
  <w:style w:type="paragraph" w:customStyle="1" w:styleId="NormalWeb3">
    <w:name w:val="Normal (Web)3"/>
    <w:basedOn w:val="Normal"/>
    <w:qFormat/>
    <w:rsid w:val="00AF04E9"/>
    <w:pPr>
      <w:spacing w:before="100" w:beforeAutospacing="1" w:after="100" w:afterAutospacing="1" w:line="255" w:lineRule="atLeast"/>
    </w:pPr>
    <w:rPr>
      <w:rFonts w:eastAsia="Times New Roman"/>
      <w:color w:val="000000"/>
      <w:sz w:val="20"/>
      <w:szCs w:val="20"/>
    </w:rPr>
  </w:style>
  <w:style w:type="paragraph" w:customStyle="1" w:styleId="TagCiteChar5">
    <w:name w:val="Tag / Cite Char"/>
    <w:basedOn w:val="Normal"/>
    <w:qFormat/>
    <w:rsid w:val="00AF04E9"/>
    <w:rPr>
      <w:rFonts w:eastAsia="Times New Roman"/>
      <w:b/>
      <w:color w:val="000000"/>
    </w:rPr>
  </w:style>
  <w:style w:type="paragraph" w:customStyle="1" w:styleId="PageNumber2">
    <w:name w:val="Page Number2"/>
    <w:basedOn w:val="Normal"/>
    <w:next w:val="Normal"/>
    <w:qFormat/>
    <w:rsid w:val="00AF04E9"/>
    <w:rPr>
      <w:rFonts w:eastAsia="Times New Roman"/>
      <w:sz w:val="20"/>
    </w:rPr>
  </w:style>
  <w:style w:type="paragraph" w:customStyle="1" w:styleId="HeaderFooter">
    <w:name w:val="Header &amp; Footer"/>
    <w:qFormat/>
    <w:rsid w:val="00AF04E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AF04E9"/>
    <w:rPr>
      <w:rFonts w:ascii="Arial Narrow" w:eastAsia="Times New Roman" w:hAnsi="Arial Narrow"/>
      <w:color w:val="000000"/>
    </w:rPr>
  </w:style>
  <w:style w:type="paragraph" w:customStyle="1" w:styleId="HeaderDebate">
    <w:name w:val="Header Debate"/>
    <w:basedOn w:val="Normal"/>
    <w:qFormat/>
    <w:rsid w:val="00AF04E9"/>
    <w:pPr>
      <w:jc w:val="center"/>
      <w:outlineLvl w:val="0"/>
    </w:pPr>
    <w:rPr>
      <w:rFonts w:eastAsia="Times New Roman"/>
      <w:b/>
      <w:sz w:val="48"/>
      <w:u w:val="words"/>
    </w:rPr>
  </w:style>
  <w:style w:type="paragraph" w:customStyle="1" w:styleId="CardTagCharChar">
    <w:name w:val="Card Tag Char Char"/>
    <w:basedOn w:val="Normal"/>
    <w:qFormat/>
    <w:rsid w:val="00AF04E9"/>
    <w:rPr>
      <w:rFonts w:eastAsia="Times New Roman"/>
      <w:b/>
    </w:rPr>
  </w:style>
  <w:style w:type="paragraph" w:customStyle="1" w:styleId="fixed">
    <w:name w:val="fixed"/>
    <w:basedOn w:val="Normal"/>
    <w:qFormat/>
    <w:rsid w:val="00AF04E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AF04E9"/>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AF04E9"/>
    <w:pPr>
      <w:autoSpaceDE w:val="0"/>
      <w:autoSpaceDN w:val="0"/>
      <w:adjustRightInd w:val="0"/>
    </w:pPr>
    <w:rPr>
      <w:rFonts w:eastAsia="Times New Roman"/>
    </w:rPr>
  </w:style>
  <w:style w:type="character" w:customStyle="1" w:styleId="NormalUnderlineChar1">
    <w:name w:val="Normal Underline Char1"/>
    <w:locked/>
    <w:rsid w:val="00AF04E9"/>
    <w:rPr>
      <w:u w:val="single"/>
    </w:rPr>
  </w:style>
  <w:style w:type="paragraph" w:customStyle="1" w:styleId="byline1">
    <w:name w:val="byline1"/>
    <w:basedOn w:val="Normal"/>
    <w:qFormat/>
    <w:rsid w:val="00AF04E9"/>
    <w:pPr>
      <w:spacing w:after="240" w:line="360" w:lineRule="atLeast"/>
    </w:pPr>
    <w:rPr>
      <w:rFonts w:eastAsia="Times New Roman"/>
      <w:b/>
      <w:bCs/>
      <w:szCs w:val="16"/>
    </w:rPr>
  </w:style>
  <w:style w:type="paragraph" w:customStyle="1" w:styleId="PlaceholderText1">
    <w:name w:val="Placeholder Text1"/>
    <w:basedOn w:val="Normal"/>
    <w:qFormat/>
    <w:rsid w:val="00AF04E9"/>
    <w:pPr>
      <w:keepNext/>
      <w:numPr>
        <w:numId w:val="7"/>
      </w:numPr>
      <w:outlineLvl w:val="0"/>
    </w:pPr>
    <w:rPr>
      <w:rFonts w:eastAsia="MS Gothic"/>
    </w:rPr>
  </w:style>
  <w:style w:type="character" w:customStyle="1" w:styleId="ImportantTextChar">
    <w:name w:val="Important Text Char"/>
    <w:link w:val="ImportantText"/>
    <w:locked/>
    <w:rsid w:val="00AF04E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AF04E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AF04E9"/>
    <w:rPr>
      <w:rFonts w:ascii="HNKAOE+Arial" w:hAnsi="HNKAOE+Arial"/>
    </w:rPr>
  </w:style>
  <w:style w:type="paragraph" w:customStyle="1" w:styleId="StyleBodyText11ptBlackUnderline">
    <w:name w:val="Style Body Text + 11 pt Black Underline"/>
    <w:basedOn w:val="BodyText"/>
    <w:link w:val="StyleBodyText11ptBlackUnderlineChar"/>
    <w:qFormat/>
    <w:rsid w:val="00AF04E9"/>
    <w:pPr>
      <w:autoSpaceDE w:val="0"/>
      <w:autoSpaceDN w:val="0"/>
      <w:adjustRightInd w:val="0"/>
      <w:spacing w:after="160" w:line="259" w:lineRule="auto"/>
    </w:pPr>
    <w:rPr>
      <w:rFonts w:ascii="HNKAOE+Arial" w:eastAsiaTheme="minorEastAsia" w:hAnsi="HNKAOE+Arial" w:cstheme="minorBidi"/>
      <w:sz w:val="24"/>
      <w:szCs w:val="24"/>
    </w:rPr>
  </w:style>
  <w:style w:type="character" w:customStyle="1" w:styleId="Normal2BoldChar">
    <w:name w:val="Normal2 + Bold Char"/>
    <w:link w:val="Normal2Bold"/>
    <w:locked/>
    <w:rsid w:val="00AF04E9"/>
    <w:rPr>
      <w:rFonts w:ascii="Times New Roman" w:eastAsia="Times New Roman" w:hAnsi="Times New Roman" w:cs="Arial"/>
      <w:b/>
      <w:szCs w:val="44"/>
    </w:rPr>
  </w:style>
  <w:style w:type="paragraph" w:customStyle="1" w:styleId="Normal2Bold">
    <w:name w:val="Normal2 + Bold"/>
    <w:basedOn w:val="Normal"/>
    <w:link w:val="Normal2BoldChar"/>
    <w:qFormat/>
    <w:rsid w:val="00AF04E9"/>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AF04E9"/>
    <w:rPr>
      <w:rFonts w:ascii="Times New Roman" w:eastAsia="Times New Roman" w:hAnsi="Times New Roman"/>
      <w:lang w:eastAsia="ar-SA"/>
    </w:rPr>
  </w:style>
  <w:style w:type="paragraph" w:customStyle="1" w:styleId="ListContents">
    <w:name w:val="List Contents"/>
    <w:basedOn w:val="Normal"/>
    <w:link w:val="ListContentsChar"/>
    <w:qFormat/>
    <w:rsid w:val="00AF04E9"/>
    <w:pPr>
      <w:widowControl w:val="0"/>
      <w:suppressAutoHyphens/>
      <w:ind w:left="567"/>
    </w:pPr>
    <w:rPr>
      <w:rFonts w:ascii="Times New Roman" w:eastAsia="Times New Roman" w:hAnsi="Times New Roman"/>
      <w:sz w:val="24"/>
      <w:szCs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F04E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AF04E9"/>
    <w:rPr>
      <w:color w:val="231F20"/>
      <w:u w:val="single"/>
    </w:rPr>
  </w:style>
  <w:style w:type="character" w:customStyle="1" w:styleId="UnimportantCharChar">
    <w:name w:val="Unimportant Char Char"/>
    <w:link w:val="Unimportant"/>
    <w:locked/>
    <w:rsid w:val="00AF04E9"/>
    <w:rPr>
      <w:rFonts w:eastAsia="Times New Roman"/>
      <w:sz w:val="12"/>
    </w:rPr>
  </w:style>
  <w:style w:type="paragraph" w:customStyle="1" w:styleId="Unimportant">
    <w:name w:val="Unimportant"/>
    <w:basedOn w:val="Normal"/>
    <w:link w:val="UnimportantCharChar"/>
    <w:qFormat/>
    <w:rsid w:val="00AF04E9"/>
    <w:pPr>
      <w:jc w:val="both"/>
    </w:pPr>
    <w:rPr>
      <w:rFonts w:asciiTheme="minorHAnsi" w:eastAsia="Times New Roman" w:hAnsiTheme="minorHAnsi"/>
      <w:sz w:val="12"/>
      <w:szCs w:val="24"/>
    </w:rPr>
  </w:style>
  <w:style w:type="paragraph" w:customStyle="1" w:styleId="StyleHeading1Justified">
    <w:name w:val="Style Heading 1 + Justified"/>
    <w:basedOn w:val="Normal"/>
    <w:next w:val="Normal"/>
    <w:qFormat/>
    <w:rsid w:val="00AF04E9"/>
    <w:rPr>
      <w:rFonts w:eastAsia="Times New Roman"/>
      <w:sz w:val="20"/>
      <w:szCs w:val="20"/>
    </w:rPr>
  </w:style>
  <w:style w:type="paragraph" w:customStyle="1" w:styleId="textunderline0">
    <w:name w:val="text underline"/>
    <w:basedOn w:val="Normal"/>
    <w:link w:val="textunderlineChar0"/>
    <w:autoRedefine/>
    <w:uiPriority w:val="99"/>
    <w:qFormat/>
    <w:rsid w:val="00AF04E9"/>
    <w:rPr>
      <w:rFonts w:asciiTheme="minorHAnsi" w:eastAsiaTheme="minorEastAsia" w:hAnsiTheme="minorHAnsi"/>
      <w:sz w:val="24"/>
      <w:szCs w:val="24"/>
      <w:u w:val="thick"/>
    </w:rPr>
  </w:style>
  <w:style w:type="paragraph" w:customStyle="1" w:styleId="DebateCite">
    <w:name w:val="Debate Cite"/>
    <w:basedOn w:val="Normal"/>
    <w:autoRedefine/>
    <w:qFormat/>
    <w:rsid w:val="00AF04E9"/>
    <w:pPr>
      <w:tabs>
        <w:tab w:val="left" w:pos="270"/>
      </w:tabs>
    </w:pPr>
    <w:rPr>
      <w:rFonts w:eastAsia="Times New Roman"/>
      <w:sz w:val="20"/>
    </w:rPr>
  </w:style>
  <w:style w:type="paragraph" w:customStyle="1" w:styleId="PreformattedText">
    <w:name w:val="Preformatted Text"/>
    <w:basedOn w:val="Normal"/>
    <w:qFormat/>
    <w:rsid w:val="00AF04E9"/>
    <w:pPr>
      <w:widowControl w:val="0"/>
      <w:suppressAutoHyphens/>
    </w:pPr>
    <w:rPr>
      <w:rFonts w:ascii="Courier New" w:eastAsia="Courier New" w:hAnsi="Courier New"/>
      <w:sz w:val="20"/>
      <w:szCs w:val="20"/>
    </w:rPr>
  </w:style>
  <w:style w:type="paragraph" w:customStyle="1" w:styleId="DottedUnderline1">
    <w:name w:val="DottedUnderline"/>
    <w:basedOn w:val="Cites"/>
    <w:qFormat/>
    <w:rsid w:val="00AF04E9"/>
    <w:pPr>
      <w:autoSpaceDE w:val="0"/>
      <w:autoSpaceDN w:val="0"/>
      <w:adjustRightInd w:val="0"/>
      <w:jc w:val="both"/>
    </w:pPr>
    <w:rPr>
      <w:rFonts w:cs="Times-Roman"/>
      <w:bCs/>
      <w:szCs w:val="22"/>
      <w:u w:val="dash"/>
      <w:lang w:val="en-US" w:eastAsia="en-US" w:bidi="en-US"/>
    </w:rPr>
  </w:style>
  <w:style w:type="paragraph" w:customStyle="1" w:styleId="PageNumber3">
    <w:name w:val="Page Number3"/>
    <w:basedOn w:val="Normal"/>
    <w:next w:val="Normal"/>
    <w:qFormat/>
    <w:rsid w:val="00AF04E9"/>
    <w:rPr>
      <w:rFonts w:eastAsia="Times New Roman"/>
      <w:sz w:val="20"/>
    </w:rPr>
  </w:style>
  <w:style w:type="paragraph" w:customStyle="1" w:styleId="PageNumber4">
    <w:name w:val="Page Number4"/>
    <w:basedOn w:val="Normal"/>
    <w:next w:val="Normal"/>
    <w:qFormat/>
    <w:rsid w:val="00AF04E9"/>
    <w:rPr>
      <w:rFonts w:eastAsia="Times New Roman"/>
      <w:sz w:val="20"/>
    </w:rPr>
  </w:style>
  <w:style w:type="paragraph" w:customStyle="1" w:styleId="PageNumber5">
    <w:name w:val="Page Number5"/>
    <w:basedOn w:val="Normal"/>
    <w:next w:val="Normal"/>
    <w:qFormat/>
    <w:rsid w:val="00AF04E9"/>
    <w:rPr>
      <w:rFonts w:eastAsia="Times New Roman"/>
      <w:sz w:val="20"/>
    </w:rPr>
  </w:style>
  <w:style w:type="character" w:customStyle="1" w:styleId="CircleChar">
    <w:name w:val="Circle Char"/>
    <w:link w:val="Circle"/>
    <w:locked/>
    <w:rsid w:val="00AF04E9"/>
    <w:rPr>
      <w:rFonts w:ascii="Calibri" w:eastAsia="Times New Roman" w:hAnsi="Calibri"/>
      <w:b/>
      <w:i/>
      <w:sz w:val="22"/>
      <w:szCs w:val="18"/>
      <w:u w:val="thick"/>
    </w:rPr>
  </w:style>
  <w:style w:type="paragraph" w:customStyle="1" w:styleId="PageNumber6">
    <w:name w:val="Page Number6"/>
    <w:basedOn w:val="Normal"/>
    <w:next w:val="Normal"/>
    <w:qFormat/>
    <w:rsid w:val="00AF04E9"/>
    <w:rPr>
      <w:rFonts w:eastAsia="Times New Roman"/>
      <w:sz w:val="20"/>
    </w:rPr>
  </w:style>
  <w:style w:type="paragraph" w:customStyle="1" w:styleId="hn-byline">
    <w:name w:val="hn-byline"/>
    <w:basedOn w:val="Normal"/>
    <w:qFormat/>
    <w:rsid w:val="00AF04E9"/>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AF04E9"/>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AF04E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AF04E9"/>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qFormat/>
    <w:rsid w:val="00AF04E9"/>
    <w:rPr>
      <w:rFonts w:eastAsia="Times New Roman"/>
      <w:sz w:val="20"/>
    </w:rPr>
  </w:style>
  <w:style w:type="character" w:customStyle="1" w:styleId="Style8ptChar">
    <w:name w:val="Style 8 pt Char"/>
    <w:rsid w:val="00AF04E9"/>
    <w:rPr>
      <w:rFonts w:ascii="Garamond" w:eastAsia="Calibri" w:hAnsi="Garamond" w:hint="default"/>
      <w:sz w:val="16"/>
      <w:szCs w:val="22"/>
    </w:rPr>
  </w:style>
  <w:style w:type="character" w:customStyle="1" w:styleId="message-item">
    <w:name w:val="message-item"/>
    <w:rsid w:val="00AF04E9"/>
  </w:style>
  <w:style w:type="character" w:customStyle="1" w:styleId="forenames">
    <w:name w:val="forenames"/>
    <w:rsid w:val="00AF04E9"/>
  </w:style>
  <w:style w:type="character" w:customStyle="1" w:styleId="surname">
    <w:name w:val="surname"/>
    <w:rsid w:val="00AF04E9"/>
  </w:style>
  <w:style w:type="character" w:customStyle="1" w:styleId="refpreview">
    <w:name w:val="refpreview"/>
    <w:rsid w:val="00AF04E9"/>
  </w:style>
  <w:style w:type="character" w:customStyle="1" w:styleId="loose1">
    <w:name w:val="loose1"/>
    <w:rsid w:val="00AF04E9"/>
  </w:style>
  <w:style w:type="character" w:customStyle="1" w:styleId="gsa">
    <w:name w:val="gs_a"/>
    <w:rsid w:val="00AF04E9"/>
  </w:style>
  <w:style w:type="character" w:customStyle="1" w:styleId="mainarttitle">
    <w:name w:val="mainarttitle"/>
    <w:rsid w:val="00AF04E9"/>
  </w:style>
  <w:style w:type="character" w:customStyle="1" w:styleId="mainartauthor">
    <w:name w:val="mainartauthor"/>
    <w:rsid w:val="00AF04E9"/>
  </w:style>
  <w:style w:type="character" w:customStyle="1" w:styleId="mainartdate">
    <w:name w:val="mainartdate"/>
    <w:rsid w:val="00AF04E9"/>
  </w:style>
  <w:style w:type="character" w:customStyle="1" w:styleId="gsggs">
    <w:name w:val="gs_ggs"/>
    <w:rsid w:val="00AF04E9"/>
  </w:style>
  <w:style w:type="character" w:customStyle="1" w:styleId="ahead">
    <w:name w:val="a_head"/>
    <w:rsid w:val="00AF04E9"/>
  </w:style>
  <w:style w:type="character" w:customStyle="1" w:styleId="docbody">
    <w:name w:val="docbody"/>
    <w:rsid w:val="00AF04E9"/>
  </w:style>
  <w:style w:type="character" w:customStyle="1" w:styleId="superscript">
    <w:name w:val="superscript"/>
    <w:rsid w:val="00AF04E9"/>
  </w:style>
  <w:style w:type="character" w:customStyle="1" w:styleId="bwxsm">
    <w:name w:val="b w xsm"/>
    <w:rsid w:val="00AF04E9"/>
  </w:style>
  <w:style w:type="character" w:customStyle="1" w:styleId="fstd">
    <w:name w:val="f std"/>
    <w:rsid w:val="00AF04E9"/>
  </w:style>
  <w:style w:type="character" w:customStyle="1" w:styleId="bio1">
    <w:name w:val="bio1"/>
    <w:rsid w:val="00AF04E9"/>
    <w:rPr>
      <w:rFonts w:ascii="Arial" w:hAnsi="Arial" w:cs="Arial" w:hint="default"/>
      <w:i/>
      <w:iCs/>
      <w:color w:val="000000"/>
      <w:sz w:val="20"/>
      <w:szCs w:val="20"/>
    </w:rPr>
  </w:style>
  <w:style w:type="character" w:customStyle="1" w:styleId="cardCharCharCharCharCharChar">
    <w:name w:val="card Char Char Char Char Char Char"/>
    <w:rsid w:val="00AF04E9"/>
    <w:rPr>
      <w:sz w:val="24"/>
      <w:szCs w:val="24"/>
      <w:lang w:val="en-US" w:eastAsia="en-US" w:bidi="ar-SA"/>
    </w:rPr>
  </w:style>
  <w:style w:type="character" w:customStyle="1" w:styleId="Style24ptBoldUnderlineCenteredCharChar">
    <w:name w:val="Style 24 pt Bold Underline Centered Char Char"/>
    <w:rsid w:val="00AF04E9"/>
    <w:rPr>
      <w:b/>
      <w:bCs/>
      <w:sz w:val="48"/>
      <w:szCs w:val="24"/>
      <w:u w:val="single"/>
      <w:lang w:val="en-US" w:eastAsia="en-US" w:bidi="ar-SA"/>
    </w:rPr>
  </w:style>
  <w:style w:type="character" w:customStyle="1" w:styleId="TagCiteCharChar0">
    <w:name w:val="Tag / Cite Char Char"/>
    <w:rsid w:val="00AF04E9"/>
    <w:rPr>
      <w:b/>
      <w:bCs w:val="0"/>
      <w:color w:val="000000"/>
      <w:sz w:val="24"/>
      <w:szCs w:val="24"/>
      <w:lang w:val="en-US" w:eastAsia="en-US" w:bidi="ar-SA"/>
    </w:rPr>
  </w:style>
  <w:style w:type="character" w:customStyle="1" w:styleId="CardTextUnderlinedCharChar">
    <w:name w:val="Card Text Underlined Char Char"/>
    <w:rsid w:val="00AF04E9"/>
    <w:rPr>
      <w:rFonts w:ascii="Arial Narrow" w:hAnsi="Arial Narrow" w:hint="default"/>
      <w:szCs w:val="24"/>
      <w:u w:val="single"/>
      <w:lang w:val="en-US" w:eastAsia="en-US" w:bidi="ar-SA"/>
    </w:rPr>
  </w:style>
  <w:style w:type="character" w:customStyle="1" w:styleId="CardTagCharCharChar">
    <w:name w:val="Card Tag Char Char Char"/>
    <w:rsid w:val="00AF04E9"/>
    <w:rPr>
      <w:b/>
      <w:bCs w:val="0"/>
      <w:sz w:val="24"/>
      <w:szCs w:val="24"/>
      <w:lang w:val="en-US" w:eastAsia="en-US" w:bidi="ar-SA"/>
    </w:rPr>
  </w:style>
  <w:style w:type="character" w:customStyle="1" w:styleId="mainbody">
    <w:name w:val="mainbody"/>
    <w:rsid w:val="00AF04E9"/>
  </w:style>
  <w:style w:type="character" w:customStyle="1" w:styleId="UnderlineStyleChar20">
    <w:name w:val="Underline Style Char2"/>
    <w:rsid w:val="00AF04E9"/>
    <w:rPr>
      <w:rFonts w:ascii="Garamond" w:hAnsi="Garamond" w:hint="default"/>
      <w:sz w:val="22"/>
      <w:szCs w:val="24"/>
      <w:u w:val="single"/>
      <w:lang w:val="en-US" w:eastAsia="en-US" w:bidi="ar-SA"/>
    </w:rPr>
  </w:style>
  <w:style w:type="character" w:customStyle="1" w:styleId="t13">
    <w:name w:val="t13"/>
    <w:rsid w:val="00AF04E9"/>
  </w:style>
  <w:style w:type="character" w:customStyle="1" w:styleId="CharChar17">
    <w:name w:val="Char Char17"/>
    <w:locked/>
    <w:rsid w:val="00AF04E9"/>
    <w:rPr>
      <w:rFonts w:ascii="Arial" w:hAnsi="Arial" w:cs="Arial" w:hint="default"/>
      <w:b/>
      <w:bCs/>
      <w:sz w:val="26"/>
      <w:szCs w:val="26"/>
    </w:rPr>
  </w:style>
  <w:style w:type="character" w:customStyle="1" w:styleId="ilspan">
    <w:name w:val="il_span"/>
    <w:rsid w:val="00AF04E9"/>
  </w:style>
  <w:style w:type="character" w:customStyle="1" w:styleId="leftidx1">
    <w:name w:val="leftidx1"/>
    <w:rsid w:val="00AF04E9"/>
    <w:rPr>
      <w:rFonts w:ascii="Verdana" w:hAnsi="Verdana" w:hint="default"/>
      <w:sz w:val="22"/>
      <w:szCs w:val="22"/>
    </w:rPr>
  </w:style>
  <w:style w:type="character" w:customStyle="1" w:styleId="blue1">
    <w:name w:val="blue1"/>
    <w:rsid w:val="00AF04E9"/>
    <w:rPr>
      <w:color w:val="0000FF"/>
    </w:rPr>
  </w:style>
  <w:style w:type="character" w:customStyle="1" w:styleId="author-link1">
    <w:name w:val="author-link1"/>
    <w:rsid w:val="00AF04E9"/>
    <w:rPr>
      <w:b w:val="0"/>
      <w:bCs w:val="0"/>
    </w:rPr>
  </w:style>
  <w:style w:type="character" w:customStyle="1" w:styleId="black1">
    <w:name w:val="black1"/>
    <w:rsid w:val="00AF04E9"/>
    <w:rPr>
      <w:color w:val="000000"/>
    </w:rPr>
  </w:style>
  <w:style w:type="character" w:customStyle="1" w:styleId="StyleunderlinedCharBold">
    <w:name w:val="Style underlined Char + Bold"/>
    <w:rsid w:val="00AF04E9"/>
    <w:rPr>
      <w:rFonts w:ascii="Times New Roman" w:hAnsi="Times New Roman" w:cs="Times New Roman" w:hint="default"/>
      <w:b/>
      <w:bCs/>
      <w:sz w:val="21"/>
      <w:szCs w:val="24"/>
      <w:u w:val="single"/>
    </w:rPr>
  </w:style>
  <w:style w:type="character" w:customStyle="1" w:styleId="CardUnderline">
    <w:name w:val="Card Underline"/>
    <w:rsid w:val="00AF04E9"/>
    <w:rPr>
      <w:rFonts w:ascii="Times New Roman" w:hAnsi="Times New Roman" w:cs="Times New Roman" w:hint="default"/>
      <w:sz w:val="20"/>
      <w:u w:val="single"/>
    </w:rPr>
  </w:style>
  <w:style w:type="character" w:customStyle="1" w:styleId="lingoregion">
    <w:name w:val="lingo_region"/>
    <w:rsid w:val="00AF04E9"/>
  </w:style>
  <w:style w:type="character" w:customStyle="1" w:styleId="tmplheaderlink">
    <w:name w:val="tmplheaderlink"/>
    <w:rsid w:val="00AF04E9"/>
    <w:rPr>
      <w:rFonts w:ascii="Times New Roman" w:hAnsi="Times New Roman" w:cs="Times New Roman" w:hint="default"/>
    </w:rPr>
  </w:style>
  <w:style w:type="character" w:customStyle="1" w:styleId="role">
    <w:name w:val="role"/>
    <w:rsid w:val="00AF04E9"/>
  </w:style>
  <w:style w:type="character" w:customStyle="1" w:styleId="pagination0">
    <w:name w:val="pagination"/>
    <w:rsid w:val="00AF04E9"/>
  </w:style>
  <w:style w:type="character" w:customStyle="1" w:styleId="doi">
    <w:name w:val="doi"/>
    <w:rsid w:val="00AF04E9"/>
  </w:style>
  <w:style w:type="character" w:customStyle="1" w:styleId="bodycontents">
    <w:name w:val="bodycontents"/>
    <w:rsid w:val="00AF04E9"/>
  </w:style>
  <w:style w:type="character" w:customStyle="1" w:styleId="comma">
    <w:name w:val="comma"/>
    <w:rsid w:val="00AF04E9"/>
  </w:style>
  <w:style w:type="character" w:customStyle="1" w:styleId="pad5right">
    <w:name w:val="pad5right"/>
    <w:rsid w:val="00AF04E9"/>
  </w:style>
  <w:style w:type="character" w:customStyle="1" w:styleId="divider">
    <w:name w:val="divider"/>
    <w:rsid w:val="00AF04E9"/>
  </w:style>
  <w:style w:type="character" w:customStyle="1" w:styleId="blogdate">
    <w:name w:val="blogdate"/>
    <w:rsid w:val="00AF04E9"/>
  </w:style>
  <w:style w:type="character" w:customStyle="1" w:styleId="dot">
    <w:name w:val="dot"/>
    <w:rsid w:val="00AF04E9"/>
  </w:style>
  <w:style w:type="character" w:customStyle="1" w:styleId="hn-date">
    <w:name w:val="hn-date"/>
    <w:rsid w:val="00AF04E9"/>
  </w:style>
  <w:style w:type="character" w:customStyle="1" w:styleId="location">
    <w:name w:val="location"/>
    <w:rsid w:val="00AF04E9"/>
  </w:style>
  <w:style w:type="character" w:customStyle="1" w:styleId="dropcap-letter">
    <w:name w:val="dropcap-letter"/>
    <w:rsid w:val="00AF04E9"/>
  </w:style>
  <w:style w:type="character" w:customStyle="1" w:styleId="offscreen">
    <w:name w:val="offscreen"/>
    <w:rsid w:val="00AF04E9"/>
  </w:style>
  <w:style w:type="character" w:customStyle="1" w:styleId="linked-in">
    <w:name w:val="linked-in"/>
    <w:rsid w:val="00AF04E9"/>
  </w:style>
  <w:style w:type="character" w:customStyle="1" w:styleId="divs">
    <w:name w:val="divs"/>
    <w:rsid w:val="00AF04E9"/>
  </w:style>
  <w:style w:type="numbering" w:customStyle="1" w:styleId="1ai1">
    <w:name w:val="1 / a / i1"/>
    <w:rsid w:val="00AF04E9"/>
    <w:pPr>
      <w:numPr>
        <w:numId w:val="7"/>
      </w:numPr>
    </w:pPr>
  </w:style>
  <w:style w:type="character" w:customStyle="1" w:styleId="FontStyle310">
    <w:name w:val="Font Style310"/>
    <w:uiPriority w:val="99"/>
    <w:rsid w:val="00AF04E9"/>
    <w:rPr>
      <w:rFonts w:ascii="Times New Roman" w:hAnsi="Times New Roman" w:cs="Times New Roman"/>
      <w:b/>
      <w:bCs/>
      <w:i/>
      <w:iCs/>
      <w:spacing w:val="-10"/>
      <w:sz w:val="18"/>
      <w:szCs w:val="18"/>
    </w:rPr>
  </w:style>
  <w:style w:type="character" w:customStyle="1" w:styleId="FontStyle370">
    <w:name w:val="Font Style370"/>
    <w:uiPriority w:val="99"/>
    <w:rsid w:val="00AF04E9"/>
    <w:rPr>
      <w:rFonts w:ascii="Cambria" w:hAnsi="Cambria" w:cs="Cambria"/>
      <w:b/>
      <w:bCs/>
      <w:spacing w:val="-10"/>
      <w:sz w:val="18"/>
      <w:szCs w:val="18"/>
    </w:rPr>
  </w:style>
  <w:style w:type="character" w:customStyle="1" w:styleId="FontStyle302">
    <w:name w:val="Font Style302"/>
    <w:uiPriority w:val="99"/>
    <w:rsid w:val="00AF04E9"/>
    <w:rPr>
      <w:rFonts w:ascii="Times New Roman" w:hAnsi="Times New Roman" w:cs="Times New Roman"/>
      <w:b/>
      <w:bCs/>
      <w:sz w:val="22"/>
      <w:szCs w:val="22"/>
    </w:rPr>
  </w:style>
  <w:style w:type="character" w:customStyle="1" w:styleId="FontStyle347">
    <w:name w:val="Font Style347"/>
    <w:uiPriority w:val="99"/>
    <w:rsid w:val="00AF04E9"/>
    <w:rPr>
      <w:rFonts w:ascii="Times New Roman" w:hAnsi="Times New Roman" w:cs="Times New Roman"/>
      <w:b/>
      <w:bCs/>
      <w:spacing w:val="-10"/>
      <w:sz w:val="20"/>
      <w:szCs w:val="20"/>
    </w:rPr>
  </w:style>
  <w:style w:type="paragraph" w:customStyle="1" w:styleId="Style27">
    <w:name w:val="Style27"/>
    <w:basedOn w:val="Normal"/>
    <w:uiPriority w:val="99"/>
    <w:rsid w:val="00AF04E9"/>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AF04E9"/>
    <w:rPr>
      <w:rFonts w:ascii="Times New Roman" w:hAnsi="Times New Roman" w:cs="Times New Roman"/>
      <w:spacing w:val="-10"/>
      <w:sz w:val="18"/>
      <w:szCs w:val="18"/>
    </w:rPr>
  </w:style>
  <w:style w:type="character" w:customStyle="1" w:styleId="FontStyle312">
    <w:name w:val="Font Style312"/>
    <w:uiPriority w:val="99"/>
    <w:rsid w:val="00AF04E9"/>
    <w:rPr>
      <w:rFonts w:ascii="Times New Roman" w:hAnsi="Times New Roman" w:cs="Times New Roman"/>
      <w:b/>
      <w:bCs/>
      <w:spacing w:val="-10"/>
      <w:sz w:val="16"/>
      <w:szCs w:val="16"/>
    </w:rPr>
  </w:style>
  <w:style w:type="character" w:customStyle="1" w:styleId="FontStyle346">
    <w:name w:val="Font Style346"/>
    <w:uiPriority w:val="99"/>
    <w:rsid w:val="00AF04E9"/>
    <w:rPr>
      <w:rFonts w:ascii="Times New Roman" w:hAnsi="Times New Roman" w:cs="Times New Roman"/>
      <w:b/>
      <w:bCs/>
      <w:spacing w:val="-10"/>
      <w:sz w:val="18"/>
      <w:szCs w:val="18"/>
    </w:rPr>
  </w:style>
  <w:style w:type="character" w:customStyle="1" w:styleId="FontStyle330">
    <w:name w:val="Font Style330"/>
    <w:uiPriority w:val="99"/>
    <w:rsid w:val="00AF04E9"/>
    <w:rPr>
      <w:rFonts w:ascii="Times New Roman" w:hAnsi="Times New Roman" w:cs="Times New Roman"/>
      <w:b/>
      <w:bCs/>
      <w:sz w:val="16"/>
      <w:szCs w:val="16"/>
    </w:rPr>
  </w:style>
  <w:style w:type="character" w:customStyle="1" w:styleId="FontStyle372">
    <w:name w:val="Font Style372"/>
    <w:uiPriority w:val="99"/>
    <w:rsid w:val="00AF04E9"/>
    <w:rPr>
      <w:rFonts w:ascii="Times New Roman" w:hAnsi="Times New Roman" w:cs="Times New Roman"/>
      <w:b/>
      <w:bCs/>
      <w:sz w:val="16"/>
      <w:szCs w:val="16"/>
    </w:rPr>
  </w:style>
  <w:style w:type="paragraph" w:customStyle="1" w:styleId="Style59">
    <w:name w:val="Style59"/>
    <w:basedOn w:val="Normal"/>
    <w:uiPriority w:val="99"/>
    <w:rsid w:val="00AF04E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F04E9"/>
    <w:rPr>
      <w:rFonts w:ascii="Times New Roman" w:hAnsi="Times New Roman" w:cs="Times New Roman"/>
      <w:b/>
      <w:bCs/>
      <w:i/>
      <w:iCs/>
      <w:sz w:val="16"/>
      <w:szCs w:val="16"/>
    </w:rPr>
  </w:style>
  <w:style w:type="paragraph" w:customStyle="1" w:styleId="Style200">
    <w:name w:val="Style20"/>
    <w:basedOn w:val="Normal"/>
    <w:uiPriority w:val="99"/>
    <w:rsid w:val="00AF04E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F04E9"/>
    <w:rPr>
      <w:rFonts w:ascii="Times New Roman" w:hAnsi="Times New Roman" w:cs="Times New Roman"/>
      <w:smallCaps/>
      <w:sz w:val="14"/>
      <w:szCs w:val="14"/>
    </w:rPr>
  </w:style>
  <w:style w:type="paragraph" w:customStyle="1" w:styleId="Style89">
    <w:name w:val="Style89"/>
    <w:basedOn w:val="Normal"/>
    <w:uiPriority w:val="99"/>
    <w:rsid w:val="00AF04E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F04E9"/>
    <w:rPr>
      <w:rFonts w:ascii="Times New Roman" w:hAnsi="Times New Roman" w:cs="Times New Roman"/>
      <w:b/>
      <w:bCs/>
      <w:spacing w:val="-10"/>
      <w:sz w:val="22"/>
      <w:szCs w:val="22"/>
    </w:rPr>
  </w:style>
  <w:style w:type="character" w:customStyle="1" w:styleId="FontStyle320">
    <w:name w:val="Font Style320"/>
    <w:uiPriority w:val="99"/>
    <w:rsid w:val="00AF04E9"/>
    <w:rPr>
      <w:rFonts w:ascii="Times New Roman" w:hAnsi="Times New Roman" w:cs="Times New Roman"/>
      <w:b/>
      <w:bCs/>
      <w:spacing w:val="-10"/>
      <w:sz w:val="22"/>
      <w:szCs w:val="22"/>
    </w:rPr>
  </w:style>
  <w:style w:type="character" w:customStyle="1" w:styleId="FontStyle352">
    <w:name w:val="Font Style352"/>
    <w:uiPriority w:val="99"/>
    <w:rsid w:val="00AF04E9"/>
    <w:rPr>
      <w:rFonts w:ascii="Times New Roman" w:hAnsi="Times New Roman" w:cs="Times New Roman"/>
      <w:b/>
      <w:bCs/>
      <w:sz w:val="16"/>
      <w:szCs w:val="16"/>
    </w:rPr>
  </w:style>
  <w:style w:type="character" w:customStyle="1" w:styleId="FontStyle356">
    <w:name w:val="Font Style356"/>
    <w:uiPriority w:val="99"/>
    <w:rsid w:val="00AF04E9"/>
    <w:rPr>
      <w:rFonts w:ascii="Times New Roman" w:hAnsi="Times New Roman" w:cs="Times New Roman"/>
      <w:b/>
      <w:bCs/>
      <w:spacing w:val="-10"/>
      <w:sz w:val="22"/>
      <w:szCs w:val="22"/>
    </w:rPr>
  </w:style>
  <w:style w:type="character" w:customStyle="1" w:styleId="FontStyle298">
    <w:name w:val="Font Style298"/>
    <w:uiPriority w:val="99"/>
    <w:rsid w:val="00AF04E9"/>
    <w:rPr>
      <w:rFonts w:ascii="Times New Roman" w:hAnsi="Times New Roman" w:cs="Times New Roman"/>
      <w:sz w:val="18"/>
      <w:szCs w:val="18"/>
    </w:rPr>
  </w:style>
  <w:style w:type="character" w:customStyle="1" w:styleId="FontStyle311">
    <w:name w:val="Font Style311"/>
    <w:uiPriority w:val="99"/>
    <w:rsid w:val="00AF04E9"/>
    <w:rPr>
      <w:rFonts w:ascii="Times New Roman" w:hAnsi="Times New Roman" w:cs="Times New Roman"/>
      <w:b/>
      <w:bCs/>
      <w:spacing w:val="-10"/>
      <w:sz w:val="18"/>
      <w:szCs w:val="18"/>
    </w:rPr>
  </w:style>
  <w:style w:type="character" w:customStyle="1" w:styleId="FontStyle332">
    <w:name w:val="Font Style332"/>
    <w:uiPriority w:val="99"/>
    <w:rsid w:val="00AF04E9"/>
    <w:rPr>
      <w:rFonts w:ascii="Times New Roman" w:hAnsi="Times New Roman" w:cs="Times New Roman"/>
      <w:b/>
      <w:bCs/>
      <w:i/>
      <w:iCs/>
      <w:spacing w:val="-10"/>
      <w:sz w:val="20"/>
      <w:szCs w:val="20"/>
    </w:rPr>
  </w:style>
  <w:style w:type="character" w:customStyle="1" w:styleId="FontStyle371">
    <w:name w:val="Font Style371"/>
    <w:uiPriority w:val="99"/>
    <w:rsid w:val="00AF04E9"/>
    <w:rPr>
      <w:rFonts w:ascii="Times New Roman" w:hAnsi="Times New Roman" w:cs="Times New Roman"/>
      <w:sz w:val="16"/>
      <w:szCs w:val="16"/>
    </w:rPr>
  </w:style>
  <w:style w:type="character" w:customStyle="1" w:styleId="FontStyle350">
    <w:name w:val="Font Style350"/>
    <w:uiPriority w:val="99"/>
    <w:rsid w:val="00AF04E9"/>
    <w:rPr>
      <w:rFonts w:ascii="Times New Roman" w:hAnsi="Times New Roman" w:cs="Times New Roman"/>
      <w:b/>
      <w:bCs/>
      <w:i/>
      <w:iCs/>
      <w:sz w:val="20"/>
      <w:szCs w:val="20"/>
    </w:rPr>
  </w:style>
  <w:style w:type="paragraph" w:customStyle="1" w:styleId="Style8">
    <w:name w:val="Style8"/>
    <w:basedOn w:val="Normal"/>
    <w:uiPriority w:val="99"/>
    <w:qFormat/>
    <w:rsid w:val="00AF04E9"/>
    <w:pPr>
      <w:widowControl w:val="0"/>
      <w:autoSpaceDE w:val="0"/>
      <w:autoSpaceDN w:val="0"/>
      <w:adjustRightInd w:val="0"/>
    </w:pPr>
    <w:rPr>
      <w:rFonts w:eastAsia="Times New Roman"/>
      <w:sz w:val="24"/>
    </w:rPr>
  </w:style>
  <w:style w:type="paragraph" w:customStyle="1" w:styleId="Style5">
    <w:name w:val="Style5"/>
    <w:basedOn w:val="Normal"/>
    <w:qFormat/>
    <w:rsid w:val="00AF04E9"/>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AF04E9"/>
    <w:rPr>
      <w:rFonts w:ascii="Times New Roman" w:hAnsi="Times New Roman" w:cs="Times New Roman"/>
      <w:b/>
      <w:bCs/>
      <w:sz w:val="22"/>
      <w:szCs w:val="22"/>
    </w:rPr>
  </w:style>
  <w:style w:type="paragraph" w:customStyle="1" w:styleId="Style100">
    <w:name w:val="Style10"/>
    <w:basedOn w:val="Normal"/>
    <w:qFormat/>
    <w:rsid w:val="00AF04E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AF04E9"/>
    <w:pPr>
      <w:widowControl w:val="0"/>
      <w:autoSpaceDE w:val="0"/>
      <w:autoSpaceDN w:val="0"/>
      <w:adjustRightInd w:val="0"/>
      <w:jc w:val="both"/>
    </w:pPr>
    <w:rPr>
      <w:rFonts w:eastAsia="Times New Roman"/>
      <w:sz w:val="24"/>
    </w:rPr>
  </w:style>
  <w:style w:type="character" w:customStyle="1" w:styleId="FontStyle369">
    <w:name w:val="Font Style369"/>
    <w:uiPriority w:val="99"/>
    <w:rsid w:val="00AF04E9"/>
    <w:rPr>
      <w:rFonts w:ascii="Times New Roman" w:hAnsi="Times New Roman" w:cs="Times New Roman"/>
      <w:b/>
      <w:bCs/>
      <w:spacing w:val="-10"/>
      <w:sz w:val="20"/>
      <w:szCs w:val="20"/>
    </w:rPr>
  </w:style>
  <w:style w:type="character" w:customStyle="1" w:styleId="FontStyle357">
    <w:name w:val="Font Style357"/>
    <w:uiPriority w:val="99"/>
    <w:rsid w:val="00AF04E9"/>
    <w:rPr>
      <w:rFonts w:ascii="Times New Roman" w:hAnsi="Times New Roman" w:cs="Times New Roman"/>
      <w:b/>
      <w:bCs/>
      <w:spacing w:val="-10"/>
      <w:sz w:val="22"/>
      <w:szCs w:val="22"/>
    </w:rPr>
  </w:style>
  <w:style w:type="paragraph" w:customStyle="1" w:styleId="Style67">
    <w:name w:val="Style67"/>
    <w:basedOn w:val="Normal"/>
    <w:uiPriority w:val="99"/>
    <w:rsid w:val="00AF04E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F04E9"/>
    <w:rPr>
      <w:rFonts w:ascii="Times New Roman" w:hAnsi="Times New Roman" w:cs="Times New Roman"/>
      <w:sz w:val="20"/>
      <w:szCs w:val="20"/>
    </w:rPr>
  </w:style>
  <w:style w:type="character" w:customStyle="1" w:styleId="FontStyle374">
    <w:name w:val="Font Style374"/>
    <w:uiPriority w:val="99"/>
    <w:rsid w:val="00AF04E9"/>
    <w:rPr>
      <w:rFonts w:ascii="Times New Roman" w:hAnsi="Times New Roman" w:cs="Times New Roman"/>
      <w:b/>
      <w:bCs/>
      <w:spacing w:val="-10"/>
      <w:sz w:val="22"/>
      <w:szCs w:val="22"/>
    </w:rPr>
  </w:style>
  <w:style w:type="paragraph" w:customStyle="1" w:styleId="Style300">
    <w:name w:val="Style30"/>
    <w:basedOn w:val="Normal"/>
    <w:uiPriority w:val="99"/>
    <w:rsid w:val="00AF04E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F04E9"/>
    <w:rPr>
      <w:rFonts w:ascii="Times New Roman" w:hAnsi="Times New Roman" w:cs="Times New Roman"/>
      <w:smallCaps/>
      <w:sz w:val="16"/>
      <w:szCs w:val="16"/>
    </w:rPr>
  </w:style>
  <w:style w:type="paragraph" w:customStyle="1" w:styleId="Style93">
    <w:name w:val="Style93"/>
    <w:basedOn w:val="Normal"/>
    <w:uiPriority w:val="99"/>
    <w:rsid w:val="00AF04E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F04E9"/>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qFormat/>
    <w:rsid w:val="00AF04E9"/>
    <w:rPr>
      <w:rFonts w:eastAsia="Times New Roman"/>
      <w:b/>
      <w:sz w:val="28"/>
      <w:u w:val="thick"/>
    </w:rPr>
  </w:style>
  <w:style w:type="character" w:customStyle="1" w:styleId="CardsCharCharChar">
    <w:name w:val="Cards Char Char Char"/>
    <w:rsid w:val="00AF04E9"/>
    <w:rPr>
      <w:szCs w:val="24"/>
      <w:lang w:val="en-US" w:eastAsia="en-US" w:bidi="ar-SA"/>
    </w:rPr>
  </w:style>
  <w:style w:type="character" w:customStyle="1" w:styleId="CardsCharCharCharChar">
    <w:name w:val="Cards Char Char Char Char"/>
    <w:rsid w:val="00AF04E9"/>
    <w:rPr>
      <w:szCs w:val="24"/>
      <w:lang w:val="en-US" w:eastAsia="en-US" w:bidi="ar-SA"/>
    </w:rPr>
  </w:style>
  <w:style w:type="paragraph" w:customStyle="1" w:styleId="NoSpacingCharCharChar">
    <w:name w:val="No Spacing Char Char Char"/>
    <w:next w:val="Normal"/>
    <w:rsid w:val="00AF04E9"/>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AF04E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StyleTimesNewRoman">
    <w:name w:val="Style Times New Roman"/>
    <w:rsid w:val="00AF04E9"/>
    <w:rPr>
      <w:rFonts w:ascii="Garamond" w:hAnsi="Garamond"/>
    </w:rPr>
  </w:style>
  <w:style w:type="paragraph" w:customStyle="1" w:styleId="INDENTEDPARAGRAPH">
    <w:name w:val="INDENTED PARAGRAPH"/>
    <w:rsid w:val="00AF04E9"/>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AF04E9"/>
  </w:style>
  <w:style w:type="paragraph" w:customStyle="1" w:styleId="TagChar1CharCharCharChar">
    <w:name w:val="Tag Char1 Char Char Char Char"/>
    <w:basedOn w:val="Normal"/>
    <w:rsid w:val="00AF04E9"/>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F04E9"/>
    <w:rPr>
      <w:rFonts w:eastAsia="Times New Roman"/>
      <w:b/>
      <w:sz w:val="24"/>
    </w:rPr>
  </w:style>
  <w:style w:type="paragraph" w:customStyle="1" w:styleId="RepeatHeader0">
    <w:name w:val="Repeat Header"/>
    <w:basedOn w:val="HeaderDebate"/>
    <w:rsid w:val="00AF04E9"/>
    <w:pPr>
      <w:outlineLvl w:val="1"/>
    </w:pPr>
    <w:rPr>
      <w:szCs w:val="48"/>
    </w:rPr>
  </w:style>
  <w:style w:type="character" w:customStyle="1" w:styleId="sectiontitle">
    <w:name w:val="sectiontitle"/>
    <w:basedOn w:val="DefaultParagraphFont"/>
    <w:rsid w:val="00AF04E9"/>
  </w:style>
  <w:style w:type="character" w:customStyle="1" w:styleId="sectionsubtitle">
    <w:name w:val="sectionsubtitle"/>
    <w:basedOn w:val="DefaultParagraphFont"/>
    <w:rsid w:val="00AF04E9"/>
  </w:style>
  <w:style w:type="character" w:customStyle="1" w:styleId="EvidenceTag">
    <w:name w:val="Evidence Tag"/>
    <w:rsid w:val="00AF04E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F04E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F04E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F04E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F04E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AF04E9"/>
  </w:style>
  <w:style w:type="character" w:customStyle="1" w:styleId="StyleUnderlineUnderlineChar">
    <w:name w:val="Style Underline + Underline Char"/>
    <w:rsid w:val="00AF04E9"/>
    <w:rPr>
      <w:rFonts w:ascii="Trebuchet MS" w:hAnsi="Trebuchet MS"/>
      <w:szCs w:val="18"/>
      <w:u w:val="single"/>
      <w:lang w:val="en-US" w:eastAsia="en-US" w:bidi="ar-SA"/>
    </w:rPr>
  </w:style>
  <w:style w:type="paragraph" w:customStyle="1" w:styleId="UnderlineCards">
    <w:name w:val="Underline Cards"/>
    <w:basedOn w:val="Cards"/>
    <w:link w:val="UnderlineCardsChar"/>
    <w:rsid w:val="00AF04E9"/>
    <w:pPr>
      <w:widowControl/>
      <w:ind w:left="288" w:right="0"/>
      <w:jc w:val="left"/>
    </w:pPr>
    <w:rPr>
      <w:u w:val="thick"/>
    </w:rPr>
  </w:style>
  <w:style w:type="character" w:customStyle="1" w:styleId="UnderlineCardsChar">
    <w:name w:val="Underline Cards Char"/>
    <w:link w:val="UnderlineCards"/>
    <w:rsid w:val="00AF04E9"/>
    <w:rPr>
      <w:rFonts w:ascii="Times New Roman" w:eastAsia="Times New Roman" w:hAnsi="Times New Roman" w:cs="Times New Roman"/>
      <w:sz w:val="20"/>
      <w:u w:val="thick"/>
    </w:rPr>
  </w:style>
  <w:style w:type="paragraph" w:customStyle="1" w:styleId="SmallCards">
    <w:name w:val="Small Cards"/>
    <w:basedOn w:val="Cards"/>
    <w:link w:val="SmallCardsChar"/>
    <w:rsid w:val="00AF04E9"/>
    <w:pPr>
      <w:widowControl/>
      <w:ind w:left="288" w:right="0"/>
      <w:jc w:val="left"/>
    </w:pPr>
    <w:rPr>
      <w:sz w:val="14"/>
    </w:rPr>
  </w:style>
  <w:style w:type="character" w:customStyle="1" w:styleId="SmallCardsChar">
    <w:name w:val="Small Cards Char"/>
    <w:link w:val="SmallCards"/>
    <w:rsid w:val="00AF04E9"/>
    <w:rPr>
      <w:rFonts w:ascii="Times New Roman" w:eastAsia="Times New Roman" w:hAnsi="Times New Roman" w:cs="Times New Roman"/>
      <w:sz w:val="14"/>
    </w:rPr>
  </w:style>
  <w:style w:type="paragraph" w:customStyle="1" w:styleId="ReadingCites">
    <w:name w:val="Reading Cites"/>
    <w:basedOn w:val="Normal"/>
    <w:link w:val="ReadingCitesChar"/>
    <w:rsid w:val="00AF04E9"/>
    <w:rPr>
      <w:rFonts w:eastAsia="Times New Roman"/>
      <w:b/>
      <w:sz w:val="20"/>
      <w:szCs w:val="20"/>
    </w:rPr>
  </w:style>
  <w:style w:type="character" w:customStyle="1" w:styleId="ReadingCitesChar">
    <w:name w:val="Reading Cites Char"/>
    <w:link w:val="ReadingCites"/>
    <w:rsid w:val="00AF04E9"/>
    <w:rPr>
      <w:rFonts w:ascii="Calibri" w:eastAsia="Times New Roman" w:hAnsi="Calibri"/>
      <w:b/>
      <w:sz w:val="20"/>
      <w:szCs w:val="20"/>
    </w:rPr>
  </w:style>
  <w:style w:type="paragraph" w:customStyle="1" w:styleId="ContentsHeading">
    <w:name w:val="Contents Heading"/>
    <w:basedOn w:val="Heading1"/>
    <w:next w:val="Normal"/>
    <w:rsid w:val="00AF04E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qFormat/>
    <w:rsid w:val="00AF04E9"/>
    <w:pPr>
      <w:spacing w:before="100" w:beforeAutospacing="1" w:after="100" w:afterAutospacing="1"/>
    </w:pPr>
    <w:rPr>
      <w:rFonts w:eastAsia="Times New Roman"/>
      <w:sz w:val="20"/>
    </w:rPr>
  </w:style>
  <w:style w:type="character" w:customStyle="1" w:styleId="CharacterStyle8">
    <w:name w:val="Character Style 8"/>
    <w:rsid w:val="00AF04E9"/>
    <w:rPr>
      <w:sz w:val="22"/>
      <w:szCs w:val="22"/>
    </w:rPr>
  </w:style>
  <w:style w:type="paragraph" w:customStyle="1" w:styleId="Style110">
    <w:name w:val="Style 11"/>
    <w:qFormat/>
    <w:rsid w:val="00AF04E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qFormat/>
    <w:rsid w:val="00AF04E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AF04E9"/>
    <w:rPr>
      <w:rFonts w:ascii="Arial Narrow" w:hAnsi="Arial Narrow"/>
      <w:color w:val="000000"/>
      <w:sz w:val="22"/>
      <w:szCs w:val="22"/>
      <w:u w:val="single"/>
      <w:lang w:val="en-US" w:eastAsia="en-US" w:bidi="ar-SA"/>
    </w:rPr>
  </w:style>
  <w:style w:type="character" w:customStyle="1" w:styleId="CardText1Char1">
    <w:name w:val="Card Text 1 Char1"/>
    <w:rsid w:val="00AF04E9"/>
    <w:rPr>
      <w:rFonts w:ascii="Arial Narrow" w:hAnsi="Arial Narrow"/>
      <w:color w:val="000000"/>
      <w:sz w:val="22"/>
      <w:szCs w:val="22"/>
      <w:u w:val="single"/>
      <w:lang w:val="en-US" w:eastAsia="en-US" w:bidi="ar-SA"/>
    </w:rPr>
  </w:style>
  <w:style w:type="paragraph" w:customStyle="1" w:styleId="Style52">
    <w:name w:val="Style 5"/>
    <w:qFormat/>
    <w:rsid w:val="00AF04E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rsid w:val="00AF04E9"/>
    <w:rPr>
      <w:rFonts w:ascii="Times New Roman" w:eastAsia="Times" w:hAnsi="Times New Roman" w:cs="Arial"/>
      <w:b/>
      <w:bCs/>
      <w:iCs/>
      <w:noProof/>
      <w:sz w:val="24"/>
      <w:szCs w:val="24"/>
      <w:lang w:val="en-US" w:eastAsia="en-US" w:bidi="ar-SA"/>
    </w:rPr>
  </w:style>
  <w:style w:type="character" w:customStyle="1" w:styleId="arttitle1">
    <w:name w:val="arttitle1"/>
    <w:rsid w:val="00AF04E9"/>
    <w:rPr>
      <w:b/>
      <w:bCs/>
      <w:color w:val="695B54"/>
    </w:rPr>
  </w:style>
  <w:style w:type="paragraph" w:customStyle="1" w:styleId="Heading11">
    <w:name w:val="Heading 11"/>
    <w:basedOn w:val="Normal"/>
    <w:next w:val="Normal"/>
    <w:rsid w:val="00AF04E9"/>
    <w:pPr>
      <w:keepNext/>
      <w:widowControl w:val="0"/>
      <w:suppressAutoHyphens/>
      <w:jc w:val="center"/>
    </w:pPr>
    <w:rPr>
      <w:rFonts w:eastAsia="Tahoma"/>
      <w:b/>
      <w:sz w:val="48"/>
      <w:szCs w:val="32"/>
      <w:u w:val="single"/>
    </w:rPr>
  </w:style>
  <w:style w:type="paragraph" w:customStyle="1" w:styleId="TextHeading">
    <w:name w:val="Text Heading"/>
    <w:basedOn w:val="Heading3"/>
    <w:rsid w:val="00AF04E9"/>
    <w:pPr>
      <w:keepLines w:val="0"/>
      <w:pageBreakBefore w:val="0"/>
      <w:spacing w:before="0"/>
      <w:jc w:val="left"/>
    </w:pPr>
    <w:rPr>
      <w:rFonts w:eastAsia="Times New Roman" w:cs="Arial"/>
      <w:bCs/>
      <w:sz w:val="22"/>
      <w:szCs w:val="26"/>
    </w:rPr>
  </w:style>
  <w:style w:type="character" w:customStyle="1" w:styleId="TextHeadingChar">
    <w:name w:val="Text Heading Char"/>
    <w:rsid w:val="00AF04E9"/>
    <w:rPr>
      <w:rFonts w:cs="Arial"/>
      <w:b/>
      <w:bCs/>
      <w:sz w:val="22"/>
      <w:szCs w:val="26"/>
      <w:u w:val="single"/>
      <w:lang w:val="en-US" w:eastAsia="en-US" w:bidi="ar-SA"/>
    </w:rPr>
  </w:style>
  <w:style w:type="character" w:customStyle="1" w:styleId="FootnoteCharacters">
    <w:name w:val="Footnote Characters"/>
    <w:rsid w:val="00AF04E9"/>
    <w:rPr>
      <w:vertAlign w:val="superscript"/>
    </w:rPr>
  </w:style>
  <w:style w:type="paragraph" w:customStyle="1" w:styleId="StyleHeading1BlockTitleHeading1Char1ALEXHeadingBrief-He2">
    <w:name w:val="Style Heading 1Block TitleHeading 1 Char1ALEXHeadingBrief - He...2"/>
    <w:basedOn w:val="Heading1"/>
    <w:autoRedefine/>
    <w:rsid w:val="00AF04E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F04E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AF04E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DebateBody">
    <w:name w:val="Debate Body"/>
    <w:basedOn w:val="Normal"/>
    <w:qFormat/>
    <w:rsid w:val="00AF04E9"/>
    <w:rPr>
      <w:rFonts w:ascii="Cambria" w:eastAsia="Cambria" w:hAnsi="Cambria"/>
      <w:b/>
      <w:caps/>
      <w:sz w:val="24"/>
    </w:rPr>
  </w:style>
  <w:style w:type="paragraph" w:customStyle="1" w:styleId="StyleDebateBodyBefore12pt">
    <w:name w:val="Style Debate Body + Before:  12 pt"/>
    <w:basedOn w:val="Normal"/>
    <w:next w:val="Normal"/>
    <w:rsid w:val="00AF04E9"/>
    <w:pPr>
      <w:spacing w:before="240"/>
    </w:pPr>
    <w:rPr>
      <w:rFonts w:eastAsia="Times New Roman"/>
      <w:bCs/>
      <w:sz w:val="20"/>
      <w:szCs w:val="20"/>
    </w:rPr>
  </w:style>
  <w:style w:type="paragraph" w:customStyle="1" w:styleId="StyleDebateBodyBefore12pt1">
    <w:name w:val="Style Debate Body + Before:  12 pt1"/>
    <w:basedOn w:val="Normal"/>
    <w:rsid w:val="00AF04E9"/>
    <w:pPr>
      <w:spacing w:before="240"/>
    </w:pPr>
    <w:rPr>
      <w:rFonts w:eastAsia="Times New Roman"/>
      <w:bCs/>
      <w:sz w:val="20"/>
      <w:szCs w:val="20"/>
    </w:rPr>
  </w:style>
  <w:style w:type="paragraph" w:customStyle="1" w:styleId="PageNumber11">
    <w:name w:val="Page Number11"/>
    <w:basedOn w:val="Normal"/>
    <w:next w:val="Normal"/>
    <w:rsid w:val="00AF04E9"/>
    <w:rPr>
      <w:rFonts w:eastAsia="Times New Roman"/>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Char11"/>
    <w:rsid w:val="00AF04E9"/>
    <w:rPr>
      <w:rFonts w:eastAsia="SimSun" w:cs="Arial"/>
      <w:b/>
      <w:bCs/>
      <w:iCs/>
      <w:sz w:val="24"/>
      <w:szCs w:val="28"/>
      <w:lang w:val="en-US" w:eastAsia="zh-CN" w:bidi="ar-SA"/>
    </w:rPr>
  </w:style>
  <w:style w:type="character" w:customStyle="1" w:styleId="Char31">
    <w:name w:val="Char31"/>
    <w:rsid w:val="00AF04E9"/>
    <w:rPr>
      <w:rFonts w:cs="Arial"/>
      <w:bCs/>
      <w:u w:val="thick"/>
      <w:lang w:val="en-US" w:eastAsia="en-US" w:bidi="ar-SA"/>
    </w:rPr>
  </w:style>
  <w:style w:type="paragraph" w:customStyle="1" w:styleId="StyleHeading1Centered">
    <w:name w:val="Style Heading 1 + Centered"/>
    <w:basedOn w:val="Heading1"/>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AF04E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AF04E9"/>
    <w:pPr>
      <w:spacing w:before="120"/>
    </w:pPr>
    <w:rPr>
      <w:rFonts w:eastAsia="Times New Roman"/>
      <w:sz w:val="20"/>
    </w:rPr>
  </w:style>
  <w:style w:type="character" w:customStyle="1" w:styleId="underliningChar3">
    <w:name w:val="underlining Char"/>
    <w:rsid w:val="00AF04E9"/>
    <w:rPr>
      <w:b/>
      <w:szCs w:val="24"/>
      <w:u w:val="single"/>
      <w:lang w:val="en-US" w:eastAsia="en-US" w:bidi="ar-SA"/>
    </w:rPr>
  </w:style>
  <w:style w:type="character" w:customStyle="1" w:styleId="notreadChar">
    <w:name w:val="not read Char"/>
    <w:rsid w:val="00AF04E9"/>
    <w:rPr>
      <w:sz w:val="18"/>
      <w:szCs w:val="24"/>
      <w:lang w:val="en-US" w:eastAsia="en-US" w:bidi="ar-SA"/>
    </w:rPr>
  </w:style>
  <w:style w:type="paragraph" w:customStyle="1" w:styleId="StyleStrong10ptNotBold">
    <w:name w:val="Style Strong + 10 pt Not Bold"/>
    <w:basedOn w:val="Normal"/>
    <w:autoRedefine/>
    <w:rsid w:val="00AF04E9"/>
    <w:pPr>
      <w:ind w:left="720" w:hanging="360"/>
    </w:pPr>
    <w:rPr>
      <w:rFonts w:eastAsia="Times New Roman"/>
      <w:sz w:val="26"/>
      <w:szCs w:val="26"/>
    </w:rPr>
  </w:style>
  <w:style w:type="character" w:customStyle="1" w:styleId="smallCharChar0">
    <w:name w:val="small Char Char"/>
    <w:rsid w:val="00AF04E9"/>
    <w:rPr>
      <w:rFonts w:ascii="Times New Roman" w:eastAsia="Times New Roman" w:hAnsi="Times New Roman" w:cs="Times New Roman"/>
      <w:sz w:val="12"/>
      <w:szCs w:val="16"/>
    </w:rPr>
  </w:style>
  <w:style w:type="character" w:customStyle="1" w:styleId="Undlerine">
    <w:name w:val="Undlerine"/>
    <w:qFormat/>
    <w:rsid w:val="00AF04E9"/>
    <w:rPr>
      <w:rFonts w:ascii="Times New Roman" w:hAnsi="Times New Roman"/>
      <w:w w:val="110"/>
      <w:sz w:val="20"/>
      <w:szCs w:val="20"/>
      <w:u w:val="single"/>
      <w:bdr w:val="none" w:sz="0" w:space="0" w:color="auto"/>
      <w:lang w:bidi="he-IL"/>
    </w:rPr>
  </w:style>
  <w:style w:type="character" w:customStyle="1" w:styleId="Boxes">
    <w:name w:val="Boxes"/>
    <w:qFormat/>
    <w:rsid w:val="00AF04E9"/>
    <w:rPr>
      <w:rFonts w:ascii="Times New Roman" w:hAnsi="Times New Roman"/>
      <w:sz w:val="20"/>
      <w:u w:val="single"/>
      <w:bdr w:val="single" w:sz="4" w:space="0" w:color="auto"/>
    </w:rPr>
  </w:style>
  <w:style w:type="character" w:customStyle="1" w:styleId="tim">
    <w:name w:val="tim"/>
    <w:qFormat/>
    <w:rsid w:val="00AF04E9"/>
    <w:rPr>
      <w:rFonts w:ascii="Times New Roman" w:hAnsi="Times New Roman"/>
      <w:sz w:val="20"/>
      <w:u w:val="single"/>
    </w:rPr>
  </w:style>
  <w:style w:type="character" w:customStyle="1" w:styleId="hl">
    <w:name w:val="hl"/>
    <w:basedOn w:val="DefaultParagraphFont"/>
    <w:rsid w:val="00AF04E9"/>
  </w:style>
  <w:style w:type="character" w:customStyle="1" w:styleId="clock1">
    <w:name w:val="clock1"/>
    <w:rsid w:val="00AF04E9"/>
    <w:rPr>
      <w:color w:val="B51B1B"/>
    </w:rPr>
  </w:style>
  <w:style w:type="character" w:customStyle="1" w:styleId="smallChar10">
    <w:name w:val="small Char1"/>
    <w:rsid w:val="00AF04E9"/>
    <w:rPr>
      <w:sz w:val="12"/>
      <w:szCs w:val="16"/>
      <w:lang w:val="en-US" w:eastAsia="en-US" w:bidi="ar-SA"/>
    </w:rPr>
  </w:style>
  <w:style w:type="character" w:customStyle="1" w:styleId="SmallCardsCharChar">
    <w:name w:val="Small Cards Char Char"/>
    <w:rsid w:val="00AF04E9"/>
    <w:rPr>
      <w:sz w:val="14"/>
      <w:szCs w:val="24"/>
      <w:lang w:val="en-US" w:eastAsia="en-US" w:bidi="ar-SA"/>
    </w:rPr>
  </w:style>
  <w:style w:type="paragraph" w:customStyle="1" w:styleId="NormalCards">
    <w:name w:val="Normal Cards"/>
    <w:basedOn w:val="Normal"/>
    <w:rsid w:val="00AF04E9"/>
    <w:pPr>
      <w:ind w:left="288"/>
    </w:pPr>
    <w:rPr>
      <w:rFonts w:eastAsia="Times New Roman"/>
      <w:sz w:val="20"/>
    </w:rPr>
  </w:style>
  <w:style w:type="character" w:customStyle="1" w:styleId="iniciales">
    <w:name w:val="iniciales"/>
    <w:basedOn w:val="DefaultParagraphFont"/>
    <w:rsid w:val="00AF04E9"/>
  </w:style>
  <w:style w:type="character" w:customStyle="1" w:styleId="Style10ptBoldUnderline">
    <w:name w:val="Style 10 pt Bold Underline"/>
    <w:rsid w:val="00AF04E9"/>
    <w:rPr>
      <w:b/>
      <w:bCs/>
      <w:sz w:val="20"/>
      <w:u w:val="single"/>
    </w:rPr>
  </w:style>
  <w:style w:type="paragraph" w:customStyle="1" w:styleId="outdent">
    <w:name w:val="outdent"/>
    <w:basedOn w:val="Normal"/>
    <w:rsid w:val="00AF04E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F04E9"/>
    <w:pPr>
      <w:spacing w:before="100" w:beforeAutospacing="1" w:after="100" w:afterAutospacing="1"/>
    </w:pPr>
    <w:rPr>
      <w:rFonts w:eastAsia="Times New Roman"/>
      <w:sz w:val="24"/>
    </w:rPr>
  </w:style>
  <w:style w:type="paragraph" w:customStyle="1" w:styleId="bulletfollow">
    <w:name w:val="bulletfollow"/>
    <w:basedOn w:val="Normal"/>
    <w:rsid w:val="00AF04E9"/>
    <w:pPr>
      <w:spacing w:before="100" w:beforeAutospacing="1" w:after="100" w:afterAutospacing="1"/>
    </w:pPr>
    <w:rPr>
      <w:rFonts w:eastAsia="Times New Roman"/>
      <w:sz w:val="24"/>
    </w:rPr>
  </w:style>
  <w:style w:type="paragraph" w:customStyle="1" w:styleId="bulleted">
    <w:name w:val="bulleted"/>
    <w:basedOn w:val="Normal"/>
    <w:rsid w:val="00AF04E9"/>
    <w:pPr>
      <w:spacing w:before="100" w:beforeAutospacing="1" w:after="100" w:afterAutospacing="1"/>
    </w:pPr>
    <w:rPr>
      <w:rFonts w:eastAsia="Times New Roman"/>
      <w:sz w:val="24"/>
    </w:rPr>
  </w:style>
  <w:style w:type="paragraph" w:customStyle="1" w:styleId="Strikethrough0">
    <w:name w:val="Strikethrough"/>
    <w:next w:val="Normal"/>
    <w:link w:val="StrikethroughChar"/>
    <w:qFormat/>
    <w:rsid w:val="00AF04E9"/>
    <w:rPr>
      <w:rFonts w:ascii="Times New Roman" w:eastAsia="Times New Roman" w:hAnsi="Times New Roman" w:cs="Times New Roman"/>
      <w:strike/>
      <w:sz w:val="20"/>
      <w:szCs w:val="20"/>
    </w:rPr>
  </w:style>
  <w:style w:type="character" w:customStyle="1" w:styleId="StrikethroughChar">
    <w:name w:val="Strikethrough Char"/>
    <w:link w:val="Strikethrough0"/>
    <w:rsid w:val="00AF04E9"/>
    <w:rPr>
      <w:rFonts w:ascii="Times New Roman" w:eastAsia="Times New Roman" w:hAnsi="Times New Roman" w:cs="Times New Roman"/>
      <w:strike/>
      <w:sz w:val="20"/>
      <w:szCs w:val="20"/>
    </w:rPr>
  </w:style>
  <w:style w:type="character" w:customStyle="1" w:styleId="UnderlineCardsCharChar">
    <w:name w:val="Underline Cards Char Char"/>
    <w:rsid w:val="00AF04E9"/>
    <w:rPr>
      <w:rFonts w:eastAsia="SimSun"/>
      <w:szCs w:val="24"/>
      <w:u w:val="thick"/>
      <w:lang w:val="en-US" w:eastAsia="en-US" w:bidi="ar-SA"/>
    </w:rPr>
  </w:style>
  <w:style w:type="paragraph" w:customStyle="1" w:styleId="authorgroup">
    <w:name w:val="authorgroup"/>
    <w:basedOn w:val="Normal"/>
    <w:rsid w:val="00AF04E9"/>
    <w:pPr>
      <w:spacing w:before="100" w:beforeAutospacing="1" w:after="100" w:afterAutospacing="1"/>
    </w:pPr>
    <w:rPr>
      <w:rFonts w:eastAsia="Calibri"/>
      <w:sz w:val="24"/>
    </w:rPr>
  </w:style>
  <w:style w:type="paragraph" w:customStyle="1" w:styleId="affiliation1">
    <w:name w:val="affiliation1"/>
    <w:basedOn w:val="Normal"/>
    <w:rsid w:val="00AF04E9"/>
    <w:pPr>
      <w:spacing w:before="100" w:beforeAutospacing="1" w:after="100" w:afterAutospacing="1"/>
    </w:pPr>
    <w:rPr>
      <w:rFonts w:eastAsia="Calibri"/>
      <w:sz w:val="24"/>
    </w:rPr>
  </w:style>
  <w:style w:type="character" w:customStyle="1" w:styleId="smallcapitals">
    <w:name w:val="smallcapitals"/>
    <w:basedOn w:val="DefaultParagraphFont"/>
    <w:rsid w:val="00AF04E9"/>
  </w:style>
  <w:style w:type="character" w:customStyle="1" w:styleId="number0">
    <w:name w:val="number"/>
    <w:basedOn w:val="DefaultParagraphFont"/>
    <w:rsid w:val="00AF04E9"/>
  </w:style>
  <w:style w:type="character" w:customStyle="1" w:styleId="articlebody1">
    <w:name w:val="articlebody1"/>
    <w:rsid w:val="00AF04E9"/>
  </w:style>
  <w:style w:type="character" w:customStyle="1" w:styleId="small1">
    <w:name w:val="small1"/>
    <w:rsid w:val="00AF04E9"/>
  </w:style>
  <w:style w:type="character" w:customStyle="1" w:styleId="AuthorDateChar1">
    <w:name w:val="Author/Date Char1"/>
    <w:rsid w:val="00AF04E9"/>
    <w:rPr>
      <w:rFonts w:eastAsia="Times New Roman" w:cs="Arial"/>
      <w:b/>
      <w:sz w:val="24"/>
      <w:u w:val="single"/>
    </w:rPr>
  </w:style>
  <w:style w:type="character" w:customStyle="1" w:styleId="Normal30">
    <w:name w:val="Normal3"/>
    <w:basedOn w:val="DefaultParagraphFont"/>
    <w:rsid w:val="00AF04E9"/>
  </w:style>
  <w:style w:type="paragraph" w:customStyle="1" w:styleId="PageNumber8">
    <w:name w:val="Page Number8"/>
    <w:basedOn w:val="Normal"/>
    <w:next w:val="Normal"/>
    <w:qFormat/>
    <w:rsid w:val="00AF04E9"/>
    <w:rPr>
      <w:rFonts w:ascii="Times New Roman" w:eastAsia="Times New Roman" w:hAnsi="Times New Roman"/>
      <w:sz w:val="20"/>
    </w:rPr>
  </w:style>
  <w:style w:type="paragraph" w:customStyle="1" w:styleId="Heading12">
    <w:name w:val="Heading 12"/>
    <w:basedOn w:val="Normal"/>
    <w:next w:val="Normal"/>
    <w:rsid w:val="00AF04E9"/>
    <w:pPr>
      <w:keepNext/>
      <w:widowControl w:val="0"/>
      <w:suppressAutoHyphens/>
      <w:jc w:val="center"/>
    </w:pPr>
    <w:rPr>
      <w:rFonts w:ascii="Times New Roman" w:eastAsia="Tahoma" w:hAnsi="Times New Roman"/>
      <w:b/>
      <w:sz w:val="48"/>
      <w:szCs w:val="32"/>
      <w:u w:val="single"/>
    </w:rPr>
  </w:style>
  <w:style w:type="character" w:customStyle="1" w:styleId="cat-date-line4">
    <w:name w:val="cat-date-line4"/>
    <w:basedOn w:val="DefaultParagraphFont"/>
    <w:rsid w:val="00AF04E9"/>
  </w:style>
  <w:style w:type="character" w:customStyle="1" w:styleId="articledate">
    <w:name w:val="articledate"/>
    <w:basedOn w:val="DefaultParagraphFont"/>
    <w:rsid w:val="00AF04E9"/>
  </w:style>
  <w:style w:type="character" w:customStyle="1" w:styleId="post-byline">
    <w:name w:val="post-byline"/>
    <w:basedOn w:val="DefaultParagraphFont"/>
    <w:rsid w:val="00AF04E9"/>
  </w:style>
  <w:style w:type="character" w:customStyle="1" w:styleId="metadate">
    <w:name w:val="meta_date"/>
    <w:basedOn w:val="DefaultParagraphFont"/>
    <w:rsid w:val="00AF04E9"/>
  </w:style>
  <w:style w:type="character" w:customStyle="1" w:styleId="fa">
    <w:name w:val="fa"/>
    <w:basedOn w:val="DefaultParagraphFont"/>
    <w:rsid w:val="00AF04E9"/>
  </w:style>
  <w:style w:type="character" w:customStyle="1" w:styleId="longname">
    <w:name w:val="longname"/>
    <w:basedOn w:val="DefaultParagraphFont"/>
    <w:rsid w:val="00AF04E9"/>
  </w:style>
  <w:style w:type="character" w:customStyle="1" w:styleId="echocontainer">
    <w:name w:val="echo_container"/>
    <w:basedOn w:val="DefaultParagraphFont"/>
    <w:rsid w:val="00AF04E9"/>
  </w:style>
  <w:style w:type="character" w:customStyle="1" w:styleId="comment-display">
    <w:name w:val="comment-display"/>
    <w:basedOn w:val="DefaultParagraphFont"/>
    <w:rsid w:val="00AF04E9"/>
  </w:style>
  <w:style w:type="paragraph" w:customStyle="1" w:styleId="comment-count-label">
    <w:name w:val="comment-count-label"/>
    <w:basedOn w:val="Normal"/>
    <w:rsid w:val="00AF04E9"/>
    <w:pPr>
      <w:spacing w:before="100" w:beforeAutospacing="1" w:after="100" w:afterAutospacing="1"/>
    </w:pPr>
    <w:rPr>
      <w:rFonts w:ascii="Times" w:hAnsi="Times"/>
      <w:sz w:val="20"/>
      <w:szCs w:val="20"/>
    </w:rPr>
  </w:style>
  <w:style w:type="character" w:customStyle="1" w:styleId="echo-counter">
    <w:name w:val="echo-counter"/>
    <w:basedOn w:val="DefaultParagraphFont"/>
    <w:rsid w:val="00AF04E9"/>
  </w:style>
  <w:style w:type="character" w:customStyle="1" w:styleId="discussion-policy">
    <w:name w:val="discussion-policy"/>
    <w:basedOn w:val="DefaultParagraphFont"/>
    <w:rsid w:val="00AF04E9"/>
  </w:style>
  <w:style w:type="character" w:customStyle="1" w:styleId="echo-apps-conversations-streamcaption">
    <w:name w:val="echo-apps-conversations-streamcaption"/>
    <w:basedOn w:val="DefaultParagraphFont"/>
    <w:rsid w:val="00AF04E9"/>
  </w:style>
  <w:style w:type="character" w:customStyle="1" w:styleId="echo-streamserver-controls-stream-item-text">
    <w:name w:val="echo-streamserver-controls-stream-item-text"/>
    <w:basedOn w:val="DefaultParagraphFont"/>
    <w:rsid w:val="00AF04E9"/>
  </w:style>
  <w:style w:type="character" w:customStyle="1" w:styleId="echo-streamserver-controls-facepile-more">
    <w:name w:val="echo-streamserver-controls-facepile-more"/>
    <w:basedOn w:val="DefaultParagraphFont"/>
    <w:rsid w:val="00AF04E9"/>
  </w:style>
  <w:style w:type="character" w:customStyle="1" w:styleId="echo-primaryfont">
    <w:name w:val="echo-primaryfont"/>
    <w:basedOn w:val="DefaultParagraphFont"/>
    <w:rsid w:val="00AF04E9"/>
  </w:style>
  <w:style w:type="character" w:customStyle="1" w:styleId="section">
    <w:name w:val="section"/>
    <w:basedOn w:val="DefaultParagraphFont"/>
    <w:rsid w:val="00AF04E9"/>
  </w:style>
  <w:style w:type="character" w:customStyle="1" w:styleId="wpsr-txt-headline">
    <w:name w:val="wpsr-txt-headline"/>
    <w:basedOn w:val="DefaultParagraphFont"/>
    <w:rsid w:val="00AF04E9"/>
  </w:style>
  <w:style w:type="character" w:customStyle="1" w:styleId="asset-metabar-author">
    <w:name w:val="asset-metabar-author"/>
    <w:basedOn w:val="DefaultParagraphFont"/>
    <w:rsid w:val="00AF04E9"/>
  </w:style>
  <w:style w:type="character" w:customStyle="1" w:styleId="asset-metabar-time">
    <w:name w:val="asset-metabar-time"/>
    <w:basedOn w:val="DefaultParagraphFont"/>
    <w:rsid w:val="00AF04E9"/>
  </w:style>
  <w:style w:type="character" w:customStyle="1" w:styleId="eza-dateline">
    <w:name w:val="eza-dateline"/>
    <w:basedOn w:val="DefaultParagraphFont"/>
    <w:rsid w:val="00AF04E9"/>
  </w:style>
  <w:style w:type="character" w:customStyle="1" w:styleId="eza-authors">
    <w:name w:val="eza-authors"/>
    <w:basedOn w:val="DefaultParagraphFont"/>
    <w:rsid w:val="00AF04E9"/>
  </w:style>
  <w:style w:type="character" w:customStyle="1" w:styleId="csmstaff">
    <w:name w:val="csm_staff"/>
    <w:basedOn w:val="DefaultParagraphFont"/>
    <w:rsid w:val="00AF04E9"/>
  </w:style>
  <w:style w:type="paragraph" w:customStyle="1" w:styleId="mol-para-with-font">
    <w:name w:val="mol-para-with-font"/>
    <w:basedOn w:val="Normal"/>
    <w:rsid w:val="00AF04E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F04E9"/>
  </w:style>
  <w:style w:type="character" w:customStyle="1" w:styleId="byline-text">
    <w:name w:val="byline-text"/>
    <w:basedOn w:val="DefaultParagraphFont"/>
    <w:rsid w:val="00AF04E9"/>
  </w:style>
  <w:style w:type="character" w:customStyle="1" w:styleId="slug-metadata-note">
    <w:name w:val="slug-metadata-note"/>
    <w:basedOn w:val="DefaultParagraphFont"/>
    <w:rsid w:val="00AF04E9"/>
  </w:style>
  <w:style w:type="character" w:customStyle="1" w:styleId="drop-capped">
    <w:name w:val="drop-capped"/>
    <w:basedOn w:val="DefaultParagraphFont"/>
    <w:rsid w:val="00AF04E9"/>
  </w:style>
  <w:style w:type="paragraph" w:customStyle="1" w:styleId="articleopinion-standfirst">
    <w:name w:val="articleopinion-standfirst"/>
    <w:basedOn w:val="Normal"/>
    <w:rsid w:val="00AF04E9"/>
    <w:pPr>
      <w:spacing w:before="100" w:beforeAutospacing="1" w:after="100" w:afterAutospacing="1"/>
    </w:pPr>
    <w:rPr>
      <w:rFonts w:ascii="Times" w:hAnsi="Times"/>
      <w:sz w:val="20"/>
      <w:szCs w:val="20"/>
    </w:rPr>
  </w:style>
  <w:style w:type="paragraph" w:customStyle="1" w:styleId="snippet">
    <w:name w:val="snippet"/>
    <w:basedOn w:val="Normal"/>
    <w:qFormat/>
    <w:rsid w:val="00AF04E9"/>
    <w:pPr>
      <w:spacing w:before="100" w:beforeAutospacing="1" w:after="100" w:afterAutospacing="1"/>
    </w:pPr>
    <w:rPr>
      <w:rFonts w:ascii="Times" w:hAnsi="Times"/>
      <w:sz w:val="20"/>
      <w:szCs w:val="20"/>
    </w:rPr>
  </w:style>
  <w:style w:type="character" w:customStyle="1" w:styleId="thetitle">
    <w:name w:val="the_title"/>
    <w:basedOn w:val="DefaultParagraphFont"/>
    <w:rsid w:val="00AF04E9"/>
  </w:style>
  <w:style w:type="character" w:customStyle="1" w:styleId="rupee">
    <w:name w:val="rupee"/>
    <w:basedOn w:val="DefaultParagraphFont"/>
    <w:rsid w:val="00AF04E9"/>
  </w:style>
  <w:style w:type="character" w:customStyle="1" w:styleId="grey1">
    <w:name w:val="grey1"/>
    <w:basedOn w:val="DefaultParagraphFont"/>
    <w:rsid w:val="00AF04E9"/>
  </w:style>
  <w:style w:type="paragraph" w:customStyle="1" w:styleId="Pa13">
    <w:name w:val="Pa13"/>
    <w:basedOn w:val="Default"/>
    <w:next w:val="Default"/>
    <w:qFormat/>
    <w:rsid w:val="00AF04E9"/>
    <w:pPr>
      <w:widowControl w:val="0"/>
      <w:spacing w:after="0" w:line="201" w:lineRule="atLeast"/>
    </w:pPr>
    <w:rPr>
      <w:rFonts w:ascii="Times New Roman" w:eastAsiaTheme="minorHAnsi" w:hAnsi="Times New Roman" w:cs="Times New Roman"/>
      <w:sz w:val="24"/>
    </w:rPr>
  </w:style>
  <w:style w:type="paragraph" w:customStyle="1" w:styleId="Pa9">
    <w:name w:val="Pa9"/>
    <w:basedOn w:val="Default"/>
    <w:next w:val="Default"/>
    <w:qFormat/>
    <w:rsid w:val="00AF04E9"/>
    <w:pPr>
      <w:widowControl w:val="0"/>
      <w:spacing w:after="0" w:line="241" w:lineRule="atLeast"/>
    </w:pPr>
    <w:rPr>
      <w:rFonts w:ascii="Gill Sans" w:eastAsiaTheme="minorHAnsi" w:hAnsi="Gill Sans" w:cs="Times New Roman"/>
      <w:sz w:val="24"/>
    </w:rPr>
  </w:style>
  <w:style w:type="character" w:customStyle="1" w:styleId="bureau">
    <w:name w:val="bureau"/>
    <w:basedOn w:val="DefaultParagraphFont"/>
    <w:rsid w:val="00AF04E9"/>
  </w:style>
  <w:style w:type="character" w:customStyle="1" w:styleId="reporttitle">
    <w:name w:val="report_title"/>
    <w:basedOn w:val="DefaultParagraphFont"/>
    <w:rsid w:val="00AF04E9"/>
  </w:style>
  <w:style w:type="character" w:customStyle="1" w:styleId="documenttype-longreleases">
    <w:name w:val="document_type_-_long_releases"/>
    <w:basedOn w:val="DefaultParagraphFont"/>
    <w:rsid w:val="00AF04E9"/>
  </w:style>
  <w:style w:type="character" w:customStyle="1" w:styleId="alt-date">
    <w:name w:val="alt-date"/>
    <w:basedOn w:val="DefaultParagraphFont"/>
    <w:rsid w:val="00AF04E9"/>
  </w:style>
  <w:style w:type="character" w:customStyle="1" w:styleId="entry-byline">
    <w:name w:val="entry-byline"/>
    <w:basedOn w:val="DefaultParagraphFont"/>
    <w:rsid w:val="00AF04E9"/>
  </w:style>
  <w:style w:type="character" w:customStyle="1" w:styleId="taglinecontrib">
    <w:name w:val="tagline_contrib"/>
    <w:basedOn w:val="DefaultParagraphFont"/>
    <w:rsid w:val="00AF04E9"/>
  </w:style>
  <w:style w:type="character" w:customStyle="1" w:styleId="articledate0">
    <w:name w:val="article_date"/>
    <w:basedOn w:val="DefaultParagraphFont"/>
    <w:rsid w:val="00AF04E9"/>
  </w:style>
  <w:style w:type="paragraph" w:customStyle="1" w:styleId="hg-daily">
    <w:name w:val="hg-daily"/>
    <w:basedOn w:val="Normal"/>
    <w:rsid w:val="00AF04E9"/>
    <w:pPr>
      <w:spacing w:before="100" w:beforeAutospacing="1" w:after="100" w:afterAutospacing="1"/>
    </w:pPr>
    <w:rPr>
      <w:rFonts w:ascii="Times" w:hAnsi="Times"/>
      <w:sz w:val="20"/>
      <w:szCs w:val="20"/>
    </w:rPr>
  </w:style>
  <w:style w:type="character" w:customStyle="1" w:styleId="cit">
    <w:name w:val="cit"/>
    <w:basedOn w:val="DefaultParagraphFont"/>
    <w:rsid w:val="00AF04E9"/>
  </w:style>
  <w:style w:type="paragraph" w:customStyle="1" w:styleId="buttonheading">
    <w:name w:val="buttonheading"/>
    <w:basedOn w:val="Normal"/>
    <w:rsid w:val="00AF04E9"/>
    <w:pPr>
      <w:spacing w:before="100" w:beforeAutospacing="1" w:after="100" w:afterAutospacing="1"/>
    </w:pPr>
    <w:rPr>
      <w:rFonts w:ascii="Times" w:hAnsi="Times"/>
      <w:sz w:val="20"/>
      <w:szCs w:val="20"/>
    </w:rPr>
  </w:style>
  <w:style w:type="character" w:customStyle="1" w:styleId="createdate">
    <w:name w:val="createdate"/>
    <w:basedOn w:val="DefaultParagraphFont"/>
    <w:rsid w:val="00AF04E9"/>
  </w:style>
  <w:style w:type="character" w:customStyle="1" w:styleId="text-label">
    <w:name w:val="text-label"/>
    <w:basedOn w:val="DefaultParagraphFont"/>
    <w:rsid w:val="00AF04E9"/>
  </w:style>
  <w:style w:type="paragraph" w:customStyle="1" w:styleId="TOC3Char">
    <w:name w:val="TOC 3 Char"/>
    <w:basedOn w:val="Normal"/>
    <w:next w:val="Normal"/>
    <w:rsid w:val="00AF04E9"/>
    <w:rPr>
      <w:rFonts w:eastAsia="Times New Roman"/>
      <w:sz w:val="24"/>
      <w:szCs w:val="20"/>
    </w:rPr>
  </w:style>
  <w:style w:type="paragraph" w:customStyle="1" w:styleId="TOC1Char">
    <w:name w:val="TOC 1 Char"/>
    <w:basedOn w:val="Normal"/>
    <w:next w:val="Normal"/>
    <w:rsid w:val="00AF04E9"/>
    <w:rPr>
      <w:rFonts w:eastAsia="Times New Roman"/>
      <w:b/>
      <w:sz w:val="24"/>
      <w:szCs w:val="20"/>
    </w:rPr>
  </w:style>
  <w:style w:type="paragraph" w:customStyle="1" w:styleId="NoteLevel11">
    <w:name w:val="Note Level 11"/>
    <w:basedOn w:val="Normal"/>
    <w:uiPriority w:val="99"/>
    <w:qFormat/>
    <w:rsid w:val="00AF04E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AF04E9"/>
    <w:pPr>
      <w:keepNext/>
      <w:tabs>
        <w:tab w:val="num" w:pos="1440"/>
      </w:tabs>
      <w:ind w:left="1800" w:hanging="360"/>
      <w:outlineLvl w:val="2"/>
    </w:pPr>
    <w:rPr>
      <w:rFonts w:eastAsia="MS Gothic"/>
    </w:rPr>
  </w:style>
  <w:style w:type="paragraph" w:customStyle="1" w:styleId="NoteLevel41">
    <w:name w:val="Note Level 41"/>
    <w:basedOn w:val="Normal"/>
    <w:qFormat/>
    <w:rsid w:val="00AF04E9"/>
    <w:pPr>
      <w:keepNext/>
      <w:tabs>
        <w:tab w:val="num" w:pos="2160"/>
      </w:tabs>
      <w:ind w:left="2520" w:hanging="360"/>
      <w:outlineLvl w:val="3"/>
    </w:pPr>
    <w:rPr>
      <w:rFonts w:eastAsia="MS Gothic"/>
    </w:rPr>
  </w:style>
  <w:style w:type="paragraph" w:customStyle="1" w:styleId="NoteLevel51">
    <w:name w:val="Note Level 51"/>
    <w:basedOn w:val="Normal"/>
    <w:qFormat/>
    <w:rsid w:val="00AF04E9"/>
    <w:pPr>
      <w:keepNext/>
      <w:tabs>
        <w:tab w:val="num" w:pos="2880"/>
      </w:tabs>
      <w:ind w:left="3240" w:hanging="360"/>
      <w:outlineLvl w:val="4"/>
    </w:pPr>
    <w:rPr>
      <w:rFonts w:eastAsia="MS Gothic"/>
    </w:rPr>
  </w:style>
  <w:style w:type="paragraph" w:customStyle="1" w:styleId="NoteLevel61">
    <w:name w:val="Note Level 61"/>
    <w:basedOn w:val="Normal"/>
    <w:qFormat/>
    <w:rsid w:val="00AF04E9"/>
    <w:pPr>
      <w:keepNext/>
      <w:tabs>
        <w:tab w:val="num" w:pos="3600"/>
      </w:tabs>
      <w:ind w:left="3960" w:hanging="360"/>
      <w:outlineLvl w:val="5"/>
    </w:pPr>
    <w:rPr>
      <w:rFonts w:eastAsia="MS Gothic"/>
    </w:rPr>
  </w:style>
  <w:style w:type="paragraph" w:customStyle="1" w:styleId="NoteLevel71">
    <w:name w:val="Note Level 71"/>
    <w:basedOn w:val="Normal"/>
    <w:qFormat/>
    <w:rsid w:val="00AF04E9"/>
    <w:pPr>
      <w:keepNext/>
      <w:tabs>
        <w:tab w:val="num" w:pos="4320"/>
      </w:tabs>
      <w:ind w:left="4680" w:hanging="360"/>
      <w:outlineLvl w:val="6"/>
    </w:pPr>
    <w:rPr>
      <w:rFonts w:eastAsia="MS Gothic"/>
    </w:rPr>
  </w:style>
  <w:style w:type="paragraph" w:customStyle="1" w:styleId="NoteLevel81">
    <w:name w:val="Note Level 81"/>
    <w:basedOn w:val="Normal"/>
    <w:qFormat/>
    <w:rsid w:val="00AF04E9"/>
    <w:pPr>
      <w:keepNext/>
      <w:tabs>
        <w:tab w:val="num" w:pos="5040"/>
      </w:tabs>
      <w:ind w:left="5400" w:hanging="360"/>
      <w:outlineLvl w:val="7"/>
    </w:pPr>
    <w:rPr>
      <w:rFonts w:eastAsia="MS Gothic"/>
    </w:rPr>
  </w:style>
  <w:style w:type="paragraph" w:customStyle="1" w:styleId="NoteLevel91">
    <w:name w:val="Note Level 91"/>
    <w:basedOn w:val="Normal"/>
    <w:qFormat/>
    <w:rsid w:val="00AF04E9"/>
    <w:pPr>
      <w:keepNext/>
      <w:tabs>
        <w:tab w:val="num" w:pos="5760"/>
      </w:tabs>
      <w:ind w:left="6120" w:hanging="360"/>
      <w:outlineLvl w:val="8"/>
    </w:pPr>
    <w:rPr>
      <w:rFonts w:eastAsia="MS Gothic"/>
    </w:rPr>
  </w:style>
  <w:style w:type="paragraph" w:customStyle="1" w:styleId="ColorfulGrid-Accent11">
    <w:name w:val="Colorful Grid - Accent 11"/>
    <w:basedOn w:val="Normal"/>
    <w:next w:val="Normal"/>
    <w:uiPriority w:val="29"/>
    <w:qFormat/>
    <w:rsid w:val="00AF04E9"/>
    <w:pPr>
      <w:jc w:val="both"/>
    </w:pPr>
    <w:rPr>
      <w:rFonts w:eastAsia="Times New Roman"/>
      <w:i/>
      <w:iCs/>
      <w:color w:val="000000"/>
      <w:sz w:val="20"/>
    </w:rPr>
  </w:style>
  <w:style w:type="character" w:customStyle="1" w:styleId="MediumGrid11">
    <w:name w:val="Medium Grid 11"/>
    <w:uiPriority w:val="99"/>
    <w:rsid w:val="00AF04E9"/>
    <w:rPr>
      <w:color w:val="808080"/>
    </w:rPr>
  </w:style>
  <w:style w:type="numbering" w:customStyle="1" w:styleId="NoList8">
    <w:name w:val="No List8"/>
    <w:next w:val="NoList"/>
    <w:semiHidden/>
    <w:unhideWhenUsed/>
    <w:rsid w:val="00AF04E9"/>
  </w:style>
  <w:style w:type="numbering" w:customStyle="1" w:styleId="NoList9">
    <w:name w:val="No List9"/>
    <w:next w:val="NoList"/>
    <w:semiHidden/>
    <w:unhideWhenUsed/>
    <w:rsid w:val="00AF04E9"/>
  </w:style>
  <w:style w:type="numbering" w:customStyle="1" w:styleId="NoList10">
    <w:name w:val="No List10"/>
    <w:next w:val="NoList"/>
    <w:semiHidden/>
    <w:unhideWhenUsed/>
    <w:rsid w:val="00AF04E9"/>
  </w:style>
  <w:style w:type="numbering" w:customStyle="1" w:styleId="NoList13">
    <w:name w:val="No List13"/>
    <w:next w:val="NoList"/>
    <w:semiHidden/>
    <w:unhideWhenUsed/>
    <w:rsid w:val="00AF04E9"/>
  </w:style>
  <w:style w:type="numbering" w:customStyle="1" w:styleId="NoList14">
    <w:name w:val="No List14"/>
    <w:next w:val="NoList"/>
    <w:semiHidden/>
    <w:unhideWhenUsed/>
    <w:rsid w:val="00AF04E9"/>
  </w:style>
  <w:style w:type="numbering" w:customStyle="1" w:styleId="NoList15">
    <w:name w:val="No List15"/>
    <w:next w:val="NoList"/>
    <w:uiPriority w:val="99"/>
    <w:semiHidden/>
    <w:unhideWhenUsed/>
    <w:rsid w:val="00AF04E9"/>
  </w:style>
  <w:style w:type="numbering" w:customStyle="1" w:styleId="NoList16">
    <w:name w:val="No List16"/>
    <w:next w:val="NoList"/>
    <w:uiPriority w:val="99"/>
    <w:semiHidden/>
    <w:unhideWhenUsed/>
    <w:rsid w:val="00AF04E9"/>
  </w:style>
  <w:style w:type="numbering" w:customStyle="1" w:styleId="NoList17">
    <w:name w:val="No List17"/>
    <w:next w:val="NoList"/>
    <w:semiHidden/>
    <w:unhideWhenUsed/>
    <w:rsid w:val="00AF04E9"/>
  </w:style>
  <w:style w:type="numbering" w:customStyle="1" w:styleId="NoList18">
    <w:name w:val="No List18"/>
    <w:next w:val="NoList"/>
    <w:uiPriority w:val="99"/>
    <w:semiHidden/>
    <w:unhideWhenUsed/>
    <w:rsid w:val="00AF04E9"/>
  </w:style>
  <w:style w:type="numbering" w:customStyle="1" w:styleId="NoList19">
    <w:name w:val="No List19"/>
    <w:next w:val="NoList"/>
    <w:uiPriority w:val="99"/>
    <w:semiHidden/>
    <w:unhideWhenUsed/>
    <w:rsid w:val="00AF04E9"/>
  </w:style>
  <w:style w:type="numbering" w:customStyle="1" w:styleId="NoList20">
    <w:name w:val="No List20"/>
    <w:next w:val="NoList"/>
    <w:semiHidden/>
    <w:unhideWhenUsed/>
    <w:rsid w:val="00AF04E9"/>
  </w:style>
  <w:style w:type="paragraph" w:customStyle="1" w:styleId="PlaceholderText2">
    <w:name w:val="Placeholder Text2"/>
    <w:basedOn w:val="Normal"/>
    <w:uiPriority w:val="99"/>
    <w:rsid w:val="00AF04E9"/>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F04E9"/>
    <w:pPr>
      <w:keepNext/>
      <w:tabs>
        <w:tab w:val="num" w:pos="1440"/>
      </w:tabs>
      <w:ind w:left="1800" w:hanging="360"/>
      <w:outlineLvl w:val="2"/>
    </w:pPr>
    <w:rPr>
      <w:rFonts w:eastAsia="MS Gothic"/>
      <w:sz w:val="24"/>
    </w:rPr>
  </w:style>
  <w:style w:type="paragraph" w:customStyle="1" w:styleId="LightList1">
    <w:name w:val="Light List1"/>
    <w:basedOn w:val="Normal"/>
    <w:rsid w:val="00AF04E9"/>
    <w:pPr>
      <w:keepNext/>
      <w:tabs>
        <w:tab w:val="num" w:pos="2160"/>
      </w:tabs>
      <w:ind w:left="2520" w:hanging="360"/>
      <w:outlineLvl w:val="3"/>
    </w:pPr>
    <w:rPr>
      <w:rFonts w:eastAsia="MS Gothic"/>
      <w:sz w:val="24"/>
    </w:rPr>
  </w:style>
  <w:style w:type="paragraph" w:customStyle="1" w:styleId="LightGrid1">
    <w:name w:val="Light Grid1"/>
    <w:basedOn w:val="Normal"/>
    <w:rsid w:val="00AF04E9"/>
    <w:pPr>
      <w:keepNext/>
      <w:tabs>
        <w:tab w:val="num" w:pos="2880"/>
      </w:tabs>
      <w:ind w:left="3240" w:hanging="360"/>
      <w:outlineLvl w:val="4"/>
    </w:pPr>
    <w:rPr>
      <w:rFonts w:eastAsia="MS Gothic"/>
      <w:sz w:val="24"/>
    </w:rPr>
  </w:style>
  <w:style w:type="paragraph" w:customStyle="1" w:styleId="MediumShading11">
    <w:name w:val="Medium Shading 11"/>
    <w:basedOn w:val="Normal"/>
    <w:rsid w:val="00AF04E9"/>
    <w:pPr>
      <w:keepNext/>
      <w:tabs>
        <w:tab w:val="num" w:pos="3600"/>
      </w:tabs>
      <w:ind w:left="3960" w:hanging="360"/>
      <w:outlineLvl w:val="5"/>
    </w:pPr>
    <w:rPr>
      <w:rFonts w:eastAsia="MS Gothic"/>
      <w:sz w:val="24"/>
    </w:rPr>
  </w:style>
  <w:style w:type="paragraph" w:customStyle="1" w:styleId="MediumShading21">
    <w:name w:val="Medium Shading 21"/>
    <w:basedOn w:val="Normal"/>
    <w:rsid w:val="00AF04E9"/>
    <w:pPr>
      <w:keepNext/>
      <w:tabs>
        <w:tab w:val="num" w:pos="4320"/>
      </w:tabs>
      <w:ind w:left="4680" w:hanging="360"/>
      <w:outlineLvl w:val="6"/>
    </w:pPr>
    <w:rPr>
      <w:rFonts w:eastAsia="MS Gothic"/>
      <w:sz w:val="24"/>
    </w:rPr>
  </w:style>
  <w:style w:type="paragraph" w:customStyle="1" w:styleId="MediumList11">
    <w:name w:val="Medium List 11"/>
    <w:basedOn w:val="Normal"/>
    <w:rsid w:val="00AF04E9"/>
    <w:pPr>
      <w:keepNext/>
      <w:tabs>
        <w:tab w:val="num" w:pos="5040"/>
      </w:tabs>
      <w:ind w:left="5400" w:hanging="360"/>
      <w:outlineLvl w:val="7"/>
    </w:pPr>
    <w:rPr>
      <w:rFonts w:eastAsia="MS Gothic"/>
      <w:sz w:val="24"/>
    </w:rPr>
  </w:style>
  <w:style w:type="paragraph" w:customStyle="1" w:styleId="MediumList21">
    <w:name w:val="Medium List 21"/>
    <w:basedOn w:val="Normal"/>
    <w:rsid w:val="00AF04E9"/>
    <w:pPr>
      <w:keepNext/>
      <w:tabs>
        <w:tab w:val="num" w:pos="5760"/>
      </w:tabs>
      <w:ind w:left="6120" w:hanging="360"/>
      <w:outlineLvl w:val="8"/>
    </w:pPr>
    <w:rPr>
      <w:rFonts w:eastAsia="MS Gothic"/>
      <w:sz w:val="24"/>
    </w:rPr>
  </w:style>
  <w:style w:type="character" w:customStyle="1" w:styleId="italics">
    <w:name w:val="italics"/>
    <w:basedOn w:val="DefaultParagraphFont"/>
    <w:rsid w:val="00AF04E9"/>
  </w:style>
  <w:style w:type="character" w:customStyle="1" w:styleId="m-3583723223135346788gmail-style13ptbold">
    <w:name w:val="m_-3583723223135346788gmail-style13ptbold"/>
    <w:basedOn w:val="DefaultParagraphFont"/>
    <w:rsid w:val="00AF04E9"/>
  </w:style>
  <w:style w:type="character" w:customStyle="1" w:styleId="m-3583723223135346788gmail-styleunderline">
    <w:name w:val="m_-3583723223135346788gmail-styleunderline"/>
    <w:basedOn w:val="DefaultParagraphFont"/>
    <w:rsid w:val="00AF04E9"/>
  </w:style>
  <w:style w:type="paragraph" w:customStyle="1" w:styleId="Heading81">
    <w:name w:val="Heading 81"/>
    <w:basedOn w:val="Normal"/>
    <w:next w:val="Normal"/>
    <w:unhideWhenUsed/>
    <w:qFormat/>
    <w:rsid w:val="00AF04E9"/>
    <w:pPr>
      <w:keepNext/>
      <w:keepLines/>
      <w:spacing w:before="40"/>
      <w:outlineLvl w:val="7"/>
    </w:pPr>
    <w:rPr>
      <w:rFonts w:ascii="Calibri Light" w:eastAsia="Times New Roman" w:hAnsi="Calibri Light" w:cs="Times New Roman"/>
      <w:color w:val="272727"/>
      <w:sz w:val="21"/>
      <w:szCs w:val="21"/>
    </w:rPr>
  </w:style>
  <w:style w:type="paragraph" w:customStyle="1" w:styleId="StyleSmallTimesNewRoman11ptBoldThickunderlineBorder1">
    <w:name w:val="Style Small + Times New Roman 11 pt Bold Thick underline Border...1"/>
    <w:link w:val="StyleSmallTimesNewRoman11ptBoldThickunderlineBorder1Char"/>
    <w:rsid w:val="00AF04E9"/>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F04E9"/>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F04E9"/>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AF04E9"/>
    <w:rPr>
      <w:rFonts w:eastAsia="Times New Roman"/>
      <w:b/>
      <w:bCs/>
      <w:sz w:val="22"/>
      <w:u w:val="thick"/>
    </w:rPr>
  </w:style>
  <w:style w:type="paragraph" w:customStyle="1" w:styleId="StyleSmallTimesNewRoman11pt">
    <w:name w:val="Style Small + Times New Roman 11 pt"/>
    <w:link w:val="StyleSmallTimesNewRoman11ptChar"/>
    <w:rsid w:val="00AF04E9"/>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AF04E9"/>
    <w:rPr>
      <w:rFonts w:eastAsia="Times New Roman"/>
      <w:sz w:val="22"/>
    </w:rPr>
  </w:style>
  <w:style w:type="paragraph" w:customStyle="1" w:styleId="StyleSmallTimesNewRoman11ptThickunderline">
    <w:name w:val="Style Small + Times New Roman 11 pt Thick underline"/>
    <w:link w:val="StyleSmallTimesNewRoman11ptThickunderlineChar"/>
    <w:rsid w:val="00AF04E9"/>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AF04E9"/>
    <w:rPr>
      <w:rFonts w:eastAsia="Times New Roman"/>
      <w:sz w:val="22"/>
      <w:u w:val="thick"/>
    </w:rPr>
  </w:style>
  <w:style w:type="paragraph" w:customStyle="1" w:styleId="BlockHeading10">
    <w:name w:val="Block Heading1"/>
    <w:basedOn w:val="Normal"/>
    <w:next w:val="Normal"/>
    <w:uiPriority w:val="6"/>
    <w:qFormat/>
    <w:rsid w:val="00AF04E9"/>
    <w:pPr>
      <w:pBdr>
        <w:bottom w:val="single" w:sz="8" w:space="4" w:color="4F81BD"/>
      </w:pBdr>
      <w:spacing w:after="300"/>
      <w:contextualSpacing/>
    </w:pPr>
    <w:rPr>
      <w:bCs/>
      <w:u w:val="single"/>
    </w:rPr>
  </w:style>
  <w:style w:type="paragraph" w:customStyle="1" w:styleId="article-text">
    <w:name w:val="article-text"/>
    <w:basedOn w:val="Normal"/>
    <w:qFormat/>
    <w:rsid w:val="00AF04E9"/>
    <w:pPr>
      <w:spacing w:before="100" w:beforeAutospacing="1" w:after="100" w:afterAutospacing="1"/>
    </w:pPr>
    <w:rPr>
      <w:rFonts w:eastAsia="Times New Roman"/>
      <w:sz w:val="24"/>
    </w:rPr>
  </w:style>
  <w:style w:type="paragraph" w:customStyle="1" w:styleId="HeaderStyle">
    <w:name w:val="Header Style"/>
    <w:basedOn w:val="Normal"/>
    <w:qFormat/>
    <w:rsid w:val="00AF04E9"/>
    <w:pPr>
      <w:jc w:val="center"/>
    </w:pPr>
    <w:rPr>
      <w:rFonts w:eastAsia="Times New Roman"/>
      <w:b/>
      <w:sz w:val="24"/>
      <w:szCs w:val="20"/>
      <w:u w:val="single"/>
    </w:rPr>
  </w:style>
  <w:style w:type="character" w:customStyle="1" w:styleId="CardChar21">
    <w:name w:val="Card Char2"/>
    <w:basedOn w:val="DefaultParagraphFont"/>
    <w:rsid w:val="00AF04E9"/>
    <w:rPr>
      <w:rFonts w:ascii="Times New Roman" w:eastAsia="Times New Roman" w:hAnsi="Times New Roman" w:cs="Times New Roman"/>
      <w:bCs/>
      <w:color w:val="000000"/>
      <w:sz w:val="20"/>
      <w:szCs w:val="20"/>
    </w:rPr>
  </w:style>
  <w:style w:type="character" w:customStyle="1" w:styleId="A17">
    <w:name w:val="A17"/>
    <w:rsid w:val="00AF04E9"/>
    <w:rPr>
      <w:rFonts w:cs="Baskerville"/>
      <w:color w:val="000000"/>
      <w:sz w:val="12"/>
      <w:szCs w:val="12"/>
    </w:rPr>
  </w:style>
  <w:style w:type="paragraph" w:customStyle="1" w:styleId="Pa19">
    <w:name w:val="Pa19"/>
    <w:basedOn w:val="Normal"/>
    <w:next w:val="Normal"/>
    <w:rsid w:val="00AF04E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F04E9"/>
    <w:pPr>
      <w:autoSpaceDE w:val="0"/>
      <w:autoSpaceDN w:val="0"/>
      <w:adjustRightInd w:val="0"/>
      <w:spacing w:line="441" w:lineRule="atLeast"/>
    </w:pPr>
    <w:rPr>
      <w:rFonts w:ascii="Baskerville" w:eastAsia="Times New Roman" w:hAnsi="Baskerville"/>
      <w:sz w:val="24"/>
    </w:rPr>
  </w:style>
  <w:style w:type="character" w:customStyle="1" w:styleId="A14">
    <w:name w:val="A14"/>
    <w:uiPriority w:val="99"/>
    <w:rsid w:val="00AF04E9"/>
    <w:rPr>
      <w:rFonts w:ascii="Frutiger 45 Light" w:hAnsi="Frutiger 45 Light" w:cs="Frutiger 45 Light"/>
      <w:b/>
      <w:bCs/>
      <w:i/>
      <w:iCs/>
      <w:color w:val="000000"/>
      <w:sz w:val="36"/>
      <w:szCs w:val="36"/>
    </w:rPr>
  </w:style>
  <w:style w:type="character" w:customStyle="1" w:styleId="A20">
    <w:name w:val="A20"/>
    <w:rsid w:val="00AF04E9"/>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F04E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F04E9"/>
    <w:rPr>
      <w:rFonts w:cs="Arial"/>
      <w:b/>
      <w:bCs/>
      <w:iCs/>
      <w:sz w:val="36"/>
      <w:szCs w:val="28"/>
      <w:u w:val="single"/>
      <w:lang w:val="en-US" w:eastAsia="en-US" w:bidi="ar-SA"/>
    </w:rPr>
  </w:style>
  <w:style w:type="character" w:customStyle="1" w:styleId="brief-smalltext0">
    <w:name w:val="brief-smalltext"/>
    <w:basedOn w:val="DefaultParagraphFont"/>
    <w:rsid w:val="00AF04E9"/>
  </w:style>
  <w:style w:type="paragraph" w:customStyle="1" w:styleId="Coverintroduction">
    <w:name w:val="Cover introduction"/>
    <w:basedOn w:val="Default"/>
    <w:next w:val="Default"/>
    <w:rsid w:val="00AF04E9"/>
    <w:pPr>
      <w:spacing w:after="0" w:line="240" w:lineRule="auto"/>
    </w:pPr>
    <w:rPr>
      <w:rFonts w:ascii="Arial" w:eastAsia="Times New Roman" w:hAnsi="Arial" w:cs="Times New Roman"/>
      <w:sz w:val="24"/>
    </w:rPr>
  </w:style>
  <w:style w:type="character" w:customStyle="1" w:styleId="style53">
    <w:name w:val="style5"/>
    <w:basedOn w:val="DefaultParagraphFont"/>
    <w:rsid w:val="00AF04E9"/>
  </w:style>
  <w:style w:type="character" w:customStyle="1" w:styleId="TagCharCharCharCharCharChar">
    <w:name w:val="Tag Char Char Char Char Char Char"/>
    <w:rsid w:val="00AF04E9"/>
    <w:rPr>
      <w:rFonts w:cs="Arial"/>
      <w:b/>
      <w:bCs/>
      <w:sz w:val="24"/>
      <w:szCs w:val="26"/>
      <w:lang w:val="en-US" w:eastAsia="en-US" w:bidi="ar-SA"/>
    </w:rPr>
  </w:style>
  <w:style w:type="character" w:customStyle="1" w:styleId="pmterms3">
    <w:name w:val="pmterms3"/>
    <w:basedOn w:val="DefaultParagraphFont"/>
    <w:rsid w:val="00AF04E9"/>
  </w:style>
  <w:style w:type="character" w:customStyle="1" w:styleId="interiorheadline">
    <w:name w:val="interiorheadline"/>
    <w:basedOn w:val="DefaultParagraphFont"/>
    <w:rsid w:val="00AF04E9"/>
  </w:style>
  <w:style w:type="character" w:customStyle="1" w:styleId="Heading31CharCharCharChar1">
    <w:name w:val="Heading 31 Char Char Char Char1"/>
    <w:rsid w:val="00AF04E9"/>
    <w:rPr>
      <w:rFonts w:cs="Arial"/>
      <w:b/>
      <w:bCs/>
      <w:sz w:val="24"/>
      <w:szCs w:val="26"/>
      <w:lang w:val="en-US" w:eastAsia="en-US" w:bidi="ar-SA"/>
    </w:rPr>
  </w:style>
  <w:style w:type="character" w:customStyle="1" w:styleId="Heading31CharCharChar">
    <w:name w:val="Heading 31 Char Char Char"/>
    <w:rsid w:val="00AF04E9"/>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AF04E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F04E9"/>
    <w:rPr>
      <w:rFonts w:ascii="Calibri" w:eastAsia="MS Mincho" w:hAnsi="Calibri"/>
      <w:sz w:val="22"/>
      <w:szCs w:val="22"/>
      <w:u w:val="single"/>
    </w:rPr>
  </w:style>
  <w:style w:type="paragraph" w:customStyle="1" w:styleId="BoldandUnderlineCharChar1Char">
    <w:name w:val="Bold and Underline Char Char1 Char"/>
    <w:basedOn w:val="Normal"/>
    <w:link w:val="BoldandUnderlineCharChar1CharChar"/>
    <w:rsid w:val="00AF04E9"/>
    <w:rPr>
      <w:rFonts w:eastAsia="MS Mincho"/>
      <w:b/>
      <w:u w:val="single"/>
    </w:rPr>
  </w:style>
  <w:style w:type="character" w:customStyle="1" w:styleId="BoldandUnderlineCharChar1CharChar">
    <w:name w:val="Bold and Underline Char Char1 Char Char"/>
    <w:basedOn w:val="DefaultParagraphFont"/>
    <w:link w:val="BoldandUnderlineCharChar1Char"/>
    <w:rsid w:val="00AF04E9"/>
    <w:rPr>
      <w:rFonts w:ascii="Calibri" w:eastAsia="MS Mincho" w:hAnsi="Calibri"/>
      <w:b/>
      <w:sz w:val="22"/>
      <w:szCs w:val="22"/>
      <w:u w:val="single"/>
    </w:rPr>
  </w:style>
  <w:style w:type="character" w:customStyle="1" w:styleId="author-bio-box">
    <w:name w:val="author-bio-box"/>
    <w:basedOn w:val="DefaultParagraphFont"/>
    <w:rsid w:val="00AF04E9"/>
  </w:style>
  <w:style w:type="character" w:customStyle="1" w:styleId="CitationCharCharCharCharChar">
    <w:name w:val="Citation Char Char Char Char Char"/>
    <w:aliases w:val="Citation Char1 Char Char Char,Heading 3 Char Char1 Char"/>
    <w:basedOn w:val="DefaultParagraphFont"/>
    <w:qFormat/>
    <w:rsid w:val="00AF04E9"/>
    <w:rPr>
      <w:rFonts w:ascii="Arial Narrow" w:hAnsi="Arial Narrow" w:cs="Times New Roman"/>
      <w:sz w:val="20"/>
      <w:u w:val="thick"/>
    </w:rPr>
  </w:style>
  <w:style w:type="paragraph" w:customStyle="1" w:styleId="Underlinedcardtext1">
    <w:name w:val="Underlined card text1"/>
    <w:basedOn w:val="Normal"/>
    <w:next w:val="Normal"/>
    <w:qFormat/>
    <w:rsid w:val="00AF04E9"/>
    <w:pPr>
      <w:numPr>
        <w:ilvl w:val="1"/>
      </w:numPr>
    </w:pPr>
    <w:rPr>
      <w:bCs/>
      <w:szCs w:val="26"/>
      <w:u w:val="single"/>
    </w:rPr>
  </w:style>
  <w:style w:type="character" w:customStyle="1" w:styleId="SubtitleChar2">
    <w:name w:val="Subtitle Char2"/>
    <w:basedOn w:val="DefaultParagraphFont"/>
    <w:uiPriority w:val="11"/>
    <w:rsid w:val="00AF04E9"/>
    <w:rPr>
      <w:rFonts w:ascii="Calibri Light" w:eastAsia="Times New Roman" w:hAnsi="Calibri Light" w:cs="Times New Roman"/>
      <w:i/>
      <w:iCs/>
      <w:color w:val="5B9BD5"/>
      <w:spacing w:val="15"/>
      <w:sz w:val="24"/>
      <w:szCs w:val="24"/>
    </w:rPr>
  </w:style>
  <w:style w:type="character" w:customStyle="1" w:styleId="m1575249786560259391gmail-styleunderline">
    <w:name w:val="m_1575249786560259391gmail-styleunderline"/>
    <w:basedOn w:val="DefaultParagraphFont"/>
    <w:rsid w:val="00AF04E9"/>
  </w:style>
  <w:style w:type="character" w:customStyle="1" w:styleId="m1575249786560259391gmail-style13ptbold">
    <w:name w:val="m_1575249786560259391gmail-style13ptbold"/>
    <w:basedOn w:val="DefaultParagraphFont"/>
    <w:rsid w:val="00AF04E9"/>
  </w:style>
  <w:style w:type="paragraph" w:customStyle="1" w:styleId="m-8120030040935583278gmail-msonospacing">
    <w:name w:val="m_-8120030040935583278gmail-msonospacing"/>
    <w:basedOn w:val="Normal"/>
    <w:rsid w:val="00AF04E9"/>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AF04E9"/>
  </w:style>
  <w:style w:type="character" w:customStyle="1" w:styleId="m-8120030040935583278gmail-styleunderline">
    <w:name w:val="m_-8120030040935583278gmail-styleunderline"/>
    <w:basedOn w:val="DefaultParagraphFont"/>
    <w:rsid w:val="00AF04E9"/>
  </w:style>
  <w:style w:type="character" w:customStyle="1" w:styleId="TitleChar3">
    <w:name w:val="Title Char3"/>
    <w:basedOn w:val="DefaultParagraphFont"/>
    <w:uiPriority w:val="99"/>
    <w:rsid w:val="00AF04E9"/>
    <w:rPr>
      <w:rFonts w:asciiTheme="majorHAnsi" w:eastAsiaTheme="majorEastAsia" w:hAnsiTheme="majorHAnsi" w:cstheme="majorBidi"/>
      <w:color w:val="17365D" w:themeColor="text2" w:themeShade="BF"/>
      <w:spacing w:val="5"/>
      <w:kern w:val="28"/>
      <w:sz w:val="52"/>
      <w:szCs w:val="52"/>
    </w:rPr>
  </w:style>
  <w:style w:type="character" w:customStyle="1" w:styleId="SubtitleChar3">
    <w:name w:val="Subtitle Char3"/>
    <w:basedOn w:val="DefaultParagraphFont"/>
    <w:uiPriority w:val="99"/>
    <w:rsid w:val="00AF04E9"/>
    <w:rPr>
      <w:rFonts w:eastAsiaTheme="minorEastAsia"/>
      <w:color w:val="5A5A5A" w:themeColor="text1" w:themeTint="A5"/>
      <w:spacing w:val="15"/>
    </w:rPr>
  </w:style>
  <w:style w:type="character" w:customStyle="1" w:styleId="show-result-description">
    <w:name w:val="show-result-description"/>
    <w:basedOn w:val="DefaultParagraphFont"/>
    <w:rsid w:val="00AF04E9"/>
  </w:style>
  <w:style w:type="character" w:customStyle="1" w:styleId="hide-result-description">
    <w:name w:val="hide-result-description"/>
    <w:basedOn w:val="DefaultParagraphFont"/>
    <w:rsid w:val="00AF04E9"/>
  </w:style>
  <w:style w:type="character" w:customStyle="1" w:styleId="result-description">
    <w:name w:val="result-description"/>
    <w:basedOn w:val="DefaultParagraphFont"/>
    <w:rsid w:val="00AF04E9"/>
  </w:style>
  <w:style w:type="character" w:customStyle="1" w:styleId="result-author">
    <w:name w:val="result-author"/>
    <w:basedOn w:val="DefaultParagraphFont"/>
    <w:rsid w:val="00AF04E9"/>
  </w:style>
  <w:style w:type="character" w:customStyle="1" w:styleId="result-publication-date">
    <w:name w:val="result-publication-date"/>
    <w:basedOn w:val="DefaultParagraphFont"/>
    <w:rsid w:val="00AF04E9"/>
  </w:style>
  <w:style w:type="paragraph" w:customStyle="1" w:styleId="main-entry-availability">
    <w:name w:val="main-entry-availability"/>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item-status">
    <w:name w:val="item-status"/>
    <w:basedOn w:val="DefaultParagraphFont"/>
    <w:rsid w:val="00AF04E9"/>
  </w:style>
  <w:style w:type="character" w:customStyle="1" w:styleId="item-status-available">
    <w:name w:val="item-status-available"/>
    <w:basedOn w:val="DefaultParagraphFont"/>
    <w:rsid w:val="00AF04E9"/>
  </w:style>
  <w:style w:type="character" w:customStyle="1" w:styleId="ng-isolate-scope">
    <w:name w:val="ng-isolate-scope"/>
    <w:basedOn w:val="DefaultParagraphFont"/>
    <w:rsid w:val="00AF04E9"/>
  </w:style>
  <w:style w:type="character" w:customStyle="1" w:styleId="ng-binding">
    <w:name w:val="ng-binding"/>
    <w:basedOn w:val="DefaultParagraphFont"/>
    <w:rsid w:val="00AF04E9"/>
  </w:style>
  <w:style w:type="character" w:customStyle="1" w:styleId="ng-scope">
    <w:name w:val="ng-scope"/>
    <w:basedOn w:val="DefaultParagraphFont"/>
    <w:rsid w:val="00AF04E9"/>
  </w:style>
  <w:style w:type="character" w:customStyle="1" w:styleId="dynamiclink">
    <w:name w:val="dynamiclink"/>
    <w:basedOn w:val="DefaultParagraphFont"/>
    <w:rsid w:val="00AF04E9"/>
  </w:style>
  <w:style w:type="paragraph" w:customStyle="1" w:styleId="smemph">
    <w:name w:val="smemph"/>
    <w:basedOn w:val="Normal"/>
    <w:rsid w:val="00AF04E9"/>
    <w:pPr>
      <w:spacing w:before="100" w:beforeAutospacing="1" w:after="100" w:afterAutospacing="1"/>
    </w:pPr>
    <w:rPr>
      <w:rFonts w:ascii="Times New Roman" w:eastAsia="Times New Roman" w:hAnsi="Times New Roman" w:cs="Times New Roman"/>
      <w:sz w:val="24"/>
      <w:lang w:eastAsia="ko-KR"/>
    </w:rPr>
  </w:style>
  <w:style w:type="character" w:customStyle="1" w:styleId="footnote-text">
    <w:name w:val="footnote-text"/>
    <w:basedOn w:val="DefaultParagraphFont"/>
    <w:rsid w:val="00AF04E9"/>
  </w:style>
  <w:style w:type="character" w:customStyle="1" w:styleId="aside-footnote-count">
    <w:name w:val="aside-footnote-count"/>
    <w:basedOn w:val="DefaultParagraphFont"/>
    <w:rsid w:val="00AF04E9"/>
  </w:style>
  <w:style w:type="character" w:customStyle="1" w:styleId="FontStyle30">
    <w:name w:val="Font Style30"/>
    <w:uiPriority w:val="99"/>
    <w:rsid w:val="00AF04E9"/>
    <w:rPr>
      <w:rFonts w:ascii="Georgia" w:hAnsi="Georgia" w:cs="Georgia"/>
      <w:sz w:val="18"/>
      <w:szCs w:val="18"/>
    </w:rPr>
  </w:style>
  <w:style w:type="paragraph" w:customStyle="1" w:styleId="Hyperlink2">
    <w:name w:val="Hyperlink2"/>
    <w:basedOn w:val="Normal"/>
    <w:qFormat/>
    <w:rsid w:val="00AF04E9"/>
    <w:rPr>
      <w:rFonts w:eastAsia="Calibri"/>
      <w:color w:val="00B0F0"/>
      <w:sz w:val="20"/>
      <w:u w:val="single" w:color="00B0F0"/>
    </w:rPr>
  </w:style>
  <w:style w:type="paragraph" w:customStyle="1" w:styleId="Boldunderline2">
    <w:name w:val="Bold/underline"/>
    <w:basedOn w:val="Normal"/>
    <w:link w:val="BoldunderlineChar5"/>
    <w:autoRedefine/>
    <w:qFormat/>
    <w:rsid w:val="00AF04E9"/>
    <w:rPr>
      <w:rFonts w:asciiTheme="minorHAnsi" w:eastAsia="SimSun" w:hAnsiTheme="minorHAnsi"/>
      <w:b/>
      <w:sz w:val="24"/>
      <w:szCs w:val="24"/>
      <w:u w:val="single"/>
      <w:lang w:eastAsia="zh-CN"/>
    </w:rPr>
  </w:style>
  <w:style w:type="paragraph" w:customStyle="1" w:styleId="Style13">
    <w:name w:val="Style13"/>
    <w:basedOn w:val="Normal"/>
    <w:uiPriority w:val="99"/>
    <w:qFormat/>
    <w:rsid w:val="00AF04E9"/>
    <w:pPr>
      <w:spacing w:line="240" w:lineRule="exact"/>
      <w:ind w:hanging="2016"/>
    </w:pPr>
    <w:rPr>
      <w:rFonts w:eastAsia="Calibri"/>
      <w:sz w:val="20"/>
    </w:rPr>
  </w:style>
  <w:style w:type="character" w:customStyle="1" w:styleId="FontStyle22">
    <w:name w:val="Font Style22"/>
    <w:uiPriority w:val="99"/>
    <w:rsid w:val="00AF04E9"/>
    <w:rPr>
      <w:rFonts w:ascii="Georgia" w:hAnsi="Georgia" w:cs="Georgia"/>
      <w:smallCaps/>
      <w:sz w:val="18"/>
      <w:szCs w:val="18"/>
    </w:rPr>
  </w:style>
  <w:style w:type="character" w:customStyle="1" w:styleId="messagebody">
    <w:name w:val="message_body"/>
    <w:rsid w:val="00AF04E9"/>
  </w:style>
  <w:style w:type="paragraph" w:customStyle="1" w:styleId="StyleHeading4Underlinedsmalltextbody11ptUnderline">
    <w:name w:val="Style Heading 4Underlinedsmall textbody + 11 pt Underline"/>
    <w:basedOn w:val="Heading4"/>
    <w:link w:val="StyleHeading4Underlinedsmalltextbody11ptUnderlineChar"/>
    <w:rsid w:val="00AF04E9"/>
    <w:pPr>
      <w:keepNext w:val="0"/>
      <w:keepLines w:val="0"/>
      <w:widowControl w:val="0"/>
    </w:pPr>
    <w:rPr>
      <w:rFonts w:ascii="Bell MT" w:eastAsia="Calibri" w:hAnsi="Bell MT" w:cs="Times New Roman"/>
      <w:b w:val="0"/>
      <w:bCs/>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AF04E9"/>
    <w:rPr>
      <w:rFonts w:ascii="Bell MT" w:eastAsia="Calibri" w:hAnsi="Bell MT" w:cs="Times New Roman"/>
      <w:bCs/>
      <w:iCs/>
      <w:sz w:val="26"/>
      <w:szCs w:val="28"/>
      <w:u w:val="single"/>
    </w:rPr>
  </w:style>
  <w:style w:type="character" w:customStyle="1" w:styleId="submission">
    <w:name w:val="submission"/>
    <w:basedOn w:val="DefaultParagraphFont"/>
    <w:rsid w:val="00AF04E9"/>
  </w:style>
  <w:style w:type="character" w:customStyle="1" w:styleId="by-author">
    <w:name w:val="by-author"/>
    <w:basedOn w:val="DefaultParagraphFont"/>
    <w:rsid w:val="00AF04E9"/>
  </w:style>
  <w:style w:type="character" w:customStyle="1" w:styleId="news-source">
    <w:name w:val="news-source"/>
    <w:basedOn w:val="DefaultParagraphFont"/>
    <w:rsid w:val="00AF04E9"/>
  </w:style>
  <w:style w:type="character" w:customStyle="1" w:styleId="hpn">
    <w:name w:val="hpn"/>
    <w:basedOn w:val="DefaultParagraphFont"/>
    <w:rsid w:val="00AF04E9"/>
  </w:style>
  <w:style w:type="character" w:customStyle="1" w:styleId="style81">
    <w:name w:val="style81"/>
    <w:basedOn w:val="DefaultParagraphFont"/>
    <w:rsid w:val="00AF04E9"/>
  </w:style>
  <w:style w:type="paragraph" w:customStyle="1" w:styleId="style32">
    <w:name w:val="style3"/>
    <w:basedOn w:val="Normal"/>
    <w:rsid w:val="00AF04E9"/>
    <w:pPr>
      <w:spacing w:before="100" w:beforeAutospacing="1" w:after="100" w:afterAutospacing="1"/>
    </w:pPr>
    <w:rPr>
      <w:rFonts w:ascii="Times" w:hAnsi="Times"/>
      <w:sz w:val="20"/>
      <w:szCs w:val="20"/>
    </w:rPr>
  </w:style>
  <w:style w:type="character" w:customStyle="1" w:styleId="medium-bold1">
    <w:name w:val="medium-bold1"/>
    <w:basedOn w:val="DefaultParagraphFont"/>
    <w:rsid w:val="00AF04E9"/>
  </w:style>
  <w:style w:type="paragraph" w:customStyle="1" w:styleId="topmeta">
    <w:name w:val="topmeta"/>
    <w:basedOn w:val="Normal"/>
    <w:rsid w:val="00AF04E9"/>
    <w:pPr>
      <w:spacing w:before="100" w:beforeAutospacing="1" w:after="100" w:afterAutospacing="1"/>
    </w:pPr>
    <w:rPr>
      <w:rFonts w:ascii="Times" w:hAnsi="Times"/>
      <w:sz w:val="20"/>
      <w:szCs w:val="20"/>
    </w:rPr>
  </w:style>
  <w:style w:type="character" w:customStyle="1" w:styleId="articledateline">
    <w:name w:val="articledateline"/>
    <w:basedOn w:val="DefaultParagraphFont"/>
    <w:rsid w:val="00AF04E9"/>
  </w:style>
  <w:style w:type="paragraph" w:customStyle="1" w:styleId="metadata">
    <w:name w:val="metadata"/>
    <w:basedOn w:val="Normal"/>
    <w:rsid w:val="00AF04E9"/>
    <w:pPr>
      <w:spacing w:before="100" w:beforeAutospacing="1" w:after="100" w:afterAutospacing="1"/>
    </w:pPr>
    <w:rPr>
      <w:rFonts w:ascii="Times" w:hAnsi="Times"/>
      <w:sz w:val="20"/>
      <w:szCs w:val="20"/>
    </w:rPr>
  </w:style>
  <w:style w:type="character" w:customStyle="1" w:styleId="article-type">
    <w:name w:val="article-type"/>
    <w:basedOn w:val="DefaultParagraphFont"/>
    <w:rsid w:val="00AF04E9"/>
  </w:style>
  <w:style w:type="character" w:customStyle="1" w:styleId="threedotsellipsis">
    <w:name w:val="threedots_ellipsis"/>
    <w:basedOn w:val="DefaultParagraphFont"/>
    <w:rsid w:val="00AF04E9"/>
  </w:style>
  <w:style w:type="character" w:customStyle="1" w:styleId="a-size-extra-large">
    <w:name w:val="a-size-extra-large"/>
    <w:basedOn w:val="DefaultParagraphFont"/>
    <w:rsid w:val="00AF04E9"/>
  </w:style>
  <w:style w:type="character" w:customStyle="1" w:styleId="wl12">
    <w:name w:val="wl12"/>
    <w:basedOn w:val="DefaultParagraphFont"/>
    <w:rsid w:val="00AF04E9"/>
  </w:style>
  <w:style w:type="character" w:customStyle="1" w:styleId="ico-day-143">
    <w:name w:val="ico-day-143"/>
    <w:basedOn w:val="DefaultParagraphFont"/>
    <w:rsid w:val="00AF04E9"/>
  </w:style>
  <w:style w:type="paragraph" w:customStyle="1" w:styleId="blu10">
    <w:name w:val="blu10"/>
    <w:basedOn w:val="Normal"/>
    <w:rsid w:val="00AF04E9"/>
    <w:pPr>
      <w:spacing w:before="100" w:beforeAutospacing="1" w:after="100" w:afterAutospacing="1"/>
    </w:pPr>
    <w:rPr>
      <w:rFonts w:ascii="Times" w:hAnsi="Times"/>
      <w:sz w:val="20"/>
      <w:szCs w:val="20"/>
    </w:rPr>
  </w:style>
  <w:style w:type="paragraph" w:customStyle="1" w:styleId="bk18clbi">
    <w:name w:val="bk18_clbi"/>
    <w:basedOn w:val="Normal"/>
    <w:rsid w:val="00AF04E9"/>
    <w:pPr>
      <w:spacing w:before="100" w:beforeAutospacing="1" w:after="100" w:afterAutospacing="1"/>
    </w:pPr>
    <w:rPr>
      <w:rFonts w:ascii="Times" w:hAnsi="Times"/>
      <w:sz w:val="20"/>
      <w:szCs w:val="20"/>
    </w:rPr>
  </w:style>
  <w:style w:type="paragraph" w:customStyle="1" w:styleId="digi">
    <w:name w:val="digi"/>
    <w:basedOn w:val="Normal"/>
    <w:rsid w:val="00AF04E9"/>
    <w:pPr>
      <w:spacing w:before="100" w:beforeAutospacing="1" w:after="100" w:afterAutospacing="1"/>
    </w:pPr>
    <w:rPr>
      <w:rFonts w:ascii="Times" w:hAnsi="Times"/>
      <w:sz w:val="20"/>
      <w:szCs w:val="20"/>
    </w:rPr>
  </w:style>
  <w:style w:type="character" w:customStyle="1" w:styleId="iosicn">
    <w:name w:val="ios_icn"/>
    <w:basedOn w:val="DefaultParagraphFont"/>
    <w:rsid w:val="00AF04E9"/>
  </w:style>
  <w:style w:type="character" w:customStyle="1" w:styleId="androidicn">
    <w:name w:val="android_icn"/>
    <w:basedOn w:val="DefaultParagraphFont"/>
    <w:rsid w:val="00AF04E9"/>
  </w:style>
  <w:style w:type="character" w:customStyle="1" w:styleId="windowsicn">
    <w:name w:val="windows_icn"/>
    <w:basedOn w:val="DefaultParagraphFont"/>
    <w:rsid w:val="00AF04E9"/>
  </w:style>
  <w:style w:type="character" w:customStyle="1" w:styleId="fl">
    <w:name w:val="fl"/>
    <w:basedOn w:val="DefaultParagraphFont"/>
    <w:rsid w:val="00AF04E9"/>
  </w:style>
  <w:style w:type="paragraph" w:customStyle="1" w:styleId="pt5">
    <w:name w:val="pt5"/>
    <w:basedOn w:val="Normal"/>
    <w:rsid w:val="00AF04E9"/>
    <w:pPr>
      <w:spacing w:before="100" w:beforeAutospacing="1" w:after="100" w:afterAutospacing="1"/>
    </w:pPr>
    <w:rPr>
      <w:rFonts w:ascii="Times" w:hAnsi="Times"/>
      <w:sz w:val="20"/>
      <w:szCs w:val="20"/>
    </w:rPr>
  </w:style>
  <w:style w:type="character" w:customStyle="1" w:styleId="tltweet">
    <w:name w:val="tltweet"/>
    <w:basedOn w:val="DefaultParagraphFont"/>
    <w:rsid w:val="00AF04E9"/>
  </w:style>
  <w:style w:type="character" w:customStyle="1" w:styleId="tlfb">
    <w:name w:val="tlfb"/>
    <w:basedOn w:val="DefaultParagraphFont"/>
    <w:rsid w:val="00AF04E9"/>
  </w:style>
  <w:style w:type="character" w:customStyle="1" w:styleId="tlgp">
    <w:name w:val="tlgp"/>
    <w:basedOn w:val="DefaultParagraphFont"/>
    <w:rsid w:val="00AF04E9"/>
  </w:style>
  <w:style w:type="paragraph" w:customStyle="1" w:styleId="pt10">
    <w:name w:val="pt10"/>
    <w:basedOn w:val="Normal"/>
    <w:rsid w:val="00AF04E9"/>
    <w:pPr>
      <w:spacing w:before="100" w:beforeAutospacing="1" w:after="100" w:afterAutospacing="1"/>
    </w:pPr>
    <w:rPr>
      <w:rFonts w:ascii="Times" w:hAnsi="Times"/>
      <w:sz w:val="20"/>
      <w:szCs w:val="20"/>
    </w:rPr>
  </w:style>
  <w:style w:type="character" w:customStyle="1" w:styleId="oblogo">
    <w:name w:val="ob_logo"/>
    <w:basedOn w:val="DefaultParagraphFont"/>
    <w:rsid w:val="00AF04E9"/>
  </w:style>
  <w:style w:type="paragraph" w:customStyle="1" w:styleId="pictitle">
    <w:name w:val="pictitle"/>
    <w:basedOn w:val="Normal"/>
    <w:rsid w:val="00AF04E9"/>
    <w:pPr>
      <w:spacing w:before="100" w:beforeAutospacing="1" w:after="100" w:afterAutospacing="1"/>
    </w:pPr>
    <w:rPr>
      <w:rFonts w:ascii="Times" w:hAnsi="Times"/>
      <w:sz w:val="20"/>
      <w:szCs w:val="20"/>
    </w:rPr>
  </w:style>
  <w:style w:type="character" w:customStyle="1" w:styleId="satire">
    <w:name w:val="satire"/>
    <w:basedOn w:val="DefaultParagraphFont"/>
    <w:rsid w:val="00AF04E9"/>
  </w:style>
  <w:style w:type="character" w:customStyle="1" w:styleId="cnuserinfo">
    <w:name w:val="cnuserinfo"/>
    <w:basedOn w:val="DefaultParagraphFont"/>
    <w:rsid w:val="00AF04E9"/>
  </w:style>
  <w:style w:type="character" w:customStyle="1" w:styleId="cnitemdate">
    <w:name w:val="cnitemdate"/>
    <w:basedOn w:val="DefaultParagraphFont"/>
    <w:rsid w:val="00AF04E9"/>
  </w:style>
  <w:style w:type="character" w:customStyle="1" w:styleId="siteicn">
    <w:name w:val="site_icn"/>
    <w:basedOn w:val="DefaultParagraphFont"/>
    <w:rsid w:val="00AF04E9"/>
  </w:style>
  <w:style w:type="character" w:customStyle="1" w:styleId="optionfollow">
    <w:name w:val="option_follow"/>
    <w:basedOn w:val="DefaultParagraphFont"/>
    <w:rsid w:val="00AF04E9"/>
  </w:style>
  <w:style w:type="paragraph" w:customStyle="1" w:styleId="byline-date">
    <w:name w:val="byline-date"/>
    <w:basedOn w:val="Normal"/>
    <w:rsid w:val="00AF04E9"/>
    <w:pPr>
      <w:spacing w:before="100" w:beforeAutospacing="1" w:after="100" w:afterAutospacing="1"/>
    </w:pPr>
    <w:rPr>
      <w:rFonts w:ascii="Times" w:hAnsi="Times"/>
      <w:sz w:val="20"/>
      <w:szCs w:val="20"/>
    </w:rPr>
  </w:style>
  <w:style w:type="character" w:customStyle="1" w:styleId="collapsetext">
    <w:name w:val="collapsetext"/>
    <w:basedOn w:val="DefaultParagraphFont"/>
    <w:rsid w:val="00AF04E9"/>
  </w:style>
  <w:style w:type="character" w:customStyle="1" w:styleId="showinfo">
    <w:name w:val="showinfo"/>
    <w:basedOn w:val="DefaultParagraphFont"/>
    <w:rsid w:val="00AF04E9"/>
  </w:style>
  <w:style w:type="character" w:customStyle="1" w:styleId="nlmstring-name">
    <w:name w:val="nlm_string-name"/>
    <w:basedOn w:val="DefaultParagraphFont"/>
    <w:rsid w:val="00AF04E9"/>
  </w:style>
  <w:style w:type="paragraph" w:customStyle="1" w:styleId="fulltext0">
    <w:name w:val="fulltext"/>
    <w:basedOn w:val="Normal"/>
    <w:rsid w:val="00AF04E9"/>
    <w:pPr>
      <w:spacing w:before="100" w:beforeAutospacing="1" w:after="100" w:afterAutospacing="1"/>
    </w:pPr>
    <w:rPr>
      <w:rFonts w:ascii="Times" w:hAnsi="Times"/>
      <w:sz w:val="20"/>
      <w:szCs w:val="20"/>
    </w:rPr>
  </w:style>
  <w:style w:type="character" w:customStyle="1" w:styleId="gsct1">
    <w:name w:val="gs_ct1"/>
    <w:basedOn w:val="DefaultParagraphFont"/>
    <w:rsid w:val="00AF04E9"/>
  </w:style>
  <w:style w:type="character" w:customStyle="1" w:styleId="article-headermetadata-topic">
    <w:name w:val="article-header__metadata-topic"/>
    <w:basedOn w:val="DefaultParagraphFont"/>
    <w:rsid w:val="00AF04E9"/>
  </w:style>
  <w:style w:type="character" w:customStyle="1" w:styleId="article-headermetadata-date">
    <w:name w:val="article-header__metadata-date"/>
    <w:basedOn w:val="DefaultParagraphFont"/>
    <w:rsid w:val="00AF04E9"/>
  </w:style>
  <w:style w:type="character" w:customStyle="1" w:styleId="article-headermetadata-tags">
    <w:name w:val="article-header__metadata-tags"/>
    <w:basedOn w:val="DefaultParagraphFont"/>
    <w:rsid w:val="00AF04E9"/>
  </w:style>
  <w:style w:type="paragraph" w:customStyle="1" w:styleId="d1-byline">
    <w:name w:val="d1-byline"/>
    <w:basedOn w:val="Normal"/>
    <w:rsid w:val="00AF04E9"/>
    <w:pPr>
      <w:spacing w:before="100" w:beforeAutospacing="1" w:after="100" w:afterAutospacing="1"/>
    </w:pPr>
    <w:rPr>
      <w:rFonts w:ascii="Times" w:hAnsi="Times"/>
      <w:sz w:val="20"/>
      <w:szCs w:val="20"/>
    </w:rPr>
  </w:style>
  <w:style w:type="character" w:customStyle="1" w:styleId="d1-byline-item">
    <w:name w:val="d1-byline-item"/>
    <w:basedOn w:val="DefaultParagraphFont"/>
    <w:rsid w:val="00AF04E9"/>
  </w:style>
  <w:style w:type="paragraph" w:customStyle="1" w:styleId="author-datetime">
    <w:name w:val="author-datetime"/>
    <w:basedOn w:val="Normal"/>
    <w:rsid w:val="00AF04E9"/>
    <w:pPr>
      <w:spacing w:before="100" w:beforeAutospacing="1" w:after="100" w:afterAutospacing="1"/>
    </w:pPr>
    <w:rPr>
      <w:rFonts w:ascii="Times" w:hAnsi="Times"/>
      <w:sz w:val="20"/>
      <w:szCs w:val="20"/>
    </w:rPr>
  </w:style>
  <w:style w:type="character" w:customStyle="1" w:styleId="teaser">
    <w:name w:val="teaser"/>
    <w:basedOn w:val="DefaultParagraphFont"/>
    <w:rsid w:val="00AF04E9"/>
  </w:style>
  <w:style w:type="character" w:customStyle="1" w:styleId="authorname">
    <w:name w:val="author_name"/>
    <w:basedOn w:val="DefaultParagraphFont"/>
    <w:rsid w:val="00AF04E9"/>
  </w:style>
  <w:style w:type="character" w:customStyle="1" w:styleId="createddate">
    <w:name w:val="created_date"/>
    <w:basedOn w:val="DefaultParagraphFont"/>
    <w:rsid w:val="00AF04E9"/>
  </w:style>
  <w:style w:type="character" w:customStyle="1" w:styleId="listtitle">
    <w:name w:val="listtitle"/>
    <w:basedOn w:val="DefaultParagraphFont"/>
    <w:rsid w:val="00AF04E9"/>
  </w:style>
  <w:style w:type="paragraph" w:customStyle="1" w:styleId="pub-info">
    <w:name w:val="pub-info"/>
    <w:basedOn w:val="Normal"/>
    <w:rsid w:val="00AF04E9"/>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AF04E9"/>
  </w:style>
  <w:style w:type="character" w:customStyle="1" w:styleId="doctype">
    <w:name w:val="doctype"/>
    <w:basedOn w:val="DefaultParagraphFont"/>
    <w:rsid w:val="00AF04E9"/>
  </w:style>
  <w:style w:type="character" w:customStyle="1" w:styleId="timedate">
    <w:name w:val="timedate"/>
    <w:basedOn w:val="DefaultParagraphFont"/>
    <w:rsid w:val="00AF04E9"/>
  </w:style>
  <w:style w:type="character" w:customStyle="1" w:styleId="field-item">
    <w:name w:val="field-item"/>
    <w:basedOn w:val="DefaultParagraphFont"/>
    <w:rsid w:val="00AF04E9"/>
  </w:style>
  <w:style w:type="paragraph" w:customStyle="1" w:styleId="published-date">
    <w:name w:val="published-date"/>
    <w:basedOn w:val="Normal"/>
    <w:rsid w:val="00AF04E9"/>
    <w:pPr>
      <w:spacing w:before="100" w:beforeAutospacing="1" w:after="100" w:afterAutospacing="1"/>
    </w:pPr>
    <w:rPr>
      <w:rFonts w:ascii="Times" w:hAnsi="Times"/>
      <w:sz w:val="20"/>
      <w:szCs w:val="20"/>
    </w:rPr>
  </w:style>
  <w:style w:type="paragraph" w:customStyle="1" w:styleId="pub-type">
    <w:name w:val="pub-type"/>
    <w:basedOn w:val="Normal"/>
    <w:rsid w:val="00AF04E9"/>
    <w:pPr>
      <w:spacing w:before="100" w:beforeAutospacing="1" w:after="100" w:afterAutospacing="1"/>
    </w:pPr>
    <w:rPr>
      <w:rFonts w:ascii="Times" w:hAnsi="Times"/>
      <w:sz w:val="20"/>
      <w:szCs w:val="20"/>
    </w:rPr>
  </w:style>
  <w:style w:type="character" w:customStyle="1" w:styleId="lang-select">
    <w:name w:val="lang-select"/>
    <w:basedOn w:val="DefaultParagraphFont"/>
    <w:rsid w:val="00AF04E9"/>
  </w:style>
  <w:style w:type="character" w:customStyle="1" w:styleId="crauthor">
    <w:name w:val="cr_author"/>
    <w:basedOn w:val="DefaultParagraphFont"/>
    <w:rsid w:val="00AF04E9"/>
  </w:style>
  <w:style w:type="character" w:customStyle="1" w:styleId="span6">
    <w:name w:val="span6"/>
    <w:basedOn w:val="DefaultParagraphFont"/>
    <w:rsid w:val="00AF04E9"/>
  </w:style>
  <w:style w:type="paragraph" w:customStyle="1" w:styleId="default0">
    <w:name w:val="default"/>
    <w:basedOn w:val="Normal"/>
    <w:qFormat/>
    <w:rsid w:val="00AF04E9"/>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AF04E9"/>
  </w:style>
  <w:style w:type="character" w:customStyle="1" w:styleId="authorinfo">
    <w:name w:val="author_info"/>
    <w:basedOn w:val="DefaultParagraphFont"/>
    <w:rsid w:val="00AF04E9"/>
  </w:style>
  <w:style w:type="paragraph" w:customStyle="1" w:styleId="metadatabyline">
    <w:name w:val="metadata__byline"/>
    <w:basedOn w:val="Normal"/>
    <w:rsid w:val="00AF04E9"/>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AF04E9"/>
  </w:style>
  <w:style w:type="character" w:customStyle="1" w:styleId="elstoryelementgray">
    <w:name w:val="el__storyelement__gray"/>
    <w:basedOn w:val="DefaultParagraphFont"/>
    <w:rsid w:val="00AF04E9"/>
  </w:style>
  <w:style w:type="character" w:customStyle="1" w:styleId="div">
    <w:name w:val="div"/>
    <w:basedOn w:val="DefaultParagraphFont"/>
    <w:rsid w:val="00AF04E9"/>
  </w:style>
  <w:style w:type="paragraph" w:customStyle="1" w:styleId="quiet">
    <w:name w:val="quiet"/>
    <w:basedOn w:val="Normal"/>
    <w:rsid w:val="00AF04E9"/>
    <w:pPr>
      <w:spacing w:before="100" w:beforeAutospacing="1" w:after="100" w:afterAutospacing="1"/>
    </w:pPr>
    <w:rPr>
      <w:rFonts w:ascii="Times" w:hAnsi="Times"/>
      <w:sz w:val="20"/>
      <w:szCs w:val="20"/>
    </w:rPr>
  </w:style>
  <w:style w:type="character" w:customStyle="1" w:styleId="newstext">
    <w:name w:val="newstext"/>
    <w:basedOn w:val="DefaultParagraphFont"/>
    <w:rsid w:val="00AF04E9"/>
  </w:style>
  <w:style w:type="paragraph" w:customStyle="1" w:styleId="Style1Para">
    <w:name w:val="Style1 Para"/>
    <w:basedOn w:val="Normal"/>
    <w:uiPriority w:val="1"/>
    <w:qFormat/>
    <w:rsid w:val="00AF04E9"/>
    <w:rPr>
      <w:rFonts w:ascii="Garamond" w:eastAsia="MS Mincho" w:hAnsi="Garamond"/>
      <w:u w:val="single"/>
    </w:rPr>
  </w:style>
  <w:style w:type="paragraph" w:customStyle="1" w:styleId="wp-byline">
    <w:name w:val="wp-byline"/>
    <w:basedOn w:val="Normal"/>
    <w:rsid w:val="00AF04E9"/>
    <w:pPr>
      <w:spacing w:before="100" w:beforeAutospacing="1" w:after="100" w:afterAutospacing="1"/>
    </w:pPr>
    <w:rPr>
      <w:rFonts w:ascii="Times" w:hAnsi="Times"/>
      <w:sz w:val="20"/>
      <w:szCs w:val="20"/>
    </w:rPr>
  </w:style>
  <w:style w:type="character" w:customStyle="1" w:styleId="get-the-time">
    <w:name w:val="get-the-time"/>
    <w:basedOn w:val="DefaultParagraphFont"/>
    <w:rsid w:val="00AF04E9"/>
  </w:style>
  <w:style w:type="character" w:customStyle="1" w:styleId="meta-date">
    <w:name w:val="meta-date"/>
    <w:basedOn w:val="DefaultParagraphFont"/>
    <w:rsid w:val="00AF04E9"/>
  </w:style>
  <w:style w:type="character" w:customStyle="1" w:styleId="single-author">
    <w:name w:val="single-author"/>
    <w:basedOn w:val="DefaultParagraphFont"/>
    <w:rsid w:val="00AF04E9"/>
  </w:style>
  <w:style w:type="character" w:customStyle="1" w:styleId="environment">
    <w:name w:val="environment"/>
    <w:basedOn w:val="DefaultParagraphFont"/>
    <w:rsid w:val="00AF04E9"/>
  </w:style>
  <w:style w:type="character" w:customStyle="1" w:styleId="attachuserpopup">
    <w:name w:val="attach_user_popup"/>
    <w:basedOn w:val="DefaultParagraphFont"/>
    <w:rsid w:val="00AF04E9"/>
  </w:style>
  <w:style w:type="character" w:customStyle="1" w:styleId="contentlinks">
    <w:name w:val="contentlinks"/>
    <w:basedOn w:val="DefaultParagraphFont"/>
    <w:rsid w:val="00AF04E9"/>
  </w:style>
  <w:style w:type="character" w:customStyle="1" w:styleId="series-number">
    <w:name w:val="series-number"/>
    <w:basedOn w:val="DefaultParagraphFont"/>
    <w:rsid w:val="00AF04E9"/>
  </w:style>
  <w:style w:type="paragraph" w:customStyle="1" w:styleId="cnnfirst">
    <w:name w:val="cnn_first"/>
    <w:basedOn w:val="Normal"/>
    <w:qFormat/>
    <w:rsid w:val="00AF04E9"/>
    <w:pPr>
      <w:spacing w:before="100" w:beforeAutospacing="1" w:after="100" w:afterAutospacing="1"/>
    </w:pPr>
    <w:rPr>
      <w:rFonts w:ascii="Times" w:hAnsi="Times"/>
      <w:sz w:val="20"/>
      <w:szCs w:val="20"/>
    </w:rPr>
  </w:style>
  <w:style w:type="character" w:customStyle="1" w:styleId="pullquote">
    <w:name w:val="pullquote"/>
    <w:basedOn w:val="DefaultParagraphFont"/>
    <w:rsid w:val="00AF04E9"/>
  </w:style>
  <w:style w:type="character" w:customStyle="1" w:styleId="addthisseparator">
    <w:name w:val="addthis_separator"/>
    <w:basedOn w:val="DefaultParagraphFont"/>
    <w:rsid w:val="00AF04E9"/>
  </w:style>
  <w:style w:type="character" w:customStyle="1" w:styleId="printhtml">
    <w:name w:val="print_html"/>
    <w:basedOn w:val="DefaultParagraphFont"/>
    <w:rsid w:val="00AF04E9"/>
  </w:style>
  <w:style w:type="character" w:customStyle="1" w:styleId="storytools">
    <w:name w:val="story_tools"/>
    <w:basedOn w:val="DefaultParagraphFont"/>
    <w:rsid w:val="00AF04E9"/>
  </w:style>
  <w:style w:type="character" w:customStyle="1" w:styleId="photo-caption">
    <w:name w:val="photo-caption"/>
    <w:basedOn w:val="DefaultParagraphFont"/>
    <w:rsid w:val="00AF04E9"/>
  </w:style>
  <w:style w:type="character" w:customStyle="1" w:styleId="photo-credit">
    <w:name w:val="photo-credit"/>
    <w:basedOn w:val="DefaultParagraphFont"/>
    <w:rsid w:val="00AF04E9"/>
  </w:style>
  <w:style w:type="paragraph" w:customStyle="1" w:styleId="exlresultavailability">
    <w:name w:val="exlresultavailability"/>
    <w:basedOn w:val="Normal"/>
    <w:rsid w:val="00AF04E9"/>
    <w:pPr>
      <w:spacing w:before="100" w:beforeAutospacing="1" w:after="100" w:afterAutospacing="1"/>
    </w:pPr>
    <w:rPr>
      <w:rFonts w:ascii="Times" w:hAnsi="Times"/>
      <w:sz w:val="20"/>
      <w:szCs w:val="20"/>
    </w:rPr>
  </w:style>
  <w:style w:type="character" w:customStyle="1" w:styleId="pseditboxdisponly">
    <w:name w:val="pseditbox_disponly"/>
    <w:basedOn w:val="DefaultParagraphFont"/>
    <w:rsid w:val="00AF04E9"/>
  </w:style>
  <w:style w:type="character" w:customStyle="1" w:styleId="journaltitle">
    <w:name w:val="journaltitle"/>
    <w:basedOn w:val="DefaultParagraphFont"/>
    <w:rsid w:val="00AF04E9"/>
  </w:style>
  <w:style w:type="character" w:customStyle="1" w:styleId="vol">
    <w:name w:val="vol"/>
    <w:basedOn w:val="DefaultParagraphFont"/>
    <w:rsid w:val="00AF04E9"/>
  </w:style>
  <w:style w:type="character" w:customStyle="1" w:styleId="pagefirst">
    <w:name w:val="pagefirst"/>
    <w:basedOn w:val="DefaultParagraphFont"/>
    <w:rsid w:val="00AF04E9"/>
  </w:style>
  <w:style w:type="character" w:customStyle="1" w:styleId="pagelast">
    <w:name w:val="pagelast"/>
    <w:basedOn w:val="DefaultParagraphFont"/>
    <w:rsid w:val="00AF04E9"/>
  </w:style>
  <w:style w:type="character" w:customStyle="1" w:styleId="citedissue">
    <w:name w:val="citedissue"/>
    <w:basedOn w:val="DefaultParagraphFont"/>
    <w:rsid w:val="00AF04E9"/>
  </w:style>
  <w:style w:type="character" w:customStyle="1" w:styleId="for">
    <w:name w:val="for"/>
    <w:basedOn w:val="DefaultParagraphFont"/>
    <w:rsid w:val="00AF04E9"/>
  </w:style>
  <w:style w:type="character" w:customStyle="1" w:styleId="meta-nav">
    <w:name w:val="meta-nav"/>
    <w:basedOn w:val="DefaultParagraphFont"/>
    <w:rsid w:val="00AF04E9"/>
  </w:style>
  <w:style w:type="character" w:customStyle="1" w:styleId="booktitle0">
    <w:name w:val="booktitle"/>
    <w:basedOn w:val="DefaultParagraphFont"/>
    <w:rsid w:val="00AF04E9"/>
  </w:style>
  <w:style w:type="character" w:customStyle="1" w:styleId="directlinklabel">
    <w:name w:val="directlinklabel"/>
    <w:basedOn w:val="DefaultParagraphFont"/>
    <w:rsid w:val="00AF04E9"/>
  </w:style>
  <w:style w:type="paragraph" w:customStyle="1" w:styleId="sl-art-byline">
    <w:name w:val="sl-art-byline"/>
    <w:basedOn w:val="Normal"/>
    <w:rsid w:val="00AF04E9"/>
    <w:pPr>
      <w:spacing w:before="100" w:beforeAutospacing="1" w:after="100" w:afterAutospacing="1"/>
    </w:pPr>
    <w:rPr>
      <w:rFonts w:ascii="Times" w:hAnsi="Times"/>
      <w:sz w:val="20"/>
      <w:szCs w:val="20"/>
    </w:rPr>
  </w:style>
  <w:style w:type="character" w:customStyle="1" w:styleId="sl-art-datetime">
    <w:name w:val="sl-art-datetime"/>
    <w:basedOn w:val="DefaultParagraphFont"/>
    <w:rsid w:val="00AF04E9"/>
  </w:style>
  <w:style w:type="character" w:customStyle="1" w:styleId="sl-art-head-pipe">
    <w:name w:val="sl-art-head-pipe"/>
    <w:basedOn w:val="DefaultParagraphFont"/>
    <w:rsid w:val="00AF04E9"/>
  </w:style>
  <w:style w:type="character" w:customStyle="1" w:styleId="sl-ad-label">
    <w:name w:val="sl-ad-label"/>
    <w:basedOn w:val="DefaultParagraphFont"/>
    <w:rsid w:val="00AF04E9"/>
  </w:style>
  <w:style w:type="paragraph" w:customStyle="1" w:styleId="details">
    <w:name w:val="details"/>
    <w:basedOn w:val="Normal"/>
    <w:rsid w:val="00AF04E9"/>
    <w:pPr>
      <w:spacing w:before="100" w:beforeAutospacing="1" w:after="100" w:afterAutospacing="1"/>
    </w:pPr>
    <w:rPr>
      <w:rFonts w:ascii="Times" w:hAnsi="Times"/>
      <w:sz w:val="20"/>
      <w:szCs w:val="20"/>
    </w:rPr>
  </w:style>
  <w:style w:type="character" w:customStyle="1" w:styleId="publish-date">
    <w:name w:val="publish-date"/>
    <w:basedOn w:val="DefaultParagraphFont"/>
    <w:rsid w:val="00AF04E9"/>
  </w:style>
  <w:style w:type="character" w:customStyle="1" w:styleId="postmetaheadercommentcount">
    <w:name w:val="postmetaheadercommentcount"/>
    <w:basedOn w:val="DefaultParagraphFont"/>
    <w:rsid w:val="00AF04E9"/>
  </w:style>
  <w:style w:type="paragraph" w:customStyle="1" w:styleId="Pa17">
    <w:name w:val="Pa17"/>
    <w:basedOn w:val="Default"/>
    <w:next w:val="Default"/>
    <w:uiPriority w:val="99"/>
    <w:rsid w:val="00AF04E9"/>
    <w:pPr>
      <w:widowControl w:val="0"/>
      <w:spacing w:after="0" w:line="241" w:lineRule="atLeast"/>
    </w:pPr>
    <w:rPr>
      <w:rFonts w:ascii="Adobe Garamond Pro" w:eastAsiaTheme="minorHAnsi" w:hAnsi="Adobe Garamond Pro" w:cs="Times New Roman"/>
      <w:sz w:val="24"/>
    </w:rPr>
  </w:style>
  <w:style w:type="character" w:customStyle="1" w:styleId="m-1786808031898874298gmail-style13ptbold">
    <w:name w:val="m_-1786808031898874298gmail-style13ptbold"/>
    <w:basedOn w:val="DefaultParagraphFont"/>
    <w:rsid w:val="00AF04E9"/>
  </w:style>
  <w:style w:type="character" w:customStyle="1" w:styleId="u-h">
    <w:name w:val="u-h"/>
    <w:basedOn w:val="DefaultParagraphFont"/>
    <w:rsid w:val="00AF04E9"/>
  </w:style>
  <w:style w:type="character" w:customStyle="1" w:styleId="inline-triangle">
    <w:name w:val="inline-triangle"/>
    <w:basedOn w:val="DefaultParagraphFont"/>
    <w:rsid w:val="00AF04E9"/>
  </w:style>
  <w:style w:type="paragraph" w:customStyle="1" w:styleId="AnalyticsGBN">
    <w:name w:val="AnalyticsGBN"/>
    <w:basedOn w:val="Normal"/>
    <w:link w:val="AnalyticsGBNChar"/>
    <w:autoRedefine/>
    <w:uiPriority w:val="4"/>
    <w:qFormat/>
    <w:rsid w:val="00AF04E9"/>
    <w:pPr>
      <w:keepNext/>
      <w:keepLines/>
      <w:spacing w:before="40" w:after="0"/>
      <w:outlineLvl w:val="3"/>
    </w:pPr>
    <w:rPr>
      <w:rFonts w:asciiTheme="minorHAnsi" w:eastAsiaTheme="majorEastAsia" w:hAnsiTheme="minorHAnsi" w:cstheme="minorHAnsi"/>
      <w:b/>
      <w:iCs/>
      <w:color w:val="7030A0"/>
      <w:sz w:val="26"/>
      <w:szCs w:val="28"/>
    </w:rPr>
  </w:style>
  <w:style w:type="character" w:customStyle="1" w:styleId="AnalyticsGBNChar">
    <w:name w:val="AnalyticsGBN Char"/>
    <w:basedOn w:val="DefaultParagraphFont"/>
    <w:link w:val="AnalyticsGBN"/>
    <w:uiPriority w:val="4"/>
    <w:rsid w:val="00AF04E9"/>
    <w:rPr>
      <w:rFonts w:eastAsiaTheme="majorEastAsia" w:cstheme="minorHAnsi"/>
      <w:b/>
      <w:iCs/>
      <w:color w:val="7030A0"/>
      <w:sz w:val="26"/>
      <w:szCs w:val="28"/>
    </w:rPr>
  </w:style>
  <w:style w:type="paragraph" w:customStyle="1" w:styleId="fifty-dek">
    <w:name w:val="fifty-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ignuptext">
    <w:name w:val="signuptext"/>
    <w:basedOn w:val="DefaultParagraphFont"/>
    <w:rsid w:val="00AF04E9"/>
  </w:style>
  <w:style w:type="paragraph" w:customStyle="1" w:styleId="form-policy">
    <w:name w:val="form-polic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nenh5bclitmmlhqori6r">
    <w:name w:val="nenh5bclitmmlhq_ori6r"/>
    <w:basedOn w:val="DefaultParagraphFont"/>
    <w:rsid w:val="00AF04E9"/>
  </w:style>
  <w:style w:type="character" w:customStyle="1" w:styleId="3vdg7tz3nbnbjk7gdr2y2">
    <w:name w:val="_3vdg7tz3nbnbjk7gdr2y2_"/>
    <w:basedOn w:val="DefaultParagraphFont"/>
    <w:rsid w:val="00AF04E9"/>
  </w:style>
  <w:style w:type="character" w:customStyle="1" w:styleId="2ml6cep2ydeajtymouc70a">
    <w:name w:val="_2ml6cep2ydeajtymouc70a"/>
    <w:basedOn w:val="DefaultParagraphFont"/>
    <w:rsid w:val="00AF04E9"/>
  </w:style>
  <w:style w:type="paragraph" w:customStyle="1" w:styleId="related-contentstandardheadline">
    <w:name w:val="related-content_standard__head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related-contentstandardheadline-prefix">
    <w:name w:val="related-content_standard__headline-prefix"/>
    <w:basedOn w:val="DefaultParagraphFont"/>
    <w:rsid w:val="00AF04E9"/>
  </w:style>
  <w:style w:type="paragraph" w:customStyle="1" w:styleId="factboxstandardlist-item">
    <w:name w:val="factbox_standard__list-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tylestimex3woor-a7hh34442fwris">
    <w:name w:val="styles__time_x3woor-a7hh34442fwris"/>
    <w:basedOn w:val="DefaultParagraphFont"/>
    <w:rsid w:val="00AF04E9"/>
  </w:style>
  <w:style w:type="character" w:customStyle="1" w:styleId="basevideotitle3rexszqjqdsfabpaaswgaf">
    <w:name w:val="base__videotitle_3rexszqjqdsfabpaaswgaf"/>
    <w:basedOn w:val="DefaultParagraphFont"/>
    <w:rsid w:val="00AF04E9"/>
  </w:style>
  <w:style w:type="character" w:customStyle="1" w:styleId="company-name-type">
    <w:name w:val="company-name-type"/>
    <w:basedOn w:val="DefaultParagraphFont"/>
    <w:rsid w:val="00AF04E9"/>
  </w:style>
  <w:style w:type="paragraph" w:customStyle="1" w:styleId="promo-text">
    <w:name w:val="promo-te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tylesinfotexto6nzh">
    <w:name w:val="styles_infotext__o6nzh"/>
    <w:basedOn w:val="DefaultParagraphFont"/>
    <w:rsid w:val="00AF04E9"/>
  </w:style>
  <w:style w:type="character" w:customStyle="1" w:styleId="related-itemeyebrow">
    <w:name w:val="related-item__eyebrow"/>
    <w:basedOn w:val="DefaultParagraphFont"/>
    <w:rsid w:val="00AF04E9"/>
  </w:style>
  <w:style w:type="paragraph" w:customStyle="1" w:styleId="endmark">
    <w:name w:val="endmark"/>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mage-source-caption">
    <w:name w:val="image-source-caption"/>
    <w:basedOn w:val="DefaultParagraphFont"/>
    <w:rsid w:val="00AF04E9"/>
  </w:style>
  <w:style w:type="character" w:customStyle="1" w:styleId="image-source">
    <w:name w:val="image-source"/>
    <w:basedOn w:val="DefaultParagraphFont"/>
    <w:rsid w:val="00AF04E9"/>
  </w:style>
  <w:style w:type="character" w:customStyle="1" w:styleId="component">
    <w:name w:val="component"/>
    <w:basedOn w:val="DefaultParagraphFont"/>
    <w:rsid w:val="00AF04E9"/>
  </w:style>
  <w:style w:type="paragraph" w:customStyle="1" w:styleId="share-toolsservice">
    <w:name w:val="share-tools__servi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xokhaa">
    <w:name w:val="css-xokhaa"/>
    <w:basedOn w:val="DefaultParagraphFont"/>
    <w:rsid w:val="00AF04E9"/>
  </w:style>
  <w:style w:type="character" w:customStyle="1" w:styleId="css-1uk1gs8">
    <w:name w:val="css-1uk1gs8"/>
    <w:basedOn w:val="DefaultParagraphFont"/>
    <w:rsid w:val="00AF04E9"/>
  </w:style>
  <w:style w:type="character" w:customStyle="1" w:styleId="css-1jz6h6z">
    <w:name w:val="css-1jz6h6z"/>
    <w:basedOn w:val="DefaultParagraphFont"/>
    <w:rsid w:val="00AF04E9"/>
  </w:style>
  <w:style w:type="paragraph" w:customStyle="1" w:styleId="intext-adcaption">
    <w:name w:val="intext-ad__caption"/>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yhz9">
    <w:name w:val="cyhz9"/>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rs-image-credit">
    <w:name w:val="rs-image-credi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olor-body">
    <w:name w:val="color-bod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numbers">
    <w:name w:val="numbers"/>
    <w:basedOn w:val="DefaultParagraphFont"/>
    <w:rsid w:val="00AF04E9"/>
  </w:style>
  <w:style w:type="character" w:customStyle="1" w:styleId="pull-double">
    <w:name w:val="pull-double"/>
    <w:basedOn w:val="DefaultParagraphFont"/>
    <w:rsid w:val="00AF04E9"/>
  </w:style>
  <w:style w:type="paragraph" w:customStyle="1" w:styleId="gntarbulli">
    <w:name w:val="gnt_ar_b_ul_li"/>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lay-paragraph">
    <w:name w:val="clay-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usatodayarticlemidparamountsponsor">
    <w:name w:val="usatoday_article_mid_paramount_sponsor"/>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2">
    <w:name w:val="component-root-0-2-62"/>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urrent-slide">
    <w:name w:val="current-slide"/>
    <w:basedOn w:val="DefaultParagraphFont"/>
    <w:rsid w:val="00AF04E9"/>
  </w:style>
  <w:style w:type="paragraph" w:customStyle="1" w:styleId="css-iynevi">
    <w:name w:val="css-iynevi"/>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jllhof">
    <w:name w:val="css-1jllhof"/>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hw4g2f">
    <w:name w:val="css-1hw4g2f"/>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wp1u4d">
    <w:name w:val="css-1wp1u4d"/>
    <w:basedOn w:val="DefaultParagraphFont"/>
    <w:rsid w:val="00AF04E9"/>
  </w:style>
  <w:style w:type="character" w:customStyle="1" w:styleId="duration-xxl-1i5bjkow">
    <w:name w:val="duration-xxl-1i5bjkow"/>
    <w:basedOn w:val="DefaultParagraphFont"/>
    <w:rsid w:val="00AF04E9"/>
  </w:style>
  <w:style w:type="character" w:customStyle="1" w:styleId="headline-xxl-3me4nali">
    <w:name w:val="headline-xxl-3me4nali"/>
    <w:basedOn w:val="DefaultParagraphFont"/>
    <w:rsid w:val="00AF04E9"/>
  </w:style>
  <w:style w:type="character" w:customStyle="1" w:styleId="css-8l6xbc">
    <w:name w:val="css-8l6xbc"/>
    <w:basedOn w:val="DefaultParagraphFont"/>
    <w:rsid w:val="00AF04E9"/>
  </w:style>
  <w:style w:type="paragraph" w:customStyle="1" w:styleId="css-ymh9qf">
    <w:name w:val="css-ymh9qf"/>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byline-prefix">
    <w:name w:val="byline-prefix"/>
    <w:basedOn w:val="DefaultParagraphFont"/>
    <w:rsid w:val="00AF04E9"/>
  </w:style>
  <w:style w:type="character" w:customStyle="1" w:styleId="css-1baulvz">
    <w:name w:val="css-1baulvz"/>
    <w:basedOn w:val="DefaultParagraphFont"/>
    <w:rsid w:val="00AF04E9"/>
  </w:style>
  <w:style w:type="character" w:customStyle="1" w:styleId="duration-l-2brawce">
    <w:name w:val="duration-l-2brawce_"/>
    <w:basedOn w:val="DefaultParagraphFont"/>
    <w:rsid w:val="00AF04E9"/>
  </w:style>
  <w:style w:type="character" w:customStyle="1" w:styleId="headline-l-1gmncnkl">
    <w:name w:val="headline-l-1gmncnkl"/>
    <w:basedOn w:val="DefaultParagraphFont"/>
    <w:rsid w:val="00AF04E9"/>
  </w:style>
  <w:style w:type="paragraph" w:customStyle="1" w:styleId="gfield">
    <w:name w:val="gfiel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tnt-byline">
    <w:name w:val="tnt-byline"/>
    <w:basedOn w:val="DefaultParagraphFont"/>
    <w:rsid w:val="00AF04E9"/>
  </w:style>
  <w:style w:type="paragraph" w:customStyle="1" w:styleId="promo-category">
    <w:name w:val="promo-category"/>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promo-title">
    <w:name w:val="promo-titl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promo-timestamp">
    <w:name w:val="promo-timestam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pq-pull-quote">
    <w:name w:val="epq-pull-quote"/>
    <w:basedOn w:val="DefaultParagraphFont"/>
    <w:rsid w:val="00AF04E9"/>
  </w:style>
  <w:style w:type="paragraph" w:customStyle="1" w:styleId="ha-c-mag-promohed">
    <w:name w:val="ha-c-mag-promo__hed"/>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a-c-mag-promodek">
    <w:name w:val="ha-c-mag-promo__de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recirc-item">
    <w:name w:val="c-recirc-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drop-capinner">
    <w:name w:val="drop-cap__inner"/>
    <w:basedOn w:val="DefaultParagraphFont"/>
    <w:rsid w:val="00AF04E9"/>
  </w:style>
  <w:style w:type="paragraph" w:customStyle="1" w:styleId="notes">
    <w:name w:val="note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e-imagemeta">
    <w:name w:val="e-image__meta"/>
    <w:basedOn w:val="DefaultParagraphFont"/>
    <w:rsid w:val="00AF04E9"/>
  </w:style>
  <w:style w:type="paragraph" w:customStyle="1" w:styleId="c-end-para">
    <w:name w:val="c-end-para"/>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late-paragraph">
    <w:name w:val="slate-paragraph"/>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in-article-recircitem">
    <w:name w:val="in-article-recirc__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enuitemwrapper--2f3dl">
    <w:name w:val="menuitem__wrapper--2f3d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ocialitemwrapper--3fibw">
    <w:name w:val="socialitem__wrapper--3fibw"/>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eadingheadingstyled-sc-1w5xk2o-0-p">
    <w:name w:val="heading__headingstyled-sc-1w5xk2o-0-p"/>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kickerkickerspan-k30x22-2">
    <w:name w:val="kicker__kickerspan-k30x22-2"/>
    <w:basedOn w:val="DefaultParagraphFont"/>
    <w:rsid w:val="00AF04E9"/>
  </w:style>
  <w:style w:type="character" w:customStyle="1" w:styleId="vjs-control-text">
    <w:name w:val="vjs-control-text"/>
    <w:basedOn w:val="DefaultParagraphFont"/>
    <w:rsid w:val="00AF04E9"/>
  </w:style>
  <w:style w:type="character" w:customStyle="1" w:styleId="vjs-control-text-loaded-percentage">
    <w:name w:val="vjs-control-text-loaded-percentage"/>
    <w:basedOn w:val="DefaultParagraphFont"/>
    <w:rsid w:val="00AF04E9"/>
  </w:style>
  <w:style w:type="character" w:customStyle="1" w:styleId="vjs-current-time-display">
    <w:name w:val="vjs-current-time-display"/>
    <w:basedOn w:val="DefaultParagraphFont"/>
    <w:rsid w:val="00AF04E9"/>
  </w:style>
  <w:style w:type="character" w:customStyle="1" w:styleId="vjs-duration-display">
    <w:name w:val="vjs-duration-display"/>
    <w:basedOn w:val="DefaultParagraphFont"/>
    <w:rsid w:val="00AF04E9"/>
  </w:style>
  <w:style w:type="paragraph" w:customStyle="1" w:styleId="paragraph-sc-1iyax29-0">
    <w:name w:val="paragraph-sc-1iyax29-0"/>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pan-sc-19wk4id-0">
    <w:name w:val="span-sc-19wk4id-0"/>
    <w:basedOn w:val="DefaultParagraphFont"/>
    <w:rsid w:val="00AF04E9"/>
  </w:style>
  <w:style w:type="character" w:customStyle="1" w:styleId="raw-slyvem-0">
    <w:name w:val="raw-slyvem-0"/>
    <w:basedOn w:val="DefaultParagraphFont"/>
    <w:rsid w:val="00AF04E9"/>
  </w:style>
  <w:style w:type="character" w:customStyle="1" w:styleId="mediavineronarticlemiddesktopsponsorname">
    <w:name w:val="mediavine_ron_article_mid_desktop_sponsor_name"/>
    <w:basedOn w:val="DefaultParagraphFont"/>
    <w:rsid w:val="00AF04E9"/>
  </w:style>
  <w:style w:type="paragraph" w:customStyle="1" w:styleId="responsivewebparagraph-sc-1isfdlb-0">
    <w:name w:val="responsiveweb__paragraph-sc-1isfdlb-0"/>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aywall-eab47cfd">
    <w:name w:val="paywall-eab47cfd"/>
    <w:basedOn w:val="DefaultParagraphFont"/>
    <w:rsid w:val="00AF04E9"/>
  </w:style>
  <w:style w:type="character" w:customStyle="1" w:styleId="mb-sm">
    <w:name w:val="mb-sm"/>
    <w:basedOn w:val="DefaultParagraphFont"/>
    <w:rsid w:val="00AF04E9"/>
  </w:style>
  <w:style w:type="paragraph" w:customStyle="1" w:styleId="ParaAnalytic">
    <w:name w:val="ParaAnalytic"/>
    <w:basedOn w:val="Heading4"/>
    <w:autoRedefine/>
    <w:uiPriority w:val="4"/>
    <w:qFormat/>
    <w:rsid w:val="00AF04E9"/>
    <w:pPr>
      <w:spacing w:before="120" w:after="120"/>
    </w:pPr>
    <w:rPr>
      <w:rFonts w:ascii="Times New Roman" w:hAnsi="Times New Roman"/>
    </w:rPr>
  </w:style>
  <w:style w:type="paragraph" w:customStyle="1" w:styleId="AnaTag">
    <w:name w:val="AnaTag"/>
    <w:basedOn w:val="Analytics"/>
    <w:autoRedefine/>
    <w:uiPriority w:val="4"/>
    <w:qFormat/>
    <w:rsid w:val="00AF04E9"/>
    <w:pPr>
      <w:keepLines/>
      <w:spacing w:before="0" w:after="0" w:line="240" w:lineRule="auto"/>
      <w:outlineLvl w:val="4"/>
    </w:pPr>
    <w:rPr>
      <w:rFonts w:asciiTheme="minorHAnsi" w:eastAsia="NSimSun" w:hAnsiTheme="minorHAnsi" w:cs="Times New Roman"/>
      <w:kern w:val="0"/>
      <w:sz w:val="26"/>
      <w:szCs w:val="28"/>
    </w:rPr>
  </w:style>
  <w:style w:type="character" w:customStyle="1" w:styleId="m1957720002920465510gmail-style13ptbold">
    <w:name w:val="m_1957720002920465510gmail-style13ptbold"/>
    <w:basedOn w:val="DefaultParagraphFont"/>
    <w:rsid w:val="00AF04E9"/>
  </w:style>
  <w:style w:type="character" w:customStyle="1" w:styleId="m1957720002920465510gmail-styleunderline">
    <w:name w:val="m_1957720002920465510gmail-styleunderline"/>
    <w:basedOn w:val="DefaultParagraphFont"/>
    <w:rsid w:val="00AF04E9"/>
  </w:style>
  <w:style w:type="character" w:customStyle="1" w:styleId="publicationtitle">
    <w:name w:val="publicationtitle"/>
    <w:basedOn w:val="DefaultParagraphFont"/>
    <w:rsid w:val="00AF04E9"/>
  </w:style>
  <w:style w:type="paragraph" w:customStyle="1" w:styleId="recirc-story">
    <w:name w:val="recirc-story"/>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lus">
    <w:name w:val="plus"/>
    <w:basedOn w:val="DefaultParagraphFont"/>
    <w:rsid w:val="00AF04E9"/>
  </w:style>
  <w:style w:type="character" w:customStyle="1" w:styleId="css-ct6u86">
    <w:name w:val="css-ct6u86"/>
    <w:basedOn w:val="DefaultParagraphFont"/>
    <w:rsid w:val="00AF04E9"/>
  </w:style>
  <w:style w:type="character" w:customStyle="1" w:styleId="css-17xtcya">
    <w:name w:val="css-17xtcya"/>
    <w:basedOn w:val="DefaultParagraphFont"/>
    <w:rsid w:val="00AF04E9"/>
  </w:style>
  <w:style w:type="character" w:customStyle="1" w:styleId="css-x15j1o">
    <w:name w:val="css-x15j1o"/>
    <w:basedOn w:val="DefaultParagraphFont"/>
    <w:rsid w:val="00AF04E9"/>
  </w:style>
  <w:style w:type="character" w:customStyle="1" w:styleId="css-fwqvlz">
    <w:name w:val="css-fwqvlz"/>
    <w:basedOn w:val="DefaultParagraphFont"/>
    <w:rsid w:val="00AF04E9"/>
  </w:style>
  <w:style w:type="paragraph" w:customStyle="1" w:styleId="fb-share-item">
    <w:name w:val="fb-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witter-share-item">
    <w:name w:val="twitter-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email-share-item">
    <w:name w:val="email-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more-share-item">
    <w:name w:val="more-share-item"/>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qj0ud4">
    <w:name w:val="css-qj0ud4"/>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y2jp8c">
    <w:name w:val="css-y2jp8c"/>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dtr3u3">
    <w:name w:val="css-1dtr3u3"/>
    <w:basedOn w:val="DefaultParagraphFont"/>
    <w:rsid w:val="00AF04E9"/>
  </w:style>
  <w:style w:type="character" w:customStyle="1" w:styleId="css-1rxm0ex">
    <w:name w:val="css-1rxm0ex"/>
    <w:basedOn w:val="DefaultParagraphFont"/>
    <w:rsid w:val="00AF04E9"/>
  </w:style>
  <w:style w:type="paragraph" w:customStyle="1" w:styleId="css-1qej4jr">
    <w:name w:val="css-1qej4j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m7gioo">
    <w:name w:val="css-m7gioo"/>
    <w:basedOn w:val="DefaultParagraphFont"/>
    <w:rsid w:val="00AF04E9"/>
  </w:style>
  <w:style w:type="paragraph" w:customStyle="1" w:styleId="css-1smgwul">
    <w:name w:val="css-1smgwul"/>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1nuro5j">
    <w:name w:val="css-1nuro5j"/>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ccw2r3">
    <w:name w:val="css-ccw2r3"/>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ss-1sbuyqj">
    <w:name w:val="css-1sbuyqj"/>
    <w:basedOn w:val="DefaultParagraphFont"/>
    <w:rsid w:val="00AF04E9"/>
  </w:style>
  <w:style w:type="character" w:customStyle="1" w:styleId="css-233int">
    <w:name w:val="css-233int"/>
    <w:basedOn w:val="DefaultParagraphFont"/>
    <w:rsid w:val="00AF04E9"/>
  </w:style>
  <w:style w:type="character" w:customStyle="1" w:styleId="css-epvm6">
    <w:name w:val="css-epvm6"/>
    <w:basedOn w:val="DefaultParagraphFont"/>
    <w:rsid w:val="00AF04E9"/>
  </w:style>
  <w:style w:type="paragraph" w:customStyle="1" w:styleId="css-1kf3liz">
    <w:name w:val="css-1kf3liz"/>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css-a7htku">
    <w:name w:val="css-a7htku"/>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textlabeltext-label3ocvw1">
    <w:name w:val="textlabel__text-label___3ocvw1"/>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16235">
    <w:name w:val="highlight-16235"/>
    <w:basedOn w:val="DefaultParagraphFont"/>
    <w:rsid w:val="00AF04E9"/>
  </w:style>
  <w:style w:type="character" w:customStyle="1" w:styleId="annotationhighlight">
    <w:name w:val="annotation__highlight"/>
    <w:basedOn w:val="DefaultParagraphFont"/>
    <w:rsid w:val="00AF04E9"/>
  </w:style>
  <w:style w:type="character" w:customStyle="1" w:styleId="annotation-link">
    <w:name w:val="annotation-link"/>
    <w:basedOn w:val="DefaultParagraphFont"/>
    <w:rsid w:val="00AF04E9"/>
  </w:style>
  <w:style w:type="character" w:customStyle="1" w:styleId="info-icon">
    <w:name w:val="info-icon"/>
    <w:basedOn w:val="DefaultParagraphFont"/>
    <w:rsid w:val="00AF04E9"/>
  </w:style>
  <w:style w:type="character" w:customStyle="1" w:styleId="sponsored">
    <w:name w:val="sponsored"/>
    <w:basedOn w:val="DefaultParagraphFont"/>
    <w:rsid w:val="00AF04E9"/>
  </w:style>
  <w:style w:type="character" w:customStyle="1" w:styleId="jw-volume-update">
    <w:name w:val="jw-volume-update"/>
    <w:basedOn w:val="DefaultParagraphFont"/>
    <w:rsid w:val="00AF04E9"/>
  </w:style>
  <w:style w:type="character" w:customStyle="1" w:styleId="articlecaption">
    <w:name w:val="article__caption"/>
    <w:basedOn w:val="DefaultParagraphFont"/>
    <w:rsid w:val="00AF04E9"/>
  </w:style>
  <w:style w:type="character" w:customStyle="1" w:styleId="fp-red">
    <w:name w:val="fp-red"/>
    <w:basedOn w:val="DefaultParagraphFont"/>
    <w:rsid w:val="00AF04E9"/>
  </w:style>
  <w:style w:type="paragraph" w:customStyle="1" w:styleId="inline">
    <w:name w:val="inlin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hare-twitter">
    <w:name w:val="share-twitter"/>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sharing-screen-reader-text">
    <w:name w:val="sharing-screen-reader-text"/>
    <w:basedOn w:val="DefaultParagraphFont"/>
    <w:rsid w:val="00AF04E9"/>
  </w:style>
  <w:style w:type="paragraph" w:customStyle="1" w:styleId="share-facebook">
    <w:name w:val="share-facebook"/>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share-end">
    <w:name w:val="share-end"/>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ost-title">
    <w:name w:val="post-title"/>
    <w:basedOn w:val="DefaultParagraphFont"/>
    <w:rsid w:val="00AF04E9"/>
  </w:style>
  <w:style w:type="paragraph" w:customStyle="1" w:styleId="akismetcommentformprivacynotice">
    <w:name w:val="akismet_comment_form_privacy_noti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has-normal-font-size">
    <w:name w:val="has-normal-font-size"/>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idgendropcap-1">
    <w:name w:val="_idgendropcap-1"/>
    <w:basedOn w:val="DefaultParagraphFont"/>
    <w:rsid w:val="00AF04E9"/>
  </w:style>
  <w:style w:type="character" w:customStyle="1" w:styleId="endnote-superscript">
    <w:name w:val="endnote-superscript"/>
    <w:basedOn w:val="DefaultParagraphFont"/>
    <w:rsid w:val="00AF04E9"/>
  </w:style>
  <w:style w:type="character" w:customStyle="1" w:styleId="charoverride-12">
    <w:name w:val="charoverride-12"/>
    <w:basedOn w:val="DefaultParagraphFont"/>
    <w:rsid w:val="00AF04E9"/>
  </w:style>
  <w:style w:type="paragraph" w:customStyle="1" w:styleId="body-txt">
    <w:name w:val="body-tx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body-txt-no-indent">
    <w:name w:val="body-txt-no-indent"/>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indent-both-sides">
    <w:name w:val="indent-both-sides"/>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prism-end">
    <w:name w:val="prism-end"/>
    <w:basedOn w:val="DefaultParagraphFont"/>
    <w:rsid w:val="00AF04E9"/>
  </w:style>
  <w:style w:type="character" w:customStyle="1" w:styleId="footnotereferrer">
    <w:name w:val="footnote_referrer"/>
    <w:basedOn w:val="DefaultParagraphFont"/>
    <w:rsid w:val="00AF04E9"/>
  </w:style>
  <w:style w:type="paragraph" w:customStyle="1" w:styleId="active">
    <w:name w:val="activ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Analytic2">
    <w:name w:val="Analytic2"/>
    <w:basedOn w:val="Heading4"/>
    <w:link w:val="Analytic2Char"/>
    <w:uiPriority w:val="4"/>
    <w:qFormat/>
    <w:rsid w:val="00AF04E9"/>
  </w:style>
  <w:style w:type="character" w:customStyle="1" w:styleId="Analytic2Char">
    <w:name w:val="Analytic2 Char"/>
    <w:basedOn w:val="DefaultParagraphFont"/>
    <w:link w:val="Analytic2"/>
    <w:uiPriority w:val="4"/>
    <w:rsid w:val="00AF04E9"/>
    <w:rPr>
      <w:rFonts w:ascii="Calibri" w:eastAsiaTheme="majorEastAsia" w:hAnsi="Calibri" w:cstheme="majorBidi"/>
      <w:b/>
      <w:iCs/>
      <w:sz w:val="26"/>
      <w:szCs w:val="22"/>
    </w:rPr>
  </w:style>
  <w:style w:type="character" w:customStyle="1" w:styleId="mejsoffscreen">
    <w:name w:val="mejs__offscreen"/>
    <w:basedOn w:val="DefaultParagraphFont"/>
    <w:rsid w:val="00AF04E9"/>
  </w:style>
  <w:style w:type="character" w:customStyle="1" w:styleId="mtitle">
    <w:name w:val="mtitle"/>
    <w:basedOn w:val="DefaultParagraphFont"/>
    <w:rsid w:val="00AF04E9"/>
  </w:style>
  <w:style w:type="character" w:customStyle="1" w:styleId="video-meta">
    <w:name w:val="video-meta"/>
    <w:basedOn w:val="DefaultParagraphFont"/>
    <w:rsid w:val="00AF04E9"/>
  </w:style>
  <w:style w:type="character" w:customStyle="1" w:styleId="video-meta-sep">
    <w:name w:val="video-meta-sep"/>
    <w:basedOn w:val="DefaultParagraphFont"/>
    <w:rsid w:val="00AF04E9"/>
  </w:style>
  <w:style w:type="character" w:customStyle="1" w:styleId="video-name">
    <w:name w:val="video-name"/>
    <w:basedOn w:val="DefaultParagraphFont"/>
    <w:rsid w:val="00AF04E9"/>
  </w:style>
  <w:style w:type="paragraph" w:customStyle="1" w:styleId="component-root-0-2-57">
    <w:name w:val="component-root-0-2-57"/>
    <w:basedOn w:val="Normal"/>
    <w:rsid w:val="00AF04E9"/>
    <w:pPr>
      <w:spacing w:before="100" w:beforeAutospacing="1" w:after="100" w:afterAutospacing="1" w:line="240" w:lineRule="auto"/>
    </w:pPr>
    <w:rPr>
      <w:rFonts w:ascii="Times New Roman" w:eastAsia="Times New Roman" w:hAnsi="Times New Roman" w:cs="Times New Roman"/>
      <w:sz w:val="24"/>
    </w:rPr>
  </w:style>
  <w:style w:type="character" w:customStyle="1" w:styleId="citation-number">
    <w:name w:val="citation-number"/>
    <w:basedOn w:val="DefaultParagraphFont"/>
    <w:rsid w:val="00AF04E9"/>
  </w:style>
  <w:style w:type="paragraph" w:customStyle="1" w:styleId="chapter-para">
    <w:name w:val="chapter-para"/>
    <w:basedOn w:val="Normal"/>
    <w:rsid w:val="00AF04E9"/>
    <w:pPr>
      <w:spacing w:before="100" w:beforeAutospacing="1" w:after="100" w:afterAutospacing="1"/>
    </w:pPr>
    <w:rPr>
      <w:rFonts w:eastAsia="Times New Roman"/>
      <w:sz w:val="24"/>
      <w:lang w:eastAsia="ko-KR"/>
    </w:rPr>
  </w:style>
  <w:style w:type="character" w:customStyle="1" w:styleId="webprefix-num">
    <w:name w:val="web_prefix-num"/>
    <w:basedOn w:val="DefaultParagraphFont"/>
    <w:rsid w:val="00AF04E9"/>
  </w:style>
  <w:style w:type="paragraph" w:customStyle="1" w:styleId="websource">
    <w:name w:val="web_source"/>
    <w:basedOn w:val="Normal"/>
    <w:rsid w:val="00AF04E9"/>
    <w:pPr>
      <w:spacing w:before="100" w:beforeAutospacing="1" w:after="100" w:afterAutospacing="1" w:line="240" w:lineRule="auto"/>
    </w:pPr>
    <w:rPr>
      <w:rFonts w:ascii="Times New Roman" w:eastAsia="Times New Roman" w:hAnsi="Times New Roman" w:cs="Times New Roman"/>
      <w:sz w:val="24"/>
    </w:rPr>
  </w:style>
  <w:style w:type="paragraph" w:customStyle="1" w:styleId="webtext-left">
    <w:name w:val="web_text-left"/>
    <w:basedOn w:val="Normal"/>
    <w:rsid w:val="00AF04E9"/>
    <w:pPr>
      <w:spacing w:before="100" w:beforeAutospacing="1" w:after="100" w:afterAutospacing="1" w:line="240" w:lineRule="auto"/>
    </w:pPr>
    <w:rPr>
      <w:rFonts w:ascii="Times New Roman" w:eastAsia="Times New Roman" w:hAnsi="Times New Roman" w:cs="Times New Roman"/>
      <w:sz w:val="24"/>
    </w:rPr>
  </w:style>
  <w:style w:type="numbering" w:customStyle="1" w:styleId="CurrentList1">
    <w:name w:val="CurrentList1"/>
    <w:rsid w:val="00AF04E9"/>
    <w:pPr>
      <w:numPr>
        <w:numId w:val="8"/>
      </w:numPr>
    </w:pPr>
  </w:style>
  <w:style w:type="numbering" w:customStyle="1" w:styleId="CurrentList2">
    <w:name w:val="CurrentList2"/>
    <w:rsid w:val="00AF04E9"/>
    <w:pPr>
      <w:numPr>
        <w:numId w:val="9"/>
      </w:numPr>
    </w:pPr>
  </w:style>
  <w:style w:type="numbering" w:customStyle="1" w:styleId="CurrentList10">
    <w:name w:val="CurrentList10"/>
    <w:rsid w:val="00AF04E9"/>
    <w:pPr>
      <w:numPr>
        <w:numId w:val="1"/>
      </w:numPr>
    </w:pPr>
  </w:style>
  <w:style w:type="numbering" w:customStyle="1" w:styleId="CurrentList20">
    <w:name w:val="CurrentList20"/>
    <w:rsid w:val="00AF04E9"/>
    <w:pPr>
      <w:numPr>
        <w:numId w:val="2"/>
      </w:numPr>
    </w:pPr>
  </w:style>
  <w:style w:type="paragraph" w:customStyle="1" w:styleId="texttext1fzle">
    <w:name w:val="text__text__1fzle"/>
    <w:basedOn w:val="Normal"/>
    <w:rsid w:val="00AF04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rdanAnalytics">
    <w:name w:val="Jordan Analytics"/>
    <w:basedOn w:val="Heading4"/>
    <w:link w:val="JordanAnalyticsChar"/>
    <w:autoRedefine/>
    <w:uiPriority w:val="4"/>
    <w:qFormat/>
    <w:rsid w:val="00AF04E9"/>
  </w:style>
  <w:style w:type="character" w:customStyle="1" w:styleId="JordanAnalyticsChar">
    <w:name w:val="Jordan Analytics Char"/>
    <w:basedOn w:val="DefaultParagraphFont"/>
    <w:link w:val="JordanAnalytics"/>
    <w:uiPriority w:val="4"/>
    <w:rsid w:val="00AF04E9"/>
    <w:rPr>
      <w:rFonts w:ascii="Calibri" w:eastAsiaTheme="majorEastAsia" w:hAnsi="Calibri" w:cstheme="majorBidi"/>
      <w:b/>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flvc.org/demcom/article/view/83940" TargetMode="External"/><Relationship Id="rId5" Type="http://schemas.openxmlformats.org/officeDocument/2006/relationships/numbering" Target="numbering.xml"/><Relationship Id="rId10" Type="http://schemas.openxmlformats.org/officeDocument/2006/relationships/hyperlink" Target="http://www.e-ir.info/2015/06/06/discursively-constructing-a-space-threat-china-threat-u-s-security/" TargetMode="External"/><Relationship Id="rId4" Type="http://schemas.openxmlformats.org/officeDocument/2006/relationships/customXml" Target="../customXml/item4.xml"/><Relationship Id="rId9" Type="http://schemas.openxmlformats.org/officeDocument/2006/relationships/hyperlink" Target="http://www.thespacereview.com/article/31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21</Pages>
  <Words>19313</Words>
  <Characters>110088</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Anshul Gulati</cp:lastModifiedBy>
  <cp:revision>33</cp:revision>
  <dcterms:created xsi:type="dcterms:W3CDTF">2022-04-23T14:16:00Z</dcterms:created>
  <dcterms:modified xsi:type="dcterms:W3CDTF">2022-04-24T13:53:00Z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