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2259A1" w14:textId="77777777" w:rsidR="00D920CA" w:rsidRDefault="00D920CA" w:rsidP="00D920CA">
      <w:pPr>
        <w:pStyle w:val="Heading1"/>
      </w:pPr>
      <w:r>
        <w:t>Giroux – Paradigm Dowling Catholic AC</w:t>
      </w:r>
    </w:p>
    <w:p w14:paraId="12D573F9" w14:textId="77777777" w:rsidR="00D920CA" w:rsidRDefault="00D920CA" w:rsidP="00D920CA">
      <w:pPr>
        <w:pStyle w:val="Heading3"/>
        <w:rPr>
          <w:rFonts w:eastAsia="Times New Roman"/>
        </w:rPr>
      </w:pPr>
      <w:r>
        <w:rPr>
          <w:rFonts w:eastAsia="Times New Roman"/>
        </w:rPr>
        <w:t>TW</w:t>
      </w:r>
    </w:p>
    <w:p w14:paraId="21CEC77D" w14:textId="77777777" w:rsidR="00D920CA" w:rsidRPr="00563915" w:rsidRDefault="00D920CA" w:rsidP="00D920CA">
      <w:r>
        <w:t xml:space="preserve">*Mentions of substance abuse and self harm. If anyone is not okay with this I will rehighlight the specific evidence to not mention it. </w:t>
      </w:r>
    </w:p>
    <w:p w14:paraId="14C7CA73" w14:textId="77777777" w:rsidR="00D920CA" w:rsidRDefault="00D920CA" w:rsidP="00D920CA">
      <w:pPr>
        <w:pStyle w:val="Heading1"/>
      </w:pPr>
      <w:r>
        <w:br w:type="page"/>
      </w:r>
    </w:p>
    <w:p w14:paraId="4FAE4E8E" w14:textId="77777777" w:rsidR="00D920CA" w:rsidRDefault="00D920CA" w:rsidP="00D920CA">
      <w:pPr>
        <w:pStyle w:val="Heading3"/>
        <w:rPr>
          <w:rFonts w:eastAsia="Times New Roman"/>
        </w:rPr>
      </w:pPr>
      <w:r>
        <w:rPr>
          <w:rFonts w:eastAsia="Times New Roman"/>
        </w:rPr>
        <w:t>Part 1 is Framework</w:t>
      </w:r>
    </w:p>
    <w:p w14:paraId="6D0880F0" w14:textId="77777777" w:rsidR="00D920CA" w:rsidRDefault="00D920CA" w:rsidP="00D920CA">
      <w:pPr>
        <w:pStyle w:val="Heading4"/>
        <w:rPr>
          <w:rFonts w:ascii="Times New Roman" w:eastAsia="Times New Roman" w:hAnsi="Times New Roman" w:cs="Times New Roman"/>
        </w:rPr>
      </w:pPr>
      <w:r>
        <w:rPr>
          <w:rFonts w:ascii="Times New Roman" w:eastAsia="Times New Roman" w:hAnsi="Times New Roman" w:cs="Times New Roman"/>
        </w:rPr>
        <w:t xml:space="preserve">Academia is under attack. Our conception has been molded by neoliberal rhetoric and education has been coopted by the academic industrial complex telling us to put our heads down and accept the system and restricting our freedom of thought. </w:t>
      </w:r>
    </w:p>
    <w:p w14:paraId="7A4771D8" w14:textId="77777777" w:rsidR="00D920CA" w:rsidRDefault="00D920CA" w:rsidP="00D920CA">
      <w:pPr>
        <w:rPr>
          <w:rFonts w:ascii="Times New Roman" w:eastAsia="Times New Roman" w:hAnsi="Times New Roman" w:cs="Times New Roman"/>
        </w:rPr>
      </w:pPr>
      <w:r>
        <w:rPr>
          <w:rFonts w:ascii="Times New Roman" w:eastAsia="Times New Roman" w:hAnsi="Times New Roman" w:cs="Times New Roman"/>
          <w:b/>
          <w:sz w:val="26"/>
          <w:szCs w:val="26"/>
        </w:rPr>
        <w:t>Giroux 15</w:t>
      </w:r>
      <w:r>
        <w:rPr>
          <w:rFonts w:ascii="Times New Roman" w:eastAsia="Times New Roman" w:hAnsi="Times New Roman" w:cs="Times New Roman"/>
        </w:rPr>
        <w:t xml:space="preserve"> (</w:t>
      </w:r>
      <w:r>
        <w:rPr>
          <w:rFonts w:ascii="Times New Roman" w:eastAsia="Times New Roman" w:hAnsi="Times New Roman" w:cs="Times New Roman"/>
          <w:sz w:val="16"/>
          <w:szCs w:val="16"/>
        </w:rPr>
        <w:t>Henry, American scholar and cultural critic. One of the founding theorists of critical pedagogy in the United States, he is best known for his pioneering work in public pedagogy, “Higher Education and the Promise of Insurgent Public Memory,” March 3, 2015, http://truth-out.org/news/item/29396-higher-education-and-the-promise-of-insurgent-public-memory)</w:t>
      </w:r>
    </w:p>
    <w:p w14:paraId="21E752A6" w14:textId="77777777" w:rsidR="00D920CA" w:rsidRDefault="00D920CA" w:rsidP="00D920CA">
      <w:pPr>
        <w:rPr>
          <w:rFonts w:ascii="Times New Roman" w:eastAsia="Times New Roman" w:hAnsi="Times New Roman" w:cs="Times New Roman"/>
          <w:sz w:val="12"/>
          <w:szCs w:val="12"/>
        </w:rPr>
      </w:pPr>
      <w:r>
        <w:rPr>
          <w:rFonts w:ascii="Times New Roman" w:eastAsia="Times New Roman" w:hAnsi="Times New Roman" w:cs="Times New Roman"/>
          <w:sz w:val="12"/>
          <w:szCs w:val="12"/>
        </w:rPr>
        <w:t xml:space="preserve">"What happens to the memory of history when it ceases to be testimony?" - James Young (1) At a time when both political parties, anti-public intellectual pundits and mainstream news sources view </w:t>
      </w:r>
      <w:r>
        <w:rPr>
          <w:rFonts w:ascii="Times New Roman" w:eastAsia="Times New Roman" w:hAnsi="Times New Roman" w:cs="Times New Roman"/>
          <w:b/>
          <w:u w:val="single"/>
        </w:rPr>
        <w:t xml:space="preserve">the purpose of </w:t>
      </w:r>
      <w:r>
        <w:rPr>
          <w:rFonts w:ascii="Times New Roman" w:eastAsia="Times New Roman" w:hAnsi="Times New Roman" w:cs="Times New Roman"/>
          <w:b/>
          <w:highlight w:val="cyan"/>
          <w:u w:val="single"/>
        </w:rPr>
        <w:t xml:space="preserve">higher education </w:t>
      </w:r>
      <w:r>
        <w:rPr>
          <w:rFonts w:ascii="Times New Roman" w:eastAsia="Times New Roman" w:hAnsi="Times New Roman" w:cs="Times New Roman"/>
          <w:b/>
          <w:u w:val="single"/>
        </w:rPr>
        <w:t xml:space="preserve">almost </w:t>
      </w:r>
      <w:r>
        <w:rPr>
          <w:rFonts w:ascii="Times New Roman" w:eastAsia="Times New Roman" w:hAnsi="Times New Roman" w:cs="Times New Roman"/>
          <w:b/>
          <w:highlight w:val="cyan"/>
          <w:u w:val="single"/>
        </w:rPr>
        <w:t xml:space="preserve">exclusively as a workstation for training </w:t>
      </w:r>
      <w:r>
        <w:rPr>
          <w:rFonts w:ascii="Times New Roman" w:eastAsia="Times New Roman" w:hAnsi="Times New Roman" w:cs="Times New Roman"/>
          <w:b/>
          <w:u w:val="single"/>
        </w:rPr>
        <w:t xml:space="preserve">a global </w:t>
      </w:r>
      <w:r>
        <w:rPr>
          <w:rFonts w:ascii="Times New Roman" w:eastAsia="Times New Roman" w:hAnsi="Times New Roman" w:cs="Times New Roman"/>
          <w:b/>
          <w:highlight w:val="cyan"/>
          <w:u w:val="single"/>
        </w:rPr>
        <w:t>workforce, generating capital for the financial elite</w:t>
      </w:r>
      <w:r>
        <w:rPr>
          <w:rFonts w:ascii="Times New Roman" w:eastAsia="Times New Roman" w:hAnsi="Times New Roman" w:cs="Times New Roman"/>
          <w:b/>
          <w:u w:val="single"/>
        </w:rPr>
        <w:t>, and as a significant threat to the power of the military, corporate and ultra-rich, it becomes more difficult to reclaim a history in which the culture of business is not the culture of higher education.</w:t>
      </w:r>
      <w:r>
        <w:rPr>
          <w:rFonts w:ascii="Times New Roman" w:eastAsia="Times New Roman" w:hAnsi="Times New Roman" w:cs="Times New Roman"/>
          <w:sz w:val="12"/>
          <w:szCs w:val="12"/>
        </w:rPr>
        <w:t xml:space="preserve"> This is certainly not meant to suggest that higher education once existed in an ideal past in which it only functioned as a public good and provided a public service in the interest of developing a democratic polity. </w:t>
      </w:r>
      <w:r>
        <w:rPr>
          <w:rFonts w:ascii="Times New Roman" w:eastAsia="Times New Roman" w:hAnsi="Times New Roman" w:cs="Times New Roman"/>
          <w:b/>
          <w:u w:val="single"/>
        </w:rPr>
        <w:t xml:space="preserve">Higher education has always been fraught with notable inequities and anti-democratic tendencies, but it also </w:t>
      </w:r>
      <w:r>
        <w:rPr>
          <w:rFonts w:ascii="Times New Roman" w:eastAsia="Times New Roman" w:hAnsi="Times New Roman" w:cs="Times New Roman"/>
          <w:b/>
          <w:highlight w:val="cyan"/>
          <w:u w:val="single"/>
        </w:rPr>
        <w:t>once</w:t>
      </w:r>
      <w:r>
        <w:rPr>
          <w:rFonts w:ascii="Times New Roman" w:eastAsia="Times New Roman" w:hAnsi="Times New Roman" w:cs="Times New Roman"/>
          <w:b/>
          <w:u w:val="single"/>
        </w:rPr>
        <w:t xml:space="preserve"> functioned as a crucial reminder of both its own limitations and the potential role it might play in attacking social problems and deepening the promise of a democracy to come. </w:t>
      </w:r>
      <w:r>
        <w:rPr>
          <w:rFonts w:ascii="Times New Roman" w:eastAsia="Times New Roman" w:hAnsi="Times New Roman" w:cs="Times New Roman"/>
          <w:sz w:val="12"/>
          <w:szCs w:val="12"/>
        </w:rPr>
        <w:t xml:space="preserve">As difficult as it may seem to believe, John Dewey's insistence that "democracy needs to be reborn in each generation, and education is its midwife" was once taken seriously by many academic leaders. (2) Today, it is fair to see that Dewey's once vaunted claim has been willfully ignored, forgotten or made an object of scorn. (3) Throughout the 20th century, there have been flashpoints in which the struggle to shape the university in the interest of a more substantive democracy was highly visible. </w:t>
      </w:r>
      <w:r>
        <w:rPr>
          <w:rFonts w:ascii="Times New Roman" w:eastAsia="Times New Roman" w:hAnsi="Times New Roman" w:cs="Times New Roman"/>
          <w:b/>
          <w:u w:val="single"/>
        </w:rPr>
        <w:t xml:space="preserve">Those of us who lived through the 1960s remember a different image of the university. Rather than attempt to train MBAs, define education through the lens of mathematical utility, indoctrinate young people into the culture of capitalism, decimate the power of faculty and turn students into mindless consumers, the university presented itself as </w:t>
      </w:r>
      <w:r>
        <w:rPr>
          <w:rFonts w:ascii="Times New Roman" w:eastAsia="Times New Roman" w:hAnsi="Times New Roman" w:cs="Times New Roman"/>
          <w:b/>
          <w:highlight w:val="cyan"/>
          <w:u w:val="single"/>
        </w:rPr>
        <w:t>a site of struggle</w:t>
      </w:r>
      <w:r>
        <w:rPr>
          <w:rFonts w:ascii="Times New Roman" w:eastAsia="Times New Roman" w:hAnsi="Times New Roman" w:cs="Times New Roman"/>
          <w:b/>
          <w:u w:val="single"/>
        </w:rPr>
        <w:t xml:space="preserve">. That is, it served, in part, as a crucial public sphere that </w:t>
      </w:r>
      <w:r>
        <w:rPr>
          <w:rFonts w:ascii="Times New Roman" w:eastAsia="Times New Roman" w:hAnsi="Times New Roman" w:cs="Times New Roman"/>
          <w:b/>
          <w:highlight w:val="cyan"/>
          <w:u w:val="single"/>
        </w:rPr>
        <w:t>held power accountable, produced</w:t>
      </w:r>
      <w:r>
        <w:rPr>
          <w:rFonts w:ascii="Times New Roman" w:eastAsia="Times New Roman" w:hAnsi="Times New Roman" w:cs="Times New Roman"/>
          <w:b/>
          <w:u w:val="single"/>
        </w:rPr>
        <w:t xml:space="preserve"> a vast array of </w:t>
      </w:r>
      <w:r>
        <w:rPr>
          <w:rFonts w:ascii="Times New Roman" w:eastAsia="Times New Roman" w:hAnsi="Times New Roman" w:cs="Times New Roman"/>
          <w:b/>
          <w:highlight w:val="cyan"/>
          <w:u w:val="single"/>
        </w:rPr>
        <w:t>critical</w:t>
      </w:r>
      <w:r>
        <w:rPr>
          <w:rFonts w:ascii="Times New Roman" w:eastAsia="Times New Roman" w:hAnsi="Times New Roman" w:cs="Times New Roman"/>
          <w:b/>
          <w:u w:val="single"/>
        </w:rPr>
        <w:t xml:space="preserve"> </w:t>
      </w:r>
      <w:r>
        <w:rPr>
          <w:rFonts w:ascii="Times New Roman" w:eastAsia="Times New Roman" w:hAnsi="Times New Roman" w:cs="Times New Roman"/>
          <w:b/>
          <w:highlight w:val="cyan"/>
          <w:u w:val="single"/>
        </w:rPr>
        <w:t>intellectuals</w:t>
      </w:r>
      <w:r>
        <w:rPr>
          <w:rFonts w:ascii="Times New Roman" w:eastAsia="Times New Roman" w:hAnsi="Times New Roman" w:cs="Times New Roman"/>
          <w:b/>
          <w:u w:val="single"/>
        </w:rPr>
        <w:t xml:space="preserve">, joined hands with the antiwar and civil rights movements and robustly </w:t>
      </w:r>
      <w:r>
        <w:rPr>
          <w:rFonts w:ascii="Times New Roman" w:eastAsia="Times New Roman" w:hAnsi="Times New Roman" w:cs="Times New Roman"/>
          <w:b/>
          <w:highlight w:val="cyan"/>
          <w:u w:val="single"/>
        </w:rPr>
        <w:t>challenged</w:t>
      </w:r>
      <w:r>
        <w:rPr>
          <w:rFonts w:ascii="Times New Roman" w:eastAsia="Times New Roman" w:hAnsi="Times New Roman" w:cs="Times New Roman"/>
          <w:b/>
          <w:u w:val="single"/>
        </w:rPr>
        <w:t xml:space="preserve"> what Mario Savio once called "the machine" - an operating structure infused by the rising strength of the financial </w:t>
      </w:r>
      <w:r>
        <w:rPr>
          <w:rFonts w:ascii="Times New Roman" w:eastAsia="Times New Roman" w:hAnsi="Times New Roman" w:cs="Times New Roman"/>
          <w:b/>
          <w:highlight w:val="cyan"/>
          <w:u w:val="single"/>
        </w:rPr>
        <w:t>elite that posed a threat to</w:t>
      </w:r>
      <w:r>
        <w:rPr>
          <w:rFonts w:ascii="Times New Roman" w:eastAsia="Times New Roman" w:hAnsi="Times New Roman" w:cs="Times New Roman"/>
          <w:b/>
          <w:u w:val="single"/>
        </w:rPr>
        <w:t xml:space="preserve"> the principles of critique, dissent, </w:t>
      </w:r>
      <w:r>
        <w:rPr>
          <w:rFonts w:ascii="Times New Roman" w:eastAsia="Times New Roman" w:hAnsi="Times New Roman" w:cs="Times New Roman"/>
          <w:b/>
          <w:highlight w:val="cyan"/>
          <w:u w:val="single"/>
        </w:rPr>
        <w:t>critical exchange and</w:t>
      </w:r>
      <w:r>
        <w:rPr>
          <w:rFonts w:ascii="Times New Roman" w:eastAsia="Times New Roman" w:hAnsi="Times New Roman" w:cs="Times New Roman"/>
          <w:b/>
          <w:u w:val="single"/>
        </w:rPr>
        <w:t xml:space="preserve"> a never-ending struggle for </w:t>
      </w:r>
      <w:r>
        <w:rPr>
          <w:rFonts w:ascii="Times New Roman" w:eastAsia="Times New Roman" w:hAnsi="Times New Roman" w:cs="Times New Roman"/>
          <w:b/>
          <w:highlight w:val="cyan"/>
          <w:u w:val="single"/>
        </w:rPr>
        <w:t>inclusivity</w:t>
      </w:r>
      <w:r>
        <w:rPr>
          <w:rFonts w:ascii="Times New Roman" w:eastAsia="Times New Roman" w:hAnsi="Times New Roman" w:cs="Times New Roman"/>
          <w:b/>
          <w:u w:val="single"/>
        </w:rPr>
        <w:t xml:space="preserve">. </w:t>
      </w:r>
      <w:r>
        <w:rPr>
          <w:rFonts w:ascii="Times New Roman" w:eastAsia="Times New Roman" w:hAnsi="Times New Roman" w:cs="Times New Roman"/>
          <w:sz w:val="12"/>
          <w:szCs w:val="12"/>
        </w:rPr>
        <w:t xml:space="preserve">The once vibrant spirit of resistance that refused to turn the university over to corporate and military interests is captured in Savio's moving and impassioned speech on December 2, 1964, on the steps of Sproul Hall at the University of California, Berkeley: There is a time when the operation of the machine becomes so odious, makes you so sick at heart, that you can't take part; you can't even tacitly take part. And you've got to put your bodies upon the gears, upon the wheels, upon the levers, upon all the apparatus and you've got to indicate to the people who run it, to the people who own it, that unless you're free the machine will be prevented from working at all. (4) The 1960s may have been the high point of that period in US education in which the merging of politics, justice, civil rights and the search for truth made clear what it meant to consider higher education as a democratic public sphere. Not everyone was pleased or supported this explosion of dissent, resistance to the Vietnam War and struggle to make campuses across the United States more inclusive and emancipatory. Conservatives were deeply disturbed by the campus revolts and viewed them as a threat to their dream worlds of privatization, deregulation, militarization, capital accumulation and commodification. What soon emerged was an intense struggle for the soul of higher education. For instance, the Powell Memo was released on August 23, 1971, and authored for the Chamber of Commerce by Lewis F. Powell Jr., who would later be appointed as a member of the US Supreme Court. (5) Powell identified the US college campus "as the single most dynamic source" for producing and housing intellectuals "who are unsympathetic to the [free] enterprise system." (6) He recognized that one crucial strategy in changing the political composition of higher education was to convince university administrators and boards of trustees that the most fundamental problem facing universities was the lack of conservative educators, or what he labeled the "imbalance of many faculties." (7) </w:t>
      </w:r>
      <w:r>
        <w:rPr>
          <w:rFonts w:ascii="Times New Roman" w:eastAsia="Times New Roman" w:hAnsi="Times New Roman" w:cs="Times New Roman"/>
          <w:b/>
          <w:u w:val="single"/>
        </w:rPr>
        <w:t xml:space="preserve">Conservatives have a long history of viewing higher education as a cradle of left-wing thought and radicalism. </w:t>
      </w:r>
      <w:r>
        <w:rPr>
          <w:rFonts w:ascii="Times New Roman" w:eastAsia="Times New Roman" w:hAnsi="Times New Roman" w:cs="Times New Roman"/>
          <w:sz w:val="12"/>
          <w:szCs w:val="12"/>
        </w:rPr>
        <w:t xml:space="preserve">The Powell Memo was designed to develop a broad-based strategy, not only to counter dissent but also to develop a material and ideological infrastructure with the capability to transform the US public consciousness through a conservative pedagogical commitment to reproduce the knowledge, values, ideology and social relations of the corporate state. </w:t>
      </w:r>
      <w:r>
        <w:rPr>
          <w:rFonts w:ascii="Times New Roman" w:eastAsia="Times New Roman" w:hAnsi="Times New Roman" w:cs="Times New Roman"/>
          <w:b/>
          <w:u w:val="single"/>
        </w:rPr>
        <w:t xml:space="preserve">Not only did the </w:t>
      </w:r>
      <w:r>
        <w:rPr>
          <w:rFonts w:ascii="Times New Roman" w:eastAsia="Times New Roman" w:hAnsi="Times New Roman" w:cs="Times New Roman"/>
          <w:b/>
          <w:highlight w:val="cyan"/>
          <w:u w:val="single"/>
        </w:rPr>
        <w:t>Powell Memo</w:t>
      </w:r>
      <w:r>
        <w:rPr>
          <w:rFonts w:ascii="Times New Roman" w:eastAsia="Times New Roman" w:hAnsi="Times New Roman" w:cs="Times New Roman"/>
          <w:b/>
          <w:u w:val="single"/>
        </w:rPr>
        <w:t xml:space="preserve"> understand and take seriously the educative nature of politics, it also realized that if a crisis of economics was not matched by a crisis of ideas, it was easier to reproduce a society in which conformity could be bought off through the swindle of a </w:t>
      </w:r>
      <w:r>
        <w:rPr>
          <w:rFonts w:ascii="Times New Roman" w:eastAsia="Times New Roman" w:hAnsi="Times New Roman" w:cs="Times New Roman"/>
          <w:b/>
          <w:highlight w:val="cyan"/>
          <w:u w:val="single"/>
        </w:rPr>
        <w:t xml:space="preserve">neoliberal mantra </w:t>
      </w:r>
      <w:r>
        <w:rPr>
          <w:rFonts w:ascii="Times New Roman" w:eastAsia="Times New Roman" w:hAnsi="Times New Roman" w:cs="Times New Roman"/>
          <w:b/>
          <w:u w:val="single"/>
        </w:rPr>
        <w:t xml:space="preserve">that </w:t>
      </w:r>
      <w:r>
        <w:rPr>
          <w:rFonts w:ascii="Times New Roman" w:eastAsia="Times New Roman" w:hAnsi="Times New Roman" w:cs="Times New Roman"/>
          <w:b/>
          <w:highlight w:val="cyan"/>
          <w:u w:val="single"/>
        </w:rPr>
        <w:t xml:space="preserve">used the discourse of freedom, individuality, </w:t>
      </w:r>
      <w:r>
        <w:rPr>
          <w:rFonts w:ascii="Times New Roman" w:eastAsia="Times New Roman" w:hAnsi="Times New Roman" w:cs="Times New Roman"/>
          <w:b/>
          <w:u w:val="single"/>
        </w:rPr>
        <w:t xml:space="preserve">mobility and </w:t>
      </w:r>
      <w:r>
        <w:rPr>
          <w:rFonts w:ascii="Times New Roman" w:eastAsia="Times New Roman" w:hAnsi="Times New Roman" w:cs="Times New Roman"/>
          <w:b/>
          <w:highlight w:val="cyan"/>
          <w:u w:val="single"/>
        </w:rPr>
        <w:t>security</w:t>
      </w:r>
      <w:r>
        <w:rPr>
          <w:rFonts w:ascii="Times New Roman" w:eastAsia="Times New Roman" w:hAnsi="Times New Roman" w:cs="Times New Roman"/>
          <w:b/>
          <w:u w:val="single"/>
        </w:rPr>
        <w:t xml:space="preserve"> to </w:t>
      </w:r>
      <w:r>
        <w:rPr>
          <w:rFonts w:ascii="Times New Roman" w:eastAsia="Times New Roman" w:hAnsi="Times New Roman" w:cs="Times New Roman"/>
          <w:b/>
          <w:highlight w:val="cyan"/>
          <w:u w:val="single"/>
        </w:rPr>
        <w:t>serve</w:t>
      </w:r>
      <w:r>
        <w:rPr>
          <w:rFonts w:ascii="Times New Roman" w:eastAsia="Times New Roman" w:hAnsi="Times New Roman" w:cs="Times New Roman"/>
          <w:b/>
          <w:u w:val="single"/>
        </w:rPr>
        <w:t xml:space="preserve"> the interests of </w:t>
      </w:r>
      <w:r>
        <w:rPr>
          <w:rFonts w:ascii="Times New Roman" w:eastAsia="Times New Roman" w:hAnsi="Times New Roman" w:cs="Times New Roman"/>
          <w:b/>
          <w:highlight w:val="cyan"/>
          <w:u w:val="single"/>
        </w:rPr>
        <w:t>the</w:t>
      </w:r>
      <w:r>
        <w:rPr>
          <w:rFonts w:ascii="Times New Roman" w:eastAsia="Times New Roman" w:hAnsi="Times New Roman" w:cs="Times New Roman"/>
          <w:b/>
          <w:u w:val="single"/>
        </w:rPr>
        <w:t xml:space="preserve"> rich and </w:t>
      </w:r>
      <w:r>
        <w:rPr>
          <w:rFonts w:ascii="Times New Roman" w:eastAsia="Times New Roman" w:hAnsi="Times New Roman" w:cs="Times New Roman"/>
          <w:b/>
          <w:highlight w:val="cyan"/>
          <w:u w:val="single"/>
        </w:rPr>
        <w:t>powerful</w:t>
      </w:r>
      <w:r>
        <w:rPr>
          <w:rFonts w:ascii="Times New Roman" w:eastAsia="Times New Roman" w:hAnsi="Times New Roman" w:cs="Times New Roman"/>
          <w:b/>
          <w:u w:val="single"/>
        </w:rPr>
        <w:t>.</w:t>
      </w:r>
      <w:r>
        <w:rPr>
          <w:rFonts w:ascii="Times New Roman" w:eastAsia="Times New Roman" w:hAnsi="Times New Roman" w:cs="Times New Roman"/>
          <w:sz w:val="12"/>
          <w:szCs w:val="12"/>
        </w:rPr>
        <w:t xml:space="preserve"> </w:t>
      </w:r>
      <w:r>
        <w:rPr>
          <w:rFonts w:ascii="Times New Roman" w:eastAsia="Times New Roman" w:hAnsi="Times New Roman" w:cs="Times New Roman"/>
          <w:b/>
          <w:u w:val="single"/>
        </w:rPr>
        <w:t xml:space="preserve">The Powell Memo was the most influential of one of a number of ideological interventions in the 1970s that developed political roadmaps to </w:t>
      </w:r>
      <w:r>
        <w:rPr>
          <w:rFonts w:ascii="Times New Roman" w:eastAsia="Times New Roman" w:hAnsi="Times New Roman" w:cs="Times New Roman"/>
          <w:b/>
          <w:highlight w:val="cyan"/>
          <w:u w:val="single"/>
        </w:rPr>
        <w:t>crush dissent, eliminate tenure and transform the university into an adjunct of free-market fundamentalism.</w:t>
      </w:r>
      <w:r>
        <w:rPr>
          <w:rFonts w:ascii="Times New Roman" w:eastAsia="Times New Roman" w:hAnsi="Times New Roman" w:cs="Times New Roman"/>
          <w:b/>
          <w:u w:val="single"/>
        </w:rPr>
        <w:t xml:space="preserve"> But it certainly was not the first shot fired as part of a larger conservative struggle to shape US higher education. (8) Conservatives have a long history of viewing higher education as a cradle of left-wing thought and radicalism. As early as the 1920s, conservatives were waging an ideological war against liberal education and the intellectuals who viewed higher education as a site of critical dialogue and a public sphere engaged in both the pursuit of truth and in developing a space where students learned to read both the word and world critically. </w:t>
      </w:r>
      <w:r>
        <w:rPr>
          <w:rFonts w:ascii="Times New Roman" w:eastAsia="Times New Roman" w:hAnsi="Times New Roman" w:cs="Times New Roman"/>
          <w:sz w:val="12"/>
          <w:szCs w:val="12"/>
        </w:rPr>
        <w:t>Conservatives were horrified by the growing popularity of critical views of education and modes of pedagogy that connected what students were taught to both their own development as critical agents and to the need to address important social problems</w:t>
      </w:r>
      <w:r>
        <w:rPr>
          <w:rFonts w:ascii="Times New Roman" w:eastAsia="Times New Roman" w:hAnsi="Times New Roman" w:cs="Times New Roman"/>
          <w:b/>
          <w:u w:val="single"/>
        </w:rPr>
        <w:t>. During the McCarthy era, criticism of the university and its dissenting intellectuals cast a dark cloud over the exercise of academic freedom, and many academics were either fired or harassed out of their jobs because of their political activities outside the classroom or their alleged communist fervor or left-wing affiliations. In 1953, the Intercollegiate Studies Institute (ISI) was founded by Frank Chodorov in order to assert right-wing influence and control over universities. ISI was but a precursor to the present era of politicized and paranoid academic assaults.</w:t>
      </w:r>
      <w:r>
        <w:rPr>
          <w:rFonts w:ascii="Times New Roman" w:eastAsia="Times New Roman" w:hAnsi="Times New Roman" w:cs="Times New Roman"/>
          <w:sz w:val="12"/>
          <w:szCs w:val="12"/>
        </w:rPr>
        <w:t xml:space="preserve"> In fact, William F. Buckley, who catapulted to fame among conservatives in the early 1950s with the publication of God and Man at Yale, in which he railed against secularism at Yale University and called for the firing of socialist professors, was named as the first president of ISI. The former president of ISI, T. Kenneth Cribb Jr., delivered the following speech to the Heritage Foundation in 1989, a speech that perfectly captures the elitist and ruling-class ideological spirit and project behind ISI's view of higher education: We must ... provide resources and guidance to an elite which can take up anew the task of enculturation. Through its journals, lectures, seminars, books and fellowships, this is what ISI has done successfully for 36 years. The coming of age of such elites has provided the current leadership of the conservative revival. But we should add a major new component to our strategy: </w:t>
      </w:r>
      <w:r>
        <w:rPr>
          <w:rFonts w:ascii="Times New Roman" w:eastAsia="Times New Roman" w:hAnsi="Times New Roman" w:cs="Times New Roman"/>
          <w:b/>
          <w:u w:val="single"/>
        </w:rPr>
        <w:t xml:space="preserve">the </w:t>
      </w:r>
      <w:r>
        <w:rPr>
          <w:rFonts w:ascii="Times New Roman" w:eastAsia="Times New Roman" w:hAnsi="Times New Roman" w:cs="Times New Roman"/>
          <w:b/>
          <w:highlight w:val="cyan"/>
          <w:u w:val="single"/>
        </w:rPr>
        <w:t>conservative movement is now mature enough to sustain a counteroffensive on</w:t>
      </w:r>
      <w:r>
        <w:rPr>
          <w:rFonts w:ascii="Times New Roman" w:eastAsia="Times New Roman" w:hAnsi="Times New Roman" w:cs="Times New Roman"/>
          <w:b/>
          <w:u w:val="single"/>
        </w:rPr>
        <w:t xml:space="preserve"> that last Leftist redoubt, </w:t>
      </w:r>
      <w:r>
        <w:rPr>
          <w:rFonts w:ascii="Times New Roman" w:eastAsia="Times New Roman" w:hAnsi="Times New Roman" w:cs="Times New Roman"/>
          <w:b/>
          <w:highlight w:val="cyan"/>
          <w:u w:val="single"/>
        </w:rPr>
        <w:t>the college campus</w:t>
      </w:r>
      <w:r>
        <w:rPr>
          <w:rFonts w:ascii="Times New Roman" w:eastAsia="Times New Roman" w:hAnsi="Times New Roman" w:cs="Times New Roman"/>
          <w:b/>
          <w:u w:val="single"/>
        </w:rPr>
        <w:t>.... We are now strong enough to establish a contemporary presence for conservatism on campus, and contest the Left on its own turf. We plan to do this greatly by expanding the ISI field effort, its network of campus-based programming. (9) ISI was an early effort on the part of conservatives to "</w:t>
      </w:r>
      <w:r>
        <w:rPr>
          <w:rFonts w:ascii="Times New Roman" w:eastAsia="Times New Roman" w:hAnsi="Times New Roman" w:cs="Times New Roman"/>
          <w:b/>
          <w:highlight w:val="cyan"/>
          <w:u w:val="single"/>
        </w:rPr>
        <w:t>'take back' the universities from scholars</w:t>
      </w:r>
      <w:r>
        <w:rPr>
          <w:rFonts w:ascii="Times New Roman" w:eastAsia="Times New Roman" w:hAnsi="Times New Roman" w:cs="Times New Roman"/>
          <w:b/>
          <w:u w:val="single"/>
        </w:rPr>
        <w:t xml:space="preserve"> and academic programs regarded either as too </w:t>
      </w:r>
      <w:r>
        <w:rPr>
          <w:rFonts w:ascii="Times New Roman" w:eastAsia="Times New Roman" w:hAnsi="Times New Roman" w:cs="Times New Roman"/>
          <w:b/>
          <w:highlight w:val="cyan"/>
          <w:u w:val="single"/>
        </w:rPr>
        <w:t>hostile to free markets</w:t>
      </w:r>
      <w:r>
        <w:rPr>
          <w:rFonts w:ascii="Times New Roman" w:eastAsia="Times New Roman" w:hAnsi="Times New Roman" w:cs="Times New Roman"/>
          <w:b/>
          <w:u w:val="single"/>
        </w:rPr>
        <w:t xml:space="preserve"> or too critical of the </w:t>
      </w:r>
      <w:r>
        <w:rPr>
          <w:rFonts w:ascii="Times New Roman" w:eastAsia="Times New Roman" w:hAnsi="Times New Roman" w:cs="Times New Roman"/>
          <w:b/>
          <w:highlight w:val="cyan"/>
          <w:u w:val="single"/>
        </w:rPr>
        <w:t>values</w:t>
      </w:r>
      <w:r>
        <w:rPr>
          <w:rFonts w:ascii="Times New Roman" w:eastAsia="Times New Roman" w:hAnsi="Times New Roman" w:cs="Times New Roman"/>
          <w:b/>
          <w:u w:val="single"/>
        </w:rPr>
        <w:t xml:space="preserve"> and history of Western civilization."</w:t>
      </w:r>
      <w:r>
        <w:rPr>
          <w:rFonts w:ascii="Times New Roman" w:eastAsia="Times New Roman" w:hAnsi="Times New Roman" w:cs="Times New Roman"/>
          <w:sz w:val="12"/>
          <w:szCs w:val="12"/>
        </w:rPr>
        <w:t xml:space="preserve"> (10) As part of an effort to influence future generations to adopt a conservative ideology and leadership roles in "battling the radicals and PC types on campus</w:t>
      </w:r>
      <w:r>
        <w:rPr>
          <w:rFonts w:ascii="Times New Roman" w:eastAsia="Times New Roman" w:hAnsi="Times New Roman" w:cs="Times New Roman"/>
          <w:b/>
          <w:u w:val="single"/>
        </w:rPr>
        <w:t xml:space="preserve">," the Institute was just one of </w:t>
      </w:r>
      <w:r>
        <w:rPr>
          <w:rFonts w:ascii="Times New Roman" w:eastAsia="Times New Roman" w:hAnsi="Times New Roman" w:cs="Times New Roman"/>
          <w:b/>
          <w:highlight w:val="cyan"/>
          <w:u w:val="single"/>
        </w:rPr>
        <w:t xml:space="preserve">many right-wing </w:t>
      </w:r>
      <w:r>
        <w:rPr>
          <w:rFonts w:ascii="Times New Roman" w:eastAsia="Times New Roman" w:hAnsi="Times New Roman" w:cs="Times New Roman"/>
          <w:b/>
          <w:u w:val="single"/>
        </w:rPr>
        <w:t xml:space="preserve">foundations and </w:t>
      </w:r>
      <w:r>
        <w:rPr>
          <w:rFonts w:ascii="Times New Roman" w:eastAsia="Times New Roman" w:hAnsi="Times New Roman" w:cs="Times New Roman"/>
          <w:b/>
          <w:highlight w:val="cyan"/>
          <w:u w:val="single"/>
        </w:rPr>
        <w:t>institutes</w:t>
      </w:r>
      <w:r>
        <w:rPr>
          <w:rFonts w:ascii="Times New Roman" w:eastAsia="Times New Roman" w:hAnsi="Times New Roman" w:cs="Times New Roman"/>
          <w:b/>
          <w:u w:val="single"/>
        </w:rPr>
        <w:t xml:space="preserve"> to </w:t>
      </w:r>
      <w:r>
        <w:rPr>
          <w:rFonts w:ascii="Times New Roman" w:eastAsia="Times New Roman" w:hAnsi="Times New Roman" w:cs="Times New Roman"/>
          <w:b/>
          <w:highlight w:val="cyan"/>
          <w:u w:val="single"/>
        </w:rPr>
        <w:t>have emerged since the 1980s</w:t>
      </w:r>
      <w:r>
        <w:rPr>
          <w:rFonts w:ascii="Times New Roman" w:eastAsia="Times New Roman" w:hAnsi="Times New Roman" w:cs="Times New Roman"/>
          <w:b/>
          <w:u w:val="single"/>
        </w:rPr>
        <w:t>,</w:t>
      </w:r>
      <w:r>
        <w:rPr>
          <w:rFonts w:ascii="Times New Roman" w:eastAsia="Times New Roman" w:hAnsi="Times New Roman" w:cs="Times New Roman"/>
          <w:sz w:val="12"/>
          <w:szCs w:val="12"/>
        </w:rPr>
        <w:t xml:space="preserve"> in particular, to provide numerous scholarships, summer programs and fellowships. (11)</w:t>
      </w:r>
    </w:p>
    <w:p w14:paraId="425A626D" w14:textId="77777777" w:rsidR="00D920CA" w:rsidRDefault="00D920CA" w:rsidP="00D920CA">
      <w:pPr>
        <w:rPr>
          <w:rFonts w:ascii="Times New Roman" w:eastAsia="Times New Roman" w:hAnsi="Times New Roman" w:cs="Times New Roman"/>
        </w:rPr>
      </w:pPr>
    </w:p>
    <w:p w14:paraId="207ECB50" w14:textId="77777777" w:rsidR="00D920CA" w:rsidRDefault="00D920CA" w:rsidP="00D920CA">
      <w:pPr>
        <w:pStyle w:val="Heading4"/>
        <w:rPr>
          <w:rFonts w:ascii="Times New Roman" w:eastAsia="Times New Roman" w:hAnsi="Times New Roman" w:cs="Times New Roman"/>
        </w:rPr>
      </w:pPr>
      <w:r>
        <w:rPr>
          <w:rFonts w:ascii="Times New Roman" w:eastAsia="Times New Roman" w:hAnsi="Times New Roman" w:cs="Times New Roman"/>
        </w:rPr>
        <w:t>Neutrality is an Orwellian lie which masks over the fact that neoliberalism is violent.  The critical scholarship of the affirmatives endorsement can we expand paths of freedom</w:t>
      </w:r>
    </w:p>
    <w:p w14:paraId="3B4A7C20" w14:textId="77777777" w:rsidR="00D920CA" w:rsidRDefault="00D920CA" w:rsidP="00D920CA">
      <w:pPr>
        <w:rPr>
          <w:rFonts w:ascii="Times New Roman" w:eastAsia="Times New Roman" w:hAnsi="Times New Roman" w:cs="Times New Roman"/>
        </w:rPr>
      </w:pPr>
      <w:r>
        <w:rPr>
          <w:rFonts w:ascii="Times New Roman" w:eastAsia="Times New Roman" w:hAnsi="Times New Roman" w:cs="Times New Roman"/>
          <w:b/>
          <w:sz w:val="26"/>
          <w:szCs w:val="26"/>
        </w:rPr>
        <w:t>Giroux 13</w:t>
      </w:r>
      <w:r>
        <w:rPr>
          <w:rFonts w:ascii="Times New Roman" w:eastAsia="Times New Roman" w:hAnsi="Times New Roman" w:cs="Times New Roman"/>
        </w:rPr>
        <w:t xml:space="preserve"> (</w:t>
      </w:r>
      <w:r>
        <w:rPr>
          <w:rFonts w:ascii="Times New Roman" w:eastAsia="Times New Roman" w:hAnsi="Times New Roman" w:cs="Times New Roman"/>
          <w:sz w:val="16"/>
          <w:szCs w:val="16"/>
        </w:rPr>
        <w:t>Henry, American scholar and cultural critic. One of the founding theorists of critical pedagogy in the United States, he is best known for his pioneering work in public pedagogy, “Public Intellectuals Against the Neoliberal University,” 29 October 2013, http://www.truth-out.org/opinion/item/19654-public-intellectuals-against-the-neoliberal-university)</w:t>
      </w:r>
    </w:p>
    <w:p w14:paraId="3388BD14" w14:textId="77777777" w:rsidR="00D920CA" w:rsidRDefault="00D920CA" w:rsidP="00D920CA">
      <w:pPr>
        <w:rPr>
          <w:rFonts w:ascii="Times New Roman" w:eastAsia="Times New Roman" w:hAnsi="Times New Roman" w:cs="Times New Roman"/>
          <w:sz w:val="12"/>
          <w:szCs w:val="12"/>
        </w:rPr>
      </w:pPr>
      <w:r>
        <w:rPr>
          <w:rFonts w:ascii="Times New Roman" w:eastAsia="Times New Roman" w:hAnsi="Times New Roman" w:cs="Times New Roman"/>
          <w:u w:val="single"/>
        </w:rPr>
        <w:t>Increasingly</w:t>
      </w:r>
      <w:r>
        <w:rPr>
          <w:rFonts w:ascii="Times New Roman" w:eastAsia="Times New Roman" w:hAnsi="Times New Roman" w:cs="Times New Roman"/>
          <w:sz w:val="12"/>
          <w:szCs w:val="12"/>
        </w:rPr>
        <w:t xml:space="preserve">, as universities are shaped by an audit culture, </w:t>
      </w:r>
      <w:r>
        <w:rPr>
          <w:rFonts w:ascii="Times New Roman" w:eastAsia="Times New Roman" w:hAnsi="Times New Roman" w:cs="Times New Roman"/>
          <w:u w:val="single"/>
        </w:rPr>
        <w:t xml:space="preserve">the </w:t>
      </w:r>
      <w:r>
        <w:rPr>
          <w:rFonts w:ascii="Times New Roman" w:eastAsia="Times New Roman" w:hAnsi="Times New Roman" w:cs="Times New Roman"/>
          <w:highlight w:val="cyan"/>
          <w:u w:val="single"/>
        </w:rPr>
        <w:t>call to be objective</w:t>
      </w:r>
      <w:r>
        <w:rPr>
          <w:rFonts w:ascii="Times New Roman" w:eastAsia="Times New Roman" w:hAnsi="Times New Roman" w:cs="Times New Roman"/>
          <w:u w:val="single"/>
        </w:rPr>
        <w:t xml:space="preserve"> and impartial</w:t>
      </w:r>
      <w:r>
        <w:rPr>
          <w:rFonts w:ascii="Times New Roman" w:eastAsia="Times New Roman" w:hAnsi="Times New Roman" w:cs="Times New Roman"/>
          <w:sz w:val="12"/>
          <w:szCs w:val="12"/>
        </w:rPr>
        <w:t xml:space="preserve">, whatever one's intentions, </w:t>
      </w:r>
      <w:r>
        <w:rPr>
          <w:rFonts w:ascii="Times New Roman" w:eastAsia="Times New Roman" w:hAnsi="Times New Roman" w:cs="Times New Roman"/>
          <w:u w:val="single"/>
        </w:rPr>
        <w:t xml:space="preserve">can easily </w:t>
      </w:r>
      <w:r>
        <w:rPr>
          <w:rFonts w:ascii="Times New Roman" w:eastAsia="Times New Roman" w:hAnsi="Times New Roman" w:cs="Times New Roman"/>
          <w:highlight w:val="cyan"/>
          <w:u w:val="single"/>
        </w:rPr>
        <w:t>echo</w:t>
      </w:r>
      <w:r>
        <w:rPr>
          <w:rFonts w:ascii="Times New Roman" w:eastAsia="Times New Roman" w:hAnsi="Times New Roman" w:cs="Times New Roman"/>
          <w:u w:val="single"/>
        </w:rPr>
        <w:t xml:space="preserve"> what George </w:t>
      </w:r>
      <w:r>
        <w:rPr>
          <w:rFonts w:ascii="Times New Roman" w:eastAsia="Times New Roman" w:hAnsi="Times New Roman" w:cs="Times New Roman"/>
          <w:highlight w:val="cyan"/>
          <w:u w:val="single"/>
        </w:rPr>
        <w:t>Orwell</w:t>
      </w:r>
      <w:r>
        <w:rPr>
          <w:rFonts w:ascii="Times New Roman" w:eastAsia="Times New Roman" w:hAnsi="Times New Roman" w:cs="Times New Roman"/>
          <w:u w:val="single"/>
        </w:rPr>
        <w:t xml:space="preserve"> called the </w:t>
      </w:r>
      <w:r>
        <w:rPr>
          <w:rFonts w:ascii="Times New Roman" w:eastAsia="Times New Roman" w:hAnsi="Times New Roman" w:cs="Times New Roman"/>
          <w:highlight w:val="cyan"/>
          <w:u w:val="single"/>
        </w:rPr>
        <w:t>official truth</w:t>
      </w:r>
      <w:r>
        <w:rPr>
          <w:rFonts w:ascii="Times New Roman" w:eastAsia="Times New Roman" w:hAnsi="Times New Roman" w:cs="Times New Roman"/>
          <w:sz w:val="12"/>
          <w:szCs w:val="12"/>
        </w:rPr>
        <w:t xml:space="preserve"> or the establishment point of view. </w:t>
      </w:r>
      <w:r>
        <w:rPr>
          <w:rFonts w:ascii="Times New Roman" w:eastAsia="Times New Roman" w:hAnsi="Times New Roman" w:cs="Times New Roman"/>
          <w:u w:val="single"/>
        </w:rPr>
        <w:t xml:space="preserve">Lacking a self-consciously democratic political focus, </w:t>
      </w:r>
      <w:r>
        <w:rPr>
          <w:rFonts w:ascii="Times New Roman" w:eastAsia="Times New Roman" w:hAnsi="Times New Roman" w:cs="Times New Roman"/>
          <w:highlight w:val="cyan"/>
          <w:u w:val="single"/>
        </w:rPr>
        <w:t>teachers</w:t>
      </w:r>
      <w:r>
        <w:rPr>
          <w:rFonts w:ascii="Times New Roman" w:eastAsia="Times New Roman" w:hAnsi="Times New Roman" w:cs="Times New Roman"/>
          <w:u w:val="single"/>
        </w:rPr>
        <w:t xml:space="preserve"> are often reduced</w:t>
      </w:r>
      <w:r>
        <w:rPr>
          <w:rFonts w:ascii="Times New Roman" w:eastAsia="Times New Roman" w:hAnsi="Times New Roman" w:cs="Times New Roman"/>
          <w:sz w:val="12"/>
          <w:szCs w:val="12"/>
        </w:rPr>
        <w:t xml:space="preserve">, or reduce themselves, </w:t>
      </w:r>
      <w:r>
        <w:rPr>
          <w:rFonts w:ascii="Times New Roman" w:eastAsia="Times New Roman" w:hAnsi="Times New Roman" w:cs="Times New Roman"/>
          <w:u w:val="single"/>
        </w:rPr>
        <w:t xml:space="preserve">to the role of a technician or functionary </w:t>
      </w:r>
      <w:r>
        <w:rPr>
          <w:rFonts w:ascii="Times New Roman" w:eastAsia="Times New Roman" w:hAnsi="Times New Roman" w:cs="Times New Roman"/>
          <w:highlight w:val="cyan"/>
          <w:u w:val="single"/>
        </w:rPr>
        <w:t>engaged in formalistic rituals, unconcerned</w:t>
      </w:r>
      <w:r>
        <w:rPr>
          <w:rFonts w:ascii="Times New Roman" w:eastAsia="Times New Roman" w:hAnsi="Times New Roman" w:cs="Times New Roman"/>
          <w:u w:val="single"/>
        </w:rPr>
        <w:t xml:space="preserve"> with the disturbing</w:t>
      </w:r>
      <w:r>
        <w:rPr>
          <w:rFonts w:ascii="Times New Roman" w:eastAsia="Times New Roman" w:hAnsi="Times New Roman" w:cs="Times New Roman"/>
          <w:sz w:val="12"/>
          <w:szCs w:val="12"/>
        </w:rPr>
        <w:t xml:space="preserve"> and urgent </w:t>
      </w:r>
      <w:r>
        <w:rPr>
          <w:rFonts w:ascii="Times New Roman" w:eastAsia="Times New Roman" w:hAnsi="Times New Roman" w:cs="Times New Roman"/>
          <w:highlight w:val="cyan"/>
          <w:u w:val="single"/>
        </w:rPr>
        <w:t>problems</w:t>
      </w:r>
      <w:r>
        <w:rPr>
          <w:rFonts w:ascii="Times New Roman" w:eastAsia="Times New Roman" w:hAnsi="Times New Roman" w:cs="Times New Roman"/>
          <w:u w:val="single"/>
        </w:rPr>
        <w:t xml:space="preserve"> that confront the </w:t>
      </w:r>
      <w:r>
        <w:rPr>
          <w:rFonts w:ascii="Times New Roman" w:eastAsia="Times New Roman" w:hAnsi="Times New Roman" w:cs="Times New Roman"/>
          <w:highlight w:val="cyan"/>
          <w:u w:val="single"/>
        </w:rPr>
        <w:t>larger society</w:t>
      </w:r>
      <w:r>
        <w:rPr>
          <w:rFonts w:ascii="Times New Roman" w:eastAsia="Times New Roman" w:hAnsi="Times New Roman" w:cs="Times New Roman"/>
          <w:u w:val="single"/>
        </w:rPr>
        <w:t xml:space="preserve"> or the </w:t>
      </w:r>
      <w:r>
        <w:rPr>
          <w:rFonts w:ascii="Times New Roman" w:eastAsia="Times New Roman" w:hAnsi="Times New Roman" w:cs="Times New Roman"/>
          <w:highlight w:val="cyan"/>
          <w:u w:val="single"/>
        </w:rPr>
        <w:t>consequences</w:t>
      </w:r>
      <w:r>
        <w:rPr>
          <w:rFonts w:ascii="Times New Roman" w:eastAsia="Times New Roman" w:hAnsi="Times New Roman" w:cs="Times New Roman"/>
          <w:u w:val="single"/>
        </w:rPr>
        <w:t xml:space="preserve"> of one's </w:t>
      </w:r>
      <w:r>
        <w:rPr>
          <w:rFonts w:ascii="Times New Roman" w:eastAsia="Times New Roman" w:hAnsi="Times New Roman" w:cs="Times New Roman"/>
          <w:highlight w:val="cyan"/>
          <w:u w:val="single"/>
        </w:rPr>
        <w:t>pedagogical practices</w:t>
      </w:r>
      <w:r>
        <w:rPr>
          <w:rFonts w:ascii="Times New Roman" w:eastAsia="Times New Roman" w:hAnsi="Times New Roman" w:cs="Times New Roman"/>
          <w:sz w:val="12"/>
          <w:szCs w:val="12"/>
        </w:rPr>
        <w:t xml:space="preserve"> and research undertakings. </w:t>
      </w:r>
      <w:r>
        <w:rPr>
          <w:rFonts w:ascii="Times New Roman" w:eastAsia="Times New Roman" w:hAnsi="Times New Roman" w:cs="Times New Roman"/>
          <w:u w:val="single"/>
        </w:rPr>
        <w:t>Hiding behind appeals to</w:t>
      </w:r>
      <w:r>
        <w:rPr>
          <w:rFonts w:ascii="Times New Roman" w:eastAsia="Times New Roman" w:hAnsi="Times New Roman" w:cs="Times New Roman"/>
          <w:sz w:val="12"/>
          <w:szCs w:val="12"/>
        </w:rPr>
        <w:t xml:space="preserve"> balance and </w:t>
      </w:r>
      <w:r>
        <w:rPr>
          <w:rFonts w:ascii="Times New Roman" w:eastAsia="Times New Roman" w:hAnsi="Times New Roman" w:cs="Times New Roman"/>
          <w:u w:val="single"/>
        </w:rPr>
        <w:t>objectivity</w:t>
      </w:r>
      <w:r>
        <w:rPr>
          <w:rFonts w:ascii="Times New Roman" w:eastAsia="Times New Roman" w:hAnsi="Times New Roman" w:cs="Times New Roman"/>
          <w:sz w:val="12"/>
          <w:szCs w:val="12"/>
        </w:rPr>
        <w:t xml:space="preserve">, </w:t>
      </w:r>
      <w:r>
        <w:rPr>
          <w:rFonts w:ascii="Times New Roman" w:eastAsia="Times New Roman" w:hAnsi="Times New Roman" w:cs="Times New Roman"/>
          <w:u w:val="single"/>
        </w:rPr>
        <w:t xml:space="preserve">too many scholars refuse to recognize that </w:t>
      </w:r>
      <w:r>
        <w:rPr>
          <w:rFonts w:ascii="Times New Roman" w:eastAsia="Times New Roman" w:hAnsi="Times New Roman" w:cs="Times New Roman"/>
          <w:highlight w:val="cyan"/>
          <w:u w:val="single"/>
        </w:rPr>
        <w:t xml:space="preserve">being committed </w:t>
      </w:r>
      <w:r>
        <w:rPr>
          <w:rFonts w:ascii="Times New Roman" w:eastAsia="Times New Roman" w:hAnsi="Times New Roman" w:cs="Times New Roman"/>
          <w:u w:val="single"/>
        </w:rPr>
        <w:t xml:space="preserve">to something </w:t>
      </w:r>
      <w:r>
        <w:rPr>
          <w:rFonts w:ascii="Times New Roman" w:eastAsia="Times New Roman" w:hAnsi="Times New Roman" w:cs="Times New Roman"/>
          <w:highlight w:val="cyan"/>
          <w:u w:val="single"/>
        </w:rPr>
        <w:t>does not cancel out</w:t>
      </w:r>
      <w:r>
        <w:rPr>
          <w:rFonts w:ascii="Times New Roman" w:eastAsia="Times New Roman" w:hAnsi="Times New Roman" w:cs="Times New Roman"/>
          <w:sz w:val="12"/>
          <w:szCs w:val="12"/>
        </w:rPr>
        <w:t xml:space="preserve"> what C. Wright Mills once called </w:t>
      </w:r>
      <w:r>
        <w:rPr>
          <w:rFonts w:ascii="Times New Roman" w:eastAsia="Times New Roman" w:hAnsi="Times New Roman" w:cs="Times New Roman"/>
          <w:highlight w:val="cyan"/>
          <w:u w:val="single"/>
        </w:rPr>
        <w:t>hard thinking</w:t>
      </w:r>
      <w:r>
        <w:rPr>
          <w:rFonts w:ascii="Times New Roman" w:eastAsia="Times New Roman" w:hAnsi="Times New Roman" w:cs="Times New Roman"/>
          <w:sz w:val="12"/>
          <w:szCs w:val="12"/>
        </w:rPr>
        <w:t xml:space="preserve">. </w:t>
      </w:r>
      <w:r>
        <w:rPr>
          <w:rFonts w:ascii="Times New Roman" w:eastAsia="Times New Roman" w:hAnsi="Times New Roman" w:cs="Times New Roman"/>
          <w:u w:val="single"/>
        </w:rPr>
        <w:t>Teaching needs to be</w:t>
      </w:r>
      <w:r>
        <w:rPr>
          <w:rFonts w:ascii="Times New Roman" w:eastAsia="Times New Roman" w:hAnsi="Times New Roman" w:cs="Times New Roman"/>
          <w:sz w:val="12"/>
          <w:szCs w:val="12"/>
        </w:rPr>
        <w:t xml:space="preserve"> rigorous, self-reflective, and </w:t>
      </w:r>
      <w:r>
        <w:rPr>
          <w:rFonts w:ascii="Times New Roman" w:eastAsia="Times New Roman" w:hAnsi="Times New Roman" w:cs="Times New Roman"/>
          <w:u w:val="single"/>
        </w:rPr>
        <w:t>committed</w:t>
      </w:r>
      <w:r>
        <w:rPr>
          <w:rFonts w:ascii="Times New Roman" w:eastAsia="Times New Roman" w:hAnsi="Times New Roman" w:cs="Times New Roman"/>
          <w:sz w:val="12"/>
          <w:szCs w:val="12"/>
        </w:rPr>
        <w:t xml:space="preserve"> not to the dead zone of instrumental rationality but </w:t>
      </w:r>
      <w:r>
        <w:rPr>
          <w:rFonts w:ascii="Times New Roman" w:eastAsia="Times New Roman" w:hAnsi="Times New Roman" w:cs="Times New Roman"/>
          <w:u w:val="single"/>
        </w:rPr>
        <w:t>to the practice of freedom</w:t>
      </w:r>
      <w:r>
        <w:rPr>
          <w:rFonts w:ascii="Times New Roman" w:eastAsia="Times New Roman" w:hAnsi="Times New Roman" w:cs="Times New Roman"/>
          <w:sz w:val="12"/>
          <w:szCs w:val="12"/>
        </w:rPr>
        <w:t xml:space="preserve">, to a critical sensibility capable of advancing the parameters of knowledge, </w:t>
      </w:r>
      <w:r>
        <w:rPr>
          <w:rFonts w:ascii="Times New Roman" w:eastAsia="Times New Roman" w:hAnsi="Times New Roman" w:cs="Times New Roman"/>
          <w:u w:val="single"/>
        </w:rPr>
        <w:t>addressing crucial social issues</w:t>
      </w:r>
      <w:r>
        <w:rPr>
          <w:rFonts w:ascii="Times New Roman" w:eastAsia="Times New Roman" w:hAnsi="Times New Roman" w:cs="Times New Roman"/>
          <w:sz w:val="12"/>
          <w:szCs w:val="12"/>
        </w:rPr>
        <w:t xml:space="preserve">, and connecting private troubles and public issues. In opposition to the instrumental model of teaching, with its conceit of political neutrality and its fetishization of measurement, I argue that </w:t>
      </w:r>
      <w:r>
        <w:rPr>
          <w:rFonts w:ascii="Times New Roman" w:eastAsia="Times New Roman" w:hAnsi="Times New Roman" w:cs="Times New Roman"/>
          <w:highlight w:val="cyan"/>
          <w:u w:val="single"/>
        </w:rPr>
        <w:t>academics should combine</w:t>
      </w:r>
      <w:r>
        <w:rPr>
          <w:rFonts w:ascii="Times New Roman" w:eastAsia="Times New Roman" w:hAnsi="Times New Roman" w:cs="Times New Roman"/>
          <w:u w:val="single"/>
        </w:rPr>
        <w:t xml:space="preserve"> the mutually interdependent roles of </w:t>
      </w:r>
      <w:r>
        <w:rPr>
          <w:rFonts w:ascii="Times New Roman" w:eastAsia="Times New Roman" w:hAnsi="Times New Roman" w:cs="Times New Roman"/>
          <w:highlight w:val="cyan"/>
          <w:u w:val="single"/>
        </w:rPr>
        <w:t>critical educator and active citizen</w:t>
      </w:r>
      <w:r>
        <w:rPr>
          <w:rFonts w:ascii="Times New Roman" w:eastAsia="Times New Roman" w:hAnsi="Times New Roman" w:cs="Times New Roman"/>
          <w:sz w:val="12"/>
          <w:szCs w:val="12"/>
        </w:rPr>
        <w:t xml:space="preserve">. This requires finding ways to connect the practice of classroom teaching with important social problems and the operation of power in the larger society while providing the conditions for students to view themselves as critical agents capable of making those who exercise authority and power answerable for their actions. </w:t>
      </w:r>
      <w:r>
        <w:rPr>
          <w:rFonts w:ascii="Times New Roman" w:eastAsia="Times New Roman" w:hAnsi="Times New Roman" w:cs="Times New Roman"/>
          <w:u w:val="single"/>
        </w:rPr>
        <w:t>Higher education cannot be decoupled from</w:t>
      </w:r>
      <w:r>
        <w:rPr>
          <w:rFonts w:ascii="Times New Roman" w:eastAsia="Times New Roman" w:hAnsi="Times New Roman" w:cs="Times New Roman"/>
          <w:sz w:val="12"/>
          <w:szCs w:val="12"/>
        </w:rPr>
        <w:t xml:space="preserve"> what Jacques Derrida calls </w:t>
      </w:r>
      <w:r>
        <w:rPr>
          <w:rFonts w:ascii="Times New Roman" w:eastAsia="Times New Roman" w:hAnsi="Times New Roman" w:cs="Times New Roman"/>
          <w:u w:val="single"/>
        </w:rPr>
        <w:t>a democracy to come</w:t>
      </w:r>
      <w:r>
        <w:rPr>
          <w:rFonts w:ascii="Times New Roman" w:eastAsia="Times New Roman" w:hAnsi="Times New Roman" w:cs="Times New Roman"/>
          <w:sz w:val="12"/>
          <w:szCs w:val="12"/>
        </w:rPr>
        <w:t xml:space="preserve">, that is, a democracy that must always "be open to the possibility of being contested, of contesting itself, of criticizing and indefinitely improving itself."33 </w:t>
      </w:r>
      <w:r>
        <w:rPr>
          <w:rFonts w:ascii="Times New Roman" w:eastAsia="Times New Roman" w:hAnsi="Times New Roman" w:cs="Times New Roman"/>
          <w:u w:val="single"/>
        </w:rPr>
        <w:t xml:space="preserve">Within this project of possibility and impossibility, </w:t>
      </w:r>
      <w:r>
        <w:rPr>
          <w:rFonts w:ascii="Times New Roman" w:eastAsia="Times New Roman" w:hAnsi="Times New Roman" w:cs="Times New Roman"/>
          <w:highlight w:val="cyan"/>
          <w:u w:val="single"/>
        </w:rPr>
        <w:t xml:space="preserve">critical pedagogy </w:t>
      </w:r>
      <w:r>
        <w:rPr>
          <w:rFonts w:ascii="Times New Roman" w:eastAsia="Times New Roman" w:hAnsi="Times New Roman" w:cs="Times New Roman"/>
          <w:u w:val="single"/>
        </w:rPr>
        <w:t>must be understood as a</w:t>
      </w:r>
      <w:r>
        <w:rPr>
          <w:rFonts w:ascii="Times New Roman" w:eastAsia="Times New Roman" w:hAnsi="Times New Roman" w:cs="Times New Roman"/>
          <w:sz w:val="12"/>
          <w:szCs w:val="12"/>
        </w:rPr>
        <w:t xml:space="preserve"> deliberately informed and </w:t>
      </w:r>
      <w:r>
        <w:rPr>
          <w:rFonts w:ascii="Times New Roman" w:eastAsia="Times New Roman" w:hAnsi="Times New Roman" w:cs="Times New Roman"/>
          <w:u w:val="single"/>
        </w:rPr>
        <w:t>purposeful political</w:t>
      </w:r>
      <w:r>
        <w:rPr>
          <w:rFonts w:ascii="Times New Roman" w:eastAsia="Times New Roman" w:hAnsi="Times New Roman" w:cs="Times New Roman"/>
          <w:sz w:val="12"/>
          <w:szCs w:val="12"/>
        </w:rPr>
        <w:t xml:space="preserve"> and moral </w:t>
      </w:r>
      <w:r>
        <w:rPr>
          <w:rFonts w:ascii="Times New Roman" w:eastAsia="Times New Roman" w:hAnsi="Times New Roman" w:cs="Times New Roman"/>
          <w:u w:val="single"/>
        </w:rPr>
        <w:t>practice, as opposed to one that is either doctrinaire, instrumentalized or both.</w:t>
      </w:r>
      <w:r>
        <w:rPr>
          <w:rFonts w:ascii="Times New Roman" w:eastAsia="Times New Roman" w:hAnsi="Times New Roman" w:cs="Times New Roman"/>
          <w:sz w:val="12"/>
          <w:szCs w:val="12"/>
        </w:rPr>
        <w:t xml:space="preserve"> Moreover, </w:t>
      </w:r>
      <w:r>
        <w:rPr>
          <w:rFonts w:ascii="Times New Roman" w:eastAsia="Times New Roman" w:hAnsi="Times New Roman" w:cs="Times New Roman"/>
          <w:u w:val="single"/>
        </w:rPr>
        <w:t>a critical pedagogy should also gain part of its momentum in higher education among students who will</w:t>
      </w:r>
      <w:r>
        <w:rPr>
          <w:rFonts w:ascii="Times New Roman" w:eastAsia="Times New Roman" w:hAnsi="Times New Roman" w:cs="Times New Roman"/>
          <w:sz w:val="12"/>
          <w:szCs w:val="12"/>
        </w:rPr>
        <w:t xml:space="preserve"> go back to the schools, churches, synagogues and workplaces to </w:t>
      </w:r>
      <w:r>
        <w:rPr>
          <w:rFonts w:ascii="Times New Roman" w:eastAsia="Times New Roman" w:hAnsi="Times New Roman" w:cs="Times New Roman"/>
          <w:highlight w:val="cyan"/>
          <w:u w:val="single"/>
        </w:rPr>
        <w:t>produce new</w:t>
      </w:r>
      <w:r>
        <w:rPr>
          <w:rFonts w:ascii="Times New Roman" w:eastAsia="Times New Roman" w:hAnsi="Times New Roman" w:cs="Times New Roman"/>
          <w:u w:val="single"/>
        </w:rPr>
        <w:t xml:space="preserve"> ideas, concepts and critical </w:t>
      </w:r>
      <w:r>
        <w:rPr>
          <w:rFonts w:ascii="Times New Roman" w:eastAsia="Times New Roman" w:hAnsi="Times New Roman" w:cs="Times New Roman"/>
          <w:highlight w:val="cyan"/>
          <w:u w:val="single"/>
        </w:rPr>
        <w:t>ways of understanding the world</w:t>
      </w:r>
      <w:r>
        <w:rPr>
          <w:rFonts w:ascii="Times New Roman" w:eastAsia="Times New Roman" w:hAnsi="Times New Roman" w:cs="Times New Roman"/>
          <w:sz w:val="12"/>
          <w:szCs w:val="12"/>
        </w:rPr>
        <w:t xml:space="preserve"> in </w:t>
      </w:r>
      <w:r>
        <w:rPr>
          <w:rFonts w:ascii="Times New Roman" w:eastAsia="Times New Roman" w:hAnsi="Times New Roman" w:cs="Times New Roman"/>
          <w:u w:val="single"/>
        </w:rPr>
        <w:t>which young people</w:t>
      </w:r>
      <w:r>
        <w:rPr>
          <w:rFonts w:ascii="Times New Roman" w:eastAsia="Times New Roman" w:hAnsi="Times New Roman" w:cs="Times New Roman"/>
          <w:sz w:val="12"/>
          <w:szCs w:val="12"/>
        </w:rPr>
        <w:t xml:space="preserve"> and adults </w:t>
      </w:r>
      <w:r>
        <w:rPr>
          <w:rFonts w:ascii="Times New Roman" w:eastAsia="Times New Roman" w:hAnsi="Times New Roman" w:cs="Times New Roman"/>
          <w:u w:val="single"/>
        </w:rPr>
        <w:t>live</w:t>
      </w:r>
      <w:r>
        <w:rPr>
          <w:rFonts w:ascii="Times New Roman" w:eastAsia="Times New Roman" w:hAnsi="Times New Roman" w:cs="Times New Roman"/>
          <w:sz w:val="12"/>
          <w:szCs w:val="12"/>
        </w:rPr>
        <w:t xml:space="preserve">. </w:t>
      </w:r>
      <w:r>
        <w:rPr>
          <w:rFonts w:ascii="Times New Roman" w:eastAsia="Times New Roman" w:hAnsi="Times New Roman" w:cs="Times New Roman"/>
          <w:u w:val="single"/>
        </w:rPr>
        <w:t>This is a notion of intellectual practice</w:t>
      </w:r>
      <w:r>
        <w:rPr>
          <w:rFonts w:ascii="Times New Roman" w:eastAsia="Times New Roman" w:hAnsi="Times New Roman" w:cs="Times New Roman"/>
          <w:sz w:val="12"/>
          <w:szCs w:val="12"/>
        </w:rPr>
        <w:t xml:space="preserve"> and responsibility </w:t>
      </w:r>
      <w:r>
        <w:rPr>
          <w:rFonts w:ascii="Times New Roman" w:eastAsia="Times New Roman" w:hAnsi="Times New Roman" w:cs="Times New Roman"/>
          <w:u w:val="single"/>
        </w:rPr>
        <w:t xml:space="preserve">that </w:t>
      </w:r>
      <w:r>
        <w:rPr>
          <w:rFonts w:ascii="Times New Roman" w:eastAsia="Times New Roman" w:hAnsi="Times New Roman" w:cs="Times New Roman"/>
          <w:highlight w:val="cyan"/>
          <w:u w:val="single"/>
        </w:rPr>
        <w:t xml:space="preserve">refuses </w:t>
      </w:r>
      <w:r>
        <w:rPr>
          <w:rFonts w:ascii="Times New Roman" w:eastAsia="Times New Roman" w:hAnsi="Times New Roman" w:cs="Times New Roman"/>
          <w:u w:val="single"/>
        </w:rPr>
        <w:t xml:space="preserve">the professional </w:t>
      </w:r>
      <w:r>
        <w:rPr>
          <w:rFonts w:ascii="Times New Roman" w:eastAsia="Times New Roman" w:hAnsi="Times New Roman" w:cs="Times New Roman"/>
          <w:highlight w:val="cyan"/>
          <w:u w:val="single"/>
        </w:rPr>
        <w:t>neutrality and privileged isolation of the academy</w:t>
      </w:r>
      <w:r>
        <w:rPr>
          <w:rFonts w:ascii="Times New Roman" w:eastAsia="Times New Roman" w:hAnsi="Times New Roman" w:cs="Times New Roman"/>
          <w:u w:val="single"/>
        </w:rPr>
        <w:t xml:space="preserve">.  It also affirms a broader vision of learning that links knowledge to the power of self-definition and to the capacities of students to </w:t>
      </w:r>
      <w:r>
        <w:rPr>
          <w:rFonts w:ascii="Times New Roman" w:eastAsia="Times New Roman" w:hAnsi="Times New Roman" w:cs="Times New Roman"/>
          <w:highlight w:val="cyan"/>
          <w:u w:val="single"/>
        </w:rPr>
        <w:t>expand the scope of democratic freedoms</w:t>
      </w:r>
      <w:r>
        <w:rPr>
          <w:rFonts w:ascii="Times New Roman" w:eastAsia="Times New Roman" w:hAnsi="Times New Roman" w:cs="Times New Roman"/>
          <w:u w:val="single"/>
        </w:rPr>
        <w:t>, particularly those that address the crisis of education</w:t>
      </w:r>
      <w:r>
        <w:rPr>
          <w:rFonts w:ascii="Times New Roman" w:eastAsia="Times New Roman" w:hAnsi="Times New Roman" w:cs="Times New Roman"/>
          <w:sz w:val="12"/>
          <w:szCs w:val="12"/>
        </w:rPr>
        <w:t xml:space="preserve">, politics, and the social as part and parcel of the crisis of democracy itself. In order for critical pedagogy, dialogue and thought to have real effects, they must advocate that all citizens, old and young, are equally entitled, if not equally empowered, to shape the society in which they live. This is a commitment we heard articulated by the brave students who fought tuition hikes and the destruction of civil liberties and social provisions in Quebec and to a lesser degree in the Occupy Wall Street movement. If educators are to function as public intellectuals, they need to listen to young people who are producing a new language in order to talk about inequality and power relations, attempting to create alternative democratic public spaces, rethinking the very nature of politics, and asking serious questions about what democracy is and why it no longer exists in many neoliberal societies. These young people who are protesting the 1% recognize that they have been written out of the discourses of justice, equality and democracy and are not only resisting how neoliberalism has made them expendable, </w:t>
      </w:r>
      <w:r>
        <w:rPr>
          <w:rFonts w:ascii="Times New Roman" w:eastAsia="Times New Roman" w:hAnsi="Times New Roman" w:cs="Times New Roman"/>
          <w:u w:val="single"/>
        </w:rPr>
        <w:t>they are arguing for a collective future very different from the one that is on display in the current political and economic systems in which they feel trapped</w:t>
      </w:r>
      <w:r>
        <w:rPr>
          <w:rFonts w:ascii="Times New Roman" w:eastAsia="Times New Roman" w:hAnsi="Times New Roman" w:cs="Times New Roman"/>
          <w:sz w:val="12"/>
          <w:szCs w:val="12"/>
        </w:rPr>
        <w:t>.  These brave youth are insisting that the relationship between knowledge and power can be emancipatory, that their histories and experiences matter, and that what they say and do counts in their struggle to unlearn dominating privileges, productively reconstruct their relations with others, and transform, when necessary, the world around them.</w:t>
      </w:r>
    </w:p>
    <w:p w14:paraId="1FCA7FDC" w14:textId="77777777" w:rsidR="00D920CA" w:rsidRDefault="00D920CA" w:rsidP="00D920CA">
      <w:pPr>
        <w:rPr>
          <w:rFonts w:ascii="Times New Roman" w:eastAsia="Times New Roman" w:hAnsi="Times New Roman" w:cs="Times New Roman"/>
          <w:sz w:val="12"/>
          <w:szCs w:val="12"/>
        </w:rPr>
      </w:pPr>
    </w:p>
    <w:p w14:paraId="3697DB5C" w14:textId="77777777" w:rsidR="00D920CA" w:rsidRDefault="00D920CA" w:rsidP="00D920CA">
      <w:pPr>
        <w:rPr>
          <w:rFonts w:ascii="Times New Roman" w:eastAsia="Times New Roman" w:hAnsi="Times New Roman" w:cs="Times New Roman"/>
          <w:sz w:val="12"/>
          <w:szCs w:val="12"/>
        </w:rPr>
      </w:pPr>
    </w:p>
    <w:p w14:paraId="7AC73A5A" w14:textId="77777777" w:rsidR="00D920CA" w:rsidRDefault="00D920CA" w:rsidP="00D920CA">
      <w:pPr>
        <w:pStyle w:val="Heading4"/>
        <w:rPr>
          <w:rFonts w:ascii="Times New Roman" w:eastAsia="Times New Roman" w:hAnsi="Times New Roman" w:cs="Times New Roman"/>
          <w:b w:val="0"/>
        </w:rPr>
      </w:pPr>
      <w:r>
        <w:rPr>
          <w:rFonts w:ascii="Times New Roman" w:eastAsia="Times New Roman" w:hAnsi="Times New Roman" w:cs="Times New Roman"/>
        </w:rPr>
        <w:t>Therefore, I affirm Resolved: A just government ought to recognize an unconditional right of workers to strike.</w:t>
      </w:r>
    </w:p>
    <w:p w14:paraId="4816780B" w14:textId="77777777" w:rsidR="00D920CA" w:rsidRDefault="00D920CA" w:rsidP="00D920CA">
      <w:pPr>
        <w:rPr>
          <w:rFonts w:ascii="Times New Roman" w:eastAsia="Times New Roman" w:hAnsi="Times New Roman" w:cs="Times New Roman"/>
          <w:sz w:val="12"/>
          <w:szCs w:val="12"/>
        </w:rPr>
      </w:pPr>
    </w:p>
    <w:p w14:paraId="210826D3" w14:textId="77777777" w:rsidR="00D920CA" w:rsidRDefault="00D920CA" w:rsidP="00D920CA">
      <w:pPr>
        <w:pStyle w:val="Heading4"/>
        <w:rPr>
          <w:rFonts w:ascii="Times New Roman" w:eastAsia="Times New Roman" w:hAnsi="Times New Roman" w:cs="Times New Roman"/>
        </w:rPr>
      </w:pPr>
      <w:r>
        <w:rPr>
          <w:rFonts w:ascii="Times New Roman" w:eastAsia="Times New Roman" w:hAnsi="Times New Roman" w:cs="Times New Roman"/>
        </w:rPr>
        <w:t>The Role of the Ballot is to vote for the debater that both counters the Hegemonic discourse and supports a system that procedurally prevents normalization and system of ideology that entrench oppressive structures. We must challenge them.</w:t>
      </w:r>
    </w:p>
    <w:p w14:paraId="50C6248C" w14:textId="77777777" w:rsidR="00D920CA" w:rsidRDefault="00D920CA" w:rsidP="00D920CA">
      <w:pPr>
        <w:rPr>
          <w:rFonts w:ascii="Times New Roman" w:eastAsia="Times New Roman" w:hAnsi="Times New Roman" w:cs="Times New Roman"/>
        </w:rPr>
      </w:pPr>
      <w:r>
        <w:rPr>
          <w:rFonts w:ascii="Times New Roman" w:eastAsia="Times New Roman" w:hAnsi="Times New Roman" w:cs="Times New Roman"/>
          <w:b/>
          <w:sz w:val="26"/>
          <w:szCs w:val="26"/>
        </w:rPr>
        <w:t>Kirker</w:t>
      </w:r>
      <w:r>
        <w:rPr>
          <w:rFonts w:ascii="Times New Roman" w:eastAsia="Times New Roman" w:hAnsi="Times New Roman" w:cs="Times New Roman"/>
          <w:sz w:val="16"/>
          <w:szCs w:val="16"/>
        </w:rPr>
        <w:t>, Jessica. “Professional Friction: Racialized Discourse And The Practice Of Teaching Art.” Journal of Social Theory in Art Education.</w:t>
      </w:r>
      <w:r>
        <w:rPr>
          <w:rFonts w:ascii="Times New Roman" w:eastAsia="Times New Roman" w:hAnsi="Times New Roman" w:cs="Times New Roman"/>
        </w:rPr>
        <w:t xml:space="preserve"> </w:t>
      </w:r>
      <w:r>
        <w:rPr>
          <w:rFonts w:ascii="Times New Roman" w:eastAsia="Times New Roman" w:hAnsi="Times New Roman" w:cs="Times New Roman"/>
          <w:b/>
          <w:sz w:val="26"/>
          <w:szCs w:val="26"/>
        </w:rPr>
        <w:t>2017</w:t>
      </w:r>
      <w:r>
        <w:rPr>
          <w:rFonts w:ascii="Times New Roman" w:eastAsia="Times New Roman" w:hAnsi="Times New Roman" w:cs="Times New Roman"/>
        </w:rPr>
        <w:t xml:space="preserve">. </w:t>
      </w:r>
      <w:r>
        <w:rPr>
          <w:rFonts w:ascii="Times New Roman" w:eastAsia="Times New Roman" w:hAnsi="Times New Roman" w:cs="Times New Roman"/>
          <w:sz w:val="16"/>
          <w:szCs w:val="16"/>
        </w:rPr>
        <w:t>Web. October 13, 2021. .</w:t>
      </w:r>
      <w:r>
        <w:rPr>
          <w:rFonts w:ascii="Times New Roman" w:eastAsia="Times New Roman" w:hAnsi="Times New Roman" w:cs="Times New Roman"/>
        </w:rPr>
        <w:t xml:space="preserve"> </w:t>
      </w:r>
    </w:p>
    <w:p w14:paraId="5C74FC07" w14:textId="77777777" w:rsidR="00D920CA" w:rsidRDefault="00D920CA" w:rsidP="00D920CA">
      <w:pPr>
        <w:rPr>
          <w:rFonts w:ascii="Times New Roman" w:eastAsia="Times New Roman" w:hAnsi="Times New Roman" w:cs="Times New Roman"/>
          <w:b/>
          <w:u w:val="single"/>
        </w:rPr>
      </w:pPr>
      <w:r>
        <w:rPr>
          <w:rFonts w:ascii="Times New Roman" w:eastAsia="Times New Roman" w:hAnsi="Times New Roman" w:cs="Times New Roman"/>
          <w:sz w:val="14"/>
          <w:szCs w:val="14"/>
        </w:rPr>
        <w:t xml:space="preserve">Language is crucial in situating our selves and others. </w:t>
      </w:r>
      <w:r>
        <w:rPr>
          <w:rFonts w:ascii="Times New Roman" w:eastAsia="Times New Roman" w:hAnsi="Times New Roman" w:cs="Times New Roman"/>
          <w:b/>
          <w:highlight w:val="cyan"/>
          <w:u w:val="single"/>
        </w:rPr>
        <w:t>Discursive patterns create alliances or factions, establish hierarchies, and subjugate individuals or groups</w:t>
      </w:r>
      <w:r>
        <w:rPr>
          <w:rFonts w:ascii="Times New Roman" w:eastAsia="Times New Roman" w:hAnsi="Times New Roman" w:cs="Times New Roman"/>
          <w:b/>
          <w:u w:val="single"/>
        </w:rPr>
        <w:t>.</w:t>
      </w:r>
      <w:r>
        <w:rPr>
          <w:rFonts w:ascii="Times New Roman" w:eastAsia="Times New Roman" w:hAnsi="Times New Roman" w:cs="Times New Roman"/>
          <w:sz w:val="14"/>
          <w:szCs w:val="14"/>
        </w:rPr>
        <w:t xml:space="preserve"> In this autoethnographic study, I consider how I, as a White woman teaching art, participate in, maneuver, and manipulate spoken and unspoken racialized discourses within the context of a high school with a diverse population of students. Through the data collection process of journaling over one school year, I recorded reflections on conversations, speeches, and written communication with, between, and regarding teachers, students, parents, and school administrators. I employed discourse analysis on these texts and draw upon Critical Race Theory and Whiteness Studies to examine the discourses that govern the school and inform its social conventions as manifested in my professional identity as it intersects with various collegial spaces. I also show the value in performing an autoethnography as a way to evolve as a social justice educator and scholar as well as a means to give voice to teachers’ stories so that we can render visible the way radicalized discourses and discords they create can shape the daily practice of teaching art. </w:t>
      </w:r>
      <w:r>
        <w:rPr>
          <w:rFonts w:ascii="Times New Roman" w:eastAsia="Times New Roman" w:hAnsi="Times New Roman" w:cs="Times New Roman"/>
          <w:b/>
          <w:u w:val="single"/>
        </w:rPr>
        <w:t xml:space="preserve">Discussions of racial discrimination often only exist as history lessons, but the lessons taught throughout U.S. schools about racial identity are deeply embedded within the daily practices of all members of a school community. </w:t>
      </w:r>
      <w:r>
        <w:rPr>
          <w:rFonts w:ascii="Times New Roman" w:eastAsia="Times New Roman" w:hAnsi="Times New Roman" w:cs="Times New Roman"/>
          <w:sz w:val="14"/>
          <w:szCs w:val="14"/>
        </w:rPr>
        <w:t xml:space="preserve">Racial identities are established on a daily basis through (seemingly) casual interactions and microagressions between teachers, students, parents, and administrators. The discourses that position and subjugate individuals can be as simple as an informal email or a casual hallway conversation to more public approaches like disciplinary hearings or faculty meetings. These messages establish relationships of sameness or difference, power or subordination, and allegiance or contention. Beyond the interactions of daily personal relationships, </w:t>
      </w:r>
      <w:r>
        <w:rPr>
          <w:rFonts w:ascii="Times New Roman" w:eastAsia="Times New Roman" w:hAnsi="Times New Roman" w:cs="Times New Roman"/>
          <w:b/>
          <w:u w:val="single"/>
        </w:rPr>
        <w:t xml:space="preserve">there are </w:t>
      </w:r>
      <w:r>
        <w:rPr>
          <w:rFonts w:ascii="Times New Roman" w:eastAsia="Times New Roman" w:hAnsi="Times New Roman" w:cs="Times New Roman"/>
          <w:b/>
          <w:highlight w:val="cyan"/>
          <w:u w:val="single"/>
        </w:rPr>
        <w:t>normalizing</w:t>
      </w:r>
      <w:r>
        <w:rPr>
          <w:rFonts w:ascii="Times New Roman" w:eastAsia="Times New Roman" w:hAnsi="Times New Roman" w:cs="Times New Roman"/>
          <w:b/>
          <w:u w:val="single"/>
        </w:rPr>
        <w:t xml:space="preserve"> school </w:t>
      </w:r>
      <w:r>
        <w:rPr>
          <w:rFonts w:ascii="Times New Roman" w:eastAsia="Times New Roman" w:hAnsi="Times New Roman" w:cs="Times New Roman"/>
          <w:b/>
          <w:highlight w:val="cyan"/>
          <w:u w:val="single"/>
        </w:rPr>
        <w:t>practices</w:t>
      </w:r>
      <w:r>
        <w:rPr>
          <w:rFonts w:ascii="Times New Roman" w:eastAsia="Times New Roman" w:hAnsi="Times New Roman" w:cs="Times New Roman"/>
          <w:b/>
          <w:u w:val="single"/>
        </w:rPr>
        <w:t xml:space="preserve">; ways of doing things, guiding principles, and procedures, that </w:t>
      </w:r>
      <w:r>
        <w:rPr>
          <w:rFonts w:ascii="Times New Roman" w:eastAsia="Times New Roman" w:hAnsi="Times New Roman" w:cs="Times New Roman"/>
          <w:b/>
          <w:highlight w:val="cyan"/>
          <w:u w:val="single"/>
        </w:rPr>
        <w:t>define and shape parties in relationship</w:t>
      </w:r>
      <w:r>
        <w:rPr>
          <w:rFonts w:ascii="Times New Roman" w:eastAsia="Times New Roman" w:hAnsi="Times New Roman" w:cs="Times New Roman"/>
          <w:b/>
          <w:u w:val="single"/>
        </w:rPr>
        <w:t xml:space="preserve"> to each other as well as </w:t>
      </w:r>
      <w:r>
        <w:rPr>
          <w:rFonts w:ascii="Times New Roman" w:eastAsia="Times New Roman" w:hAnsi="Times New Roman" w:cs="Times New Roman"/>
          <w:b/>
          <w:highlight w:val="cyan"/>
          <w:u w:val="single"/>
        </w:rPr>
        <w:t>ascertain</w:t>
      </w:r>
      <w:r>
        <w:rPr>
          <w:rFonts w:ascii="Times New Roman" w:eastAsia="Times New Roman" w:hAnsi="Times New Roman" w:cs="Times New Roman"/>
          <w:b/>
          <w:u w:val="single"/>
        </w:rPr>
        <w:t xml:space="preserve">ing a </w:t>
      </w:r>
      <w:r>
        <w:rPr>
          <w:rFonts w:ascii="Times New Roman" w:eastAsia="Times New Roman" w:hAnsi="Times New Roman" w:cs="Times New Roman"/>
          <w:b/>
          <w:highlight w:val="cyan"/>
          <w:u w:val="single"/>
        </w:rPr>
        <w:t>dominant value system</w:t>
      </w:r>
      <w:r>
        <w:rPr>
          <w:rFonts w:ascii="Times New Roman" w:eastAsia="Times New Roman" w:hAnsi="Times New Roman" w:cs="Times New Roman"/>
          <w:b/>
          <w:u w:val="single"/>
        </w:rPr>
        <w:t xml:space="preserve"> over the school context. </w:t>
      </w:r>
      <w:r>
        <w:rPr>
          <w:rFonts w:ascii="Times New Roman" w:eastAsia="Times New Roman" w:hAnsi="Times New Roman" w:cs="Times New Roman"/>
          <w:b/>
          <w:highlight w:val="cyan"/>
          <w:u w:val="single"/>
        </w:rPr>
        <w:t>Rules</w:t>
      </w:r>
      <w:r>
        <w:rPr>
          <w:rFonts w:ascii="Times New Roman" w:eastAsia="Times New Roman" w:hAnsi="Times New Roman" w:cs="Times New Roman"/>
          <w:b/>
          <w:u w:val="single"/>
        </w:rPr>
        <w:t xml:space="preserve"> as well as social norms are </w:t>
      </w:r>
      <w:r>
        <w:rPr>
          <w:rFonts w:ascii="Times New Roman" w:eastAsia="Times New Roman" w:hAnsi="Times New Roman" w:cs="Times New Roman"/>
          <w:b/>
          <w:highlight w:val="cyan"/>
          <w:u w:val="single"/>
        </w:rPr>
        <w:t>communicated</w:t>
      </w:r>
      <w:r>
        <w:rPr>
          <w:rFonts w:ascii="Times New Roman" w:eastAsia="Times New Roman" w:hAnsi="Times New Roman" w:cs="Times New Roman"/>
          <w:b/>
          <w:u w:val="single"/>
        </w:rPr>
        <w:t xml:space="preserve"> through highly </w:t>
      </w:r>
      <w:r>
        <w:rPr>
          <w:rFonts w:ascii="Times New Roman" w:eastAsia="Times New Roman" w:hAnsi="Times New Roman" w:cs="Times New Roman"/>
          <w:b/>
          <w:highlight w:val="cyan"/>
          <w:u w:val="single"/>
        </w:rPr>
        <w:t>visible</w:t>
      </w:r>
      <w:r>
        <w:rPr>
          <w:rFonts w:ascii="Times New Roman" w:eastAsia="Times New Roman" w:hAnsi="Times New Roman" w:cs="Times New Roman"/>
          <w:b/>
          <w:u w:val="single"/>
        </w:rPr>
        <w:t xml:space="preserve"> social etiquette </w:t>
      </w:r>
      <w:r>
        <w:rPr>
          <w:rFonts w:ascii="Times New Roman" w:eastAsia="Times New Roman" w:hAnsi="Times New Roman" w:cs="Times New Roman"/>
          <w:b/>
          <w:highlight w:val="cyan"/>
          <w:u w:val="single"/>
        </w:rPr>
        <w:t>conventions</w:t>
      </w:r>
      <w:r>
        <w:rPr>
          <w:rFonts w:ascii="Times New Roman" w:eastAsia="Times New Roman" w:hAnsi="Times New Roman" w:cs="Times New Roman"/>
          <w:b/>
          <w:u w:val="single"/>
        </w:rPr>
        <w:t xml:space="preserve"> as well as </w:t>
      </w:r>
      <w:r>
        <w:rPr>
          <w:rFonts w:ascii="Times New Roman" w:eastAsia="Times New Roman" w:hAnsi="Times New Roman" w:cs="Times New Roman"/>
          <w:b/>
          <w:highlight w:val="cyan"/>
          <w:u w:val="single"/>
        </w:rPr>
        <w:t xml:space="preserve">formalized </w:t>
      </w:r>
      <w:r>
        <w:rPr>
          <w:rFonts w:ascii="Times New Roman" w:eastAsia="Times New Roman" w:hAnsi="Times New Roman" w:cs="Times New Roman"/>
          <w:b/>
          <w:u w:val="single"/>
        </w:rPr>
        <w:t xml:space="preserve">policies and </w:t>
      </w:r>
      <w:r>
        <w:rPr>
          <w:rFonts w:ascii="Times New Roman" w:eastAsia="Times New Roman" w:hAnsi="Times New Roman" w:cs="Times New Roman"/>
          <w:b/>
          <w:highlight w:val="cyan"/>
          <w:u w:val="single"/>
        </w:rPr>
        <w:t>legislation</w:t>
      </w:r>
      <w:r>
        <w:rPr>
          <w:rFonts w:ascii="Times New Roman" w:eastAsia="Times New Roman" w:hAnsi="Times New Roman" w:cs="Times New Roman"/>
          <w:b/>
          <w:u w:val="single"/>
        </w:rPr>
        <w:t xml:space="preserve"> (Hodge &amp; Kress, 1988). The </w:t>
      </w:r>
      <w:r>
        <w:rPr>
          <w:rFonts w:ascii="Times New Roman" w:eastAsia="Times New Roman" w:hAnsi="Times New Roman" w:cs="Times New Roman"/>
          <w:b/>
          <w:highlight w:val="cyan"/>
          <w:u w:val="single"/>
        </w:rPr>
        <w:t xml:space="preserve">discourses that define these </w:t>
      </w:r>
      <w:r>
        <w:rPr>
          <w:rFonts w:ascii="Times New Roman" w:eastAsia="Times New Roman" w:hAnsi="Times New Roman" w:cs="Times New Roman"/>
          <w:b/>
          <w:u w:val="single"/>
        </w:rPr>
        <w:t xml:space="preserve">rules are often structured to </w:t>
      </w:r>
      <w:r>
        <w:rPr>
          <w:rFonts w:ascii="Times New Roman" w:eastAsia="Times New Roman" w:hAnsi="Times New Roman" w:cs="Times New Roman"/>
          <w:b/>
          <w:highlight w:val="cyan"/>
          <w:u w:val="single"/>
        </w:rPr>
        <w:t>ensure dominant parties remain unchallenged</w:t>
      </w:r>
      <w:r>
        <w:rPr>
          <w:rFonts w:ascii="Times New Roman" w:eastAsia="Times New Roman" w:hAnsi="Times New Roman" w:cs="Times New Roman"/>
          <w:b/>
          <w:u w:val="single"/>
        </w:rPr>
        <w:t xml:space="preserve"> (Hodge &amp; Kress, 1988). In the context of U.S. schools, </w:t>
      </w:r>
      <w:r>
        <w:rPr>
          <w:rFonts w:ascii="Times New Roman" w:eastAsia="Times New Roman" w:hAnsi="Times New Roman" w:cs="Times New Roman"/>
          <w:b/>
          <w:highlight w:val="cyan"/>
          <w:u w:val="single"/>
        </w:rPr>
        <w:t>censorship</w:t>
      </w:r>
      <w:r>
        <w:rPr>
          <w:rFonts w:ascii="Times New Roman" w:eastAsia="Times New Roman" w:hAnsi="Times New Roman" w:cs="Times New Roman"/>
          <w:b/>
          <w:u w:val="single"/>
        </w:rPr>
        <w:t xml:space="preserve"> of speech or imagery, </w:t>
      </w:r>
      <w:r>
        <w:rPr>
          <w:rFonts w:ascii="Times New Roman" w:eastAsia="Times New Roman" w:hAnsi="Times New Roman" w:cs="Times New Roman"/>
          <w:b/>
          <w:highlight w:val="cyan"/>
          <w:u w:val="single"/>
        </w:rPr>
        <w:t>management tactics, and disciplinary policies</w:t>
      </w:r>
      <w:r>
        <w:rPr>
          <w:rFonts w:ascii="Times New Roman" w:eastAsia="Times New Roman" w:hAnsi="Times New Roman" w:cs="Times New Roman"/>
          <w:b/>
          <w:u w:val="single"/>
        </w:rPr>
        <w:t xml:space="preserve"> are often designed to </w:t>
      </w:r>
      <w:r>
        <w:rPr>
          <w:rFonts w:ascii="Times New Roman" w:eastAsia="Times New Roman" w:hAnsi="Times New Roman" w:cs="Times New Roman"/>
          <w:b/>
          <w:highlight w:val="cyan"/>
          <w:u w:val="single"/>
        </w:rPr>
        <w:t>fit the interests</w:t>
      </w:r>
      <w:r>
        <w:rPr>
          <w:rFonts w:ascii="Times New Roman" w:eastAsia="Times New Roman" w:hAnsi="Times New Roman" w:cs="Times New Roman"/>
          <w:b/>
          <w:u w:val="single"/>
        </w:rPr>
        <w:t xml:space="preserve"> and desires of </w:t>
      </w:r>
      <w:r>
        <w:rPr>
          <w:rFonts w:ascii="Times New Roman" w:eastAsia="Times New Roman" w:hAnsi="Times New Roman" w:cs="Times New Roman"/>
          <w:b/>
          <w:highlight w:val="cyan"/>
          <w:u w:val="single"/>
        </w:rPr>
        <w:t>dominant</w:t>
      </w:r>
      <w:r>
        <w:rPr>
          <w:rFonts w:ascii="Times New Roman" w:eastAsia="Times New Roman" w:hAnsi="Times New Roman" w:cs="Times New Roman"/>
          <w:b/>
          <w:u w:val="single"/>
        </w:rPr>
        <w:t xml:space="preserve"> White </w:t>
      </w:r>
      <w:r>
        <w:rPr>
          <w:rFonts w:ascii="Times New Roman" w:eastAsia="Times New Roman" w:hAnsi="Times New Roman" w:cs="Times New Roman"/>
          <w:b/>
          <w:highlight w:val="cyan"/>
          <w:u w:val="single"/>
        </w:rPr>
        <w:t>educational leaders</w:t>
      </w:r>
      <w:r>
        <w:rPr>
          <w:rFonts w:ascii="Times New Roman" w:eastAsia="Times New Roman" w:hAnsi="Times New Roman" w:cs="Times New Roman"/>
          <w:b/>
          <w:u w:val="single"/>
        </w:rPr>
        <w:t>.</w:t>
      </w:r>
    </w:p>
    <w:p w14:paraId="0EF58B56" w14:textId="77777777" w:rsidR="00D920CA" w:rsidRDefault="00D920CA" w:rsidP="00D920CA">
      <w:pPr>
        <w:rPr>
          <w:rFonts w:ascii="Times New Roman" w:eastAsia="Times New Roman" w:hAnsi="Times New Roman" w:cs="Times New Roman"/>
        </w:rPr>
      </w:pPr>
    </w:p>
    <w:p w14:paraId="7CEF2034" w14:textId="77777777" w:rsidR="00D920CA" w:rsidRDefault="00D920CA" w:rsidP="00D920CA">
      <w:pPr>
        <w:pStyle w:val="Heading3"/>
        <w:rPr>
          <w:rFonts w:ascii="Times New Roman" w:eastAsia="Times New Roman" w:hAnsi="Times New Roman" w:cs="Times New Roman"/>
        </w:rPr>
      </w:pPr>
      <w:r>
        <w:br w:type="page"/>
      </w:r>
      <w:r>
        <w:rPr>
          <w:rFonts w:ascii="Times New Roman" w:eastAsia="Times New Roman" w:hAnsi="Times New Roman" w:cs="Times New Roman"/>
        </w:rPr>
        <w:t>Part 2 is Offense</w:t>
      </w:r>
    </w:p>
    <w:p w14:paraId="7CB37368" w14:textId="77777777" w:rsidR="00D920CA" w:rsidRDefault="00D920CA" w:rsidP="00D920CA">
      <w:pPr>
        <w:pStyle w:val="Heading4"/>
        <w:numPr>
          <w:ilvl w:val="0"/>
          <w:numId w:val="12"/>
        </w:numPr>
        <w:tabs>
          <w:tab w:val="num" w:pos="720"/>
        </w:tabs>
        <w:rPr>
          <w:rFonts w:ascii="Times New Roman" w:eastAsia="Times New Roman" w:hAnsi="Times New Roman" w:cs="Times New Roman"/>
        </w:rPr>
      </w:pPr>
      <w:r>
        <w:rPr>
          <w:rFonts w:ascii="Times New Roman" w:eastAsia="Times New Roman" w:hAnsi="Times New Roman" w:cs="Times New Roman"/>
        </w:rPr>
        <w:t>Limiting the right to strike masks over the violence perpetuated by capitalism and collusion of the state</w:t>
      </w:r>
    </w:p>
    <w:p w14:paraId="0B5F5B30" w14:textId="77777777" w:rsidR="00D920CA" w:rsidRDefault="00D920CA" w:rsidP="00D920CA">
      <w:pPr>
        <w:rPr>
          <w:rFonts w:ascii="Times New Roman" w:eastAsia="Times New Roman" w:hAnsi="Times New Roman" w:cs="Times New Roman"/>
        </w:rPr>
      </w:pPr>
      <w:r>
        <w:rPr>
          <w:rFonts w:ascii="Times New Roman" w:eastAsia="Times New Roman" w:hAnsi="Times New Roman" w:cs="Times New Roman"/>
        </w:rPr>
        <w:t xml:space="preserve">Marc </w:t>
      </w:r>
      <w:r>
        <w:rPr>
          <w:rFonts w:ascii="Times New Roman" w:eastAsia="Times New Roman" w:hAnsi="Times New Roman" w:cs="Times New Roman"/>
          <w:b/>
          <w:sz w:val="26"/>
          <w:szCs w:val="26"/>
        </w:rPr>
        <w:t>Crépon</w:t>
      </w:r>
      <w:r>
        <w:rPr>
          <w:rFonts w:ascii="Times New Roman" w:eastAsia="Times New Roman" w:hAnsi="Times New Roman" w:cs="Times New Roman"/>
        </w:rPr>
        <w:t>, 20</w:t>
      </w:r>
      <w:r>
        <w:rPr>
          <w:rFonts w:ascii="Times New Roman" w:eastAsia="Times New Roman" w:hAnsi="Times New Roman" w:cs="Times New Roman"/>
          <w:b/>
          <w:sz w:val="26"/>
          <w:szCs w:val="26"/>
        </w:rPr>
        <w:t>19</w:t>
      </w:r>
      <w:r>
        <w:rPr>
          <w:rFonts w:ascii="Times New Roman" w:eastAsia="Times New Roman" w:hAnsi="Times New Roman" w:cs="Times New Roman"/>
        </w:rPr>
        <w:t xml:space="preserve">, </w:t>
      </w:r>
      <w:r>
        <w:rPr>
          <w:rFonts w:ascii="Times New Roman" w:eastAsia="Times New Roman" w:hAnsi="Times New Roman" w:cs="Times New Roman"/>
          <w:sz w:val="16"/>
          <w:szCs w:val="16"/>
        </w:rPr>
        <w:t>Professor of Philosophy at the Ecole Normale Superieure and director of research at the Archives Husserl, National Center for Scientific Research. The Right to Strike and Legal War in Walter Benjamin’s ‘Toward the Critique of Violence’. Translation by Micol Bez. Critical Times (2019) 2 (2): 252–260. https://read.dukeupress.edu/critical-times/article/2/2/252/141479/The-Right-to-Strike-and-Legal-War-in-Walter</w:t>
      </w:r>
    </w:p>
    <w:p w14:paraId="643A0465" w14:textId="77777777" w:rsidR="00D920CA" w:rsidRDefault="00D920CA" w:rsidP="00D920CA">
      <w:pPr>
        <w:rPr>
          <w:rFonts w:ascii="Times New Roman" w:eastAsia="Times New Roman" w:hAnsi="Times New Roman" w:cs="Times New Roman"/>
        </w:rPr>
      </w:pPr>
      <w:r>
        <w:rPr>
          <w:rFonts w:ascii="Times New Roman" w:eastAsia="Times New Roman" w:hAnsi="Times New Roman" w:cs="Times New Roman"/>
        </w:rPr>
        <w:t xml:space="preserve">Let us return to the place that the right to strike occupies within class struggle. To begin with, the very idea of such a struggle implies certain forms of violence. The strike could then be understood as one of the recognizable forms that this violence can take. However, </w:t>
      </w:r>
      <w:r>
        <w:rPr>
          <w:rFonts w:ascii="Times New Roman" w:eastAsia="Times New Roman" w:hAnsi="Times New Roman" w:cs="Times New Roman"/>
          <w:b/>
          <w:u w:val="single"/>
        </w:rPr>
        <w:t xml:space="preserve">this analytical framework is undermined as soon as this form of violence becomes </w:t>
      </w:r>
      <w:r>
        <w:rPr>
          <w:rFonts w:ascii="Times New Roman" w:eastAsia="Times New Roman" w:hAnsi="Times New Roman" w:cs="Times New Roman"/>
          <w:b/>
          <w:highlight w:val="cyan"/>
          <w:u w:val="single"/>
        </w:rPr>
        <w:t>regulated</w:t>
      </w:r>
      <w:r>
        <w:rPr>
          <w:rFonts w:ascii="Times New Roman" w:eastAsia="Times New Roman" w:hAnsi="Times New Roman" w:cs="Times New Roman"/>
          <w:b/>
          <w:u w:val="single"/>
        </w:rPr>
        <w:t xml:space="preserve"> by a “</w:t>
      </w:r>
      <w:r>
        <w:rPr>
          <w:rFonts w:ascii="Times New Roman" w:eastAsia="Times New Roman" w:hAnsi="Times New Roman" w:cs="Times New Roman"/>
          <w:b/>
          <w:highlight w:val="cyan"/>
          <w:u w:val="single"/>
        </w:rPr>
        <w:t>right to strike</w:t>
      </w:r>
      <w:r>
        <w:rPr>
          <w:rFonts w:ascii="Times New Roman" w:eastAsia="Times New Roman" w:hAnsi="Times New Roman" w:cs="Times New Roman"/>
          <w:b/>
          <w:u w:val="single"/>
        </w:rPr>
        <w:t xml:space="preserve">,” such as the one recognized by law in France in 1864. What this recognition engages is, in fact, the will of the state to control the possible “violence” of the strike. Thus, the “right” of the right to strike appears as </w:t>
      </w:r>
      <w:r>
        <w:rPr>
          <w:rFonts w:ascii="Times New Roman" w:eastAsia="Times New Roman" w:hAnsi="Times New Roman" w:cs="Times New Roman"/>
          <w:b/>
          <w:highlight w:val="cyan"/>
          <w:u w:val="single"/>
        </w:rPr>
        <w:t>the best, if not the only, way for the state to circumscribe</w:t>
      </w:r>
      <w:r>
        <w:rPr>
          <w:rFonts w:ascii="Times New Roman" w:eastAsia="Times New Roman" w:hAnsi="Times New Roman" w:cs="Times New Roman"/>
          <w:b/>
          <w:u w:val="single"/>
        </w:rPr>
        <w:t xml:space="preserve"> within (and via) the law the relative </w:t>
      </w:r>
      <w:r>
        <w:rPr>
          <w:rFonts w:ascii="Times New Roman" w:eastAsia="Times New Roman" w:hAnsi="Times New Roman" w:cs="Times New Roman"/>
          <w:b/>
          <w:highlight w:val="cyan"/>
          <w:u w:val="single"/>
        </w:rPr>
        <w:t>violence of class struggles</w:t>
      </w:r>
      <w:r>
        <w:rPr>
          <w:rFonts w:ascii="Times New Roman" w:eastAsia="Times New Roman" w:hAnsi="Times New Roman" w:cs="Times New Roman"/>
          <w:b/>
          <w:u w:val="single"/>
        </w:rPr>
        <w:t>.</w:t>
      </w:r>
      <w:r>
        <w:rPr>
          <w:rFonts w:ascii="Times New Roman" w:eastAsia="Times New Roman" w:hAnsi="Times New Roman" w:cs="Times New Roman"/>
        </w:rPr>
        <w:t xml:space="preserve"> We might consider this to be the perfect illustration of the aforementioned hypothesis. Yet, there are two lines of questioning that destabilize this hypothesis that we would do well to consider. </w:t>
      </w:r>
    </w:p>
    <w:p w14:paraId="20C78D3B" w14:textId="77777777" w:rsidR="00D920CA" w:rsidRDefault="00D920CA" w:rsidP="00D920CA">
      <w:pPr>
        <w:rPr>
          <w:rFonts w:ascii="Times New Roman" w:eastAsia="Times New Roman" w:hAnsi="Times New Roman" w:cs="Times New Roman"/>
          <w:sz w:val="14"/>
          <w:szCs w:val="14"/>
        </w:rPr>
      </w:pPr>
      <w:r>
        <w:rPr>
          <w:rFonts w:ascii="Times New Roman" w:eastAsia="Times New Roman" w:hAnsi="Times New Roman" w:cs="Times New Roman"/>
          <w:sz w:val="14"/>
          <w:szCs w:val="14"/>
        </w:rPr>
        <w:t xml:space="preserve">First, is it legitimate to present the strike as a form of violence? Who has a vested interest in such a representation?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Benjamin dedicates a set of complementary analyses in §13 of his essay. Here, again, we are faced with a question of limits. What is at stake is the possibility for a certain type of strike (the proletarian general strike) to exceed the limits of the right to strike— turning, in other words, the right to strike against the law itself. The phenomenon is that of an autoimmune process, in which the right to strike that is meant to protect the law against the possible violence of class struggles is transformed into a means for the destruction of the law. The difference between the two types of strikes is nevertheless introduced with a condition: “The validity of this statement, however, is not unrestricted because it is not unconditional,” notes Benjamin in §7. We would be mistaken in believing that the right to strike is granted and guaranteed unconditionally. Rather, it is structurally subjected to a conflict of interpretations, those of the workers, on the one hand, and of the state on the other. </w:t>
      </w:r>
      <w:r>
        <w:rPr>
          <w:rFonts w:ascii="Times New Roman" w:eastAsia="Times New Roman" w:hAnsi="Times New Roman" w:cs="Times New Roman"/>
          <w:b/>
          <w:u w:val="single"/>
        </w:rPr>
        <w:t>From the point of view of the state, the partial strike cannot under any circumstance be understood as a right to exercise violence, but rather as the right to extract oneself from a preexisting (and verifiable) violence: that of the employer. In this sense, the partial strike should be considered a nonviolent action, what Benjamin named a “pure means.”</w:t>
      </w:r>
    </w:p>
    <w:p w14:paraId="2281D18C" w14:textId="77777777" w:rsidR="00D920CA" w:rsidRDefault="00D920CA" w:rsidP="00D920CA">
      <w:pPr>
        <w:rPr>
          <w:rFonts w:ascii="Times New Roman" w:eastAsia="Times New Roman" w:hAnsi="Times New Roman" w:cs="Times New Roman"/>
          <w:sz w:val="14"/>
          <w:szCs w:val="14"/>
        </w:rPr>
      </w:pPr>
      <w:r>
        <w:rPr>
          <w:rFonts w:ascii="Times New Roman" w:eastAsia="Times New Roman" w:hAnsi="Times New Roman" w:cs="Times New Roman"/>
          <w:sz w:val="14"/>
          <w:szCs w:val="14"/>
        </w:rPr>
        <w:t xml:space="preserve">The interpretations diverge on two main points. The first clearly depends on the alleged “violence of the employer,” a predicate that begs the question: Who might have the authority to recognize such violence? Evidently it is not the employer. The danger is that the state would similarly lack the incentive to make such a judgment call. It is nearly impossible, in fact, to find a single instance of a strike in which this recognition of violence was not subject to considerable controversy. </w:t>
      </w:r>
      <w:r>
        <w:rPr>
          <w:rFonts w:ascii="Times New Roman" w:eastAsia="Times New Roman" w:hAnsi="Times New Roman" w:cs="Times New Roman"/>
          <w:b/>
          <w:u w:val="single"/>
        </w:rPr>
        <w:t xml:space="preserve">The </w:t>
      </w:r>
      <w:r>
        <w:rPr>
          <w:rFonts w:ascii="Times New Roman" w:eastAsia="Times New Roman" w:hAnsi="Times New Roman" w:cs="Times New Roman"/>
          <w:b/>
          <w:highlight w:val="cyan"/>
          <w:u w:val="single"/>
        </w:rPr>
        <w:t>political game</w:t>
      </w:r>
      <w:r>
        <w:rPr>
          <w:rFonts w:ascii="Times New Roman" w:eastAsia="Times New Roman" w:hAnsi="Times New Roman" w:cs="Times New Roman"/>
          <w:b/>
          <w:u w:val="single"/>
        </w:rPr>
        <w:t xml:space="preserve"> is thus the following: </w:t>
      </w:r>
      <w:r>
        <w:rPr>
          <w:rFonts w:ascii="Times New Roman" w:eastAsia="Times New Roman" w:hAnsi="Times New Roman" w:cs="Times New Roman"/>
          <w:b/>
          <w:highlight w:val="cyan"/>
          <w:u w:val="single"/>
        </w:rPr>
        <w:t>the state legislated the right to strike</w:t>
      </w:r>
      <w:r>
        <w:rPr>
          <w:rFonts w:ascii="Times New Roman" w:eastAsia="Times New Roman" w:hAnsi="Times New Roman" w:cs="Times New Roman"/>
          <w:b/>
          <w:u w:val="single"/>
        </w:rPr>
        <w:t xml:space="preserve"> in order </w:t>
      </w:r>
      <w:r>
        <w:rPr>
          <w:rFonts w:ascii="Times New Roman" w:eastAsia="Times New Roman" w:hAnsi="Times New Roman" w:cs="Times New Roman"/>
          <w:b/>
          <w:highlight w:val="cyan"/>
          <w:u w:val="single"/>
        </w:rPr>
        <w:t>to contain class struggles</w:t>
      </w:r>
      <w:r>
        <w:rPr>
          <w:rFonts w:ascii="Times New Roman" w:eastAsia="Times New Roman" w:hAnsi="Times New Roman" w:cs="Times New Roman"/>
          <w:b/>
          <w:u w:val="single"/>
        </w:rPr>
        <w:t xml:space="preserve">, with the </w:t>
      </w:r>
      <w:r>
        <w:rPr>
          <w:rFonts w:ascii="Times New Roman" w:eastAsia="Times New Roman" w:hAnsi="Times New Roman" w:cs="Times New Roman"/>
          <w:b/>
          <w:highlight w:val="cyan"/>
          <w:u w:val="single"/>
        </w:rPr>
        <w:t>condition that workers must have “good reason”</w:t>
      </w:r>
      <w:r>
        <w:rPr>
          <w:rFonts w:ascii="Times New Roman" w:eastAsia="Times New Roman" w:hAnsi="Times New Roman" w:cs="Times New Roman"/>
          <w:b/>
          <w:u w:val="single"/>
        </w:rPr>
        <w:t xml:space="preserve"> to strike. However, it is </w:t>
      </w:r>
      <w:r>
        <w:rPr>
          <w:rFonts w:ascii="Times New Roman" w:eastAsia="Times New Roman" w:hAnsi="Times New Roman" w:cs="Times New Roman"/>
          <w:b/>
          <w:highlight w:val="cyan"/>
          <w:u w:val="single"/>
        </w:rPr>
        <w:t>unlikely that a state systematically allied with</w:t>
      </w:r>
      <w:r>
        <w:rPr>
          <w:rFonts w:ascii="Times New Roman" w:eastAsia="Times New Roman" w:hAnsi="Times New Roman" w:cs="Times New Roman"/>
          <w:sz w:val="14"/>
          <w:szCs w:val="14"/>
        </w:rPr>
        <w:t xml:space="preserve"> (and accomplice to) </w:t>
      </w:r>
      <w:r>
        <w:rPr>
          <w:rFonts w:ascii="Times New Roman" w:eastAsia="Times New Roman" w:hAnsi="Times New Roman" w:cs="Times New Roman"/>
          <w:b/>
          <w:highlight w:val="cyan"/>
          <w:u w:val="single"/>
        </w:rPr>
        <w:t>employers will ever recognize reasons as good</w:t>
      </w:r>
      <w:r>
        <w:rPr>
          <w:rFonts w:ascii="Times New Roman" w:eastAsia="Times New Roman" w:hAnsi="Times New Roman" w:cs="Times New Roman"/>
          <w:b/>
          <w:u w:val="single"/>
        </w:rPr>
        <w:t xml:space="preserve">, and, as a consequence, it will </w:t>
      </w:r>
      <w:r>
        <w:rPr>
          <w:rFonts w:ascii="Times New Roman" w:eastAsia="Times New Roman" w:hAnsi="Times New Roman" w:cs="Times New Roman"/>
          <w:b/>
          <w:highlight w:val="cyan"/>
          <w:u w:val="single"/>
        </w:rPr>
        <w:t>deem any invocation of the right to strike as illegitimate</w:t>
      </w:r>
      <w:r>
        <w:rPr>
          <w:rFonts w:ascii="Times New Roman" w:eastAsia="Times New Roman" w:hAnsi="Times New Roman" w:cs="Times New Roman"/>
          <w:sz w:val="14"/>
          <w:szCs w:val="14"/>
        </w:rPr>
        <w:t xml:space="preserve">. Workers will therefore be seen as abusing a right granted by the state, and in so doing transforming it into a violent means. On this point, Benjamin’s analyses remain extremely pertinent and profoundly contemporary. They unveil the enduring strategy of governments confronted with a strike (in education, transportation, or healthcare, for example) who, after claiming to understand the reasons for the protest and the grievances of the workers, deny that the arguments constitute sufficient reason for a strike that will likely paralyze this or that sector of the economy. </w:t>
      </w:r>
      <w:r>
        <w:rPr>
          <w:rFonts w:ascii="Times New Roman" w:eastAsia="Times New Roman" w:hAnsi="Times New Roman" w:cs="Times New Roman"/>
          <w:b/>
          <w:highlight w:val="cyan"/>
          <w:u w:val="single"/>
        </w:rPr>
        <w:t>They deny</w:t>
      </w:r>
      <w:r>
        <w:rPr>
          <w:rFonts w:ascii="Times New Roman" w:eastAsia="Times New Roman" w:hAnsi="Times New Roman" w:cs="Times New Roman"/>
          <w:b/>
          <w:u w:val="single"/>
        </w:rPr>
        <w:t xml:space="preserve">, in other words, </w:t>
      </w:r>
      <w:r>
        <w:rPr>
          <w:rFonts w:ascii="Times New Roman" w:eastAsia="Times New Roman" w:hAnsi="Times New Roman" w:cs="Times New Roman"/>
          <w:b/>
          <w:highlight w:val="cyan"/>
          <w:u w:val="single"/>
        </w:rPr>
        <w:t>that the conditions denounced by the workers display an intrinsic violence that justifies the strike</w:t>
      </w:r>
      <w:r>
        <w:rPr>
          <w:rFonts w:ascii="Times New Roman" w:eastAsia="Times New Roman" w:hAnsi="Times New Roman" w:cs="Times New Roman"/>
          <w:sz w:val="14"/>
          <w:szCs w:val="14"/>
        </w:rPr>
        <w:t xml:space="preserve">. Let us note here a point that Benjamin does not mention, but that is part of Sorel’s reflections: this denial inevitably contaminates the (socialist) left once it gains power. What might previously have seemed a good reason to strike when it was the opposition is deemed an insufficient one once it is </w:t>
      </w:r>
      <w:r>
        <w:rPr>
          <w:rFonts w:ascii="Times New Roman" w:eastAsia="Times New Roman" w:hAnsi="Times New Roman" w:cs="Times New Roman"/>
          <w:b/>
          <w:u w:val="single"/>
        </w:rPr>
        <w:t xml:space="preserve">the </w:t>
      </w:r>
      <w:r>
        <w:rPr>
          <w:rFonts w:ascii="Times New Roman" w:eastAsia="Times New Roman" w:hAnsi="Times New Roman" w:cs="Times New Roman"/>
          <w:b/>
          <w:highlight w:val="cyan"/>
          <w:u w:val="single"/>
        </w:rPr>
        <w:t>ruling party</w:t>
      </w:r>
      <w:r>
        <w:rPr>
          <w:rFonts w:ascii="Times New Roman" w:eastAsia="Times New Roman" w:hAnsi="Times New Roman" w:cs="Times New Roman"/>
          <w:sz w:val="14"/>
          <w:szCs w:val="14"/>
        </w:rPr>
        <w:t xml:space="preserve">. </w:t>
      </w:r>
      <w:r>
        <w:rPr>
          <w:rFonts w:ascii="Times New Roman" w:eastAsia="Times New Roman" w:hAnsi="Times New Roman" w:cs="Times New Roman"/>
          <w:b/>
          <w:u w:val="single"/>
        </w:rPr>
        <w:t xml:space="preserve">In the face of popular protest, it </w:t>
      </w:r>
      <w:r>
        <w:rPr>
          <w:rFonts w:ascii="Times New Roman" w:eastAsia="Times New Roman" w:hAnsi="Times New Roman" w:cs="Times New Roman"/>
          <w:b/>
          <w:highlight w:val="cyan"/>
          <w:u w:val="single"/>
        </w:rPr>
        <w:t xml:space="preserve">always invokes a lack of sufficient rationale, allowing it to avoid recognizing the intrinsic violence of a given social or economic situation, or </w:t>
      </w:r>
      <w:r>
        <w:rPr>
          <w:rFonts w:ascii="Times New Roman" w:eastAsia="Times New Roman" w:hAnsi="Times New Roman" w:cs="Times New Roman"/>
          <w:b/>
          <w:u w:val="single"/>
        </w:rPr>
        <w:t xml:space="preserve">of a new </w:t>
      </w:r>
      <w:r>
        <w:rPr>
          <w:rFonts w:ascii="Times New Roman" w:eastAsia="Times New Roman" w:hAnsi="Times New Roman" w:cs="Times New Roman"/>
          <w:b/>
          <w:highlight w:val="cyan"/>
          <w:u w:val="single"/>
        </w:rPr>
        <w:t>policy</w:t>
      </w:r>
      <w:r>
        <w:rPr>
          <w:rFonts w:ascii="Times New Roman" w:eastAsia="Times New Roman" w:hAnsi="Times New Roman" w:cs="Times New Roman"/>
          <w:sz w:val="14"/>
          <w:szCs w:val="14"/>
        </w:rPr>
        <w:t>. And it is because it refuses to see this violence and to take responsibility for it that the left regularly loses workers’ support.</w:t>
      </w:r>
    </w:p>
    <w:p w14:paraId="6950BBC7" w14:textId="77777777" w:rsidR="00D920CA" w:rsidRDefault="00D920CA" w:rsidP="00D920CA">
      <w:pPr>
        <w:rPr>
          <w:rFonts w:ascii="Times New Roman" w:eastAsia="Times New Roman" w:hAnsi="Times New Roman" w:cs="Times New Roman"/>
        </w:rPr>
      </w:pPr>
    </w:p>
    <w:p w14:paraId="5940ABEA" w14:textId="77777777" w:rsidR="00D920CA" w:rsidRDefault="00D920CA" w:rsidP="00D920CA">
      <w:pPr>
        <w:pStyle w:val="Heading4"/>
        <w:numPr>
          <w:ilvl w:val="0"/>
          <w:numId w:val="11"/>
        </w:numPr>
        <w:tabs>
          <w:tab w:val="num" w:pos="360"/>
        </w:tabs>
        <w:ind w:left="0" w:firstLine="0"/>
        <w:rPr>
          <w:rFonts w:ascii="Times New Roman" w:eastAsia="Times New Roman" w:hAnsi="Times New Roman" w:cs="Times New Roman"/>
        </w:rPr>
      </w:pPr>
      <w:r>
        <w:rPr>
          <w:rFonts w:ascii="Times New Roman" w:eastAsia="Times New Roman" w:hAnsi="Times New Roman" w:cs="Times New Roman"/>
        </w:rPr>
        <w:t>Workers are structurally oppressed under unchecked capitalism with no out--the right to strike is an assertion of their freedom against its violation.</w:t>
      </w:r>
    </w:p>
    <w:p w14:paraId="21101C0E" w14:textId="77777777" w:rsidR="00D920CA" w:rsidRDefault="00D920CA" w:rsidP="00D920CA">
      <w:pPr>
        <w:rPr>
          <w:rFonts w:ascii="Times New Roman" w:eastAsia="Times New Roman" w:hAnsi="Times New Roman" w:cs="Times New Roman"/>
          <w:sz w:val="16"/>
          <w:szCs w:val="16"/>
        </w:rPr>
      </w:pPr>
      <w:r>
        <w:rPr>
          <w:rFonts w:ascii="Times New Roman" w:eastAsia="Times New Roman" w:hAnsi="Times New Roman" w:cs="Times New Roman"/>
          <w:b/>
          <w:sz w:val="26"/>
          <w:szCs w:val="26"/>
        </w:rPr>
        <w:t>Gourevitch</w:t>
      </w:r>
      <w:r>
        <w:rPr>
          <w:rFonts w:ascii="Times New Roman" w:eastAsia="Times New Roman" w:hAnsi="Times New Roman" w:cs="Times New Roman"/>
          <w:sz w:val="16"/>
          <w:szCs w:val="16"/>
        </w:rPr>
        <w:t xml:space="preserve">, Alex. “A Radical Defense Of The Right To Strike.” Jacobin. </w:t>
      </w:r>
      <w:r>
        <w:rPr>
          <w:b/>
          <w:sz w:val="26"/>
          <w:szCs w:val="26"/>
        </w:rPr>
        <w:t>2018</w:t>
      </w:r>
      <w:r>
        <w:rPr>
          <w:rFonts w:ascii="Times New Roman" w:eastAsia="Times New Roman" w:hAnsi="Times New Roman" w:cs="Times New Roman"/>
          <w:sz w:val="16"/>
          <w:szCs w:val="16"/>
        </w:rPr>
        <w:t xml:space="preserve"> Web. October 13, 2021.</w:t>
      </w:r>
    </w:p>
    <w:p w14:paraId="02111C15" w14:textId="77777777" w:rsidR="00D920CA" w:rsidRDefault="00D920CA" w:rsidP="00D920CA">
      <w:pPr>
        <w:rPr>
          <w:rFonts w:ascii="Times New Roman" w:eastAsia="Times New Roman" w:hAnsi="Times New Roman" w:cs="Times New Roman"/>
          <w:sz w:val="16"/>
          <w:szCs w:val="16"/>
        </w:rPr>
      </w:pPr>
      <w:r>
        <w:rPr>
          <w:rFonts w:ascii="Times New Roman" w:eastAsia="Times New Roman" w:hAnsi="Times New Roman" w:cs="Times New Roman"/>
          <w:sz w:val="16"/>
          <w:szCs w:val="16"/>
        </w:rPr>
        <w:t>&lt;https://jacobinmag.com/20</w:t>
      </w:r>
      <w:r>
        <w:rPr>
          <w:rFonts w:ascii="Times New Roman" w:eastAsia="Times New Roman" w:hAnsi="Times New Roman" w:cs="Times New Roman"/>
          <w:b/>
          <w:sz w:val="16"/>
          <w:szCs w:val="16"/>
        </w:rPr>
        <w:t>18</w:t>
      </w:r>
      <w:r>
        <w:rPr>
          <w:rFonts w:ascii="Times New Roman" w:eastAsia="Times New Roman" w:hAnsi="Times New Roman" w:cs="Times New Roman"/>
          <w:sz w:val="16"/>
          <w:szCs w:val="16"/>
        </w:rPr>
        <w:t>/07/right-to-strike-freedom-civil-liberties-oppression&gt;.</w:t>
      </w:r>
    </w:p>
    <w:p w14:paraId="656F00AF" w14:textId="77777777" w:rsidR="00D920CA" w:rsidRDefault="00D920CA" w:rsidP="00D920CA">
      <w:pPr>
        <w:rPr>
          <w:rFonts w:ascii="Times New Roman" w:eastAsia="Times New Roman" w:hAnsi="Times New Roman" w:cs="Times New Roman"/>
          <w:b/>
          <w:u w:val="single"/>
        </w:rPr>
      </w:pPr>
      <w:r>
        <w:rPr>
          <w:rFonts w:ascii="Times New Roman" w:eastAsia="Times New Roman" w:hAnsi="Times New Roman" w:cs="Times New Roman"/>
          <w:b/>
          <w:highlight w:val="cyan"/>
          <w:u w:val="single"/>
        </w:rPr>
        <w:t>Class</w:t>
      </w:r>
      <w:r>
        <w:rPr>
          <w:rFonts w:ascii="Times New Roman" w:eastAsia="Times New Roman" w:hAnsi="Times New Roman" w:cs="Times New Roman"/>
          <w:b/>
          <w:u w:val="single"/>
        </w:rPr>
        <w:t xml:space="preserve">-based </w:t>
      </w:r>
      <w:r>
        <w:rPr>
          <w:rFonts w:ascii="Times New Roman" w:eastAsia="Times New Roman" w:hAnsi="Times New Roman" w:cs="Times New Roman"/>
          <w:b/>
          <w:highlight w:val="cyan"/>
          <w:u w:val="single"/>
        </w:rPr>
        <w:t>oppression is inextricable from liberal cap</w:t>
      </w:r>
      <w:r>
        <w:rPr>
          <w:rFonts w:ascii="Times New Roman" w:eastAsia="Times New Roman" w:hAnsi="Times New Roman" w:cs="Times New Roman"/>
          <w:b/>
          <w:u w:val="single"/>
        </w:rPr>
        <w:t xml:space="preserve">italism. While meaningful variation exists across capitalist societies, one of the fundamental unifying facts is this: the </w:t>
      </w:r>
      <w:r>
        <w:rPr>
          <w:rFonts w:ascii="Times New Roman" w:eastAsia="Times New Roman" w:hAnsi="Times New Roman" w:cs="Times New Roman"/>
          <w:b/>
          <w:highlight w:val="cyan"/>
          <w:u w:val="single"/>
        </w:rPr>
        <w:t>majority</w:t>
      </w:r>
      <w:r>
        <w:rPr>
          <w:rFonts w:ascii="Times New Roman" w:eastAsia="Times New Roman" w:hAnsi="Times New Roman" w:cs="Times New Roman"/>
          <w:b/>
          <w:u w:val="single"/>
        </w:rPr>
        <w:t xml:space="preserve"> of able- bodied </w:t>
      </w:r>
      <w:r>
        <w:rPr>
          <w:rFonts w:ascii="Times New Roman" w:eastAsia="Times New Roman" w:hAnsi="Times New Roman" w:cs="Times New Roman"/>
          <w:b/>
          <w:highlight w:val="cyan"/>
          <w:u w:val="single"/>
        </w:rPr>
        <w:t>people are forced to work for</w:t>
      </w:r>
      <w:r>
        <w:rPr>
          <w:rFonts w:ascii="Times New Roman" w:eastAsia="Times New Roman" w:hAnsi="Times New Roman" w:cs="Times New Roman"/>
          <w:b/>
          <w:u w:val="single"/>
        </w:rPr>
        <w:t xml:space="preserve"> members of a relatively </w:t>
      </w:r>
      <w:r>
        <w:rPr>
          <w:rFonts w:ascii="Times New Roman" w:eastAsia="Times New Roman" w:hAnsi="Times New Roman" w:cs="Times New Roman"/>
          <w:b/>
          <w:highlight w:val="cyan"/>
          <w:u w:val="single"/>
        </w:rPr>
        <w:t>small group</w:t>
      </w:r>
      <w:r>
        <w:rPr>
          <w:rFonts w:ascii="Times New Roman" w:eastAsia="Times New Roman" w:hAnsi="Times New Roman" w:cs="Times New Roman"/>
          <w:b/>
          <w:u w:val="single"/>
        </w:rPr>
        <w:t xml:space="preserve">, who dominate </w:t>
      </w:r>
      <w:r>
        <w:rPr>
          <w:rFonts w:ascii="Times New Roman" w:eastAsia="Times New Roman" w:hAnsi="Times New Roman" w:cs="Times New Roman"/>
          <w:b/>
          <w:highlight w:val="cyan"/>
          <w:u w:val="single"/>
        </w:rPr>
        <w:t>control</w:t>
      </w:r>
      <w:r>
        <w:rPr>
          <w:rFonts w:ascii="Times New Roman" w:eastAsia="Times New Roman" w:hAnsi="Times New Roman" w:cs="Times New Roman"/>
          <w:b/>
          <w:u w:val="single"/>
        </w:rPr>
        <w:t xml:space="preserve"> over </w:t>
      </w:r>
      <w:r>
        <w:rPr>
          <w:rFonts w:ascii="Times New Roman" w:eastAsia="Times New Roman" w:hAnsi="Times New Roman" w:cs="Times New Roman"/>
          <w:b/>
          <w:highlight w:val="cyan"/>
          <w:u w:val="single"/>
        </w:rPr>
        <w:t>productive assets</w:t>
      </w:r>
      <w:r>
        <w:rPr>
          <w:rFonts w:ascii="Times New Roman" w:eastAsia="Times New Roman" w:hAnsi="Times New Roman" w:cs="Times New Roman"/>
          <w:b/>
          <w:u w:val="single"/>
        </w:rPr>
        <w:t xml:space="preserve"> and who, thereby, enjoy control over the activities and products of those workers.</w:t>
      </w:r>
      <w:r>
        <w:rPr>
          <w:rFonts w:ascii="Times New Roman" w:eastAsia="Times New Roman" w:hAnsi="Times New Roman" w:cs="Times New Roman"/>
          <w:sz w:val="12"/>
          <w:szCs w:val="12"/>
        </w:rPr>
        <w:t xml:space="preserve"> </w:t>
      </w:r>
      <w:r>
        <w:rPr>
          <w:rFonts w:ascii="Times New Roman" w:eastAsia="Times New Roman" w:hAnsi="Times New Roman" w:cs="Times New Roman"/>
          <w:b/>
          <w:highlight w:val="cyan"/>
          <w:u w:val="single"/>
        </w:rPr>
        <w:t>There are workers</w:t>
      </w:r>
      <w:r>
        <w:rPr>
          <w:rFonts w:ascii="Times New Roman" w:eastAsia="Times New Roman" w:hAnsi="Times New Roman" w:cs="Times New Roman"/>
          <w:b/>
          <w:u w:val="single"/>
        </w:rPr>
        <w:t xml:space="preserve">, and </w:t>
      </w:r>
      <w:r>
        <w:rPr>
          <w:rFonts w:ascii="Times New Roman" w:eastAsia="Times New Roman" w:hAnsi="Times New Roman" w:cs="Times New Roman"/>
          <w:b/>
          <w:highlight w:val="cyan"/>
          <w:u w:val="single"/>
        </w:rPr>
        <w:t>then</w:t>
      </w:r>
      <w:r>
        <w:rPr>
          <w:rFonts w:ascii="Times New Roman" w:eastAsia="Times New Roman" w:hAnsi="Times New Roman" w:cs="Times New Roman"/>
          <w:b/>
          <w:u w:val="single"/>
        </w:rPr>
        <w:t xml:space="preserve"> there are </w:t>
      </w:r>
      <w:r>
        <w:rPr>
          <w:rFonts w:ascii="Times New Roman" w:eastAsia="Times New Roman" w:hAnsi="Times New Roman" w:cs="Times New Roman"/>
          <w:b/>
          <w:highlight w:val="cyan"/>
          <w:u w:val="single"/>
        </w:rPr>
        <w:t>owners and their managers</w:t>
      </w:r>
      <w:r>
        <w:rPr>
          <w:rFonts w:ascii="Times New Roman" w:eastAsia="Times New Roman" w:hAnsi="Times New Roman" w:cs="Times New Roman"/>
          <w:b/>
          <w:u w:val="single"/>
        </w:rPr>
        <w:t xml:space="preserve">. </w:t>
      </w:r>
      <w:r>
        <w:rPr>
          <w:rFonts w:ascii="Times New Roman" w:eastAsia="Times New Roman" w:hAnsi="Times New Roman" w:cs="Times New Roman"/>
          <w:b/>
          <w:highlight w:val="cyan"/>
          <w:u w:val="single"/>
        </w:rPr>
        <w:t>Workers</w:t>
      </w:r>
      <w:r>
        <w:rPr>
          <w:rFonts w:ascii="Times New Roman" w:eastAsia="Times New Roman" w:hAnsi="Times New Roman" w:cs="Times New Roman"/>
          <w:b/>
          <w:u w:val="single"/>
        </w:rPr>
        <w:t xml:space="preserve"> are pushed into the labor market because they </w:t>
      </w:r>
      <w:r>
        <w:rPr>
          <w:rFonts w:ascii="Times New Roman" w:eastAsia="Times New Roman" w:hAnsi="Times New Roman" w:cs="Times New Roman"/>
          <w:b/>
          <w:highlight w:val="cyan"/>
          <w:u w:val="single"/>
        </w:rPr>
        <w:t>have no</w:t>
      </w:r>
      <w:r>
        <w:rPr>
          <w:rFonts w:ascii="Times New Roman" w:eastAsia="Times New Roman" w:hAnsi="Times New Roman" w:cs="Times New Roman"/>
          <w:b/>
          <w:u w:val="single"/>
        </w:rPr>
        <w:t xml:space="preserve"> reasonable </w:t>
      </w:r>
      <w:r>
        <w:rPr>
          <w:rFonts w:ascii="Times New Roman" w:eastAsia="Times New Roman" w:hAnsi="Times New Roman" w:cs="Times New Roman"/>
          <w:b/>
          <w:highlight w:val="cyan"/>
          <w:u w:val="single"/>
        </w:rPr>
        <w:t>alternative</w:t>
      </w:r>
      <w:r>
        <w:rPr>
          <w:rFonts w:ascii="Times New Roman" w:eastAsia="Times New Roman" w:hAnsi="Times New Roman" w:cs="Times New Roman"/>
          <w:b/>
          <w:u w:val="single"/>
        </w:rPr>
        <w:t xml:space="preserve"> to looking for a job. They cannot produce the goods they need for themselves, nor can they rely on the charity of others, nor can they count on adequate state benefits. </w:t>
      </w:r>
      <w:r>
        <w:rPr>
          <w:rFonts w:ascii="Times New Roman" w:eastAsia="Times New Roman" w:hAnsi="Times New Roman" w:cs="Times New Roman"/>
          <w:sz w:val="12"/>
          <w:szCs w:val="12"/>
        </w:rPr>
        <w:t xml:space="preserve">Depending on how we measure income and wealth, about 60 to 80 percent of Americans fall into this category for most of their adult lives. </w:t>
      </w:r>
      <w:r>
        <w:rPr>
          <w:rFonts w:ascii="Times New Roman" w:eastAsia="Times New Roman" w:hAnsi="Times New Roman" w:cs="Times New Roman"/>
          <w:b/>
          <w:u w:val="single"/>
        </w:rPr>
        <w:t xml:space="preserve">This structural </w:t>
      </w:r>
      <w:r>
        <w:rPr>
          <w:rFonts w:ascii="Times New Roman" w:eastAsia="Times New Roman" w:hAnsi="Times New Roman" w:cs="Times New Roman"/>
          <w:b/>
          <w:highlight w:val="cyan"/>
          <w:u w:val="single"/>
        </w:rPr>
        <w:t>compulsion is not symmetric</w:t>
      </w:r>
      <w:r>
        <w:rPr>
          <w:rFonts w:ascii="Times New Roman" w:eastAsia="Times New Roman" w:hAnsi="Times New Roman" w:cs="Times New Roman"/>
          <w:b/>
          <w:u w:val="single"/>
        </w:rPr>
        <w:t>. A significant minority of the population has enough wealth — whether inherited or accumulated or both — that they can avoid entering the labor market</w:t>
      </w:r>
      <w:r>
        <w:rPr>
          <w:rFonts w:ascii="Times New Roman" w:eastAsia="Times New Roman" w:hAnsi="Times New Roman" w:cs="Times New Roman"/>
          <w:sz w:val="12"/>
          <w:szCs w:val="12"/>
        </w:rPr>
        <w:t xml:space="preserve">. They might happen to work, but they are not forced to do so. The oppression, then, stems not from the fact that some are forced to work. After all, if socially necessary work were shared equally, then it might be fair to force each to do their share. The oppression stems from the fact that the forcing is unequal —that only some are made to work for others, producing whatever employers pay them to produce. This structural inequality feeds into a second, interpersonal dimension of oppression. </w:t>
      </w:r>
      <w:r>
        <w:rPr>
          <w:rFonts w:ascii="Times New Roman" w:eastAsia="Times New Roman" w:hAnsi="Times New Roman" w:cs="Times New Roman"/>
          <w:b/>
          <w:u w:val="single"/>
        </w:rPr>
        <w:t xml:space="preserve">Workers are </w:t>
      </w:r>
      <w:r>
        <w:rPr>
          <w:rFonts w:ascii="Times New Roman" w:eastAsia="Times New Roman" w:hAnsi="Times New Roman" w:cs="Times New Roman"/>
          <w:b/>
          <w:highlight w:val="cyan"/>
          <w:u w:val="single"/>
        </w:rPr>
        <w:t>forced to join workplaces</w:t>
      </w:r>
      <w:r>
        <w:rPr>
          <w:rFonts w:ascii="Times New Roman" w:eastAsia="Times New Roman" w:hAnsi="Times New Roman" w:cs="Times New Roman"/>
          <w:b/>
          <w:u w:val="single"/>
        </w:rPr>
        <w:t xml:space="preserve"> typically </w:t>
      </w:r>
      <w:r>
        <w:rPr>
          <w:rFonts w:ascii="Times New Roman" w:eastAsia="Times New Roman" w:hAnsi="Times New Roman" w:cs="Times New Roman"/>
          <w:b/>
          <w:highlight w:val="cyan"/>
          <w:u w:val="single"/>
        </w:rPr>
        <w:t xml:space="preserve">characterized </w:t>
      </w:r>
      <w:r>
        <w:rPr>
          <w:rFonts w:ascii="Times New Roman" w:eastAsia="Times New Roman" w:hAnsi="Times New Roman" w:cs="Times New Roman"/>
          <w:b/>
          <w:u w:val="single"/>
        </w:rPr>
        <w:t xml:space="preserve">by large swathes of </w:t>
      </w:r>
      <w:r>
        <w:rPr>
          <w:rFonts w:ascii="Times New Roman" w:eastAsia="Times New Roman" w:hAnsi="Times New Roman" w:cs="Times New Roman"/>
          <w:b/>
          <w:highlight w:val="cyan"/>
          <w:u w:val="single"/>
        </w:rPr>
        <w:t>uncontrolled managerial power and authority</w:t>
      </w:r>
      <w:r>
        <w:rPr>
          <w:rFonts w:ascii="Times New Roman" w:eastAsia="Times New Roman" w:hAnsi="Times New Roman" w:cs="Times New Roman"/>
          <w:b/>
          <w:u w:val="single"/>
        </w:rPr>
        <w:t>.</w:t>
      </w:r>
      <w:r>
        <w:rPr>
          <w:rFonts w:ascii="Times New Roman" w:eastAsia="Times New Roman" w:hAnsi="Times New Roman" w:cs="Times New Roman"/>
          <w:sz w:val="12"/>
          <w:szCs w:val="12"/>
        </w:rPr>
        <w:t xml:space="preserve"> </w:t>
      </w:r>
      <w:r>
        <w:rPr>
          <w:rFonts w:ascii="Times New Roman" w:eastAsia="Times New Roman" w:hAnsi="Times New Roman" w:cs="Times New Roman"/>
          <w:b/>
          <w:u w:val="single"/>
        </w:rPr>
        <w:t xml:space="preserve">This oppression is interpersonal because it is power that specific individuals (employers and their managers) have to get other specific individuals (employees) to do what they want. We can distinguish between three overlapping forms that this interpersonal, workplace oppression takes: subordination, delegation, and dependence. </w:t>
      </w:r>
      <w:r>
        <w:rPr>
          <w:rFonts w:ascii="Times New Roman" w:eastAsia="Times New Roman" w:hAnsi="Times New Roman" w:cs="Times New Roman"/>
          <w:b/>
          <w:highlight w:val="cyan"/>
          <w:u w:val="single"/>
        </w:rPr>
        <w:t xml:space="preserve">Subordination: Employers </w:t>
      </w:r>
      <w:r>
        <w:rPr>
          <w:rFonts w:ascii="Times New Roman" w:eastAsia="Times New Roman" w:hAnsi="Times New Roman" w:cs="Times New Roman"/>
          <w:b/>
          <w:u w:val="single"/>
        </w:rPr>
        <w:t xml:space="preserve">have what are sometimes called “managerial </w:t>
      </w:r>
      <w:r>
        <w:rPr>
          <w:rFonts w:ascii="Times New Roman" w:eastAsia="Times New Roman" w:hAnsi="Times New Roman" w:cs="Times New Roman"/>
          <w:b/>
          <w:highlight w:val="cyan"/>
          <w:u w:val="single"/>
        </w:rPr>
        <w:t>prerogatives</w:t>
      </w:r>
      <w:r>
        <w:rPr>
          <w:rFonts w:ascii="Times New Roman" w:eastAsia="Times New Roman" w:hAnsi="Times New Roman" w:cs="Times New Roman"/>
          <w:b/>
          <w:u w:val="single"/>
        </w:rPr>
        <w:t xml:space="preserve">” — legislative and judicial grants of authority to owners and their managers to make </w:t>
      </w:r>
      <w:r>
        <w:rPr>
          <w:rFonts w:ascii="Times New Roman" w:eastAsia="Times New Roman" w:hAnsi="Times New Roman" w:cs="Times New Roman"/>
          <w:b/>
          <w:highlight w:val="cyan"/>
          <w:u w:val="single"/>
        </w:rPr>
        <w:t>decisions about investment, hiring and firing, plant location</w:t>
      </w:r>
      <w:r>
        <w:rPr>
          <w:rFonts w:ascii="Times New Roman" w:eastAsia="Times New Roman" w:hAnsi="Times New Roman" w:cs="Times New Roman"/>
          <w:b/>
          <w:u w:val="single"/>
        </w:rPr>
        <w:t xml:space="preserve">, work process, </w:t>
      </w:r>
      <w:r>
        <w:rPr>
          <w:rFonts w:ascii="Times New Roman" w:eastAsia="Times New Roman" w:hAnsi="Times New Roman" w:cs="Times New Roman"/>
          <w:b/>
          <w:highlight w:val="cyan"/>
          <w:u w:val="single"/>
        </w:rPr>
        <w:t>and the like</w:t>
      </w:r>
      <w:r>
        <w:rPr>
          <w:rFonts w:ascii="Times New Roman" w:eastAsia="Times New Roman" w:hAnsi="Times New Roman" w:cs="Times New Roman"/>
          <w:b/>
          <w:u w:val="single"/>
        </w:rPr>
        <w:t>.</w:t>
      </w:r>
      <w:r>
        <w:rPr>
          <w:rFonts w:ascii="Times New Roman" w:eastAsia="Times New Roman" w:hAnsi="Times New Roman" w:cs="Times New Roman"/>
          <w:sz w:val="12"/>
          <w:szCs w:val="12"/>
        </w:rPr>
        <w:t xml:space="preserve"> Managers may change working speeds and assigned tasks, the hours of work, or, as Amazon currently does, force employees to spend up to an hour going through security lines after work without paying them. They can fire workers for Facebook comments, their sexual orientation, for being too sexually appealing, or for not being appealing enough. They can give workers more tasks than can be performed in the allotted time, lock employees in the workplace overnight, require employees to labor in extreme heat and otherphysically hazardous conditions, or punitively isolate workers from other coworkers. They can pressure employees to take unwanted political action, or, in the case of nurses, force employees to work for twenty-two different doctors. What unifies these seemingly disparate examples is that, in all cases, </w:t>
      </w:r>
      <w:r>
        <w:rPr>
          <w:rFonts w:ascii="Times New Roman" w:eastAsia="Times New Roman" w:hAnsi="Times New Roman" w:cs="Times New Roman"/>
          <w:b/>
          <w:u w:val="single"/>
        </w:rPr>
        <w:t xml:space="preserve">managers are exercising legally permitted prerogatives. The law does not require that workers have any formal say in how those powers are exercised. In fact, in nearly every liberal capitalist country (including social democracies like Sweden), </w:t>
      </w:r>
      <w:r>
        <w:rPr>
          <w:rFonts w:ascii="Times New Roman" w:eastAsia="Times New Roman" w:hAnsi="Times New Roman" w:cs="Times New Roman"/>
          <w:b/>
          <w:highlight w:val="cyan"/>
          <w:u w:val="single"/>
        </w:rPr>
        <w:t>employees are defined</w:t>
      </w:r>
      <w:r>
        <w:rPr>
          <w:rFonts w:ascii="Times New Roman" w:eastAsia="Times New Roman" w:hAnsi="Times New Roman" w:cs="Times New Roman"/>
          <w:b/>
          <w:u w:val="single"/>
        </w:rPr>
        <w:t xml:space="preserve">, in law, </w:t>
      </w:r>
      <w:r>
        <w:rPr>
          <w:rFonts w:ascii="Times New Roman" w:eastAsia="Times New Roman" w:hAnsi="Times New Roman" w:cs="Times New Roman"/>
          <w:b/>
          <w:highlight w:val="cyan"/>
          <w:u w:val="single"/>
        </w:rPr>
        <w:t>as “subordinates</w:t>
      </w:r>
      <w:r>
        <w:rPr>
          <w:rFonts w:ascii="Times New Roman" w:eastAsia="Times New Roman" w:hAnsi="Times New Roman" w:cs="Times New Roman"/>
          <w:b/>
          <w:u w:val="single"/>
        </w:rPr>
        <w:t xml:space="preserve">.” This is subordination in the strict sense: workers are subject to the will of the employer. </w:t>
      </w:r>
      <w:r>
        <w:rPr>
          <w:rFonts w:ascii="Times New Roman" w:eastAsia="Times New Roman" w:hAnsi="Times New Roman" w:cs="Times New Roman"/>
          <w:b/>
          <w:highlight w:val="cyan"/>
          <w:u w:val="single"/>
        </w:rPr>
        <w:t>Delegation</w:t>
      </w:r>
      <w:r>
        <w:rPr>
          <w:rFonts w:ascii="Times New Roman" w:eastAsia="Times New Roman" w:hAnsi="Times New Roman" w:cs="Times New Roman"/>
          <w:b/>
          <w:u w:val="single"/>
        </w:rPr>
        <w:t xml:space="preserve">: There are additional discretionary legal </w:t>
      </w:r>
      <w:r>
        <w:rPr>
          <w:rFonts w:ascii="Times New Roman" w:eastAsia="Times New Roman" w:hAnsi="Times New Roman" w:cs="Times New Roman"/>
          <w:b/>
          <w:highlight w:val="cyan"/>
          <w:u w:val="single"/>
        </w:rPr>
        <w:t>powers</w:t>
      </w:r>
      <w:r>
        <w:rPr>
          <w:rFonts w:ascii="Times New Roman" w:eastAsia="Times New Roman" w:hAnsi="Times New Roman" w:cs="Times New Roman"/>
          <w:b/>
          <w:u w:val="single"/>
        </w:rPr>
        <w:t xml:space="preserve"> that </w:t>
      </w:r>
      <w:r>
        <w:rPr>
          <w:rFonts w:ascii="Times New Roman" w:eastAsia="Times New Roman" w:hAnsi="Times New Roman" w:cs="Times New Roman"/>
          <w:b/>
          <w:highlight w:val="cyan"/>
          <w:u w:val="single"/>
        </w:rPr>
        <w:t xml:space="preserve">managers enjoy </w:t>
      </w:r>
      <w:r>
        <w:rPr>
          <w:rFonts w:ascii="Times New Roman" w:eastAsia="Times New Roman" w:hAnsi="Times New Roman" w:cs="Times New Roman"/>
          <w:b/>
          <w:u w:val="single"/>
        </w:rPr>
        <w:t xml:space="preserve">not by legal statute or precedent but </w:t>
      </w:r>
      <w:r>
        <w:rPr>
          <w:rFonts w:ascii="Times New Roman" w:eastAsia="Times New Roman" w:hAnsi="Times New Roman" w:cs="Times New Roman"/>
          <w:b/>
          <w:highlight w:val="cyan"/>
          <w:u w:val="single"/>
        </w:rPr>
        <w:t>because workers</w:t>
      </w:r>
      <w:r>
        <w:rPr>
          <w:rFonts w:ascii="Times New Roman" w:eastAsia="Times New Roman" w:hAnsi="Times New Roman" w:cs="Times New Roman"/>
          <w:b/>
          <w:u w:val="single"/>
        </w:rPr>
        <w:t xml:space="preserve"> have delegated these powers in the </w:t>
      </w:r>
      <w:r>
        <w:rPr>
          <w:rFonts w:ascii="Times New Roman" w:eastAsia="Times New Roman" w:hAnsi="Times New Roman" w:cs="Times New Roman"/>
          <w:b/>
          <w:highlight w:val="cyan"/>
          <w:u w:val="single"/>
        </w:rPr>
        <w:t>contract.</w:t>
      </w:r>
      <w:r>
        <w:rPr>
          <w:rFonts w:ascii="Times New Roman" w:eastAsia="Times New Roman" w:hAnsi="Times New Roman" w:cs="Times New Roman"/>
          <w:b/>
          <w:u w:val="single"/>
        </w:rPr>
        <w:t xml:space="preserve"> </w:t>
      </w:r>
      <w:r>
        <w:rPr>
          <w:rFonts w:ascii="Times New Roman" w:eastAsia="Times New Roman" w:hAnsi="Times New Roman" w:cs="Times New Roman"/>
          <w:sz w:val="12"/>
          <w:szCs w:val="12"/>
        </w:rPr>
        <w:t>For instance, workers might sign a contract that allows managers to require employees to submit to random drug testing or unannounced searches.</w:t>
      </w:r>
      <w:r>
        <w:rPr>
          <w:rFonts w:ascii="Times New Roman" w:eastAsia="Times New Roman" w:hAnsi="Times New Roman" w:cs="Times New Roman"/>
          <w:b/>
          <w:u w:val="single"/>
        </w:rPr>
        <w:t xml:space="preserve"> In the United States, 18 percent of current employees and 37 percent of workers in their lifetime work under </w:t>
      </w:r>
      <w:r>
        <w:rPr>
          <w:rFonts w:ascii="Times New Roman" w:eastAsia="Times New Roman" w:hAnsi="Times New Roman" w:cs="Times New Roman"/>
          <w:b/>
          <w:highlight w:val="cyan"/>
          <w:u w:val="single"/>
        </w:rPr>
        <w:t>noncompete agreements</w:t>
      </w:r>
      <w:r>
        <w:rPr>
          <w:rFonts w:ascii="Times New Roman" w:eastAsia="Times New Roman" w:hAnsi="Times New Roman" w:cs="Times New Roman"/>
          <w:b/>
          <w:u w:val="single"/>
        </w:rPr>
        <w:t xml:space="preserve">. These clauses give managers the legal power to </w:t>
      </w:r>
      <w:r>
        <w:rPr>
          <w:rFonts w:ascii="Times New Roman" w:eastAsia="Times New Roman" w:hAnsi="Times New Roman" w:cs="Times New Roman"/>
          <w:b/>
          <w:highlight w:val="cyan"/>
          <w:u w:val="single"/>
        </w:rPr>
        <w:t xml:space="preserve">forbid employees </w:t>
      </w:r>
      <w:r>
        <w:rPr>
          <w:rFonts w:ascii="Times New Roman" w:eastAsia="Times New Roman" w:hAnsi="Times New Roman" w:cs="Times New Roman"/>
          <w:b/>
          <w:u w:val="single"/>
        </w:rPr>
        <w:t xml:space="preserve">from </w:t>
      </w:r>
      <w:r>
        <w:rPr>
          <w:rFonts w:ascii="Times New Roman" w:eastAsia="Times New Roman" w:hAnsi="Times New Roman" w:cs="Times New Roman"/>
          <w:b/>
          <w:highlight w:val="cyan"/>
          <w:u w:val="single"/>
        </w:rPr>
        <w:t>working for competitors</w:t>
      </w:r>
      <w:r>
        <w:rPr>
          <w:rFonts w:ascii="Times New Roman" w:eastAsia="Times New Roman" w:hAnsi="Times New Roman" w:cs="Times New Roman"/>
          <w:b/>
          <w:u w:val="single"/>
        </w:rPr>
        <w:t xml:space="preserve">, in some cases reducing these workers to near </w:t>
      </w:r>
      <w:r>
        <w:rPr>
          <w:rFonts w:ascii="Times New Roman" w:eastAsia="Times New Roman" w:hAnsi="Times New Roman" w:cs="Times New Roman"/>
          <w:b/>
          <w:highlight w:val="cyan"/>
          <w:u w:val="single"/>
        </w:rPr>
        <w:t>indentured service</w:t>
      </w:r>
      <w:r>
        <w:rPr>
          <w:rFonts w:ascii="Times New Roman" w:eastAsia="Times New Roman" w:hAnsi="Times New Roman" w:cs="Times New Roman"/>
          <w:b/>
          <w:u w:val="single"/>
        </w:rPr>
        <w:t>.</w:t>
      </w:r>
      <w:r>
        <w:rPr>
          <w:rFonts w:ascii="Times New Roman" w:eastAsia="Times New Roman" w:hAnsi="Times New Roman" w:cs="Times New Roman"/>
          <w:sz w:val="12"/>
          <w:szCs w:val="12"/>
        </w:rPr>
        <w:t xml:space="preserve"> The contract that the Communications Workers of America had with Verizon until 2015 included a right for managers to force employers to perform from ten to fifteen hours of overtime per week and to take some other day instead of Saturday as an off-day. While workers have granted these prerogatives to employers voluntarily, in many cases it’s only technically voluntary because of the compulsion to work. This is especially true if workers can only find jobs in sectors where these kinds of contracts proliferate. Which leads to the third face of oppression: the distributive effects of class inequality. The normal workings of liberal capitalism elevate a relatively small group of owners and highly paid managers to the pinnacle of society, where they accumulate most of the wealth and income. Meanwhile, most workers do not earn enough to both meet their needs and to save such that they can employ themselves or start their own businesses. The few that do rise displace others or take the structurally limited number of opportunities available. The rest remain workers. </w:t>
      </w:r>
      <w:r>
        <w:rPr>
          <w:rFonts w:ascii="Times New Roman" w:eastAsia="Times New Roman" w:hAnsi="Times New Roman" w:cs="Times New Roman"/>
          <w:b/>
          <w:highlight w:val="cyan"/>
          <w:u w:val="single"/>
        </w:rPr>
        <w:t>Dependence</w:t>
      </w:r>
      <w:r>
        <w:rPr>
          <w:rFonts w:ascii="Times New Roman" w:eastAsia="Times New Roman" w:hAnsi="Times New Roman" w:cs="Times New Roman"/>
          <w:b/>
          <w:u w:val="single"/>
        </w:rPr>
        <w:t xml:space="preserve">: Finally, managers might have the material power to </w:t>
      </w:r>
      <w:r>
        <w:rPr>
          <w:rFonts w:ascii="Times New Roman" w:eastAsia="Times New Roman" w:hAnsi="Times New Roman" w:cs="Times New Roman"/>
          <w:b/>
          <w:highlight w:val="cyan"/>
          <w:u w:val="single"/>
        </w:rPr>
        <w:t xml:space="preserve">force employees to submit </w:t>
      </w:r>
      <w:r>
        <w:rPr>
          <w:rFonts w:ascii="Times New Roman" w:eastAsia="Times New Roman" w:hAnsi="Times New Roman" w:cs="Times New Roman"/>
          <w:b/>
          <w:u w:val="single"/>
        </w:rPr>
        <w:t xml:space="preserve">to commands or even to </w:t>
      </w:r>
      <w:r>
        <w:rPr>
          <w:rFonts w:ascii="Times New Roman" w:eastAsia="Times New Roman" w:hAnsi="Times New Roman" w:cs="Times New Roman"/>
          <w:b/>
          <w:highlight w:val="cyan"/>
          <w:u w:val="single"/>
        </w:rPr>
        <w:t>accept violations</w:t>
      </w:r>
      <w:r>
        <w:rPr>
          <w:rFonts w:ascii="Times New Roman" w:eastAsia="Times New Roman" w:hAnsi="Times New Roman" w:cs="Times New Roman"/>
          <w:b/>
          <w:u w:val="single"/>
        </w:rPr>
        <w:t xml:space="preserve"> of their rights because of the worker’s dependence on the employer. A headline </w:t>
      </w:r>
      <w:r>
        <w:rPr>
          <w:rFonts w:ascii="Times New Roman" w:eastAsia="Times New Roman" w:hAnsi="Times New Roman" w:cs="Times New Roman"/>
          <w:b/>
          <w:highlight w:val="cyan"/>
          <w:u w:val="single"/>
        </w:rPr>
        <w:t>example</w:t>
      </w:r>
      <w:r>
        <w:rPr>
          <w:rFonts w:ascii="Times New Roman" w:eastAsia="Times New Roman" w:hAnsi="Times New Roman" w:cs="Times New Roman"/>
          <w:b/>
          <w:u w:val="single"/>
        </w:rPr>
        <w:t xml:space="preserve"> is </w:t>
      </w:r>
      <w:r>
        <w:rPr>
          <w:rFonts w:ascii="Times New Roman" w:eastAsia="Times New Roman" w:hAnsi="Times New Roman" w:cs="Times New Roman"/>
          <w:b/>
          <w:highlight w:val="cyan"/>
          <w:u w:val="single"/>
        </w:rPr>
        <w:t>wage theft</w:t>
      </w:r>
      <w:r>
        <w:rPr>
          <w:rFonts w:ascii="Times New Roman" w:eastAsia="Times New Roman" w:hAnsi="Times New Roman" w:cs="Times New Roman"/>
          <w:sz w:val="12"/>
          <w:szCs w:val="12"/>
        </w:rPr>
        <w:t xml:space="preserve">, which affects American workers to the tune of $8 to $14 billion per year. Employers regularly break labor law, by disciplining, threatening, or firing workers who wish to organize, strike, or otherwise exercise supposedly protected labor rights. In other cases, workers have been refused bathroom breaks and resorted to wearing diapers, denied legally required lunch breaks or pressured to work through them, forced to keep working after their shift, or denied the right to read or turn on air conditioning during break. In particularly egregious examples, employers have forced their workers to stay home rather than go out on weekends or to switch churches and alter religious practices on pain of being fired and deported. There are also the many cases of systematic sexual harassment, in those wide regions of the economy where something more than a public shaming is needed to control bosses. In all these instances, employers are not exercising legal powers to command. Instead they are taking advantage of the material power that comes with threatening to fire or otherwise discipline workers. This material power to get workers to do things that employers want is in part a function of the class structure of society, both in the broad sense of workers being unequally dependent on owners, and in the narrower sense of workers being legally subordinate to employers. The oppression lies not just in the existence of these powers, nor in some capitalist bad apples, but in how these powers are typically used. </w:t>
      </w:r>
      <w:r>
        <w:rPr>
          <w:rFonts w:ascii="Times New Roman" w:eastAsia="Times New Roman" w:hAnsi="Times New Roman" w:cs="Times New Roman"/>
          <w:b/>
          <w:u w:val="single"/>
        </w:rPr>
        <w:t xml:space="preserve">Managers tend to use these powers “rationally,” to exploit workers and extract profits. Each of these different faces of oppression — structural, interpersonal, and distributive — is a distinct injustice. </w:t>
      </w:r>
      <w:r>
        <w:rPr>
          <w:rFonts w:ascii="Times New Roman" w:eastAsia="Times New Roman" w:hAnsi="Times New Roman" w:cs="Times New Roman"/>
          <w:b/>
          <w:highlight w:val="cyan"/>
          <w:u w:val="single"/>
        </w:rPr>
        <w:t>Together they form the interrelated and mutually reinforcing elements of class domination</w:t>
      </w:r>
      <w:r>
        <w:rPr>
          <w:rFonts w:ascii="Times New Roman" w:eastAsia="Times New Roman" w:hAnsi="Times New Roman" w:cs="Times New Roman"/>
          <w:b/>
          <w:u w:val="single"/>
        </w:rPr>
        <w:t xml:space="preserve"> that are typical of capitalist societies. Defenders of liberal capitalism insist that it provides the fairest way of distributing work and the rewards of social production. They often speak in the idiom of freedom. Yet liberal capitalism fundamentally constrains workers’ liberty, generating the exploitation of one class by another. It is this oppression that explains why </w:t>
      </w:r>
      <w:r>
        <w:rPr>
          <w:rFonts w:ascii="Times New Roman" w:eastAsia="Times New Roman" w:hAnsi="Times New Roman" w:cs="Times New Roman"/>
          <w:b/>
          <w:highlight w:val="cyan"/>
          <w:u w:val="single"/>
        </w:rPr>
        <w:t xml:space="preserve">workers </w:t>
      </w:r>
      <w:r>
        <w:rPr>
          <w:rFonts w:ascii="Times New Roman" w:eastAsia="Times New Roman" w:hAnsi="Times New Roman" w:cs="Times New Roman"/>
          <w:b/>
          <w:u w:val="single"/>
        </w:rPr>
        <w:t xml:space="preserve">have a </w:t>
      </w:r>
      <w:r>
        <w:rPr>
          <w:rFonts w:ascii="Times New Roman" w:eastAsia="Times New Roman" w:hAnsi="Times New Roman" w:cs="Times New Roman"/>
          <w:b/>
          <w:highlight w:val="cyan"/>
          <w:u w:val="single"/>
        </w:rPr>
        <w:t>right to strike</w:t>
      </w:r>
      <w:r>
        <w:rPr>
          <w:rFonts w:ascii="Times New Roman" w:eastAsia="Times New Roman" w:hAnsi="Times New Roman" w:cs="Times New Roman"/>
          <w:b/>
          <w:u w:val="single"/>
        </w:rPr>
        <w:t xml:space="preserve"> and why that right is best understood </w:t>
      </w:r>
      <w:r>
        <w:rPr>
          <w:rFonts w:ascii="Times New Roman" w:eastAsia="Times New Roman" w:hAnsi="Times New Roman" w:cs="Times New Roman"/>
          <w:b/>
          <w:highlight w:val="cyan"/>
          <w:u w:val="single"/>
        </w:rPr>
        <w:t>as a right to resist oppression</w:t>
      </w:r>
      <w:r>
        <w:rPr>
          <w:rFonts w:ascii="Times New Roman" w:eastAsia="Times New Roman" w:hAnsi="Times New Roman" w:cs="Times New Roman"/>
          <w:b/>
          <w:u w:val="single"/>
        </w:rPr>
        <w:t>.</w:t>
      </w:r>
    </w:p>
    <w:p w14:paraId="6E7A161C" w14:textId="77777777" w:rsidR="00D920CA" w:rsidRDefault="00D920CA" w:rsidP="00D920CA">
      <w:pPr>
        <w:rPr>
          <w:rFonts w:ascii="Times New Roman" w:eastAsia="Times New Roman" w:hAnsi="Times New Roman" w:cs="Times New Roman"/>
        </w:rPr>
      </w:pPr>
    </w:p>
    <w:p w14:paraId="5CAF2D87" w14:textId="77777777" w:rsidR="00D920CA" w:rsidRDefault="00D920CA" w:rsidP="00D920CA">
      <w:pPr>
        <w:pStyle w:val="Heading4"/>
        <w:numPr>
          <w:ilvl w:val="0"/>
          <w:numId w:val="11"/>
        </w:numPr>
        <w:tabs>
          <w:tab w:val="num" w:pos="360"/>
        </w:tabs>
        <w:ind w:left="360"/>
        <w:rPr>
          <w:rFonts w:ascii="Times New Roman" w:eastAsia="Times New Roman" w:hAnsi="Times New Roman" w:cs="Times New Roman"/>
        </w:rPr>
      </w:pPr>
      <w:r>
        <w:rPr>
          <w:rFonts w:ascii="Times New Roman" w:eastAsia="Times New Roman" w:hAnsi="Times New Roman" w:cs="Times New Roman"/>
        </w:rPr>
        <w:t>The structural Oppression caused by unchecked corporate power leads to physical violence</w:t>
      </w:r>
    </w:p>
    <w:p w14:paraId="47726989" w14:textId="77777777" w:rsidR="00D920CA" w:rsidRDefault="00D920CA" w:rsidP="00D920CA">
      <w:pP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Richard </w:t>
      </w:r>
      <w:r>
        <w:rPr>
          <w:rFonts w:ascii="Times New Roman" w:eastAsia="Times New Roman" w:hAnsi="Times New Roman" w:cs="Times New Roman"/>
          <w:b/>
          <w:sz w:val="26"/>
          <w:szCs w:val="26"/>
        </w:rPr>
        <w:t>Rubenstein</w:t>
      </w:r>
      <w:r>
        <w:rPr>
          <w:rFonts w:ascii="Times New Roman" w:eastAsia="Times New Roman" w:hAnsi="Times New Roman" w:cs="Times New Roman"/>
          <w:sz w:val="16"/>
          <w:szCs w:val="16"/>
        </w:rPr>
        <w:t xml:space="preserve">, </w:t>
      </w:r>
      <w:r>
        <w:rPr>
          <w:rFonts w:ascii="Times New Roman" w:eastAsia="Times New Roman" w:hAnsi="Times New Roman" w:cs="Times New Roman"/>
          <w:b/>
          <w:sz w:val="26"/>
          <w:szCs w:val="26"/>
        </w:rPr>
        <w:t>2018</w:t>
      </w:r>
      <w:r>
        <w:rPr>
          <w:rFonts w:ascii="Times New Roman" w:eastAsia="Times New Roman" w:hAnsi="Times New Roman" w:cs="Times New Roman"/>
          <w:sz w:val="16"/>
          <w:szCs w:val="16"/>
        </w:rPr>
        <w:t>, Responsibility For Peacemaking In The Context Of Structural Violence, International Journal on Responsibility. May, https://commons.lib.jmu.edu/cgi/viewcontent.cgi?article=1019&amp;context=ijr</w:t>
      </w:r>
    </w:p>
    <w:p w14:paraId="0B479047" w14:textId="77777777" w:rsidR="00D920CA" w:rsidRDefault="00D920CA" w:rsidP="00D920CA">
      <w:pPr>
        <w:rPr>
          <w:rFonts w:ascii="Times New Roman" w:eastAsia="Times New Roman" w:hAnsi="Times New Roman" w:cs="Times New Roman"/>
          <w:sz w:val="14"/>
          <w:szCs w:val="14"/>
        </w:rPr>
      </w:pPr>
      <w:bookmarkStart w:id="0" w:name="_heading=h.gjdgxs" w:colFirst="0" w:colLast="0"/>
      <w:bookmarkEnd w:id="0"/>
      <w:r>
        <w:rPr>
          <w:rFonts w:ascii="Times New Roman" w:eastAsia="Times New Roman" w:hAnsi="Times New Roman" w:cs="Times New Roman"/>
          <w:b/>
          <w:u w:val="single"/>
        </w:rPr>
        <w:t xml:space="preserve">Within these nested systems, Galtung points out, structural violence and direct violence “crossbreed.” </w:t>
      </w:r>
      <w:r>
        <w:rPr>
          <w:rFonts w:ascii="Times New Roman" w:eastAsia="Times New Roman" w:hAnsi="Times New Roman" w:cs="Times New Roman"/>
          <w:b/>
          <w:highlight w:val="cyan"/>
          <w:u w:val="single"/>
        </w:rPr>
        <w:t xml:space="preserve">Repressive structures generate rebellion, </w:t>
      </w:r>
      <w:r w:rsidRPr="00DD06F1">
        <w:rPr>
          <w:rFonts w:ascii="Times New Roman" w:eastAsia="Times New Roman" w:hAnsi="Times New Roman" w:cs="Times New Roman"/>
          <w:b/>
          <w:highlight w:val="cyan"/>
          <w:u w:val="single"/>
        </w:rPr>
        <w:t>crime, and self-destructive behaviors</w:t>
      </w:r>
      <w:r>
        <w:rPr>
          <w:rFonts w:ascii="Times New Roman" w:eastAsia="Times New Roman" w:hAnsi="Times New Roman" w:cs="Times New Roman"/>
          <w:b/>
          <w:u w:val="single"/>
        </w:rPr>
        <w:t xml:space="preserve"> such </w:t>
      </w:r>
      <w:r w:rsidRPr="00DD06F1">
        <w:rPr>
          <w:rFonts w:ascii="Times New Roman" w:eastAsia="Times New Roman" w:hAnsi="Times New Roman" w:cs="Times New Roman"/>
          <w:b/>
          <w:u w:val="single"/>
        </w:rPr>
        <w:t>as suicide and substance abuse,</w:t>
      </w:r>
      <w:r>
        <w:rPr>
          <w:rFonts w:ascii="Times New Roman" w:eastAsia="Times New Roman" w:hAnsi="Times New Roman" w:cs="Times New Roman"/>
          <w:b/>
          <w:u w:val="single"/>
        </w:rPr>
        <w:t xml:space="preserve"> while </w:t>
      </w:r>
      <w:r>
        <w:rPr>
          <w:rFonts w:ascii="Times New Roman" w:eastAsia="Times New Roman" w:hAnsi="Times New Roman" w:cs="Times New Roman"/>
          <w:b/>
          <w:highlight w:val="cyan"/>
          <w:u w:val="single"/>
        </w:rPr>
        <w:t>rebellious acts incubate repressive institutions</w:t>
      </w:r>
      <w:r>
        <w:rPr>
          <w:rFonts w:ascii="Times New Roman" w:eastAsia="Times New Roman" w:hAnsi="Times New Roman" w:cs="Times New Roman"/>
          <w:b/>
          <w:u w:val="single"/>
        </w:rPr>
        <w:t xml:space="preserve"> and punitive norms.</w:t>
      </w:r>
      <w:r>
        <w:rPr>
          <w:rFonts w:ascii="Times New Roman" w:eastAsia="Times New Roman" w:hAnsi="Times New Roman" w:cs="Times New Roman"/>
          <w:sz w:val="14"/>
          <w:szCs w:val="14"/>
        </w:rPr>
        <w:t xml:space="preserve"> To illustrate how this crossbreeding occurs, the theorist introduces a third element of the conflict triangle, cultural violence, defined as “those aspects of culture ... that can be used to justify or legitimize direct or structural violence.” 14 The cultural products that he considers especially potent in this regard are religion, ideology, language, art, science, and cosmology, although he might also have noted the peculiar importance in today’s world of narrative forms, including the graphic arts (films, videogames, images and stories shared on social media), as well as the subconscious imagery explored by psychoanalysts like Freud, Jung, and Lacan. Like Pierre Bourdieu, who sees “symbolic violence” as authority’s most effective tool, </w:t>
      </w:r>
      <w:r>
        <w:rPr>
          <w:rFonts w:ascii="Times New Roman" w:eastAsia="Times New Roman" w:hAnsi="Times New Roman" w:cs="Times New Roman"/>
          <w:b/>
          <w:u w:val="single"/>
        </w:rPr>
        <w:t xml:space="preserve">Galtung stresses the extent to which </w:t>
      </w:r>
      <w:r>
        <w:rPr>
          <w:rFonts w:ascii="Times New Roman" w:eastAsia="Times New Roman" w:hAnsi="Times New Roman" w:cs="Times New Roman"/>
          <w:b/>
          <w:highlight w:val="cyan"/>
          <w:u w:val="single"/>
        </w:rPr>
        <w:t>cultural conditioning maintains</w:t>
      </w:r>
      <w:r>
        <w:rPr>
          <w:rFonts w:ascii="Times New Roman" w:eastAsia="Times New Roman" w:hAnsi="Times New Roman" w:cs="Times New Roman"/>
          <w:b/>
          <w:u w:val="single"/>
        </w:rPr>
        <w:t xml:space="preserve"> the </w:t>
      </w:r>
      <w:r>
        <w:rPr>
          <w:rFonts w:ascii="Times New Roman" w:eastAsia="Times New Roman" w:hAnsi="Times New Roman" w:cs="Times New Roman"/>
          <w:b/>
          <w:highlight w:val="cyan"/>
          <w:u w:val="single"/>
        </w:rPr>
        <w:t>oppressive structures</w:t>
      </w:r>
      <w:r>
        <w:rPr>
          <w:rFonts w:ascii="Times New Roman" w:eastAsia="Times New Roman" w:hAnsi="Times New Roman" w:cs="Times New Roman"/>
          <w:b/>
          <w:u w:val="single"/>
        </w:rPr>
        <w:t xml:space="preserve"> that end by provoking and delivering violence: The culture </w:t>
      </w:r>
      <w:r>
        <w:rPr>
          <w:rFonts w:ascii="Times New Roman" w:eastAsia="Times New Roman" w:hAnsi="Times New Roman" w:cs="Times New Roman"/>
          <w:b/>
          <w:highlight w:val="cyan"/>
          <w:u w:val="single"/>
        </w:rPr>
        <w:t>preaches</w:t>
      </w:r>
      <w:r>
        <w:rPr>
          <w:rFonts w:ascii="Times New Roman" w:eastAsia="Times New Roman" w:hAnsi="Times New Roman" w:cs="Times New Roman"/>
          <w:b/>
          <w:u w:val="single"/>
        </w:rPr>
        <w:t xml:space="preserve">, teaches, admonishes, eggs on, </w:t>
      </w:r>
      <w:r>
        <w:rPr>
          <w:rFonts w:ascii="Times New Roman" w:eastAsia="Times New Roman" w:hAnsi="Times New Roman" w:cs="Times New Roman"/>
          <w:b/>
          <w:highlight w:val="cyan"/>
          <w:u w:val="single"/>
        </w:rPr>
        <w:t>and dulls us into seeing exploitation</w:t>
      </w:r>
      <w:r>
        <w:rPr>
          <w:rFonts w:ascii="Times New Roman" w:eastAsia="Times New Roman" w:hAnsi="Times New Roman" w:cs="Times New Roman"/>
          <w:b/>
          <w:u w:val="single"/>
        </w:rPr>
        <w:t xml:space="preserve"> and/or repression </w:t>
      </w:r>
      <w:r>
        <w:rPr>
          <w:rFonts w:ascii="Times New Roman" w:eastAsia="Times New Roman" w:hAnsi="Times New Roman" w:cs="Times New Roman"/>
          <w:b/>
          <w:highlight w:val="cyan"/>
          <w:u w:val="single"/>
        </w:rPr>
        <w:t>as normal</w:t>
      </w:r>
      <w:r>
        <w:rPr>
          <w:rFonts w:ascii="Times New Roman" w:eastAsia="Times New Roman" w:hAnsi="Times New Roman" w:cs="Times New Roman"/>
          <w:b/>
          <w:u w:val="single"/>
        </w:rPr>
        <w:t xml:space="preserve"> and natural, </w:t>
      </w:r>
      <w:r>
        <w:rPr>
          <w:rFonts w:ascii="Times New Roman" w:eastAsia="Times New Roman" w:hAnsi="Times New Roman" w:cs="Times New Roman"/>
          <w:b/>
          <w:highlight w:val="cyan"/>
          <w:u w:val="single"/>
        </w:rPr>
        <w:t>or</w:t>
      </w:r>
      <w:r>
        <w:rPr>
          <w:rFonts w:ascii="Times New Roman" w:eastAsia="Times New Roman" w:hAnsi="Times New Roman" w:cs="Times New Roman"/>
          <w:b/>
          <w:u w:val="single"/>
        </w:rPr>
        <w:t xml:space="preserve"> into </w:t>
      </w:r>
      <w:r>
        <w:rPr>
          <w:rFonts w:ascii="Times New Roman" w:eastAsia="Times New Roman" w:hAnsi="Times New Roman" w:cs="Times New Roman"/>
          <w:b/>
          <w:highlight w:val="cyan"/>
          <w:u w:val="single"/>
        </w:rPr>
        <w:t>not seeing them</w:t>
      </w:r>
      <w:r>
        <w:rPr>
          <w:rFonts w:ascii="Times New Roman" w:eastAsia="Times New Roman" w:hAnsi="Times New Roman" w:cs="Times New Roman"/>
          <w:b/>
          <w:u w:val="single"/>
        </w:rPr>
        <w:t xml:space="preserve"> (particularly not exploitation) at all. Then come the eruptions, the efforts to </w:t>
      </w:r>
      <w:r>
        <w:rPr>
          <w:rFonts w:ascii="Times New Roman" w:eastAsia="Times New Roman" w:hAnsi="Times New Roman" w:cs="Times New Roman"/>
          <w:b/>
          <w:highlight w:val="cyan"/>
          <w:u w:val="single"/>
        </w:rPr>
        <w:t xml:space="preserve">use </w:t>
      </w:r>
      <w:r>
        <w:rPr>
          <w:rFonts w:ascii="Times New Roman" w:eastAsia="Times New Roman" w:hAnsi="Times New Roman" w:cs="Times New Roman"/>
          <w:b/>
          <w:u w:val="single"/>
        </w:rPr>
        <w:t xml:space="preserve">direct </w:t>
      </w:r>
      <w:r>
        <w:rPr>
          <w:rFonts w:ascii="Times New Roman" w:eastAsia="Times New Roman" w:hAnsi="Times New Roman" w:cs="Times New Roman"/>
          <w:b/>
          <w:highlight w:val="cyan"/>
          <w:u w:val="single"/>
        </w:rPr>
        <w:t xml:space="preserve">violence to get out of the </w:t>
      </w:r>
      <w:r>
        <w:rPr>
          <w:rFonts w:ascii="Times New Roman" w:eastAsia="Times New Roman" w:hAnsi="Times New Roman" w:cs="Times New Roman"/>
          <w:b/>
          <w:u w:val="single"/>
        </w:rPr>
        <w:t xml:space="preserve">structural </w:t>
      </w:r>
      <w:r>
        <w:rPr>
          <w:rFonts w:ascii="Times New Roman" w:eastAsia="Times New Roman" w:hAnsi="Times New Roman" w:cs="Times New Roman"/>
          <w:b/>
          <w:highlight w:val="cyan"/>
          <w:u w:val="single"/>
        </w:rPr>
        <w:t>iron cage</w:t>
      </w:r>
      <w:r>
        <w:rPr>
          <w:rFonts w:ascii="Times New Roman" w:eastAsia="Times New Roman" w:hAnsi="Times New Roman" w:cs="Times New Roman"/>
          <w:b/>
          <w:u w:val="single"/>
        </w:rPr>
        <w:t xml:space="preserve"> ... and </w:t>
      </w:r>
      <w:r>
        <w:rPr>
          <w:rFonts w:ascii="Times New Roman" w:eastAsia="Times New Roman" w:hAnsi="Times New Roman" w:cs="Times New Roman"/>
          <w:b/>
          <w:highlight w:val="cyan"/>
          <w:u w:val="single"/>
        </w:rPr>
        <w:t>counter-violence to keep</w:t>
      </w:r>
      <w:r>
        <w:rPr>
          <w:rFonts w:ascii="Times New Roman" w:eastAsia="Times New Roman" w:hAnsi="Times New Roman" w:cs="Times New Roman"/>
          <w:b/>
          <w:u w:val="single"/>
        </w:rPr>
        <w:t xml:space="preserve"> the cage </w:t>
      </w:r>
      <w:r>
        <w:rPr>
          <w:rFonts w:ascii="Times New Roman" w:eastAsia="Times New Roman" w:hAnsi="Times New Roman" w:cs="Times New Roman"/>
          <w:b/>
          <w:highlight w:val="cyan"/>
          <w:u w:val="single"/>
        </w:rPr>
        <w:t>intact</w:t>
      </w:r>
      <w:r>
        <w:rPr>
          <w:rFonts w:ascii="Times New Roman" w:eastAsia="Times New Roman" w:hAnsi="Times New Roman" w:cs="Times New Roman"/>
          <w:b/>
          <w:u w:val="single"/>
        </w:rPr>
        <w:t>.</w:t>
      </w:r>
      <w:r>
        <w:rPr>
          <w:rFonts w:ascii="Times New Roman" w:eastAsia="Times New Roman" w:hAnsi="Times New Roman" w:cs="Times New Roman"/>
          <w:sz w:val="14"/>
          <w:szCs w:val="14"/>
        </w:rPr>
        <w:t xml:space="preserve">15 Other commentators, noting that cultural ideas and practices tend to lag behind changes in the system of production, consider deep-rooted socioeconomic shifts the primary causal factor.16 But the causes can flow in any direction once the triangle – an integrated violent system – has been established. Moreover, Galtung’s theory points to the fact that the generation and crossbreeding of violent conflict can take place in a wide variety of social systems. </w:t>
      </w:r>
      <w:r>
        <w:rPr>
          <w:rFonts w:ascii="Times New Roman" w:eastAsia="Times New Roman" w:hAnsi="Times New Roman" w:cs="Times New Roman"/>
          <w:b/>
          <w:highlight w:val="cyan"/>
          <w:u w:val="single"/>
        </w:rPr>
        <w:t>The</w:t>
      </w:r>
      <w:r>
        <w:rPr>
          <w:rFonts w:ascii="Times New Roman" w:eastAsia="Times New Roman" w:hAnsi="Times New Roman" w:cs="Times New Roman"/>
          <w:b/>
          <w:u w:val="single"/>
        </w:rPr>
        <w:t xml:space="preserve"> family, school, </w:t>
      </w:r>
      <w:r>
        <w:rPr>
          <w:rFonts w:ascii="Times New Roman" w:eastAsia="Times New Roman" w:hAnsi="Times New Roman" w:cs="Times New Roman"/>
          <w:b/>
          <w:highlight w:val="cyan"/>
          <w:u w:val="single"/>
        </w:rPr>
        <w:t>workplace</w:t>
      </w:r>
      <w:r>
        <w:rPr>
          <w:rFonts w:ascii="Times New Roman" w:eastAsia="Times New Roman" w:hAnsi="Times New Roman" w:cs="Times New Roman"/>
          <w:b/>
          <w:u w:val="single"/>
        </w:rPr>
        <w:t xml:space="preserve">, religious community, nation, and empire – all </w:t>
      </w:r>
      <w:r>
        <w:rPr>
          <w:rFonts w:ascii="Times New Roman" w:eastAsia="Times New Roman" w:hAnsi="Times New Roman" w:cs="Times New Roman"/>
          <w:b/>
          <w:highlight w:val="cyan"/>
          <w:u w:val="single"/>
        </w:rPr>
        <w:t>can</w:t>
      </w:r>
      <w:r>
        <w:rPr>
          <w:rFonts w:ascii="Times New Roman" w:eastAsia="Times New Roman" w:hAnsi="Times New Roman" w:cs="Times New Roman"/>
          <w:b/>
          <w:u w:val="single"/>
        </w:rPr>
        <w:t xml:space="preserve"> </w:t>
      </w:r>
      <w:r>
        <w:rPr>
          <w:rFonts w:ascii="Times New Roman" w:eastAsia="Times New Roman" w:hAnsi="Times New Roman" w:cs="Times New Roman"/>
          <w:b/>
          <w:highlight w:val="cyan"/>
          <w:u w:val="single"/>
        </w:rPr>
        <w:t>become sites and producers</w:t>
      </w:r>
      <w:r>
        <w:rPr>
          <w:rFonts w:ascii="Times New Roman" w:eastAsia="Times New Roman" w:hAnsi="Times New Roman" w:cs="Times New Roman"/>
          <w:b/>
          <w:u w:val="single"/>
        </w:rPr>
        <w:t xml:space="preserve"> of direct, structural, and cultural </w:t>
      </w:r>
      <w:r>
        <w:rPr>
          <w:rFonts w:ascii="Times New Roman" w:eastAsia="Times New Roman" w:hAnsi="Times New Roman" w:cs="Times New Roman"/>
          <w:b/>
          <w:highlight w:val="cyan"/>
          <w:u w:val="single"/>
        </w:rPr>
        <w:t>violence</w:t>
      </w:r>
      <w:r>
        <w:rPr>
          <w:rFonts w:ascii="Times New Roman" w:eastAsia="Times New Roman" w:hAnsi="Times New Roman" w:cs="Times New Roman"/>
          <w:sz w:val="14"/>
          <w:szCs w:val="14"/>
        </w:rPr>
        <w:t>. This is especially likely to happen under certain conditions, which will be described differently, of course, by those challenging the system and those defending it. What are those conditions? And, what sorts of violent system do they produce?</w:t>
      </w:r>
    </w:p>
    <w:p w14:paraId="5376AFA9" w14:textId="77777777" w:rsidR="00D920CA" w:rsidRDefault="00D920CA" w:rsidP="00D920CA">
      <w:pPr>
        <w:rPr>
          <w:rFonts w:ascii="Times New Roman" w:eastAsia="Times New Roman" w:hAnsi="Times New Roman" w:cs="Times New Roman"/>
          <w:sz w:val="14"/>
          <w:szCs w:val="14"/>
        </w:rPr>
      </w:pPr>
    </w:p>
    <w:p w14:paraId="0B3DC542" w14:textId="77777777" w:rsidR="00D920CA" w:rsidRDefault="00D920CA" w:rsidP="00D920CA">
      <w:pPr>
        <w:pStyle w:val="Heading4"/>
        <w:numPr>
          <w:ilvl w:val="0"/>
          <w:numId w:val="11"/>
        </w:numPr>
        <w:tabs>
          <w:tab w:val="num" w:pos="360"/>
        </w:tabs>
        <w:ind w:left="0" w:firstLine="0"/>
        <w:rPr>
          <w:rFonts w:ascii="Times New Roman" w:eastAsia="Times New Roman" w:hAnsi="Times New Roman" w:cs="Times New Roman"/>
        </w:rPr>
      </w:pPr>
      <w:bookmarkStart w:id="1" w:name="_heading=h.30j0zll" w:colFirst="0" w:colLast="0"/>
      <w:bookmarkEnd w:id="1"/>
      <w:r>
        <w:rPr>
          <w:rFonts w:ascii="Times New Roman" w:eastAsia="Times New Roman" w:hAnsi="Times New Roman" w:cs="Times New Roman"/>
        </w:rPr>
        <w:t>Strikes curb the economically harmful effects of concentrated market power---and, by reducing economic inequality, strike gains ensure that the benefits of economic growth are shared more broadly</w:t>
      </w:r>
    </w:p>
    <w:p w14:paraId="5BC526CD" w14:textId="77777777" w:rsidR="00D920CA" w:rsidRDefault="00D920CA" w:rsidP="00D920CA">
      <w:pPr>
        <w:rPr>
          <w:rFonts w:ascii="Times New Roman" w:eastAsia="Times New Roman" w:hAnsi="Times New Roman" w:cs="Times New Roman"/>
          <w:sz w:val="16"/>
          <w:szCs w:val="16"/>
        </w:rPr>
      </w:pPr>
      <w:r>
        <w:rPr>
          <w:rFonts w:ascii="Times New Roman" w:eastAsia="Times New Roman" w:hAnsi="Times New Roman" w:cs="Times New Roman"/>
          <w:b/>
          <w:sz w:val="26"/>
          <w:szCs w:val="26"/>
        </w:rPr>
        <w:t>Bahn</w:t>
      </w:r>
      <w:r>
        <w:rPr>
          <w:rFonts w:ascii="Times New Roman" w:eastAsia="Times New Roman" w:hAnsi="Times New Roman" w:cs="Times New Roman"/>
          <w:sz w:val="16"/>
          <w:szCs w:val="16"/>
        </w:rPr>
        <w:t xml:space="preserve">, Kate. “The Once And Future Role Of Strikes In Ensuring U.S. Worker Power.” Washington Center for Equitable Growth. August 29, </w:t>
      </w:r>
      <w:r>
        <w:rPr>
          <w:rFonts w:ascii="Times New Roman" w:eastAsia="Times New Roman" w:hAnsi="Times New Roman" w:cs="Times New Roman"/>
          <w:b/>
          <w:sz w:val="26"/>
          <w:szCs w:val="26"/>
        </w:rPr>
        <w:t>2019</w:t>
      </w:r>
      <w:r>
        <w:rPr>
          <w:rFonts w:ascii="Times New Roman" w:eastAsia="Times New Roman" w:hAnsi="Times New Roman" w:cs="Times New Roman"/>
          <w:sz w:val="16"/>
          <w:szCs w:val="16"/>
        </w:rPr>
        <w:t>. Web. October 12, 2021.</w:t>
      </w:r>
    </w:p>
    <w:p w14:paraId="356E7EA9" w14:textId="77777777" w:rsidR="00D920CA" w:rsidRDefault="00D920CA" w:rsidP="00D920CA">
      <w:pPr>
        <w:rPr>
          <w:rFonts w:ascii="Times New Roman" w:eastAsia="Times New Roman" w:hAnsi="Times New Roman" w:cs="Times New Roman"/>
        </w:rPr>
      </w:pPr>
      <w:r>
        <w:rPr>
          <w:rFonts w:ascii="Times New Roman" w:eastAsia="Times New Roman" w:hAnsi="Times New Roman" w:cs="Times New Roman"/>
        </w:rPr>
        <w:t>&lt;https://equitablegrowth.org/the-once-and-future-role-of-strikes-in-ensuring-u-s- worker-power/&gt;.</w:t>
      </w:r>
    </w:p>
    <w:p w14:paraId="6AFDDA5B" w14:textId="77777777" w:rsidR="00D920CA" w:rsidRDefault="00D920CA" w:rsidP="00D920CA">
      <w:pPr>
        <w:rPr>
          <w:rFonts w:ascii="Times New Roman" w:eastAsia="Times New Roman" w:hAnsi="Times New Roman" w:cs="Times New Roman"/>
          <w:b/>
          <w:u w:val="single"/>
        </w:rPr>
      </w:pPr>
      <w:r>
        <w:rPr>
          <w:rFonts w:ascii="Times New Roman" w:eastAsia="Times New Roman" w:hAnsi="Times New Roman" w:cs="Times New Roman"/>
          <w:sz w:val="12"/>
          <w:szCs w:val="12"/>
        </w:rPr>
        <w:t xml:space="preserve">The role of monopsony power in the U.S. labor market Monopsony power is a situation in the labor market where individual employers exercise effective control over wage setting rather than wages being set by competitive forces (akin to monopoly power, where a limited number of firms exercise pricing power over their customers.) In a new Equitable Growth working paper by Mark Paul of New College of Florida and Mark Stelzner of Connecticut College, the role of collective action in offsetting employer monopsony power is examined in the context of institutional support for labor. </w:t>
      </w:r>
      <w:r>
        <w:rPr>
          <w:rFonts w:ascii="Times New Roman" w:eastAsia="Times New Roman" w:hAnsi="Times New Roman" w:cs="Times New Roman"/>
          <w:b/>
          <w:u w:val="single"/>
        </w:rPr>
        <w:t xml:space="preserve">Paul and Stelzner construct an abstract </w:t>
      </w:r>
      <w:r>
        <w:rPr>
          <w:rFonts w:ascii="Times New Roman" w:eastAsia="Times New Roman" w:hAnsi="Times New Roman" w:cs="Times New Roman"/>
          <w:b/>
          <w:highlight w:val="cyan"/>
          <w:u w:val="single"/>
        </w:rPr>
        <w:t>model with the assumption of monopsonistic markets</w:t>
      </w:r>
      <w:r>
        <w:rPr>
          <w:rFonts w:ascii="Times New Roman" w:eastAsia="Times New Roman" w:hAnsi="Times New Roman" w:cs="Times New Roman"/>
          <w:b/>
          <w:u w:val="single"/>
        </w:rPr>
        <w:t xml:space="preserve"> and follow the originator of monopsony theory Joan Robinson’s insight that unions can serve as a countervailing power against employer power. Their model </w:t>
      </w:r>
      <w:r>
        <w:rPr>
          <w:rFonts w:ascii="Times New Roman" w:eastAsia="Times New Roman" w:hAnsi="Times New Roman" w:cs="Times New Roman"/>
          <w:b/>
          <w:highlight w:val="cyan"/>
          <w:u w:val="single"/>
        </w:rPr>
        <w:t>shows that</w:t>
      </w:r>
      <w:r>
        <w:rPr>
          <w:rFonts w:ascii="Times New Roman" w:eastAsia="Times New Roman" w:hAnsi="Times New Roman" w:cs="Times New Roman"/>
          <w:b/>
          <w:u w:val="single"/>
        </w:rPr>
        <w:t xml:space="preserve"> institutional </w:t>
      </w:r>
      <w:r>
        <w:rPr>
          <w:rFonts w:ascii="Times New Roman" w:eastAsia="Times New Roman" w:hAnsi="Times New Roman" w:cs="Times New Roman"/>
          <w:b/>
          <w:highlight w:val="cyan"/>
          <w:u w:val="single"/>
        </w:rPr>
        <w:t>support</w:t>
      </w:r>
      <w:r>
        <w:rPr>
          <w:rFonts w:ascii="Times New Roman" w:eastAsia="Times New Roman" w:hAnsi="Times New Roman" w:cs="Times New Roman"/>
          <w:b/>
          <w:u w:val="single"/>
        </w:rPr>
        <w:t xml:space="preserve"> for </w:t>
      </w:r>
      <w:r>
        <w:rPr>
          <w:rFonts w:ascii="Times New Roman" w:eastAsia="Times New Roman" w:hAnsi="Times New Roman" w:cs="Times New Roman"/>
          <w:b/>
          <w:highlight w:val="cyan"/>
          <w:u w:val="single"/>
        </w:rPr>
        <w:t>unions, such as legislation</w:t>
      </w:r>
      <w:r>
        <w:rPr>
          <w:rFonts w:ascii="Times New Roman" w:eastAsia="Times New Roman" w:hAnsi="Times New Roman" w:cs="Times New Roman"/>
          <w:b/>
          <w:u w:val="single"/>
        </w:rPr>
        <w:t xml:space="preserve"> protecting the right to organize, is necessary for this dynamic process of </w:t>
      </w:r>
      <w:r>
        <w:rPr>
          <w:rFonts w:ascii="Times New Roman" w:eastAsia="Times New Roman" w:hAnsi="Times New Roman" w:cs="Times New Roman"/>
          <w:b/>
          <w:highlight w:val="cyan"/>
          <w:u w:val="single"/>
        </w:rPr>
        <w:t>balancing employers’ monopsony</w:t>
      </w:r>
      <w:r>
        <w:rPr>
          <w:rFonts w:ascii="Times New Roman" w:eastAsia="Times New Roman" w:hAnsi="Times New Roman" w:cs="Times New Roman"/>
          <w:b/>
          <w:u w:val="single"/>
        </w:rPr>
        <w:t xml:space="preserve"> power.</w:t>
      </w:r>
      <w:r>
        <w:rPr>
          <w:rFonts w:ascii="Times New Roman" w:eastAsia="Times New Roman" w:hAnsi="Times New Roman" w:cs="Times New Roman"/>
          <w:sz w:val="12"/>
          <w:szCs w:val="12"/>
        </w:rPr>
        <w:t xml:space="preserve"> In an accompanying column, the two researchers write that they “find that a lack of institutional support will devastate unions’ ability to function as a balance to firms’ monopsony power, potentially with major consequences … In turn, labor market outcomes will be less socially efficient.” In short, policies and enforcement that support collective action such as </w:t>
      </w:r>
      <w:r>
        <w:rPr>
          <w:rFonts w:ascii="Times New Roman" w:eastAsia="Times New Roman" w:hAnsi="Times New Roman" w:cs="Times New Roman"/>
          <w:b/>
          <w:u w:val="single"/>
        </w:rPr>
        <w:t xml:space="preserve">strikes not only </w:t>
      </w:r>
      <w:r>
        <w:rPr>
          <w:rFonts w:ascii="Times New Roman" w:eastAsia="Times New Roman" w:hAnsi="Times New Roman" w:cs="Times New Roman"/>
          <w:b/>
          <w:highlight w:val="cyan"/>
          <w:u w:val="single"/>
        </w:rPr>
        <w:t xml:space="preserve">creates benefits for workers </w:t>
      </w:r>
      <w:r>
        <w:rPr>
          <w:rFonts w:ascii="Times New Roman" w:eastAsia="Times New Roman" w:hAnsi="Times New Roman" w:cs="Times New Roman"/>
          <w:b/>
          <w:u w:val="single"/>
        </w:rPr>
        <w:t xml:space="preserve">directly but </w:t>
      </w:r>
      <w:r>
        <w:rPr>
          <w:rFonts w:ascii="Times New Roman" w:eastAsia="Times New Roman" w:hAnsi="Times New Roman" w:cs="Times New Roman"/>
          <w:b/>
          <w:highlight w:val="cyan"/>
          <w:u w:val="single"/>
        </w:rPr>
        <w:t>also addresses a larger problem of concentrated market power</w:t>
      </w:r>
      <w:r>
        <w:rPr>
          <w:rFonts w:ascii="Times New Roman" w:eastAsia="Times New Roman" w:hAnsi="Times New Roman" w:cs="Times New Roman"/>
          <w:b/>
          <w:u w:val="single"/>
        </w:rPr>
        <w:t>.</w:t>
      </w:r>
      <w:r>
        <w:rPr>
          <w:rFonts w:ascii="Times New Roman" w:eastAsia="Times New Roman" w:hAnsi="Times New Roman" w:cs="Times New Roman"/>
          <w:sz w:val="12"/>
          <w:szCs w:val="12"/>
        </w:rPr>
        <w:t xml:space="preserve"> The return of strikes in the U.S. labor market Within the past few years, strikes have been revived as a bargaining tool. “Red for Ed” became the name referring to teachers strikes that took place across traditionally conservative right-to-work states. Beginning with the closure of all schools in West Virginia in 2018 following 20,000 teachers across the state walking out, this movement spread to Oklahoma, Kentucky, Arizona, and Colorado, among other places. These strikes were led by rank-and-file union members, rather than by union leadership, rendering them illegal under the Taft-Hartley Act, which prohibits so- called wildcat strikes. These strikes led to significant gains for these public-sector workers through organizing against policymakers rather than direct management. Before Red for Ed, </w:t>
      </w:r>
      <w:r>
        <w:rPr>
          <w:rFonts w:ascii="Times New Roman" w:eastAsia="Times New Roman" w:hAnsi="Times New Roman" w:cs="Times New Roman"/>
          <w:b/>
          <w:u w:val="single"/>
        </w:rPr>
        <w:t xml:space="preserve">the </w:t>
      </w:r>
      <w:r>
        <w:rPr>
          <w:rFonts w:ascii="Times New Roman" w:eastAsia="Times New Roman" w:hAnsi="Times New Roman" w:cs="Times New Roman"/>
          <w:b/>
          <w:highlight w:val="cyan"/>
          <w:u w:val="single"/>
        </w:rPr>
        <w:t>“Fight for Fifteen”</w:t>
      </w:r>
      <w:r>
        <w:rPr>
          <w:rFonts w:ascii="Times New Roman" w:eastAsia="Times New Roman" w:hAnsi="Times New Roman" w:cs="Times New Roman"/>
          <w:b/>
          <w:u w:val="single"/>
        </w:rPr>
        <w:t xml:space="preserve"> movement starting in 2012 </w:t>
      </w:r>
      <w:r>
        <w:rPr>
          <w:rFonts w:ascii="Times New Roman" w:eastAsia="Times New Roman" w:hAnsi="Times New Roman" w:cs="Times New Roman"/>
          <w:b/>
          <w:highlight w:val="cyan"/>
          <w:u w:val="single"/>
        </w:rPr>
        <w:t>and “OUR Walmart”</w:t>
      </w:r>
      <w:r>
        <w:rPr>
          <w:rFonts w:ascii="Times New Roman" w:eastAsia="Times New Roman" w:hAnsi="Times New Roman" w:cs="Times New Roman"/>
          <w:b/>
          <w:u w:val="single"/>
        </w:rPr>
        <w:t xml:space="preserve"> starting in 2010 </w:t>
      </w:r>
      <w:r>
        <w:rPr>
          <w:rFonts w:ascii="Times New Roman" w:eastAsia="Times New Roman" w:hAnsi="Times New Roman" w:cs="Times New Roman"/>
          <w:b/>
          <w:highlight w:val="cyan"/>
          <w:u w:val="single"/>
        </w:rPr>
        <w:t xml:space="preserve">exemplified labor organizing </w:t>
      </w:r>
      <w:r>
        <w:rPr>
          <w:rFonts w:ascii="Times New Roman" w:eastAsia="Times New Roman" w:hAnsi="Times New Roman" w:cs="Times New Roman"/>
          <w:b/>
          <w:u w:val="single"/>
        </w:rPr>
        <w:t xml:space="preserve">in new mediums by conducting worker-led actions </w:t>
      </w:r>
      <w:r>
        <w:rPr>
          <w:rFonts w:ascii="Times New Roman" w:eastAsia="Times New Roman" w:hAnsi="Times New Roman" w:cs="Times New Roman"/>
          <w:b/>
          <w:highlight w:val="cyan"/>
          <w:u w:val="single"/>
        </w:rPr>
        <w:t>against large corporations</w:t>
      </w:r>
      <w:r>
        <w:rPr>
          <w:rFonts w:ascii="Times New Roman" w:eastAsia="Times New Roman" w:hAnsi="Times New Roman" w:cs="Times New Roman"/>
          <w:b/>
          <w:u w:val="single"/>
        </w:rPr>
        <w:t xml:space="preserve"> that directly employ or control the employment (as in the franchisor-franchisee model) of low- wage workers. The efforts of </w:t>
      </w:r>
      <w:r>
        <w:rPr>
          <w:rFonts w:ascii="Times New Roman" w:eastAsia="Times New Roman" w:hAnsi="Times New Roman" w:cs="Times New Roman"/>
          <w:b/>
          <w:highlight w:val="cyan"/>
          <w:u w:val="single"/>
        </w:rPr>
        <w:t>Fight for Fifteen directly</w:t>
      </w:r>
      <w:r>
        <w:rPr>
          <w:rFonts w:ascii="Times New Roman" w:eastAsia="Times New Roman" w:hAnsi="Times New Roman" w:cs="Times New Roman"/>
          <w:b/>
          <w:u w:val="single"/>
        </w:rPr>
        <w:t xml:space="preserve"> </w:t>
      </w:r>
      <w:r>
        <w:rPr>
          <w:rFonts w:ascii="Times New Roman" w:eastAsia="Times New Roman" w:hAnsi="Times New Roman" w:cs="Times New Roman"/>
          <w:b/>
          <w:highlight w:val="cyan"/>
          <w:u w:val="single"/>
        </w:rPr>
        <w:t>impacted New York state’s minimum wage increase to $15 per hour</w:t>
      </w:r>
      <w:r>
        <w:rPr>
          <w:rFonts w:ascii="Times New Roman" w:eastAsia="Times New Roman" w:hAnsi="Times New Roman" w:cs="Times New Roman"/>
          <w:b/>
          <w:u w:val="single"/>
        </w:rPr>
        <w:t xml:space="preserve"> and has </w:t>
      </w:r>
      <w:r>
        <w:rPr>
          <w:rFonts w:ascii="Times New Roman" w:eastAsia="Times New Roman" w:hAnsi="Times New Roman" w:cs="Times New Roman"/>
          <w:b/>
          <w:highlight w:val="cyan"/>
          <w:u w:val="single"/>
        </w:rPr>
        <w:t>paved the way for a national movement</w:t>
      </w:r>
      <w:r>
        <w:rPr>
          <w:rFonts w:ascii="Times New Roman" w:eastAsia="Times New Roman" w:hAnsi="Times New Roman" w:cs="Times New Roman"/>
          <w:b/>
          <w:u w:val="single"/>
        </w:rPr>
        <w:t xml:space="preserve"> for a higher minimum wage.</w:t>
      </w:r>
      <w:r>
        <w:rPr>
          <w:rFonts w:ascii="Times New Roman" w:eastAsia="Times New Roman" w:hAnsi="Times New Roman" w:cs="Times New Roman"/>
          <w:sz w:val="12"/>
          <w:szCs w:val="12"/>
        </w:rPr>
        <w:t xml:space="preserve"> OUR Walmart led walkouts and Black Friday protests in the years leading up to Walmart’s decision to increase wages. Many structural changes, such as the fissuring of the workplace, have reduced the ability of private-sector unions to make gains against employers, yet these strikes and labor actions represent an opportunity for growth. With the U.S. labor market increasingly dominated by the services sector, these strikes were conducted by workers whose jobs cannot move elsewhere and whose work we interact with in our daily lives. Ruth Milkman of the City University of New York describes these labor actions as similar to those that existed before the Fair Labor Standards Act of 1938 protected the right strike (before these rights were subsequently chipped away by the Taft-Hartley Act 20 years later) in order to unionize. With popular and successful strikes in unexpected places, what will the role of strikes be in the future? Will workers continue recognize the strength of the strike and other labor actions, and will policymakers and enforcers make it a successful tool for increasing worker bargaining power? Research by Alex Hertel-Fernandez, Suresh Naidu, and Adam Reich of Columbia University looked at the response to strikes following the Red for Ed movement in conservative states and found that residents of areas affected by the teacher walkouts broadly supported the strikes, with 39 percent saying they strongly supported the walkouts and another 27 percent somewhat in support of the walkouts, including half of self-identified Republicans supporting the strikes. What’s more, the three researchers found that families that learned about them from their teachers or directly from the union had even stronger support for the strikes, compared to those who learned about them from other sources, such as talk radio. First-hand knowledge of strikes increases support for them. In addition to Hertel-Fernandez’s work showing broad support for unions generally and increasing support for bold labor actions, more policymakers and advocates are providing much-needed proposals on how to foster a robust U.S. labor market and strengthen institutions that would make collective action more successful. Emblematic of this is Harvard Law’s Labor and Worklife Program’s Clean Slate Project, led by Sharon Block and Ben Sachs of Harvard University, which gathers academic experts and labor organizers to develop strong proposals that would increase worker bargaining power. Multiple 2020 presidential campaigns have followed suit, with new proposals to boost unions. Conclusion Unions in the United States are at their lowest level of density since they became legal around 80 years ago, with 6.4 percent of private-sector workers in unions today. Yet there is increasing energy for bringing back this crucial force to balance the power of capital and ensure the fruits of economic growth are more broadly shared among everyone who creates it. </w:t>
      </w:r>
      <w:r>
        <w:rPr>
          <w:rFonts w:ascii="Times New Roman" w:eastAsia="Times New Roman" w:hAnsi="Times New Roman" w:cs="Times New Roman"/>
          <w:b/>
          <w:highlight w:val="cyan"/>
          <w:u w:val="single"/>
        </w:rPr>
        <w:t xml:space="preserve">Strikes are a compelling tool for dealing with rising </w:t>
      </w:r>
      <w:r>
        <w:rPr>
          <w:rFonts w:ascii="Times New Roman" w:eastAsia="Times New Roman" w:hAnsi="Times New Roman" w:cs="Times New Roman"/>
          <w:b/>
          <w:u w:val="single"/>
        </w:rPr>
        <w:t xml:space="preserve">U.S. income and wealth </w:t>
      </w:r>
      <w:r>
        <w:rPr>
          <w:rFonts w:ascii="Times New Roman" w:eastAsia="Times New Roman" w:hAnsi="Times New Roman" w:cs="Times New Roman"/>
          <w:b/>
          <w:highlight w:val="cyan"/>
          <w:u w:val="single"/>
        </w:rPr>
        <w:t>inequality</w:t>
      </w:r>
      <w:r>
        <w:rPr>
          <w:rFonts w:ascii="Times New Roman" w:eastAsia="Times New Roman" w:hAnsi="Times New Roman" w:cs="Times New Roman"/>
          <w:b/>
          <w:u w:val="single"/>
        </w:rPr>
        <w:t>—just as they were in an earlier era of economic inequality, when unions first gained their legal stature in the U.S. labor market.</w:t>
      </w:r>
    </w:p>
    <w:p w14:paraId="27AEC168" w14:textId="77777777" w:rsidR="00D920CA" w:rsidRDefault="00D920CA" w:rsidP="00D920CA">
      <w:pPr>
        <w:rPr>
          <w:rFonts w:ascii="Times New Roman" w:eastAsia="Times New Roman" w:hAnsi="Times New Roman" w:cs="Times New Roman"/>
        </w:rPr>
      </w:pPr>
    </w:p>
    <w:p w14:paraId="763E7F6E" w14:textId="77777777" w:rsidR="00D920CA" w:rsidRDefault="00D920CA" w:rsidP="00D920CA">
      <w:pPr>
        <w:pStyle w:val="Heading4"/>
        <w:rPr>
          <w:rFonts w:ascii="Times New Roman" w:eastAsia="Times New Roman" w:hAnsi="Times New Roman" w:cs="Times New Roman"/>
        </w:rPr>
      </w:pPr>
      <w:r>
        <w:rPr>
          <w:rFonts w:ascii="Times New Roman" w:eastAsia="Times New Roman" w:hAnsi="Times New Roman" w:cs="Times New Roman"/>
        </w:rPr>
        <w:t>The impact is extinction.</w:t>
      </w:r>
    </w:p>
    <w:p w14:paraId="56AB9832" w14:textId="77777777" w:rsidR="00D920CA" w:rsidRDefault="00D920CA" w:rsidP="00D920CA">
      <w:pPr>
        <w:rPr>
          <w:rFonts w:ascii="Times New Roman" w:eastAsia="Times New Roman" w:hAnsi="Times New Roman" w:cs="Times New Roman"/>
        </w:rPr>
      </w:pPr>
      <w:r>
        <w:rPr>
          <w:rFonts w:ascii="Times New Roman" w:eastAsia="Times New Roman" w:hAnsi="Times New Roman" w:cs="Times New Roman"/>
          <w:b/>
          <w:sz w:val="26"/>
          <w:szCs w:val="26"/>
        </w:rPr>
        <w:t>Giroux 15</w:t>
      </w:r>
      <w:r>
        <w:rPr>
          <w:rFonts w:ascii="Times New Roman" w:eastAsia="Times New Roman" w:hAnsi="Times New Roman" w:cs="Times New Roman"/>
        </w:rPr>
        <w:t xml:space="preserve"> </w:t>
      </w:r>
      <w:r>
        <w:rPr>
          <w:rFonts w:ascii="Times New Roman" w:eastAsia="Times New Roman" w:hAnsi="Times New Roman" w:cs="Times New Roman"/>
          <w:sz w:val="16"/>
          <w:szCs w:val="16"/>
        </w:rPr>
        <w:t>(Henry, American scholar and cultural critic. One of the founding theorists of critical pedagogy in the United States, he is best known for his pioneering work in public pedagogy, “Higher Education and the Promise of Insurgent Public Memory,” March 3, 2015, http://truth-out.org/news/item/29396-higher-education-and-the-promise-of-insurgent-public-memory</w:t>
      </w:r>
    </w:p>
    <w:p w14:paraId="0FFA8C1C" w14:textId="77777777" w:rsidR="00D920CA" w:rsidRDefault="00D920CA" w:rsidP="00D920CA">
      <w:pPr>
        <w:rPr>
          <w:rFonts w:ascii="Times New Roman" w:eastAsia="Times New Roman" w:hAnsi="Times New Roman" w:cs="Times New Roman"/>
          <w:b/>
          <w:u w:val="single"/>
        </w:rPr>
      </w:pPr>
      <w:r>
        <w:rPr>
          <w:rFonts w:ascii="Times New Roman" w:eastAsia="Times New Roman" w:hAnsi="Times New Roman" w:cs="Times New Roman"/>
          <w:sz w:val="16"/>
          <w:szCs w:val="16"/>
        </w:rPr>
        <w:t xml:space="preserve">History is open, and the </w:t>
      </w:r>
      <w:r>
        <w:rPr>
          <w:rFonts w:ascii="Times New Roman" w:eastAsia="Times New Roman" w:hAnsi="Times New Roman" w:cs="Times New Roman"/>
          <w:b/>
          <w:u w:val="single"/>
        </w:rPr>
        <w:t xml:space="preserve">times are rife with unrest accompanied by </w:t>
      </w:r>
      <w:r>
        <w:rPr>
          <w:rFonts w:ascii="Times New Roman" w:eastAsia="Times New Roman" w:hAnsi="Times New Roman" w:cs="Times New Roman"/>
          <w:b/>
          <w:highlight w:val="cyan"/>
          <w:u w:val="single"/>
        </w:rPr>
        <w:t>new levels of state terrorism</w:t>
      </w:r>
      <w:r>
        <w:rPr>
          <w:rFonts w:ascii="Times New Roman" w:eastAsia="Times New Roman" w:hAnsi="Times New Roman" w:cs="Times New Roman"/>
          <w:b/>
          <w:u w:val="single"/>
        </w:rPr>
        <w:t xml:space="preserve">, all of which call for new ways to </w:t>
      </w:r>
      <w:r>
        <w:rPr>
          <w:rFonts w:ascii="Times New Roman" w:eastAsia="Times New Roman" w:hAnsi="Times New Roman" w:cs="Times New Roman"/>
          <w:b/>
          <w:highlight w:val="cyan"/>
          <w:u w:val="single"/>
        </w:rPr>
        <w:t>subvert</w:t>
      </w:r>
      <w:r>
        <w:rPr>
          <w:rFonts w:ascii="Times New Roman" w:eastAsia="Times New Roman" w:hAnsi="Times New Roman" w:cs="Times New Roman"/>
          <w:b/>
          <w:u w:val="single"/>
        </w:rPr>
        <w:t xml:space="preserve"> the theater of cruelty and </w:t>
      </w:r>
      <w:r>
        <w:rPr>
          <w:rFonts w:ascii="Times New Roman" w:eastAsia="Times New Roman" w:hAnsi="Times New Roman" w:cs="Times New Roman"/>
          <w:b/>
          <w:highlight w:val="cyan"/>
          <w:u w:val="single"/>
        </w:rPr>
        <w:t>class consolidation</w:t>
      </w:r>
      <w:r>
        <w:rPr>
          <w:rFonts w:ascii="Times New Roman" w:eastAsia="Times New Roman" w:hAnsi="Times New Roman" w:cs="Times New Roman"/>
          <w:b/>
          <w:u w:val="single"/>
        </w:rPr>
        <w:t xml:space="preserve"> that has the globe in the stranglehold of a death wish. </w:t>
      </w:r>
      <w:r>
        <w:rPr>
          <w:rFonts w:ascii="Times New Roman" w:eastAsia="Times New Roman" w:hAnsi="Times New Roman" w:cs="Times New Roman"/>
          <w:b/>
          <w:highlight w:val="cyan"/>
          <w:u w:val="single"/>
        </w:rPr>
        <w:t>Neoliberalism</w:t>
      </w:r>
      <w:r>
        <w:rPr>
          <w:rFonts w:ascii="Times New Roman" w:eastAsia="Times New Roman" w:hAnsi="Times New Roman" w:cs="Times New Roman"/>
          <w:sz w:val="16"/>
          <w:szCs w:val="16"/>
        </w:rPr>
        <w:t xml:space="preserve"> in its many punitive forms </w:t>
      </w:r>
      <w:r>
        <w:rPr>
          <w:rFonts w:ascii="Times New Roman" w:eastAsia="Times New Roman" w:hAnsi="Times New Roman" w:cs="Times New Roman"/>
          <w:b/>
          <w:highlight w:val="cyan"/>
          <w:u w:val="single"/>
        </w:rPr>
        <w:t>has exhausted its credibility</w:t>
      </w:r>
      <w:r>
        <w:rPr>
          <w:rFonts w:ascii="Times New Roman" w:eastAsia="Times New Roman" w:hAnsi="Times New Roman" w:cs="Times New Roman"/>
          <w:b/>
          <w:u w:val="single"/>
        </w:rPr>
        <w:t xml:space="preserve"> and now </w:t>
      </w:r>
      <w:r>
        <w:rPr>
          <w:rFonts w:ascii="Times New Roman" w:eastAsia="Times New Roman" w:hAnsi="Times New Roman" w:cs="Times New Roman"/>
          <w:b/>
          <w:highlight w:val="cyan"/>
          <w:u w:val="single"/>
        </w:rPr>
        <w:t>threatens</w:t>
      </w:r>
      <w:r>
        <w:rPr>
          <w:rFonts w:ascii="Times New Roman" w:eastAsia="Times New Roman" w:hAnsi="Times New Roman" w:cs="Times New Roman"/>
          <w:b/>
          <w:u w:val="single"/>
        </w:rPr>
        <w:t xml:space="preserve"> the </w:t>
      </w:r>
      <w:r>
        <w:rPr>
          <w:rFonts w:ascii="Times New Roman" w:eastAsia="Times New Roman" w:hAnsi="Times New Roman" w:cs="Times New Roman"/>
          <w:b/>
          <w:highlight w:val="cyan"/>
          <w:u w:val="single"/>
        </w:rPr>
        <w:t>entirety of human life</w:t>
      </w:r>
      <w:r>
        <w:rPr>
          <w:rFonts w:ascii="Times New Roman" w:eastAsia="Times New Roman" w:hAnsi="Times New Roman" w:cs="Times New Roman"/>
          <w:b/>
          <w:u w:val="single"/>
        </w:rPr>
        <w:t xml:space="preserve"> and the planet itself</w:t>
      </w:r>
      <w:r>
        <w:rPr>
          <w:rFonts w:ascii="Times New Roman" w:eastAsia="Times New Roman" w:hAnsi="Times New Roman" w:cs="Times New Roman"/>
          <w:sz w:val="16"/>
          <w:szCs w:val="16"/>
        </w:rPr>
        <w:t xml:space="preserve">. Hope is in the air but it won't succeed in creating the promise of a new democratic future unless it first recognizes and grapples with the depth of the US nightmare. </w:t>
      </w:r>
      <w:r>
        <w:rPr>
          <w:rFonts w:ascii="Times New Roman" w:eastAsia="Times New Roman" w:hAnsi="Times New Roman" w:cs="Times New Roman"/>
          <w:b/>
          <w:u w:val="single"/>
        </w:rPr>
        <w:t xml:space="preserve">It is </w:t>
      </w:r>
      <w:r>
        <w:rPr>
          <w:rFonts w:ascii="Times New Roman" w:eastAsia="Times New Roman" w:hAnsi="Times New Roman" w:cs="Times New Roman"/>
          <w:b/>
          <w:highlight w:val="cyan"/>
          <w:u w:val="single"/>
        </w:rPr>
        <w:t xml:space="preserve">time for new </w:t>
      </w:r>
      <w:r>
        <w:rPr>
          <w:rFonts w:ascii="Times New Roman" w:eastAsia="Times New Roman" w:hAnsi="Times New Roman" w:cs="Times New Roman"/>
          <w:b/>
          <w:u w:val="single"/>
        </w:rPr>
        <w:t xml:space="preserve">visions, a new </w:t>
      </w:r>
      <w:r>
        <w:rPr>
          <w:rFonts w:ascii="Times New Roman" w:eastAsia="Times New Roman" w:hAnsi="Times New Roman" w:cs="Times New Roman"/>
          <w:b/>
          <w:highlight w:val="cyan"/>
          <w:u w:val="single"/>
        </w:rPr>
        <w:t>collective radical imagination</w:t>
      </w:r>
      <w:r>
        <w:rPr>
          <w:rFonts w:ascii="Times New Roman" w:eastAsia="Times New Roman" w:hAnsi="Times New Roman" w:cs="Times New Roman"/>
          <w:b/>
          <w:u w:val="single"/>
        </w:rPr>
        <w:t xml:space="preserve">, new </w:t>
      </w:r>
      <w:r>
        <w:rPr>
          <w:rFonts w:ascii="Times New Roman" w:eastAsia="Times New Roman" w:hAnsi="Times New Roman" w:cs="Times New Roman"/>
          <w:b/>
          <w:highlight w:val="cyan"/>
          <w:u w:val="single"/>
        </w:rPr>
        <w:t>tactics</w:t>
      </w:r>
      <w:r>
        <w:rPr>
          <w:rFonts w:ascii="Times New Roman" w:eastAsia="Times New Roman" w:hAnsi="Times New Roman" w:cs="Times New Roman"/>
          <w:b/>
          <w:u w:val="single"/>
        </w:rPr>
        <w:t xml:space="preserve">, new </w:t>
      </w:r>
      <w:r>
        <w:rPr>
          <w:rFonts w:ascii="Times New Roman" w:eastAsia="Times New Roman" w:hAnsi="Times New Roman" w:cs="Times New Roman"/>
          <w:b/>
          <w:highlight w:val="cyan"/>
          <w:u w:val="single"/>
        </w:rPr>
        <w:t>political formations and sustained, organized, international struggles</w:t>
      </w:r>
      <w:r>
        <w:rPr>
          <w:rFonts w:ascii="Times New Roman" w:eastAsia="Times New Roman" w:hAnsi="Times New Roman" w:cs="Times New Roman"/>
          <w:b/>
          <w:u w:val="single"/>
        </w:rPr>
        <w:t xml:space="preserve">. It is </w:t>
      </w:r>
      <w:r>
        <w:rPr>
          <w:rFonts w:ascii="Times New Roman" w:eastAsia="Times New Roman" w:hAnsi="Times New Roman" w:cs="Times New Roman"/>
          <w:b/>
          <w:highlight w:val="cyan"/>
          <w:u w:val="single"/>
        </w:rPr>
        <w:t>time to march into</w:t>
      </w:r>
      <w:r>
        <w:rPr>
          <w:rFonts w:ascii="Times New Roman" w:eastAsia="Times New Roman" w:hAnsi="Times New Roman" w:cs="Times New Roman"/>
          <w:b/>
          <w:u w:val="single"/>
        </w:rPr>
        <w:t xml:space="preserve"> a </w:t>
      </w:r>
      <w:r>
        <w:rPr>
          <w:rFonts w:ascii="Times New Roman" w:eastAsia="Times New Roman" w:hAnsi="Times New Roman" w:cs="Times New Roman"/>
          <w:b/>
          <w:highlight w:val="cyan"/>
          <w:u w:val="single"/>
        </w:rPr>
        <w:t>future</w:t>
      </w:r>
      <w:r>
        <w:rPr>
          <w:rFonts w:ascii="Times New Roman" w:eastAsia="Times New Roman" w:hAnsi="Times New Roman" w:cs="Times New Roman"/>
          <w:b/>
          <w:u w:val="single"/>
        </w:rPr>
        <w:t xml:space="preserve"> that will not mimic the dark authoritarianism haunting the present.</w:t>
      </w:r>
    </w:p>
    <w:p w14:paraId="19DDCEC3" w14:textId="77777777" w:rsidR="00D920CA" w:rsidRDefault="00D920CA" w:rsidP="00D920CA">
      <w:pPr>
        <w:rPr>
          <w:rFonts w:ascii="Times New Roman" w:eastAsia="Times New Roman" w:hAnsi="Times New Roman" w:cs="Times New Roman"/>
        </w:rPr>
      </w:pPr>
    </w:p>
    <w:p w14:paraId="6D51D858" w14:textId="77777777" w:rsidR="00D920CA" w:rsidRDefault="00D920CA" w:rsidP="00D920CA">
      <w:pPr>
        <w:pStyle w:val="Heading3"/>
        <w:rPr>
          <w:rFonts w:ascii="Times New Roman" w:eastAsia="Times New Roman" w:hAnsi="Times New Roman" w:cs="Times New Roman"/>
        </w:rPr>
      </w:pPr>
      <w:r>
        <w:br w:type="page"/>
      </w:r>
      <w:r>
        <w:rPr>
          <w:rFonts w:ascii="Times New Roman" w:eastAsia="Times New Roman" w:hAnsi="Times New Roman" w:cs="Times New Roman"/>
        </w:rPr>
        <w:t>Part 3 is Method</w:t>
      </w:r>
    </w:p>
    <w:p w14:paraId="77E58913" w14:textId="77777777" w:rsidR="00D920CA" w:rsidRDefault="00D920CA" w:rsidP="00D920CA">
      <w:pPr>
        <w:rPr>
          <w:rFonts w:ascii="Times New Roman" w:eastAsia="Times New Roman" w:hAnsi="Times New Roman" w:cs="Times New Roman"/>
        </w:rPr>
      </w:pPr>
    </w:p>
    <w:p w14:paraId="3BC88754" w14:textId="77777777" w:rsidR="00D920CA" w:rsidRDefault="00D920CA" w:rsidP="00D920CA">
      <w:pPr>
        <w:pStyle w:val="Heading4"/>
        <w:rPr>
          <w:rFonts w:ascii="Times New Roman" w:eastAsia="Times New Roman" w:hAnsi="Times New Roman" w:cs="Times New Roman"/>
        </w:rPr>
      </w:pPr>
      <w:r>
        <w:rPr>
          <w:rFonts w:ascii="Times New Roman" w:eastAsia="Times New Roman" w:hAnsi="Times New Roman" w:cs="Times New Roman"/>
        </w:rPr>
        <w:t>First, Scholarship</w:t>
      </w:r>
    </w:p>
    <w:p w14:paraId="16FC6AE0" w14:textId="77777777" w:rsidR="00D920CA" w:rsidRDefault="00D920CA" w:rsidP="00D920CA">
      <w:pPr>
        <w:pStyle w:val="Heading4"/>
        <w:spacing w:before="0"/>
        <w:rPr>
          <w:rFonts w:ascii="Times New Roman" w:eastAsia="Times New Roman" w:hAnsi="Times New Roman" w:cs="Times New Roman"/>
        </w:rPr>
      </w:pPr>
      <w:r>
        <w:rPr>
          <w:rFonts w:ascii="Times New Roman" w:eastAsia="Times New Roman" w:hAnsi="Times New Roman" w:cs="Times New Roman"/>
        </w:rPr>
        <w:t>Education and discussion about capitalist inequality is necessary to create social change and fosters community building.  Our role of the ballot spills up.</w:t>
      </w:r>
    </w:p>
    <w:p w14:paraId="6C9CC02E" w14:textId="77777777" w:rsidR="00D920CA" w:rsidRDefault="00D920CA" w:rsidP="00D920CA">
      <w:pPr>
        <w:rPr>
          <w:rFonts w:ascii="Times New Roman" w:eastAsia="Times New Roman" w:hAnsi="Times New Roman" w:cs="Times New Roman"/>
        </w:rPr>
      </w:pPr>
      <w:r>
        <w:rPr>
          <w:rFonts w:ascii="Times New Roman" w:eastAsia="Times New Roman" w:hAnsi="Times New Roman" w:cs="Times New Roman"/>
          <w:b/>
          <w:sz w:val="26"/>
          <w:szCs w:val="26"/>
        </w:rPr>
        <w:t>Barnum</w:t>
      </w:r>
      <w:r>
        <w:rPr>
          <w:rFonts w:ascii="Times New Roman" w:eastAsia="Times New Roman" w:hAnsi="Times New Roman" w:cs="Times New Roman"/>
        </w:rPr>
        <w:t>, Anthony. “Teaching Issues of Inequality Through A Critical Pedagogy Of Place.” Journal of sustainability Education. February, 20</w:t>
      </w:r>
      <w:r>
        <w:rPr>
          <w:rFonts w:ascii="Times New Roman" w:eastAsia="Times New Roman" w:hAnsi="Times New Roman" w:cs="Times New Roman"/>
          <w:b/>
          <w:sz w:val="26"/>
          <w:szCs w:val="26"/>
        </w:rPr>
        <w:t>16</w:t>
      </w:r>
      <w:r>
        <w:rPr>
          <w:rFonts w:ascii="Times New Roman" w:eastAsia="Times New Roman" w:hAnsi="Times New Roman" w:cs="Times New Roman"/>
        </w:rPr>
        <w:t xml:space="preserve">. Web. October 13, 2021. . </w:t>
      </w:r>
    </w:p>
    <w:p w14:paraId="54859660" w14:textId="77777777" w:rsidR="00D920CA" w:rsidRDefault="00D920CA" w:rsidP="00D920CA">
      <w:pPr>
        <w:rPr>
          <w:rFonts w:ascii="Times New Roman" w:eastAsia="Times New Roman" w:hAnsi="Times New Roman" w:cs="Times New Roman"/>
          <w:sz w:val="10"/>
          <w:szCs w:val="10"/>
        </w:rPr>
      </w:pPr>
      <w:r>
        <w:rPr>
          <w:rFonts w:ascii="Times New Roman" w:eastAsia="Times New Roman" w:hAnsi="Times New Roman" w:cs="Times New Roman"/>
          <w:sz w:val="10"/>
          <w:szCs w:val="10"/>
        </w:rPr>
        <w:t xml:space="preserve">Sustainability, engagement, place-based and experiential learning are buzz-words in public discourse from classrooms to community organizations, but what do these words mean and how do we as educators create meaningful learning experiences where learners, whether traditional students or community members, can learn and practice the sociological imagination? This paper provides an example of how educators from academia and the larger community of which they are a part can build partnerships where both students and community members can benefit as they work to build a future where social responsibility becomes practice and not just theory. Today, both students and faculty engage in discourse and the study of ideas of sustainability in relation to society and the environment. However, it is less common for these same ideas of sustainability to apply to critiques and analyses of a larger sustainable culture. </w:t>
      </w:r>
      <w:r>
        <w:rPr>
          <w:rFonts w:ascii="Times New Roman" w:eastAsia="Times New Roman" w:hAnsi="Times New Roman" w:cs="Times New Roman"/>
          <w:b/>
          <w:u w:val="single"/>
        </w:rPr>
        <w:t xml:space="preserve">In terms of thinking about sustainability, </w:t>
      </w:r>
      <w:r>
        <w:rPr>
          <w:rFonts w:ascii="Times New Roman" w:eastAsia="Times New Roman" w:hAnsi="Times New Roman" w:cs="Times New Roman"/>
          <w:b/>
          <w:highlight w:val="cyan"/>
          <w:u w:val="single"/>
        </w:rPr>
        <w:t>students and faculty must</w:t>
      </w:r>
      <w:r>
        <w:rPr>
          <w:rFonts w:ascii="Times New Roman" w:eastAsia="Times New Roman" w:hAnsi="Times New Roman" w:cs="Times New Roman"/>
          <w:b/>
          <w:u w:val="single"/>
        </w:rPr>
        <w:t xml:space="preserve"> push themselves to also</w:t>
      </w:r>
      <w:r>
        <w:rPr>
          <w:rFonts w:ascii="Times New Roman" w:eastAsia="Times New Roman" w:hAnsi="Times New Roman" w:cs="Times New Roman"/>
          <w:b/>
          <w:highlight w:val="cyan"/>
          <w:u w:val="single"/>
        </w:rPr>
        <w:t xml:space="preserve"> consider </w:t>
      </w:r>
      <w:r>
        <w:rPr>
          <w:rFonts w:ascii="Times New Roman" w:eastAsia="Times New Roman" w:hAnsi="Times New Roman" w:cs="Times New Roman"/>
          <w:b/>
          <w:u w:val="single"/>
        </w:rPr>
        <w:t xml:space="preserve">aspects of </w:t>
      </w:r>
      <w:r>
        <w:rPr>
          <w:rFonts w:ascii="Times New Roman" w:eastAsia="Times New Roman" w:hAnsi="Times New Roman" w:cs="Times New Roman"/>
          <w:b/>
          <w:highlight w:val="cyan"/>
          <w:u w:val="single"/>
        </w:rPr>
        <w:t>social, political, and economic sustainability. How to conceptualize</w:t>
      </w:r>
      <w:r>
        <w:rPr>
          <w:rFonts w:ascii="Times New Roman" w:eastAsia="Times New Roman" w:hAnsi="Times New Roman" w:cs="Times New Roman"/>
          <w:b/>
          <w:u w:val="single"/>
        </w:rPr>
        <w:t xml:space="preserve"> these ideas, and what they might and could mean especially in terms of addressing issues of inequality provides many </w:t>
      </w:r>
      <w:r>
        <w:rPr>
          <w:rFonts w:ascii="Times New Roman" w:eastAsia="Times New Roman" w:hAnsi="Times New Roman" w:cs="Times New Roman"/>
          <w:b/>
          <w:highlight w:val="cyan"/>
          <w:u w:val="single"/>
        </w:rPr>
        <w:t>areas for new research and theorizing</w:t>
      </w:r>
      <w:r>
        <w:rPr>
          <w:rFonts w:ascii="Times New Roman" w:eastAsia="Times New Roman" w:hAnsi="Times New Roman" w:cs="Times New Roman"/>
          <w:b/>
          <w:u w:val="single"/>
        </w:rPr>
        <w:t>.</w:t>
      </w:r>
      <w:r>
        <w:rPr>
          <w:rFonts w:ascii="Times New Roman" w:eastAsia="Times New Roman" w:hAnsi="Times New Roman" w:cs="Times New Roman"/>
          <w:sz w:val="10"/>
          <w:szCs w:val="10"/>
        </w:rPr>
        <w:t xml:space="preserve"> This is the logical next step in addressing sustainability and several environmental sociologists suggest that environmental issues cannot be dealt with until inequality is addressed (see Barbosa 2015). This paper challenges educators to consider how teaching issues of social, political, and economic inequality can be addressed in the classroom and how students can participate in the work of a sustainable community by becoming “student-teachers” (Freire 1989). A course on Inequalities in the U.S. at a small liberal arts college has been redesigned to incorporate ideas and concepts related to social, political, and economic sustainability. </w:t>
      </w:r>
      <w:r>
        <w:rPr>
          <w:rFonts w:ascii="Times New Roman" w:eastAsia="Times New Roman" w:hAnsi="Times New Roman" w:cs="Times New Roman"/>
          <w:b/>
          <w:u w:val="single"/>
        </w:rPr>
        <w:t xml:space="preserve">The purpose was for students to address and understand inequalities within the context of the U.S. at both the macro and the micro level in terms of how inequality can be seen and understood as a social issue that should be examined at multiple levels. By partnering with The Cumberland County Historical Society, course objectives and assignments have been rethought so that students can come to understand inequalities as they exist in the shared social environments around them through local spaces, not just in the abstract macro spaces that they are used to considering in the academic classroom. Through place-based and experiential learning activities, students are able to come to a better understanding of the study of inequalities both theoretically and as applied to specific local, state, regional, and national contexts. </w:t>
      </w:r>
      <w:r>
        <w:rPr>
          <w:rFonts w:ascii="Times New Roman" w:eastAsia="Times New Roman" w:hAnsi="Times New Roman" w:cs="Times New Roman"/>
          <w:b/>
          <w:highlight w:val="cyan"/>
          <w:u w:val="single"/>
        </w:rPr>
        <w:t>Issues related to</w:t>
      </w:r>
      <w:r>
        <w:rPr>
          <w:rFonts w:ascii="Times New Roman" w:eastAsia="Times New Roman" w:hAnsi="Times New Roman" w:cs="Times New Roman"/>
          <w:b/>
          <w:u w:val="single"/>
        </w:rPr>
        <w:t xml:space="preserve"> the effects of the </w:t>
      </w:r>
      <w:r>
        <w:rPr>
          <w:rFonts w:ascii="Times New Roman" w:eastAsia="Times New Roman" w:hAnsi="Times New Roman" w:cs="Times New Roman"/>
          <w:b/>
          <w:highlight w:val="cyan"/>
          <w:u w:val="single"/>
        </w:rPr>
        <w:t>system of stratification</w:t>
      </w:r>
      <w:r>
        <w:rPr>
          <w:rFonts w:ascii="Times New Roman" w:eastAsia="Times New Roman" w:hAnsi="Times New Roman" w:cs="Times New Roman"/>
          <w:b/>
          <w:u w:val="single"/>
        </w:rPr>
        <w:t xml:space="preserve"> based on race, class, gender, sexuality, etc. within the U.S. </w:t>
      </w:r>
      <w:r>
        <w:rPr>
          <w:rFonts w:ascii="Times New Roman" w:eastAsia="Times New Roman" w:hAnsi="Times New Roman" w:cs="Times New Roman"/>
          <w:b/>
          <w:highlight w:val="cyan"/>
          <w:u w:val="single"/>
        </w:rPr>
        <w:t>need to be rethought</w:t>
      </w:r>
      <w:r>
        <w:rPr>
          <w:rFonts w:ascii="Times New Roman" w:eastAsia="Times New Roman" w:hAnsi="Times New Roman" w:cs="Times New Roman"/>
          <w:b/>
          <w:u w:val="single"/>
        </w:rPr>
        <w:t xml:space="preserve"> in how they must be </w:t>
      </w:r>
      <w:r>
        <w:rPr>
          <w:rFonts w:ascii="Times New Roman" w:eastAsia="Times New Roman" w:hAnsi="Times New Roman" w:cs="Times New Roman"/>
          <w:b/>
          <w:highlight w:val="cyan"/>
          <w:u w:val="single"/>
        </w:rPr>
        <w:t>addressed in holistic and sustainable ways</w:t>
      </w:r>
      <w:r>
        <w:rPr>
          <w:rFonts w:ascii="Times New Roman" w:eastAsia="Times New Roman" w:hAnsi="Times New Roman" w:cs="Times New Roman"/>
          <w:b/>
          <w:u w:val="single"/>
        </w:rPr>
        <w:t xml:space="preserve"> to achieve </w:t>
      </w:r>
      <w:r>
        <w:rPr>
          <w:rFonts w:ascii="Times New Roman" w:eastAsia="Times New Roman" w:hAnsi="Times New Roman" w:cs="Times New Roman"/>
          <w:b/>
          <w:highlight w:val="cyan"/>
          <w:u w:val="single"/>
        </w:rPr>
        <w:t>real</w:t>
      </w:r>
      <w:r>
        <w:rPr>
          <w:rFonts w:ascii="Times New Roman" w:eastAsia="Times New Roman" w:hAnsi="Times New Roman" w:cs="Times New Roman"/>
          <w:b/>
          <w:u w:val="single"/>
        </w:rPr>
        <w:t xml:space="preserve"> and lasting solutions through </w:t>
      </w:r>
      <w:r>
        <w:rPr>
          <w:rFonts w:ascii="Times New Roman" w:eastAsia="Times New Roman" w:hAnsi="Times New Roman" w:cs="Times New Roman"/>
          <w:b/>
          <w:highlight w:val="cyan"/>
          <w:u w:val="single"/>
        </w:rPr>
        <w:t>social change</w:t>
      </w:r>
      <w:r>
        <w:rPr>
          <w:rFonts w:ascii="Times New Roman" w:eastAsia="Times New Roman" w:hAnsi="Times New Roman" w:cs="Times New Roman"/>
          <w:b/>
          <w:u w:val="single"/>
        </w:rPr>
        <w:t>.</w:t>
      </w:r>
      <w:r>
        <w:rPr>
          <w:rFonts w:ascii="Times New Roman" w:eastAsia="Times New Roman" w:hAnsi="Times New Roman" w:cs="Times New Roman"/>
          <w:sz w:val="10"/>
          <w:szCs w:val="10"/>
        </w:rPr>
        <w:t xml:space="preserve"> By addressing the teaching of inequalities in this way service-learning, experiential, and place-based learning opportunities have been incorporated where students can spend time at local community organizations and use both qualitative and quantitative methods and reasoning. </w:t>
      </w:r>
      <w:r>
        <w:rPr>
          <w:rFonts w:ascii="Times New Roman" w:eastAsia="Times New Roman" w:hAnsi="Times New Roman" w:cs="Times New Roman"/>
          <w:b/>
          <w:u w:val="single"/>
        </w:rPr>
        <w:t xml:space="preserve">The objective is to </w:t>
      </w:r>
      <w:r>
        <w:rPr>
          <w:rFonts w:ascii="Times New Roman" w:eastAsia="Times New Roman" w:hAnsi="Times New Roman" w:cs="Times New Roman"/>
          <w:b/>
          <w:highlight w:val="cyan"/>
          <w:u w:val="single"/>
        </w:rPr>
        <w:t>enable students to see inequality</w:t>
      </w:r>
      <w:r>
        <w:rPr>
          <w:rFonts w:ascii="Times New Roman" w:eastAsia="Times New Roman" w:hAnsi="Times New Roman" w:cs="Times New Roman"/>
          <w:b/>
          <w:u w:val="single"/>
        </w:rPr>
        <w:t xml:space="preserve"> within local, regional, and national contexts and to link these experiences to global forces. At the same time students need to learn to see </w:t>
      </w:r>
      <w:r>
        <w:rPr>
          <w:rFonts w:ascii="Times New Roman" w:eastAsia="Times New Roman" w:hAnsi="Times New Roman" w:cs="Times New Roman"/>
          <w:b/>
          <w:highlight w:val="cyan"/>
          <w:u w:val="single"/>
        </w:rPr>
        <w:t>the social worlds that we inhabit</w:t>
      </w:r>
      <w:r>
        <w:rPr>
          <w:rFonts w:ascii="Times New Roman" w:eastAsia="Times New Roman" w:hAnsi="Times New Roman" w:cs="Times New Roman"/>
          <w:b/>
          <w:u w:val="single"/>
        </w:rPr>
        <w:t xml:space="preserve"> and for them to </w:t>
      </w:r>
      <w:r>
        <w:rPr>
          <w:rFonts w:ascii="Times New Roman" w:eastAsia="Times New Roman" w:hAnsi="Times New Roman" w:cs="Times New Roman"/>
          <w:b/>
          <w:highlight w:val="cyan"/>
          <w:u w:val="single"/>
        </w:rPr>
        <w:t>become active participants</w:t>
      </w:r>
      <w:r>
        <w:rPr>
          <w:rFonts w:ascii="Times New Roman" w:eastAsia="Times New Roman" w:hAnsi="Times New Roman" w:cs="Times New Roman"/>
          <w:b/>
          <w:u w:val="single"/>
        </w:rPr>
        <w:t xml:space="preserve"> in the local </w:t>
      </w:r>
      <w:r>
        <w:rPr>
          <w:rFonts w:ascii="Times New Roman" w:eastAsia="Times New Roman" w:hAnsi="Times New Roman" w:cs="Times New Roman"/>
          <w:b/>
          <w:highlight w:val="cyan"/>
          <w:u w:val="single"/>
        </w:rPr>
        <w:t>community</w:t>
      </w:r>
      <w:r>
        <w:rPr>
          <w:rFonts w:ascii="Times New Roman" w:eastAsia="Times New Roman" w:hAnsi="Times New Roman" w:cs="Times New Roman"/>
          <w:b/>
          <w:u w:val="single"/>
        </w:rPr>
        <w:t xml:space="preserve"> where they become </w:t>
      </w:r>
      <w:r>
        <w:rPr>
          <w:rFonts w:ascii="Times New Roman" w:eastAsia="Times New Roman" w:hAnsi="Times New Roman" w:cs="Times New Roman"/>
          <w:b/>
          <w:highlight w:val="cyan"/>
          <w:u w:val="single"/>
        </w:rPr>
        <w:t>teachers on</w:t>
      </w:r>
      <w:r>
        <w:rPr>
          <w:rFonts w:ascii="Times New Roman" w:eastAsia="Times New Roman" w:hAnsi="Times New Roman" w:cs="Times New Roman"/>
          <w:b/>
          <w:u w:val="single"/>
        </w:rPr>
        <w:t xml:space="preserve"> issues of </w:t>
      </w:r>
      <w:r>
        <w:rPr>
          <w:rFonts w:ascii="Times New Roman" w:eastAsia="Times New Roman" w:hAnsi="Times New Roman" w:cs="Times New Roman"/>
          <w:b/>
          <w:highlight w:val="cyan"/>
          <w:u w:val="single"/>
        </w:rPr>
        <w:t>inequality</w:t>
      </w:r>
      <w:r>
        <w:rPr>
          <w:rFonts w:ascii="Times New Roman" w:eastAsia="Times New Roman" w:hAnsi="Times New Roman" w:cs="Times New Roman"/>
          <w:b/>
          <w:u w:val="single"/>
        </w:rPr>
        <w:t>. One of the main pedagogical goals was to take this course and to teach it with an integrated service-learning component, which would allow students to examine areas of American society related to inequalities of race, class, and gender. Experiential based learning was incorporated through service learning projects where students would be required to spend time at a local community organization.</w:t>
      </w:r>
      <w:r>
        <w:rPr>
          <w:rFonts w:ascii="Times New Roman" w:eastAsia="Times New Roman" w:hAnsi="Times New Roman" w:cs="Times New Roman"/>
          <w:sz w:val="10"/>
          <w:szCs w:val="10"/>
        </w:rPr>
        <w:t xml:space="preserve"> This was done as a means to use C. Wright Mills’ “sociological imagination” (2013) whereby students could link personal troubles to larger social issues, enabling them to see inequality within local, regional, national, and global contexts, and encourage them to make connections to the larger social worlds that they inhabit. The project stretches the traditional study of inequality to make use of place-based learning and to facilitate the identification of various forms of inequality in the social world around us by providing a framework through which students are able to exit the campus bubble and to meaningfully engage in the local community. The study of inequality often examines the distribution of power and resources within a society but often fails to put a personal face to these issues, which are often treated at the macro level through examining the distribution of power and resources. The goal of this project was to rethink the course Inequalities in the U.S so that it challenges students to not only think about inequality abstractly and theoretically, but concretely and experientially. This should both enable and empower students to think about inequality not only at the national and regional levels but also at the state and local community levels. This course redesign advances learning because it directs students to examine how inequality is an unsustainable social practice and how a more sustainable society might be better designed to ameliorate issues of inequality. By participating in service-learning projects students are able to connect the problems and solutions to inequality from the classroom to the actual lived experience of individuals and communities. A key component of this redesign is an attempt to get students to engage in ideas outside of the classroom and to get their hands dirty through taking ideas and concepts related to inequality and to apply them through research and service learning. This project, it is hoped, will contribute to the relationship building between ‘town and gown’ so that both the communities of a small liberal arts college, a local historical society, and the surrounding municipality will be able to see themselves not as separate, but as parts of the same community</w:t>
      </w:r>
      <w:r>
        <w:rPr>
          <w:rFonts w:ascii="Times New Roman" w:eastAsia="Times New Roman" w:hAnsi="Times New Roman" w:cs="Times New Roman"/>
          <w:b/>
          <w:u w:val="single"/>
        </w:rPr>
        <w:t xml:space="preserve">. A large part of this project is for students to not only learn about inequality through the local community as a living laboratory, but also flip their roles as students and become what Freire refers to as “student-teachers” (1989). Thus they will not only learn, but in turn teach what they learn to both each other and the larger community. One of the </w:t>
      </w:r>
      <w:r>
        <w:rPr>
          <w:rFonts w:ascii="Times New Roman" w:eastAsia="Times New Roman" w:hAnsi="Times New Roman" w:cs="Times New Roman"/>
          <w:b/>
          <w:highlight w:val="cyan"/>
          <w:u w:val="single"/>
        </w:rPr>
        <w:t xml:space="preserve">key ways of dealing with sustainability and </w:t>
      </w:r>
      <w:r>
        <w:rPr>
          <w:rFonts w:ascii="Times New Roman" w:eastAsia="Times New Roman" w:hAnsi="Times New Roman" w:cs="Times New Roman"/>
          <w:b/>
          <w:u w:val="single"/>
        </w:rPr>
        <w:t xml:space="preserve">with issues of </w:t>
      </w:r>
      <w:r>
        <w:rPr>
          <w:rFonts w:ascii="Times New Roman" w:eastAsia="Times New Roman" w:hAnsi="Times New Roman" w:cs="Times New Roman"/>
          <w:b/>
          <w:highlight w:val="cyan"/>
          <w:u w:val="single"/>
        </w:rPr>
        <w:t xml:space="preserve">inequality is </w:t>
      </w:r>
      <w:r>
        <w:rPr>
          <w:rFonts w:ascii="Times New Roman" w:eastAsia="Times New Roman" w:hAnsi="Times New Roman" w:cs="Times New Roman"/>
          <w:b/>
          <w:u w:val="single"/>
        </w:rPr>
        <w:t xml:space="preserve">first and foremost </w:t>
      </w:r>
      <w:r>
        <w:rPr>
          <w:rFonts w:ascii="Times New Roman" w:eastAsia="Times New Roman" w:hAnsi="Times New Roman" w:cs="Times New Roman"/>
          <w:b/>
          <w:highlight w:val="cyan"/>
          <w:u w:val="single"/>
        </w:rPr>
        <w:t xml:space="preserve">educating publics </w:t>
      </w:r>
      <w:r>
        <w:rPr>
          <w:rFonts w:ascii="Times New Roman" w:eastAsia="Times New Roman" w:hAnsi="Times New Roman" w:cs="Times New Roman"/>
          <w:b/>
          <w:u w:val="single"/>
        </w:rPr>
        <w:t xml:space="preserve">about issues as a means </w:t>
      </w:r>
      <w:r>
        <w:rPr>
          <w:rFonts w:ascii="Times New Roman" w:eastAsia="Times New Roman" w:hAnsi="Times New Roman" w:cs="Times New Roman"/>
          <w:b/>
          <w:highlight w:val="cyan"/>
          <w:u w:val="single"/>
        </w:rPr>
        <w:t xml:space="preserve">to instigate social change. </w:t>
      </w:r>
      <w:r>
        <w:rPr>
          <w:rFonts w:ascii="Times New Roman" w:eastAsia="Times New Roman" w:hAnsi="Times New Roman" w:cs="Times New Roman"/>
          <w:b/>
          <w:u w:val="single"/>
        </w:rPr>
        <w:t xml:space="preserve">Learning for the sake of learning is good, but </w:t>
      </w:r>
      <w:r>
        <w:rPr>
          <w:rFonts w:ascii="Times New Roman" w:eastAsia="Times New Roman" w:hAnsi="Times New Roman" w:cs="Times New Roman"/>
          <w:b/>
          <w:highlight w:val="cyan"/>
          <w:u w:val="single"/>
        </w:rPr>
        <w:t>learning for the sake of praxis lends itself to more active and engaged learning and social action</w:t>
      </w:r>
      <w:r>
        <w:rPr>
          <w:rFonts w:ascii="Times New Roman" w:eastAsia="Times New Roman" w:hAnsi="Times New Roman" w:cs="Times New Roman"/>
          <w:b/>
          <w:u w:val="single"/>
        </w:rPr>
        <w:t xml:space="preserve">. When learning can be applied and shared, it amplifies itself and </w:t>
      </w:r>
      <w:r>
        <w:rPr>
          <w:rFonts w:ascii="Times New Roman" w:eastAsia="Times New Roman" w:hAnsi="Times New Roman" w:cs="Times New Roman"/>
          <w:b/>
          <w:highlight w:val="cyan"/>
          <w:u w:val="single"/>
        </w:rPr>
        <w:t>moves beyond an individual act and becomes</w:t>
      </w:r>
      <w:r>
        <w:rPr>
          <w:rFonts w:ascii="Times New Roman" w:eastAsia="Times New Roman" w:hAnsi="Times New Roman" w:cs="Times New Roman"/>
          <w:b/>
          <w:u w:val="single"/>
        </w:rPr>
        <w:t xml:space="preserve"> an act of </w:t>
      </w:r>
      <w:r>
        <w:rPr>
          <w:rFonts w:ascii="Times New Roman" w:eastAsia="Times New Roman" w:hAnsi="Times New Roman" w:cs="Times New Roman"/>
          <w:b/>
          <w:highlight w:val="cyan"/>
          <w:u w:val="single"/>
        </w:rPr>
        <w:t>community building</w:t>
      </w:r>
      <w:r>
        <w:rPr>
          <w:rFonts w:ascii="Times New Roman" w:eastAsia="Times New Roman" w:hAnsi="Times New Roman" w:cs="Times New Roman"/>
          <w:b/>
          <w:u w:val="single"/>
        </w:rPr>
        <w:t>.</w:t>
      </w:r>
      <w:r>
        <w:rPr>
          <w:rFonts w:ascii="Times New Roman" w:eastAsia="Times New Roman" w:hAnsi="Times New Roman" w:cs="Times New Roman"/>
          <w:sz w:val="10"/>
          <w:szCs w:val="10"/>
        </w:rPr>
        <w:t xml:space="preserve"> Learning of this type is necessarily situated within a particular place and at a particular time with particular actors. In order to implement a pedagogy of place specific social change towards sustainability, this paper now turns to a discussion of Freirian pedagogy, which lends itself to praxis as a form of social change through consciousness building or awakening. </w:t>
      </w:r>
    </w:p>
    <w:p w14:paraId="23E6CFD9" w14:textId="77777777" w:rsidR="00D920CA" w:rsidRDefault="00D920CA" w:rsidP="00D920CA">
      <w:pPr>
        <w:rPr>
          <w:rFonts w:ascii="Times New Roman" w:eastAsia="Times New Roman" w:hAnsi="Times New Roman" w:cs="Times New Roman"/>
        </w:rPr>
      </w:pPr>
    </w:p>
    <w:p w14:paraId="68C06BAE" w14:textId="77777777" w:rsidR="00D920CA" w:rsidRDefault="00D920CA" w:rsidP="00D920CA">
      <w:pPr>
        <w:pStyle w:val="Heading4"/>
        <w:rPr>
          <w:rFonts w:ascii="Times New Roman" w:eastAsia="Times New Roman" w:hAnsi="Times New Roman" w:cs="Times New Roman"/>
        </w:rPr>
      </w:pPr>
      <w:r>
        <w:rPr>
          <w:rFonts w:ascii="Times New Roman" w:eastAsia="Times New Roman" w:hAnsi="Times New Roman" w:cs="Times New Roman"/>
        </w:rPr>
        <w:t>Second, Strikes</w:t>
      </w:r>
    </w:p>
    <w:p w14:paraId="38EFE6BA" w14:textId="77777777" w:rsidR="00D920CA" w:rsidRDefault="00D920CA" w:rsidP="00D920CA">
      <w:pPr>
        <w:pStyle w:val="Heading4"/>
        <w:spacing w:before="0" w:line="276" w:lineRule="auto"/>
        <w:rPr>
          <w:rFonts w:ascii="Times New Roman" w:eastAsia="Times New Roman" w:hAnsi="Times New Roman" w:cs="Times New Roman"/>
        </w:rPr>
      </w:pPr>
      <w:bookmarkStart w:id="2" w:name="_heading=h.1fob9te" w:colFirst="0" w:colLast="0"/>
      <w:bookmarkEnd w:id="2"/>
      <w:r>
        <w:rPr>
          <w:rFonts w:ascii="Times New Roman" w:eastAsia="Times New Roman" w:hAnsi="Times New Roman" w:cs="Times New Roman"/>
        </w:rPr>
        <w:t>Strikes are a method to engage in political discussions, and the influence they have on those discussions matters as much as the outcomes within the workplaces they take place in.</w:t>
      </w:r>
    </w:p>
    <w:p w14:paraId="6673325A" w14:textId="77777777" w:rsidR="00D920CA" w:rsidRDefault="00D920CA" w:rsidP="00D920CA">
      <w:pPr>
        <w:rPr>
          <w:rFonts w:ascii="Times New Roman" w:eastAsia="Times New Roman" w:hAnsi="Times New Roman" w:cs="Times New Roman"/>
        </w:rPr>
      </w:pPr>
      <w:r>
        <w:rPr>
          <w:rFonts w:ascii="Times New Roman" w:eastAsia="Times New Roman" w:hAnsi="Times New Roman" w:cs="Times New Roman"/>
          <w:b/>
          <w:sz w:val="26"/>
          <w:szCs w:val="26"/>
        </w:rPr>
        <w:t>Reddy, ‘21</w:t>
      </w:r>
      <w:r>
        <w:rPr>
          <w:rFonts w:ascii="Times New Roman" w:eastAsia="Times New Roman" w:hAnsi="Times New Roman" w:cs="Times New Roman"/>
        </w:rPr>
        <w:t xml:space="preserve"> </w:t>
      </w:r>
      <w:r>
        <w:rPr>
          <w:rFonts w:ascii="Times New Roman" w:eastAsia="Times New Roman" w:hAnsi="Times New Roman" w:cs="Times New Roman"/>
          <w:sz w:val="16"/>
          <w:szCs w:val="16"/>
        </w:rPr>
        <w:t xml:space="preserve">[Diana S. Reddy is a Doctoral Fellow at the Law, Economics, and Politics Center at UC Berkeley Law, Published: 1/6/21, “’There is no such thing as an illegal strike’: Reconceptualizing the strike in law and political economy”, The Yale Law Journal Forum, </w:t>
      </w:r>
      <w:hyperlink r:id="rId6">
        <w:r>
          <w:rPr>
            <w:rFonts w:ascii="Times New Roman" w:eastAsia="Times New Roman" w:hAnsi="Times New Roman" w:cs="Times New Roman"/>
            <w:color w:val="000000"/>
            <w:sz w:val="16"/>
            <w:szCs w:val="16"/>
          </w:rPr>
          <w:t>https://www.yalelawjournal.org/forum/there-is-no-such-thing-as-an-illegal-strike-reconceptualizing-the-strike-in-law-and-political-economy</w:t>
        </w:r>
      </w:hyperlink>
      <w:r>
        <w:rPr>
          <w:rFonts w:ascii="Times New Roman" w:eastAsia="Times New Roman" w:hAnsi="Times New Roman" w:cs="Times New Roman"/>
          <w:sz w:val="16"/>
          <w:szCs w:val="16"/>
        </w:rPr>
        <w:t>]</w:t>
      </w:r>
      <w:r>
        <w:rPr>
          <w:rFonts w:ascii="Times New Roman" w:eastAsia="Times New Roman" w:hAnsi="Times New Roman" w:cs="Times New Roman"/>
        </w:rPr>
        <w:t xml:space="preserve">  </w:t>
      </w:r>
    </w:p>
    <w:p w14:paraId="6C5F9D28" w14:textId="77777777" w:rsidR="00D920CA" w:rsidRDefault="00D920CA" w:rsidP="00D920CA">
      <w:pPr>
        <w:rPr>
          <w:rFonts w:ascii="Times New Roman" w:eastAsia="Times New Roman" w:hAnsi="Times New Roman" w:cs="Times New Roman"/>
          <w:sz w:val="16"/>
          <w:szCs w:val="16"/>
        </w:rPr>
      </w:pPr>
      <w:bookmarkStart w:id="3" w:name="_heading=h.3znysh7" w:colFirst="0" w:colLast="0"/>
      <w:bookmarkEnd w:id="3"/>
      <w:r>
        <w:rPr>
          <w:rFonts w:ascii="Times New Roman" w:eastAsia="Times New Roman" w:hAnsi="Times New Roman" w:cs="Times New Roman"/>
          <w:b/>
          <w:u w:val="single"/>
        </w:rPr>
        <w:t xml:space="preserve">For those who believe that a stronger labor movement is needed to counterbalance the concentrations of economic and political power in this new Gilded Age, the question is not just whether the law is bad (it is), but whether strikes can be effective nonetheless. </w:t>
      </w:r>
      <w:r>
        <w:rPr>
          <w:rFonts w:ascii="Times New Roman" w:eastAsia="Times New Roman" w:hAnsi="Times New Roman" w:cs="Times New Roman"/>
          <w:b/>
          <w:highlight w:val="cyan"/>
          <w:u w:val="single"/>
        </w:rPr>
        <w:t>If labor activists are correct that there is “no such thing” as an illegal strike, just an unsuccessful strike, the question follows: what makes a strike successful enough, under current conditions, to transcend legal constraints</w:t>
      </w:r>
      <w:r>
        <w:rPr>
          <w:rFonts w:ascii="Times New Roman" w:eastAsia="Times New Roman" w:hAnsi="Times New Roman" w:cs="Times New Roman"/>
          <w:sz w:val="16"/>
          <w:szCs w:val="16"/>
          <w:highlight w:val="cyan"/>
        </w:rPr>
        <w:t>?</w:t>
      </w:r>
      <w:hyperlink r:id="rId7" w:anchor="_ftnref154">
        <w:r>
          <w:rPr>
            <w:rFonts w:ascii="Times New Roman" w:eastAsia="Times New Roman" w:hAnsi="Times New Roman" w:cs="Times New Roman"/>
            <w:color w:val="000000"/>
            <w:sz w:val="16"/>
            <w:szCs w:val="16"/>
          </w:rPr>
          <w:t>154</w:t>
        </w:r>
      </w:hyperlink>
      <w:r>
        <w:rPr>
          <w:rFonts w:ascii="Times New Roman" w:eastAsia="Times New Roman" w:hAnsi="Times New Roman" w:cs="Times New Roman"/>
          <w:sz w:val="16"/>
          <w:szCs w:val="16"/>
        </w:rPr>
        <w:t xml:space="preserve"> To some extent this is an empirical question, and one on which there are many opportunities for generative research. Beginning with the theoretical, however, </w:t>
      </w:r>
      <w:r>
        <w:rPr>
          <w:rFonts w:ascii="Times New Roman" w:eastAsia="Times New Roman" w:hAnsi="Times New Roman" w:cs="Times New Roman"/>
          <w:b/>
          <w:u w:val="single"/>
        </w:rPr>
        <w:t xml:space="preserve">I suggest that </w:t>
      </w:r>
      <w:r>
        <w:rPr>
          <w:rFonts w:ascii="Times New Roman" w:eastAsia="Times New Roman" w:hAnsi="Times New Roman" w:cs="Times New Roman"/>
          <w:b/>
          <w:highlight w:val="cyan"/>
          <w:u w:val="single"/>
        </w:rPr>
        <w:t>the success of strikes must be measured in more than economic wins in the private sphere</w:t>
      </w:r>
      <w:r>
        <w:rPr>
          <w:rFonts w:ascii="Times New Roman" w:eastAsia="Times New Roman" w:hAnsi="Times New Roman" w:cs="Times New Roman"/>
          <w:b/>
          <w:u w:val="single"/>
        </w:rPr>
        <w:t>. Like their Progressive Era progenitors, their success must be in raising political consciousness in the public sphere—in making the stakes of the twenty-first century labor question apparent</w:t>
      </w:r>
      <w:r>
        <w:rPr>
          <w:rFonts w:ascii="Times New Roman" w:eastAsia="Times New Roman" w:hAnsi="Times New Roman" w:cs="Times New Roman"/>
          <w:sz w:val="16"/>
          <w:szCs w:val="16"/>
        </w:rPr>
        <w:t>.</w:t>
      </w:r>
      <w:hyperlink r:id="rId8" w:anchor="_ftnref155">
        <w:r>
          <w:rPr>
            <w:rFonts w:ascii="Times New Roman" w:eastAsia="Times New Roman" w:hAnsi="Times New Roman" w:cs="Times New Roman"/>
            <w:color w:val="000000"/>
            <w:sz w:val="16"/>
            <w:szCs w:val="16"/>
          </w:rPr>
          <w:t>155</w:t>
        </w:r>
      </w:hyperlink>
      <w:r>
        <w:rPr>
          <w:rFonts w:ascii="Times New Roman" w:eastAsia="Times New Roman" w:hAnsi="Times New Roman" w:cs="Times New Roman"/>
          <w:sz w:val="16"/>
          <w:szCs w:val="16"/>
        </w:rPr>
        <w:t xml:space="preserve"> As noted above, under current labor law, strikes are conceptualized as “economic weapons,” as hard bargaining.</w:t>
      </w:r>
      <w:hyperlink r:id="rId9" w:anchor="_ftnref156">
        <w:r>
          <w:rPr>
            <w:rFonts w:ascii="Times New Roman" w:eastAsia="Times New Roman" w:hAnsi="Times New Roman" w:cs="Times New Roman"/>
            <w:color w:val="000000"/>
            <w:sz w:val="16"/>
            <w:szCs w:val="16"/>
          </w:rPr>
          <w:t>156</w:t>
        </w:r>
      </w:hyperlink>
      <w:r>
        <w:rPr>
          <w:rFonts w:ascii="Times New Roman" w:eastAsia="Times New Roman" w:hAnsi="Times New Roman" w:cs="Times New Roman"/>
          <w:sz w:val="16"/>
          <w:szCs w:val="16"/>
        </w:rPr>
        <w:t xml:space="preserve"> And while legal terminology is distinct from on-the-ground understandings, unions have often emphasized the economic nature of the strike as well. </w:t>
      </w:r>
      <w:r>
        <w:rPr>
          <w:rFonts w:ascii="Times New Roman" w:eastAsia="Times New Roman" w:hAnsi="Times New Roman" w:cs="Times New Roman"/>
          <w:b/>
          <w:u w:val="single"/>
        </w:rPr>
        <w:t>Strikes are “[t]he power to stop production, distribution and exchange, whether of goods or services</w:t>
      </w:r>
      <w:r>
        <w:rPr>
          <w:rFonts w:ascii="Times New Roman" w:eastAsia="Times New Roman" w:hAnsi="Times New Roman" w:cs="Times New Roman"/>
          <w:sz w:val="16"/>
          <w:szCs w:val="16"/>
        </w:rPr>
        <w:t>.”</w:t>
      </w:r>
      <w:hyperlink r:id="rId10" w:anchor="_ftnref157">
        <w:r>
          <w:rPr>
            <w:rFonts w:ascii="Times New Roman" w:eastAsia="Times New Roman" w:hAnsi="Times New Roman" w:cs="Times New Roman"/>
            <w:color w:val="000000"/>
            <w:sz w:val="16"/>
            <w:szCs w:val="16"/>
          </w:rPr>
          <w:t>157</w:t>
        </w:r>
      </w:hyperlink>
      <w:r>
        <w:rPr>
          <w:rFonts w:ascii="Times New Roman" w:eastAsia="Times New Roman" w:hAnsi="Times New Roman" w:cs="Times New Roman"/>
          <w:sz w:val="16"/>
          <w:szCs w:val="16"/>
        </w:rPr>
        <w:t xml:space="preserve"> </w:t>
      </w:r>
      <w:r>
        <w:rPr>
          <w:rFonts w:ascii="Times New Roman" w:eastAsia="Times New Roman" w:hAnsi="Times New Roman" w:cs="Times New Roman"/>
          <w:b/>
          <w:u w:val="single"/>
        </w:rPr>
        <w:t>A strike works because “we withhold something that the employer needs.</w:t>
      </w:r>
      <w:r>
        <w:rPr>
          <w:rFonts w:ascii="Times New Roman" w:eastAsia="Times New Roman" w:hAnsi="Times New Roman" w:cs="Times New Roman"/>
          <w:sz w:val="16"/>
          <w:szCs w:val="16"/>
        </w:rPr>
        <w:t>”</w:t>
      </w:r>
      <w:hyperlink r:id="rId11" w:anchor="_ftnref158">
        <w:r>
          <w:rPr>
            <w:rFonts w:ascii="Times New Roman" w:eastAsia="Times New Roman" w:hAnsi="Times New Roman" w:cs="Times New Roman"/>
            <w:color w:val="000000"/>
            <w:sz w:val="16"/>
            <w:szCs w:val="16"/>
          </w:rPr>
          <w:t>158</w:t>
        </w:r>
      </w:hyperlink>
      <w:r>
        <w:rPr>
          <w:rFonts w:ascii="Times New Roman" w:eastAsia="Times New Roman" w:hAnsi="Times New Roman" w:cs="Times New Roman"/>
          <w:sz w:val="16"/>
          <w:szCs w:val="16"/>
        </w:rPr>
        <w:t xml:space="preserve"> At the same time, there has been a corresponding tendency to dismiss the more symbolic aspects of the strike. To quote White again, “while publicity and morale are not irrelevant, in the end, they are not effective weapons in their own right.”</w:t>
      </w:r>
      <w:hyperlink r:id="rId12" w:anchor="_ftnref159">
        <w:r>
          <w:rPr>
            <w:rFonts w:ascii="Times New Roman" w:eastAsia="Times New Roman" w:hAnsi="Times New Roman" w:cs="Times New Roman"/>
            <w:color w:val="000000"/>
            <w:sz w:val="16"/>
            <w:szCs w:val="16"/>
          </w:rPr>
          <w:t>159</w:t>
        </w:r>
      </w:hyperlink>
      <w:r>
        <w:rPr>
          <w:rFonts w:ascii="Times New Roman" w:eastAsia="Times New Roman" w:hAnsi="Times New Roman" w:cs="Times New Roman"/>
          <w:sz w:val="16"/>
          <w:szCs w:val="16"/>
        </w:rPr>
        <w:t xml:space="preserve"> These arguments are important. </w:t>
      </w:r>
      <w:r>
        <w:rPr>
          <w:rFonts w:ascii="Times New Roman" w:eastAsia="Times New Roman" w:hAnsi="Times New Roman" w:cs="Times New Roman"/>
          <w:b/>
          <w:highlight w:val="cyan"/>
          <w:u w:val="single"/>
        </w:rPr>
        <w:t>A strike is not simply protest; it is direct action, material pressure</w:t>
      </w:r>
      <w:r>
        <w:rPr>
          <w:rFonts w:ascii="Times New Roman" w:eastAsia="Times New Roman" w:hAnsi="Times New Roman" w:cs="Times New Roman"/>
          <w:b/>
          <w:u w:val="single"/>
        </w:rPr>
        <w:t>. But with union density lower than ever, ongoing automation of work tasks that renders employees increasingly replaceable, and decades of neoliberal cultural tropes celebrating capital as the driver of all economic growth and innovation</w:t>
      </w:r>
      <w:r>
        <w:rPr>
          <w:rFonts w:ascii="Times New Roman" w:eastAsia="Times New Roman" w:hAnsi="Times New Roman" w:cs="Times New Roman"/>
          <w:b/>
          <w:highlight w:val="cyan"/>
          <w:u w:val="single"/>
        </w:rPr>
        <w:t>, it is a mistake to think of publicity and morale as nice-to-haves, rather than necessities. Instead, striking must be part of building what sociologists have described as the “moral economy,” cultural beliefs about fair distribution untethered to technocratic arguments about what is most efficient.</w:t>
      </w:r>
      <w:hyperlink r:id="rId13" w:anchor="_ftnref160">
        <w:r>
          <w:rPr>
            <w:rFonts w:ascii="Times New Roman" w:eastAsia="Times New Roman" w:hAnsi="Times New Roman" w:cs="Times New Roman"/>
            <w:color w:val="000000"/>
            <w:sz w:val="16"/>
            <w:szCs w:val="16"/>
          </w:rPr>
          <w:t>160</w:t>
        </w:r>
      </w:hyperlink>
      <w:r>
        <w:rPr>
          <w:rFonts w:ascii="Times New Roman" w:eastAsia="Times New Roman" w:hAnsi="Times New Roman" w:cs="Times New Roman"/>
          <w:sz w:val="16"/>
          <w:szCs w:val="16"/>
        </w:rPr>
        <w:t xml:space="preserve"> And in that way, striking is and must be understood as political. The term political, of course, has many meanings—engendered by law, culture, and the relationship between the two. </w:t>
      </w:r>
      <w:r>
        <w:rPr>
          <w:rFonts w:ascii="Times New Roman" w:eastAsia="Times New Roman" w:hAnsi="Times New Roman" w:cs="Times New Roman"/>
          <w:b/>
          <w:u w:val="single"/>
        </w:rPr>
        <w:t>Building on the work of other scholars, I have argued that neo-Lochnerian readings of the First Amendment which have categorized labor protest as solely economic, and therefore apolitical, are one mechanism by which unions have lost legitimacy (and legal protection) as a social movement</w:t>
      </w:r>
      <w:r>
        <w:rPr>
          <w:rFonts w:ascii="Times New Roman" w:eastAsia="Times New Roman" w:hAnsi="Times New Roman" w:cs="Times New Roman"/>
          <w:sz w:val="16"/>
          <w:szCs w:val="16"/>
        </w:rPr>
        <w:t>.</w:t>
      </w:r>
      <w:hyperlink r:id="rId14" w:anchor="_ftnref161">
        <w:r>
          <w:rPr>
            <w:rFonts w:ascii="Times New Roman" w:eastAsia="Times New Roman" w:hAnsi="Times New Roman" w:cs="Times New Roman"/>
            <w:color w:val="000000"/>
            <w:sz w:val="16"/>
            <w:szCs w:val="16"/>
          </w:rPr>
          <w:t>161</w:t>
        </w:r>
      </w:hyperlink>
      <w:r>
        <w:rPr>
          <w:rFonts w:ascii="Times New Roman" w:eastAsia="Times New Roman" w:hAnsi="Times New Roman" w:cs="Times New Roman"/>
          <w:sz w:val="16"/>
          <w:szCs w:val="16"/>
        </w:rPr>
        <w:t xml:space="preserve"> Under current law, what precisely constitutes the political is less than clear, though. In distinguishing “political” speech from other kinds of speech for the purpose of First Amendment analysis, the Supreme Court has at times equated the political with: electioneering;</w:t>
      </w:r>
      <w:hyperlink r:id="rId15" w:anchor="_ftnref162">
        <w:r>
          <w:rPr>
            <w:rFonts w:ascii="Times New Roman" w:eastAsia="Times New Roman" w:hAnsi="Times New Roman" w:cs="Times New Roman"/>
            <w:color w:val="000000"/>
            <w:sz w:val="16"/>
            <w:szCs w:val="16"/>
          </w:rPr>
          <w:t>162</w:t>
        </w:r>
      </w:hyperlink>
      <w:r>
        <w:rPr>
          <w:rFonts w:ascii="Times New Roman" w:eastAsia="Times New Roman" w:hAnsi="Times New Roman" w:cs="Times New Roman"/>
          <w:sz w:val="16"/>
          <w:szCs w:val="16"/>
        </w:rPr>
        <w:t xml:space="preserve"> speech directed to or about the government;</w:t>
      </w:r>
      <w:hyperlink r:id="rId16" w:anchor="_ftnref163">
        <w:r>
          <w:rPr>
            <w:rFonts w:ascii="Times New Roman" w:eastAsia="Times New Roman" w:hAnsi="Times New Roman" w:cs="Times New Roman"/>
            <w:color w:val="000000"/>
            <w:sz w:val="16"/>
            <w:szCs w:val="16"/>
          </w:rPr>
          <w:t>163</w:t>
        </w:r>
      </w:hyperlink>
      <w:r>
        <w:rPr>
          <w:rFonts w:ascii="Times New Roman" w:eastAsia="Times New Roman" w:hAnsi="Times New Roman" w:cs="Times New Roman"/>
          <w:sz w:val="16"/>
          <w:szCs w:val="16"/>
        </w:rPr>
        <w:t xml:space="preserve"> or most broadly, “speech and debate on public policy issues.”</w:t>
      </w:r>
      <w:hyperlink r:id="rId17" w:anchor="_ftnref164">
        <w:r>
          <w:rPr>
            <w:rFonts w:ascii="Times New Roman" w:eastAsia="Times New Roman" w:hAnsi="Times New Roman" w:cs="Times New Roman"/>
            <w:color w:val="000000"/>
            <w:sz w:val="16"/>
            <w:szCs w:val="16"/>
          </w:rPr>
          <w:t>164</w:t>
        </w:r>
      </w:hyperlink>
      <w:r>
        <w:rPr>
          <w:rFonts w:ascii="Times New Roman" w:eastAsia="Times New Roman" w:hAnsi="Times New Roman" w:cs="Times New Roman"/>
          <w:sz w:val="16"/>
          <w:szCs w:val="16"/>
        </w:rPr>
        <w:t xml:space="preserve"> </w:t>
      </w:r>
      <w:r>
        <w:rPr>
          <w:rFonts w:ascii="Times New Roman" w:eastAsia="Times New Roman" w:hAnsi="Times New Roman" w:cs="Times New Roman"/>
          <w:b/>
          <w:highlight w:val="cyan"/>
          <w:u w:val="single"/>
        </w:rPr>
        <w:t>Within labor parlance, by contrast, the term “political strike” is specifically used to refer to strikes that are “designed to win a specific political outcome, such as the passage of legislation or a change in regulation</w:t>
      </w:r>
      <w:r>
        <w:rPr>
          <w:rFonts w:ascii="Times New Roman" w:eastAsia="Times New Roman" w:hAnsi="Times New Roman" w:cs="Times New Roman"/>
          <w:sz w:val="16"/>
          <w:szCs w:val="16"/>
        </w:rPr>
        <w:t>.”</w:t>
      </w:r>
      <w:hyperlink r:id="rId18" w:anchor="_ftnref165">
        <w:r>
          <w:rPr>
            <w:rFonts w:ascii="Times New Roman" w:eastAsia="Times New Roman" w:hAnsi="Times New Roman" w:cs="Times New Roman"/>
            <w:color w:val="000000"/>
            <w:sz w:val="16"/>
            <w:szCs w:val="16"/>
          </w:rPr>
          <w:t>165</w:t>
        </w:r>
      </w:hyperlink>
      <w:r>
        <w:rPr>
          <w:rFonts w:ascii="Times New Roman" w:eastAsia="Times New Roman" w:hAnsi="Times New Roman" w:cs="Times New Roman"/>
          <w:sz w:val="16"/>
          <w:szCs w:val="16"/>
        </w:rPr>
        <w:t xml:space="preserve"> Consistent with the NLRA’s construction of unions as economic entities, strikes which are solely “political” and without sufficient nexus to the employment relationship, are deemed unlawful secondary boycotts.</w:t>
      </w:r>
      <w:hyperlink r:id="rId19" w:anchor="_ftnref166">
        <w:r>
          <w:rPr>
            <w:rFonts w:ascii="Times New Roman" w:eastAsia="Times New Roman" w:hAnsi="Times New Roman" w:cs="Times New Roman"/>
            <w:color w:val="000000"/>
            <w:sz w:val="16"/>
            <w:szCs w:val="16"/>
          </w:rPr>
          <w:t>166</w:t>
        </w:r>
      </w:hyperlink>
      <w:r>
        <w:rPr>
          <w:rFonts w:ascii="Times New Roman" w:eastAsia="Times New Roman" w:hAnsi="Times New Roman" w:cs="Times New Roman"/>
          <w:sz w:val="16"/>
          <w:szCs w:val="16"/>
        </w:rPr>
        <w:t xml:space="preserve"> </w:t>
      </w:r>
      <w:r>
        <w:rPr>
          <w:rFonts w:ascii="Times New Roman" w:eastAsia="Times New Roman" w:hAnsi="Times New Roman" w:cs="Times New Roman"/>
          <w:b/>
          <w:u w:val="single"/>
        </w:rPr>
        <w:t>But my argument here for reconceptualizing the strike as political is not about more “political strikes,” or about electoral politics, or even necessarily about state action. Based on a vision of the “political” as normative engagement directed towards collective decision-making—it is about destabilizing jurisprudential line drawing between the economic and the political in the first place</w:t>
      </w:r>
      <w:r>
        <w:rPr>
          <w:rFonts w:ascii="Times New Roman" w:eastAsia="Times New Roman" w:hAnsi="Times New Roman" w:cs="Times New Roman"/>
          <w:sz w:val="16"/>
          <w:szCs w:val="16"/>
        </w:rPr>
        <w:t>.</w:t>
      </w:r>
      <w:hyperlink r:id="rId20" w:anchor="_ftnref167">
        <w:r>
          <w:rPr>
            <w:rFonts w:ascii="Times New Roman" w:eastAsia="Times New Roman" w:hAnsi="Times New Roman" w:cs="Times New Roman"/>
            <w:color w:val="000000"/>
            <w:sz w:val="16"/>
            <w:szCs w:val="16"/>
          </w:rPr>
          <w:t>167</w:t>
        </w:r>
      </w:hyperlink>
      <w:r>
        <w:rPr>
          <w:rFonts w:ascii="Times New Roman" w:eastAsia="Times New Roman" w:hAnsi="Times New Roman" w:cs="Times New Roman"/>
          <w:sz w:val="16"/>
          <w:szCs w:val="16"/>
        </w:rPr>
        <w:t xml:space="preserve"> It is recognizing that all strikes are political or have the potential to be—in that all strikes are protest meant to transform collective conditions, not merely bargaining towards immediate, transactional ends. </w:t>
      </w:r>
      <w:r>
        <w:rPr>
          <w:rFonts w:ascii="Times New Roman" w:eastAsia="Times New Roman" w:hAnsi="Times New Roman" w:cs="Times New Roman"/>
          <w:b/>
          <w:u w:val="single"/>
        </w:rPr>
        <w:t>To use political science terminology, strikes are contentious politics: “[E]pisodic, public, collective interaction among makers of claims and their objects.”</w:t>
      </w:r>
      <w:hyperlink r:id="rId21" w:anchor="_ftnref168">
        <w:r>
          <w:rPr>
            <w:rFonts w:ascii="Times New Roman" w:eastAsia="Times New Roman" w:hAnsi="Times New Roman" w:cs="Times New Roman"/>
            <w:b/>
            <w:u w:val="single"/>
          </w:rPr>
          <w:t>168</w:t>
        </w:r>
      </w:hyperlink>
      <w:r>
        <w:rPr>
          <w:rFonts w:ascii="Times New Roman" w:eastAsia="Times New Roman" w:hAnsi="Times New Roman" w:cs="Times New Roman"/>
          <w:b/>
          <w:u w:val="single"/>
        </w:rPr>
        <w:t xml:space="preserve"> </w:t>
      </w:r>
      <w:r>
        <w:rPr>
          <w:rFonts w:eastAsia="Calibri" w:cs="Calibri"/>
          <w:b/>
          <w:highlight w:val="cyan"/>
          <w:u w:val="single"/>
        </w:rPr>
        <w:t>They are a way through which workers engage in claims-making when business and politics as usual have proven nonresponsive</w:t>
      </w:r>
      <w:r>
        <w:rPr>
          <w:rFonts w:ascii="Times New Roman" w:eastAsia="Times New Roman" w:hAnsi="Times New Roman" w:cs="Times New Roman"/>
          <w:sz w:val="16"/>
          <w:szCs w:val="16"/>
        </w:rPr>
        <w:t>.</w:t>
      </w:r>
      <w:hyperlink r:id="rId22" w:anchor="_ftnref169">
        <w:r>
          <w:rPr>
            <w:rFonts w:ascii="Times New Roman" w:eastAsia="Times New Roman" w:hAnsi="Times New Roman" w:cs="Times New Roman"/>
            <w:color w:val="000000"/>
            <w:sz w:val="16"/>
            <w:szCs w:val="16"/>
          </w:rPr>
          <w:t>169</w:t>
        </w:r>
      </w:hyperlink>
      <w:r>
        <w:rPr>
          <w:rFonts w:ascii="Times New Roman" w:eastAsia="Times New Roman" w:hAnsi="Times New Roman" w:cs="Times New Roman"/>
          <w:sz w:val="16"/>
          <w:szCs w:val="16"/>
        </w:rPr>
        <w:t xml:space="preserve"> </w:t>
      </w:r>
      <w:r>
        <w:rPr>
          <w:rFonts w:ascii="Times New Roman" w:eastAsia="Times New Roman" w:hAnsi="Times New Roman" w:cs="Times New Roman"/>
          <w:b/>
          <w:u w:val="single"/>
        </w:rPr>
        <w:t>They do not only address the employer; they engage the polity. The need to reconceptualize the strike as outward-facing towards the public, not just inward-facing towards the employer, is partly a function of material changes, both in economic production and union density. As labor scholar Jane McAlevey points out, “</w:t>
      </w:r>
      <w:r>
        <w:rPr>
          <w:rFonts w:ascii="Times New Roman" w:eastAsia="Times New Roman" w:hAnsi="Times New Roman" w:cs="Times New Roman"/>
          <w:b/>
          <w:highlight w:val="cyan"/>
          <w:u w:val="single"/>
        </w:rPr>
        <w:t>Today’s service worker has a radically different relationship to the consuming public than last century’s manufacturing worker had . . . In large swaths of the service economy, the point of production is the community</w:t>
      </w:r>
      <w:r>
        <w:rPr>
          <w:rFonts w:ascii="Times New Roman" w:eastAsia="Times New Roman" w:hAnsi="Times New Roman" w:cs="Times New Roman"/>
          <w:sz w:val="16"/>
          <w:szCs w:val="16"/>
        </w:rPr>
        <w:t>.”</w:t>
      </w:r>
      <w:hyperlink r:id="rId23" w:anchor="_ftnref170">
        <w:r>
          <w:rPr>
            <w:rFonts w:ascii="Times New Roman" w:eastAsia="Times New Roman" w:hAnsi="Times New Roman" w:cs="Times New Roman"/>
            <w:color w:val="000000"/>
            <w:sz w:val="16"/>
            <w:szCs w:val="16"/>
          </w:rPr>
          <w:t>170</w:t>
        </w:r>
      </w:hyperlink>
      <w:r>
        <w:rPr>
          <w:rFonts w:ascii="Times New Roman" w:eastAsia="Times New Roman" w:hAnsi="Times New Roman" w:cs="Times New Roman"/>
          <w:sz w:val="16"/>
          <w:szCs w:val="16"/>
        </w:rPr>
        <w:t xml:space="preserve"> For this reason, she argues that effective strikes today must engage the public to be successful.</w:t>
      </w:r>
      <w:hyperlink r:id="rId24" w:anchor="_ftnref171">
        <w:r>
          <w:rPr>
            <w:rFonts w:ascii="Times New Roman" w:eastAsia="Times New Roman" w:hAnsi="Times New Roman" w:cs="Times New Roman"/>
            <w:color w:val="000000"/>
            <w:sz w:val="16"/>
            <w:szCs w:val="16"/>
          </w:rPr>
          <w:t>171</w:t>
        </w:r>
      </w:hyperlink>
      <w:r>
        <w:rPr>
          <w:rFonts w:ascii="Times New Roman" w:eastAsia="Times New Roman" w:hAnsi="Times New Roman" w:cs="Times New Roman"/>
          <w:sz w:val="16"/>
          <w:szCs w:val="16"/>
        </w:rPr>
        <w:t xml:space="preserve"> Union density is also many times higher now in the public sector than in the private one, an upending of the realities of unionization mid-century.</w:t>
      </w:r>
      <w:hyperlink r:id="rId25" w:anchor="_ftnref172">
        <w:r>
          <w:rPr>
            <w:rFonts w:ascii="Times New Roman" w:eastAsia="Times New Roman" w:hAnsi="Times New Roman" w:cs="Times New Roman"/>
            <w:color w:val="000000"/>
            <w:sz w:val="16"/>
            <w:szCs w:val="16"/>
          </w:rPr>
          <w:t>172</w:t>
        </w:r>
      </w:hyperlink>
      <w:r>
        <w:rPr>
          <w:rFonts w:ascii="Times New Roman" w:eastAsia="Times New Roman" w:hAnsi="Times New Roman" w:cs="Times New Roman"/>
          <w:sz w:val="16"/>
          <w:szCs w:val="16"/>
        </w:rPr>
        <w:t xml:space="preserve"> As illustrated by the Supreme Court’s decision in Janus v. AFSCME, it is easier to see the economic work of unions as political (qua affecting government policy, spending, and debt) in the public sector.</w:t>
      </w:r>
      <w:hyperlink r:id="rId26" w:anchor="_ftnref173">
        <w:r>
          <w:rPr>
            <w:rFonts w:ascii="Times New Roman" w:eastAsia="Times New Roman" w:hAnsi="Times New Roman" w:cs="Times New Roman"/>
            <w:color w:val="000000"/>
            <w:sz w:val="16"/>
            <w:szCs w:val="16"/>
          </w:rPr>
          <w:t>173</w:t>
        </w:r>
      </w:hyperlink>
      <w:r>
        <w:rPr>
          <w:rFonts w:ascii="Times New Roman" w:eastAsia="Times New Roman" w:hAnsi="Times New Roman" w:cs="Times New Roman"/>
          <w:sz w:val="16"/>
          <w:szCs w:val="16"/>
        </w:rPr>
        <w:t xml:space="preserve"> Yet, the shift is also about recognizing that it was a legal and an ideological accommodation that made the work of unions in their representative capacity appear as “economic,” and thus outside politics. The work of unions has been artificially “bifurcated” vis-à-vis the political realm.</w:t>
      </w:r>
      <w:hyperlink r:id="rId27" w:anchor="_ftnref174">
        <w:r>
          <w:rPr>
            <w:rFonts w:ascii="Times New Roman" w:eastAsia="Times New Roman" w:hAnsi="Times New Roman" w:cs="Times New Roman"/>
            <w:color w:val="000000"/>
            <w:sz w:val="16"/>
            <w:szCs w:val="16"/>
          </w:rPr>
          <w:t>174</w:t>
        </w:r>
      </w:hyperlink>
      <w:r>
        <w:rPr>
          <w:rFonts w:ascii="Times New Roman" w:eastAsia="Times New Roman" w:hAnsi="Times New Roman" w:cs="Times New Roman"/>
          <w:sz w:val="16"/>
          <w:szCs w:val="16"/>
        </w:rPr>
        <w:t xml:space="preserve"> For years, as Reuel Schiller has argued, unions have engaged in “two sets of activities that appear barely related to one another”: private, transaction bargaining in the workplace; combined with broad, public mobilization around electoral politics. But there were always alternate visions of the relationship between the economic and the political within union advocacy and workplace governance.</w:t>
      </w:r>
      <w:hyperlink r:id="rId28" w:anchor="_ftnref175">
        <w:r>
          <w:rPr>
            <w:rFonts w:ascii="Times New Roman" w:eastAsia="Times New Roman" w:hAnsi="Times New Roman" w:cs="Times New Roman"/>
            <w:color w:val="000000"/>
            <w:sz w:val="16"/>
            <w:szCs w:val="16"/>
          </w:rPr>
          <w:t>175</w:t>
        </w:r>
      </w:hyperlink>
      <w:r>
        <w:rPr>
          <w:rFonts w:ascii="Times New Roman" w:eastAsia="Times New Roman" w:hAnsi="Times New Roman" w:cs="Times New Roman"/>
          <w:sz w:val="16"/>
          <w:szCs w:val="16"/>
        </w:rPr>
        <w:t xml:space="preserve"> </w:t>
      </w:r>
      <w:r>
        <w:rPr>
          <w:rFonts w:ascii="Times New Roman" w:eastAsia="Times New Roman" w:hAnsi="Times New Roman" w:cs="Times New Roman"/>
          <w:b/>
          <w:u w:val="single"/>
        </w:rPr>
        <w:t>If “establishing terms and conditions of employment [is] a political act involving not just a worker and an employer, but also a union, an industry as a whole, and the state,” then union advocacy is a political act too</w:t>
      </w:r>
      <w:r>
        <w:rPr>
          <w:rFonts w:ascii="Times New Roman" w:eastAsia="Times New Roman" w:hAnsi="Times New Roman" w:cs="Times New Roman"/>
          <w:sz w:val="16"/>
          <w:szCs w:val="16"/>
        </w:rPr>
        <w:t>.</w:t>
      </w:r>
      <w:hyperlink r:id="rId29" w:anchor="_ftnref176">
        <w:r>
          <w:rPr>
            <w:rFonts w:ascii="Times New Roman" w:eastAsia="Times New Roman" w:hAnsi="Times New Roman" w:cs="Times New Roman"/>
            <w:color w:val="000000"/>
            <w:sz w:val="16"/>
            <w:szCs w:val="16"/>
          </w:rPr>
          <w:t>176</w:t>
        </w:r>
      </w:hyperlink>
      <w:r>
        <w:rPr>
          <w:rFonts w:ascii="Times New Roman" w:eastAsia="Times New Roman" w:hAnsi="Times New Roman" w:cs="Times New Roman"/>
          <w:sz w:val="16"/>
          <w:szCs w:val="16"/>
        </w:rPr>
        <w:t xml:space="preserve"> </w:t>
      </w:r>
      <w:r>
        <w:rPr>
          <w:rFonts w:ascii="Times New Roman" w:eastAsia="Times New Roman" w:hAnsi="Times New Roman" w:cs="Times New Roman"/>
          <w:b/>
          <w:highlight w:val="cyan"/>
          <w:u w:val="single"/>
        </w:rPr>
        <w:t>Strikes are part of the “contest of ideas.”</w:t>
      </w:r>
      <w:r>
        <w:rPr>
          <w:rFonts w:ascii="Times New Roman" w:eastAsia="Times New Roman" w:hAnsi="Times New Roman" w:cs="Times New Roman"/>
          <w:b/>
          <w:u w:val="single"/>
        </w:rPr>
        <w:t xml:space="preserve"> Reconstructing a purposefully political philosophy, jurisprudence, and tactical repertoire of collective-labor advocacy is a project that is new again; and it will inevitably require deliberation, debate, and compromise</w:t>
      </w:r>
      <w:r>
        <w:rPr>
          <w:rFonts w:ascii="Times New Roman" w:eastAsia="Times New Roman" w:hAnsi="Times New Roman" w:cs="Times New Roman"/>
          <w:sz w:val="16"/>
          <w:szCs w:val="16"/>
        </w:rPr>
        <w:t>.</w:t>
      </w:r>
      <w:hyperlink r:id="rId30" w:anchor="_ftnref177">
        <w:r>
          <w:rPr>
            <w:rFonts w:ascii="Times New Roman" w:eastAsia="Times New Roman" w:hAnsi="Times New Roman" w:cs="Times New Roman"/>
            <w:color w:val="000000"/>
            <w:sz w:val="16"/>
            <w:szCs w:val="16"/>
          </w:rPr>
          <w:t>177</w:t>
        </w:r>
      </w:hyperlink>
      <w:r>
        <w:rPr>
          <w:rFonts w:ascii="Times New Roman" w:eastAsia="Times New Roman" w:hAnsi="Times New Roman" w:cs="Times New Roman"/>
          <w:sz w:val="16"/>
          <w:szCs w:val="16"/>
        </w:rPr>
        <w:t xml:space="preserve"> For the time being, though, one thing seems apparent. Strikes must be a part of engaging a broad swath of the public in reconceptualizing political economy.</w:t>
      </w:r>
    </w:p>
    <w:p w14:paraId="2B1CE80A" w14:textId="77777777" w:rsidR="00D920CA" w:rsidRDefault="00D920CA" w:rsidP="00D920CA">
      <w:pPr>
        <w:rPr>
          <w:rFonts w:ascii="Times New Roman" w:eastAsia="Times New Roman" w:hAnsi="Times New Roman" w:cs="Times New Roman"/>
          <w:sz w:val="16"/>
          <w:szCs w:val="16"/>
        </w:rPr>
      </w:pPr>
      <w:r>
        <w:br w:type="page"/>
      </w:r>
    </w:p>
    <w:p w14:paraId="0EFE9FAD" w14:textId="77777777" w:rsidR="00D920CA" w:rsidRDefault="00D920CA" w:rsidP="00D920CA">
      <w:pPr>
        <w:pStyle w:val="Heading4"/>
        <w:rPr>
          <w:rFonts w:ascii="Times New Roman" w:eastAsia="Times New Roman" w:hAnsi="Times New Roman" w:cs="Times New Roman"/>
        </w:rPr>
      </w:pPr>
      <w:bookmarkStart w:id="4" w:name="_heading=h.2et92p0" w:colFirst="0" w:colLast="0"/>
      <w:bookmarkEnd w:id="4"/>
      <w:r>
        <w:rPr>
          <w:rFonts w:ascii="Times New Roman" w:eastAsia="Times New Roman" w:hAnsi="Times New Roman" w:cs="Times New Roman"/>
        </w:rPr>
        <w:t xml:space="preserve">We must both “tame” and “erode” capitalism – demanding of the state avoids ceding the political and is necessary as part of successful anticapitalist movements. </w:t>
      </w:r>
    </w:p>
    <w:p w14:paraId="594073BB" w14:textId="77777777" w:rsidR="00D920CA" w:rsidRDefault="00D920CA" w:rsidP="00D920CA">
      <w:pPr>
        <w:rPr>
          <w:rFonts w:ascii="Times New Roman" w:eastAsia="Times New Roman" w:hAnsi="Times New Roman" w:cs="Times New Roman"/>
        </w:rPr>
      </w:pPr>
      <w:r>
        <w:rPr>
          <w:rFonts w:ascii="Times New Roman" w:eastAsia="Times New Roman" w:hAnsi="Times New Roman" w:cs="Times New Roman"/>
          <w:b/>
          <w:sz w:val="26"/>
          <w:szCs w:val="26"/>
        </w:rPr>
        <w:t>Wright</w:t>
      </w:r>
      <w:r>
        <w:rPr>
          <w:rFonts w:ascii="Times New Roman" w:eastAsia="Times New Roman" w:hAnsi="Times New Roman" w:cs="Times New Roman"/>
        </w:rPr>
        <w:t>, Erik. “How To Be An Anticapitalist Today.” Jacobin. December 05, 20</w:t>
      </w:r>
      <w:r>
        <w:rPr>
          <w:rFonts w:ascii="Times New Roman" w:eastAsia="Times New Roman" w:hAnsi="Times New Roman" w:cs="Times New Roman"/>
          <w:b/>
          <w:sz w:val="26"/>
          <w:szCs w:val="26"/>
        </w:rPr>
        <w:t>15</w:t>
      </w:r>
      <w:r>
        <w:rPr>
          <w:rFonts w:ascii="Times New Roman" w:eastAsia="Times New Roman" w:hAnsi="Times New Roman" w:cs="Times New Roman"/>
        </w:rPr>
        <w:t>. Web. October 13, 2021. &lt;</w:t>
      </w:r>
      <w:hyperlink r:id="rId31">
        <w:r>
          <w:rPr>
            <w:rFonts w:ascii="Times New Roman" w:eastAsia="Times New Roman" w:hAnsi="Times New Roman" w:cs="Times New Roman"/>
            <w:color w:val="000000"/>
          </w:rPr>
          <w:t>https://www.jacobinmag.com/2015/12/erik-olin-wright-real-utopias-</w:t>
        </w:r>
      </w:hyperlink>
      <w:r>
        <w:rPr>
          <w:rFonts w:ascii="Times New Roman" w:eastAsia="Times New Roman" w:hAnsi="Times New Roman" w:cs="Times New Roman"/>
        </w:rPr>
        <w:t xml:space="preserve"> anticapitalism-democracy/ &gt;.</w:t>
      </w:r>
    </w:p>
    <w:p w14:paraId="18A4BC81" w14:textId="77777777" w:rsidR="00D920CA" w:rsidRDefault="00D920CA" w:rsidP="00D920CA">
      <w:pPr>
        <w:rPr>
          <w:rFonts w:ascii="Times New Roman" w:eastAsia="Times New Roman" w:hAnsi="Times New Roman" w:cs="Times New Roman"/>
          <w:b/>
          <w:u w:val="single"/>
        </w:rPr>
      </w:pPr>
      <w:r>
        <w:rPr>
          <w:rFonts w:ascii="Times New Roman" w:eastAsia="Times New Roman" w:hAnsi="Times New Roman" w:cs="Times New Roman"/>
          <w:sz w:val="14"/>
          <w:szCs w:val="14"/>
        </w:rPr>
        <w:t xml:space="preserve">So, how to be an anticapitalist in the twenty-first century? Give up the fantasy of smashing capitalism. </w:t>
      </w:r>
      <w:r>
        <w:rPr>
          <w:rFonts w:ascii="Times New Roman" w:eastAsia="Times New Roman" w:hAnsi="Times New Roman" w:cs="Times New Roman"/>
          <w:b/>
          <w:highlight w:val="cyan"/>
          <w:u w:val="single"/>
        </w:rPr>
        <w:t>Cap</w:t>
      </w:r>
      <w:r>
        <w:rPr>
          <w:rFonts w:ascii="Times New Roman" w:eastAsia="Times New Roman" w:hAnsi="Times New Roman" w:cs="Times New Roman"/>
          <w:b/>
          <w:u w:val="single"/>
        </w:rPr>
        <w:t xml:space="preserve">italism </w:t>
      </w:r>
      <w:r>
        <w:rPr>
          <w:rFonts w:ascii="Times New Roman" w:eastAsia="Times New Roman" w:hAnsi="Times New Roman" w:cs="Times New Roman"/>
          <w:b/>
          <w:highlight w:val="cyan"/>
          <w:u w:val="single"/>
        </w:rPr>
        <w:t>is not smashable</w:t>
      </w:r>
      <w:r>
        <w:rPr>
          <w:rFonts w:ascii="Times New Roman" w:eastAsia="Times New Roman" w:hAnsi="Times New Roman" w:cs="Times New Roman"/>
          <w:b/>
          <w:u w:val="single"/>
        </w:rPr>
        <w:t>, at least if you really want to construct an emancipatory future</w:t>
      </w:r>
      <w:r>
        <w:rPr>
          <w:rFonts w:ascii="Times New Roman" w:eastAsia="Times New Roman" w:hAnsi="Times New Roman" w:cs="Times New Roman"/>
          <w:sz w:val="14"/>
          <w:szCs w:val="14"/>
        </w:rPr>
        <w:t xml:space="preserve">. You may personally be able to escape capitalism by moving off the grid and minimizing your involvement with the money economy and the market, but this is hardly an attractive option for most people, especially those with children, and certainly has little potential to foster a broader process of social emancipation. </w:t>
      </w:r>
      <w:r>
        <w:rPr>
          <w:rFonts w:ascii="Times New Roman" w:eastAsia="Times New Roman" w:hAnsi="Times New Roman" w:cs="Times New Roman"/>
          <w:b/>
          <w:u w:val="single"/>
        </w:rPr>
        <w:t xml:space="preserve">If you are concerned about the lives of others, in one way or another </w:t>
      </w:r>
      <w:r>
        <w:rPr>
          <w:rFonts w:ascii="Times New Roman" w:eastAsia="Times New Roman" w:hAnsi="Times New Roman" w:cs="Times New Roman"/>
          <w:b/>
          <w:highlight w:val="cyan"/>
          <w:u w:val="single"/>
        </w:rPr>
        <w:t>you have to deal with capitalist</w:t>
      </w:r>
      <w:r>
        <w:rPr>
          <w:rFonts w:ascii="Times New Roman" w:eastAsia="Times New Roman" w:hAnsi="Times New Roman" w:cs="Times New Roman"/>
          <w:b/>
          <w:u w:val="single"/>
        </w:rPr>
        <w:t xml:space="preserve"> </w:t>
      </w:r>
      <w:r>
        <w:rPr>
          <w:rFonts w:ascii="Times New Roman" w:eastAsia="Times New Roman" w:hAnsi="Times New Roman" w:cs="Times New Roman"/>
          <w:b/>
          <w:highlight w:val="cyan"/>
          <w:u w:val="single"/>
        </w:rPr>
        <w:t>structures</w:t>
      </w:r>
      <w:r>
        <w:rPr>
          <w:rFonts w:ascii="Times New Roman" w:eastAsia="Times New Roman" w:hAnsi="Times New Roman" w:cs="Times New Roman"/>
          <w:b/>
          <w:u w:val="single"/>
        </w:rPr>
        <w:t xml:space="preserve"> and institutions. </w:t>
      </w:r>
      <w:r>
        <w:rPr>
          <w:rFonts w:ascii="Times New Roman" w:eastAsia="Times New Roman" w:hAnsi="Times New Roman" w:cs="Times New Roman"/>
          <w:b/>
          <w:highlight w:val="cyan"/>
          <w:u w:val="single"/>
        </w:rPr>
        <w:t>Taming and eroding</w:t>
      </w:r>
      <w:r>
        <w:rPr>
          <w:rFonts w:ascii="Times New Roman" w:eastAsia="Times New Roman" w:hAnsi="Times New Roman" w:cs="Times New Roman"/>
          <w:b/>
          <w:u w:val="single"/>
        </w:rPr>
        <w:t xml:space="preserve"> capitalism are the </w:t>
      </w:r>
      <w:r>
        <w:rPr>
          <w:rFonts w:ascii="Times New Roman" w:eastAsia="Times New Roman" w:hAnsi="Times New Roman" w:cs="Times New Roman"/>
          <w:b/>
          <w:highlight w:val="cyan"/>
          <w:u w:val="single"/>
        </w:rPr>
        <w:t>only viable options</w:t>
      </w:r>
      <w:r>
        <w:rPr>
          <w:rFonts w:ascii="Times New Roman" w:eastAsia="Times New Roman" w:hAnsi="Times New Roman" w:cs="Times New Roman"/>
          <w:b/>
          <w:u w:val="single"/>
        </w:rPr>
        <w:t xml:space="preserve">. You need to participate both in </w:t>
      </w:r>
      <w:r>
        <w:rPr>
          <w:rFonts w:ascii="Times New Roman" w:eastAsia="Times New Roman" w:hAnsi="Times New Roman" w:cs="Times New Roman"/>
          <w:b/>
          <w:highlight w:val="cyan"/>
          <w:u w:val="single"/>
        </w:rPr>
        <w:t>political movements</w:t>
      </w:r>
      <w:r>
        <w:rPr>
          <w:rFonts w:ascii="Times New Roman" w:eastAsia="Times New Roman" w:hAnsi="Times New Roman" w:cs="Times New Roman"/>
          <w:b/>
          <w:u w:val="single"/>
        </w:rPr>
        <w:t xml:space="preserve"> for </w:t>
      </w:r>
      <w:r>
        <w:rPr>
          <w:rFonts w:ascii="Times New Roman" w:eastAsia="Times New Roman" w:hAnsi="Times New Roman" w:cs="Times New Roman"/>
          <w:b/>
          <w:highlight w:val="cyan"/>
          <w:u w:val="single"/>
        </w:rPr>
        <w:t>taming capitalism through public policies</w:t>
      </w:r>
      <w:r>
        <w:rPr>
          <w:rFonts w:ascii="Times New Roman" w:eastAsia="Times New Roman" w:hAnsi="Times New Roman" w:cs="Times New Roman"/>
          <w:b/>
          <w:u w:val="single"/>
        </w:rPr>
        <w:t xml:space="preserve"> and in </w:t>
      </w:r>
      <w:r>
        <w:rPr>
          <w:rFonts w:ascii="Times New Roman" w:eastAsia="Times New Roman" w:hAnsi="Times New Roman" w:cs="Times New Roman"/>
          <w:b/>
          <w:highlight w:val="cyan"/>
          <w:u w:val="single"/>
        </w:rPr>
        <w:t>socioeconomic projects</w:t>
      </w:r>
      <w:r>
        <w:rPr>
          <w:rFonts w:ascii="Times New Roman" w:eastAsia="Times New Roman" w:hAnsi="Times New Roman" w:cs="Times New Roman"/>
          <w:b/>
          <w:u w:val="single"/>
        </w:rPr>
        <w:t xml:space="preserve"> of </w:t>
      </w:r>
      <w:r>
        <w:rPr>
          <w:rFonts w:ascii="Times New Roman" w:eastAsia="Times New Roman" w:hAnsi="Times New Roman" w:cs="Times New Roman"/>
          <w:b/>
          <w:highlight w:val="cyan"/>
          <w:u w:val="single"/>
        </w:rPr>
        <w:t>eroding</w:t>
      </w:r>
      <w:r>
        <w:rPr>
          <w:rFonts w:ascii="Times New Roman" w:eastAsia="Times New Roman" w:hAnsi="Times New Roman" w:cs="Times New Roman"/>
          <w:b/>
          <w:u w:val="single"/>
        </w:rPr>
        <w:t xml:space="preserve"> capitalism through the </w:t>
      </w:r>
      <w:r>
        <w:rPr>
          <w:rFonts w:ascii="Times New Roman" w:eastAsia="Times New Roman" w:hAnsi="Times New Roman" w:cs="Times New Roman"/>
          <w:b/>
          <w:highlight w:val="cyan"/>
          <w:u w:val="single"/>
        </w:rPr>
        <w:t>expansion of emancipatory</w:t>
      </w:r>
      <w:r>
        <w:rPr>
          <w:rFonts w:ascii="Times New Roman" w:eastAsia="Times New Roman" w:hAnsi="Times New Roman" w:cs="Times New Roman"/>
          <w:b/>
          <w:u w:val="single"/>
        </w:rPr>
        <w:t xml:space="preserve"> forms of economic </w:t>
      </w:r>
      <w:r>
        <w:rPr>
          <w:rFonts w:ascii="Times New Roman" w:eastAsia="Times New Roman" w:hAnsi="Times New Roman" w:cs="Times New Roman"/>
          <w:b/>
          <w:highlight w:val="cyan"/>
          <w:u w:val="single"/>
        </w:rPr>
        <w:t>activity. We must renew</w:t>
      </w:r>
      <w:r>
        <w:rPr>
          <w:rFonts w:ascii="Times New Roman" w:eastAsia="Times New Roman" w:hAnsi="Times New Roman" w:cs="Times New Roman"/>
          <w:b/>
          <w:u w:val="single"/>
        </w:rPr>
        <w:t xml:space="preserve"> an energetic progressive </w:t>
      </w:r>
      <w:r>
        <w:rPr>
          <w:rFonts w:ascii="Times New Roman" w:eastAsia="Times New Roman" w:hAnsi="Times New Roman" w:cs="Times New Roman"/>
          <w:b/>
          <w:highlight w:val="cyan"/>
          <w:u w:val="single"/>
        </w:rPr>
        <w:t>social democracy</w:t>
      </w:r>
      <w:r>
        <w:rPr>
          <w:rFonts w:ascii="Times New Roman" w:eastAsia="Times New Roman" w:hAnsi="Times New Roman" w:cs="Times New Roman"/>
          <w:b/>
          <w:u w:val="single"/>
        </w:rPr>
        <w:t xml:space="preserve"> that </w:t>
      </w:r>
      <w:r>
        <w:rPr>
          <w:rFonts w:ascii="Times New Roman" w:eastAsia="Times New Roman" w:hAnsi="Times New Roman" w:cs="Times New Roman"/>
          <w:b/>
          <w:highlight w:val="cyan"/>
          <w:u w:val="single"/>
        </w:rPr>
        <w:t>not only neutralizes</w:t>
      </w:r>
      <w:r>
        <w:rPr>
          <w:rFonts w:ascii="Times New Roman" w:eastAsia="Times New Roman" w:hAnsi="Times New Roman" w:cs="Times New Roman"/>
          <w:b/>
          <w:u w:val="single"/>
        </w:rPr>
        <w:t xml:space="preserve"> the harms of capitalism </w:t>
      </w:r>
      <w:r>
        <w:rPr>
          <w:rFonts w:ascii="Times New Roman" w:eastAsia="Times New Roman" w:hAnsi="Times New Roman" w:cs="Times New Roman"/>
          <w:b/>
          <w:highlight w:val="cyan"/>
          <w:u w:val="single"/>
        </w:rPr>
        <w:t>but</w:t>
      </w:r>
      <w:r>
        <w:rPr>
          <w:rFonts w:ascii="Times New Roman" w:eastAsia="Times New Roman" w:hAnsi="Times New Roman" w:cs="Times New Roman"/>
          <w:b/>
          <w:u w:val="single"/>
        </w:rPr>
        <w:t xml:space="preserve"> also </w:t>
      </w:r>
      <w:r>
        <w:rPr>
          <w:rFonts w:ascii="Times New Roman" w:eastAsia="Times New Roman" w:hAnsi="Times New Roman" w:cs="Times New Roman"/>
          <w:b/>
          <w:highlight w:val="cyan"/>
          <w:u w:val="single"/>
        </w:rPr>
        <w:t>facilitates initiatives</w:t>
      </w:r>
      <w:r>
        <w:rPr>
          <w:rFonts w:ascii="Times New Roman" w:eastAsia="Times New Roman" w:hAnsi="Times New Roman" w:cs="Times New Roman"/>
          <w:b/>
          <w:u w:val="single"/>
        </w:rPr>
        <w:t xml:space="preserve"> to build real utopias with the potential to </w:t>
      </w:r>
      <w:r>
        <w:rPr>
          <w:rFonts w:ascii="Times New Roman" w:eastAsia="Times New Roman" w:hAnsi="Times New Roman" w:cs="Times New Roman"/>
          <w:b/>
          <w:highlight w:val="cyan"/>
          <w:u w:val="single"/>
        </w:rPr>
        <w:t>erode</w:t>
      </w:r>
      <w:r>
        <w:rPr>
          <w:rFonts w:ascii="Times New Roman" w:eastAsia="Times New Roman" w:hAnsi="Times New Roman" w:cs="Times New Roman"/>
          <w:b/>
          <w:u w:val="single"/>
        </w:rPr>
        <w:t xml:space="preserve"> the dominance of </w:t>
      </w:r>
      <w:r>
        <w:rPr>
          <w:rFonts w:ascii="Times New Roman" w:eastAsia="Times New Roman" w:hAnsi="Times New Roman" w:cs="Times New Roman"/>
          <w:b/>
          <w:highlight w:val="cyan"/>
          <w:u w:val="single"/>
        </w:rPr>
        <w:t>capitalism</w:t>
      </w:r>
      <w:r>
        <w:rPr>
          <w:rFonts w:ascii="Times New Roman" w:eastAsia="Times New Roman" w:hAnsi="Times New Roman" w:cs="Times New Roman"/>
          <w:b/>
          <w:u w:val="single"/>
        </w:rPr>
        <w:t>.</w:t>
      </w:r>
    </w:p>
    <w:p w14:paraId="02E0661A" w14:textId="77777777" w:rsidR="00D920CA" w:rsidRDefault="00D920CA" w:rsidP="00D920CA">
      <w:pPr>
        <w:rPr>
          <w:rFonts w:ascii="Times New Roman" w:eastAsia="Times New Roman" w:hAnsi="Times New Roman" w:cs="Times New Roman"/>
        </w:rPr>
      </w:pPr>
    </w:p>
    <w:p w14:paraId="75B9A0A0" w14:textId="77777777" w:rsidR="00D920CA" w:rsidRDefault="00D920CA" w:rsidP="00D920CA">
      <w:pPr>
        <w:pStyle w:val="Heading4"/>
        <w:spacing w:line="276" w:lineRule="auto"/>
        <w:rPr>
          <w:rFonts w:ascii="Times New Roman" w:eastAsia="Times New Roman" w:hAnsi="Times New Roman" w:cs="Times New Roman"/>
        </w:rPr>
      </w:pPr>
      <w:r>
        <w:rPr>
          <w:rFonts w:ascii="Times New Roman" w:eastAsia="Times New Roman" w:hAnsi="Times New Roman" w:cs="Times New Roman"/>
        </w:rPr>
        <w:t xml:space="preserve">Social movement unionism is necessary for a successful revitalization of unions. However, the creation of SMU also relies on a more confrontational strategy that is capable of winning gains for newly made coalitions. </w:t>
      </w:r>
    </w:p>
    <w:p w14:paraId="6D540845" w14:textId="77777777" w:rsidR="00D920CA" w:rsidRDefault="00D920CA" w:rsidP="00D920CA">
      <w:pPr>
        <w:rPr>
          <w:rFonts w:ascii="Times New Roman" w:eastAsia="Times New Roman" w:hAnsi="Times New Roman" w:cs="Times New Roman"/>
        </w:rPr>
      </w:pPr>
      <w:r>
        <w:rPr>
          <w:rFonts w:ascii="Times New Roman" w:eastAsia="Times New Roman" w:hAnsi="Times New Roman" w:cs="Times New Roman"/>
          <w:b/>
          <w:sz w:val="26"/>
          <w:szCs w:val="26"/>
        </w:rPr>
        <w:t>Köhler &amp; Jiménez, ‘15</w:t>
      </w:r>
      <w:r>
        <w:rPr>
          <w:rFonts w:ascii="Times New Roman" w:eastAsia="Times New Roman" w:hAnsi="Times New Roman" w:cs="Times New Roman"/>
        </w:rPr>
        <w:t xml:space="preserve"> [Holm-Detlev Kohler is a Professor in the Department of sociology at University of Ovied, Josh Pablo Calleja Jiménez is a Lecturer in the Department of sociology at University of Uvied. Published: Spring 2015, “’They don’t represent us!’ Opportunities for a social movement unionism strategy in Spain”, Industrial Relations, </w:t>
      </w:r>
      <w:hyperlink r:id="rId32">
        <w:r>
          <w:rPr>
            <w:rFonts w:ascii="Times New Roman" w:eastAsia="Times New Roman" w:hAnsi="Times New Roman" w:cs="Times New Roman"/>
            <w:color w:val="000000"/>
          </w:rPr>
          <w:t>https://id.erudit.org/iderudit/1031485ar</w:t>
        </w:r>
      </w:hyperlink>
      <w:r>
        <w:rPr>
          <w:rFonts w:ascii="Times New Roman" w:eastAsia="Times New Roman" w:hAnsi="Times New Roman" w:cs="Times New Roman"/>
        </w:rPr>
        <w:t xml:space="preserve"> ]  </w:t>
      </w:r>
    </w:p>
    <w:p w14:paraId="4BCE306F" w14:textId="77777777" w:rsidR="00D920CA" w:rsidRDefault="00D920CA" w:rsidP="00D920CA">
      <w:pPr>
        <w:rPr>
          <w:rFonts w:ascii="Times New Roman" w:eastAsia="Times New Roman" w:hAnsi="Times New Roman" w:cs="Times New Roman"/>
          <w:sz w:val="16"/>
          <w:szCs w:val="16"/>
        </w:rPr>
      </w:pPr>
      <w:r>
        <w:rPr>
          <w:rFonts w:ascii="Times New Roman" w:eastAsia="Times New Roman" w:hAnsi="Times New Roman" w:cs="Times New Roman"/>
          <w:b/>
          <w:u w:val="single"/>
        </w:rPr>
        <w:t xml:space="preserve">Emerging among scholars of labour movements in newly industrializing countries (South Africa, Brazil, South Korea, etc.) in the mid-1980s and extended to northern industrialized countries a decade later </w:t>
      </w:r>
      <w:r>
        <w:rPr>
          <w:rFonts w:ascii="Times New Roman" w:eastAsia="Times New Roman" w:hAnsi="Times New Roman" w:cs="Times New Roman"/>
          <w:sz w:val="16"/>
          <w:szCs w:val="16"/>
        </w:rPr>
        <w:t xml:space="preserve">(von Holdt, 2002: 284), </w:t>
      </w:r>
      <w:r>
        <w:rPr>
          <w:rFonts w:ascii="Times New Roman" w:eastAsia="Times New Roman" w:hAnsi="Times New Roman" w:cs="Times New Roman"/>
          <w:b/>
          <w:highlight w:val="cyan"/>
          <w:u w:val="single"/>
        </w:rPr>
        <w:t>SMU is the most common concept in the literature on union revitalization</w:t>
      </w:r>
      <w:r>
        <w:rPr>
          <w:rFonts w:ascii="Times New Roman" w:eastAsia="Times New Roman" w:hAnsi="Times New Roman" w:cs="Times New Roman"/>
          <w:b/>
          <w:u w:val="single"/>
        </w:rPr>
        <w:t xml:space="preserve"> and, in our view, the most appropriate regarding the past experience of Spanish trade unions and their current challenges. Our concept of </w:t>
      </w:r>
      <w:r>
        <w:rPr>
          <w:rFonts w:ascii="Times New Roman" w:eastAsia="Times New Roman" w:hAnsi="Times New Roman" w:cs="Times New Roman"/>
          <w:b/>
          <w:highlight w:val="cyan"/>
          <w:u w:val="single"/>
        </w:rPr>
        <w:t>SMU as an innovative revitalization strategy requires and combines the three complementary power sources. It has been frequently argued that unions need to reconvert into social movements</w:t>
      </w:r>
      <w:r>
        <w:rPr>
          <w:rFonts w:ascii="Times New Roman" w:eastAsia="Times New Roman" w:hAnsi="Times New Roman" w:cs="Times New Roman"/>
          <w:sz w:val="16"/>
          <w:szCs w:val="16"/>
        </w:rPr>
        <w:t xml:space="preserve"> (Fregeet al., 2004: 137) </w:t>
      </w:r>
      <w:r>
        <w:rPr>
          <w:rFonts w:ascii="Times New Roman" w:eastAsia="Times New Roman" w:hAnsi="Times New Roman" w:cs="Times New Roman"/>
          <w:b/>
          <w:highlight w:val="cyan"/>
          <w:u w:val="single"/>
        </w:rPr>
        <w:t>by expanding their objectives and including the interests of workers, not only as employees but also as citizens</w:t>
      </w:r>
      <w:r>
        <w:rPr>
          <w:rFonts w:ascii="Times New Roman" w:eastAsia="Times New Roman" w:hAnsi="Times New Roman" w:cs="Times New Roman"/>
          <w:sz w:val="16"/>
          <w:szCs w:val="16"/>
        </w:rPr>
        <w:t xml:space="preserve">. To this end, unions must change their discourse, include new values and causes, form coalitions with social movements and strengthen their complementary power sources. This strategic reorientation is by no means unknown to them as it forms part of their traditional repertoire. </w:t>
      </w:r>
      <w:r>
        <w:rPr>
          <w:rFonts w:ascii="Times New Roman" w:eastAsia="Times New Roman" w:hAnsi="Times New Roman" w:cs="Times New Roman"/>
          <w:b/>
          <w:u w:val="single"/>
        </w:rPr>
        <w:t xml:space="preserve">SMU </w:t>
      </w:r>
      <w:r>
        <w:rPr>
          <w:rFonts w:ascii="Times New Roman" w:eastAsia="Times New Roman" w:hAnsi="Times New Roman" w:cs="Times New Roman"/>
          <w:b/>
          <w:highlight w:val="cyan"/>
          <w:u w:val="single"/>
        </w:rPr>
        <w:t>as a union revitalization strategy primarily requires a change in the orientation of collective action. Trade unions assume a role of social movement for social change focused on the interests of the working class and extended to other issues of citizenship (gender, ecology, democracy, ...).</w:t>
      </w:r>
      <w:r>
        <w:rPr>
          <w:rFonts w:ascii="Times New Roman" w:eastAsia="Times New Roman" w:hAnsi="Times New Roman" w:cs="Times New Roman"/>
          <w:b/>
          <w:u w:val="single"/>
        </w:rPr>
        <w:t xml:space="preserve"> It is an appropriate approach to contemporary challenges in broadening and enriching the role of the labour movement</w:t>
      </w:r>
      <w:r>
        <w:rPr>
          <w:rFonts w:ascii="Times New Roman" w:eastAsia="Times New Roman" w:hAnsi="Times New Roman" w:cs="Times New Roman"/>
          <w:sz w:val="16"/>
          <w:szCs w:val="16"/>
        </w:rPr>
        <w:t xml:space="preserve"> (Waterman, 1993). To achieve this, all components of the unions have to assume an active role in the social and political arena. </w:t>
      </w:r>
      <w:r>
        <w:rPr>
          <w:rFonts w:ascii="Times New Roman" w:eastAsia="Times New Roman" w:hAnsi="Times New Roman" w:cs="Times New Roman"/>
          <w:b/>
          <w:highlight w:val="cyan"/>
          <w:u w:val="single"/>
        </w:rPr>
        <w:t>This implies forming alliances with other social movements, embracing their causes, giving them a class orientation and a strategic approach to the most vulnerable and exploited social groups</w:t>
      </w:r>
      <w:r>
        <w:rPr>
          <w:rFonts w:ascii="Times New Roman" w:eastAsia="Times New Roman" w:hAnsi="Times New Roman" w:cs="Times New Roman"/>
          <w:sz w:val="16"/>
          <w:szCs w:val="16"/>
        </w:rPr>
        <w:t xml:space="preserve"> (Moody, 1997: 59). Thus, unions will be perceived as a "sword of justice" rather than defending "vested interest" Flanders (1970: 15). </w:t>
      </w:r>
      <w:r>
        <w:rPr>
          <w:rFonts w:ascii="Times New Roman" w:eastAsia="Times New Roman" w:hAnsi="Times New Roman" w:cs="Times New Roman"/>
          <w:b/>
          <w:u w:val="single"/>
        </w:rPr>
        <w:t>To achieve the goals of union revitalization and to develop the particular strategy of SMU, the quality of union democracy is essential</w:t>
      </w:r>
      <w:r>
        <w:rPr>
          <w:rFonts w:ascii="Times New Roman" w:eastAsia="Times New Roman" w:hAnsi="Times New Roman" w:cs="Times New Roman"/>
          <w:sz w:val="16"/>
          <w:szCs w:val="16"/>
        </w:rPr>
        <w:t xml:space="preserve"> (Moody, 1997; Dibbenet al., 2004; Levesqueet al., 2005). SMU, as a strategy of social transformation, implies an increased conflict orientation (Byford, 2009: 42). </w:t>
      </w:r>
      <w:r>
        <w:rPr>
          <w:rFonts w:ascii="Times New Roman" w:eastAsia="Times New Roman" w:hAnsi="Times New Roman" w:cs="Times New Roman"/>
          <w:b/>
          <w:u w:val="single"/>
        </w:rPr>
        <w:t>Situations of crisis where established rules and class compromises are abandoned lead to an escalation of conflict and mobilization</w:t>
      </w:r>
      <w:r>
        <w:rPr>
          <w:rFonts w:ascii="Times New Roman" w:eastAsia="Times New Roman" w:hAnsi="Times New Roman" w:cs="Times New Roman"/>
          <w:sz w:val="16"/>
          <w:szCs w:val="16"/>
        </w:rPr>
        <w:t xml:space="preserve"> (Kelly, 1998: 86). </w:t>
      </w:r>
      <w:r>
        <w:rPr>
          <w:rFonts w:ascii="Times New Roman" w:eastAsia="Times New Roman" w:hAnsi="Times New Roman" w:cs="Times New Roman"/>
          <w:b/>
          <w:highlight w:val="cyan"/>
          <w:u w:val="single"/>
        </w:rPr>
        <w:t>Adopting a more confrontational line of action as part of a revitalization strategy is justified by the increasingly hostile environment in which unions have to operate</w:t>
      </w:r>
      <w:r>
        <w:rPr>
          <w:rFonts w:ascii="Times New Roman" w:eastAsia="Times New Roman" w:hAnsi="Times New Roman" w:cs="Times New Roman"/>
          <w:sz w:val="16"/>
          <w:szCs w:val="16"/>
        </w:rPr>
        <w:t xml:space="preserve"> (Turner, 2005: 395). This conflict orientation, alternatively, requires renouncing the stability of an insider organization and institutional embeddedness. </w:t>
      </w:r>
    </w:p>
    <w:p w14:paraId="4024E56C" w14:textId="77777777" w:rsidR="00D920CA" w:rsidRPr="0037120A" w:rsidRDefault="00D920CA" w:rsidP="00D920CA">
      <w:pPr>
        <w:rPr>
          <w:rFonts w:ascii="Times New Roman" w:eastAsia="Times New Roman" w:hAnsi="Times New Roman" w:cs="Times New Roman"/>
          <w:sz w:val="16"/>
          <w:szCs w:val="16"/>
        </w:rPr>
      </w:pPr>
    </w:p>
    <w:p w14:paraId="62822491" w14:textId="77777777" w:rsidR="00D920CA" w:rsidRPr="00B55AD5" w:rsidRDefault="00D920CA" w:rsidP="00D920CA"/>
    <w:p w14:paraId="3F88CDA5" w14:textId="01677C90" w:rsidR="00A95652" w:rsidRPr="00B55AD5" w:rsidRDefault="00A95652" w:rsidP="00B55AD5"/>
    <w:sectPr w:rsidR="00A95652" w:rsidRPr="00B55AD5">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4273C02"/>
    <w:multiLevelType w:val="multilevel"/>
    <w:tmpl w:val="BF0810E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563E580A"/>
    <w:multiLevelType w:val="multilevel"/>
    <w:tmpl w:val="7438EB60"/>
    <w:lvl w:ilvl="0">
      <w:start w:val="2"/>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34F9D"/>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34F9D"/>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31F80"/>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920CA"/>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A4A1F2"/>
  <w15:chartTrackingRefBased/>
  <w15:docId w15:val="{DCC4793C-E0C1-4272-A914-BB96FC582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920CA"/>
    <w:rPr>
      <w:rFonts w:ascii="Calibri" w:hAnsi="Calibri"/>
    </w:rPr>
  </w:style>
  <w:style w:type="paragraph" w:styleId="Heading1">
    <w:name w:val="heading 1"/>
    <w:aliases w:val="Pocket"/>
    <w:basedOn w:val="Normal"/>
    <w:next w:val="Normal"/>
    <w:link w:val="Heading1Char"/>
    <w:qFormat/>
    <w:rsid w:val="00334F9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34F9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Text 7,Heading 3 Char Char,Char,Tags v 2,3: Cite,Char1,Underlines,Heading 3 Char3,Tag Char Char,Bold Cite,Cite 1,Read Char,Foldover,card unread,n,Heading 3 Foldover,foldover, Char,no,Cite "/>
    <w:basedOn w:val="Normal"/>
    <w:next w:val="Normal"/>
    <w:link w:val="Heading3Char"/>
    <w:uiPriority w:val="2"/>
    <w:unhideWhenUsed/>
    <w:qFormat/>
    <w:rsid w:val="00334F9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t"/>
    <w:basedOn w:val="Normal"/>
    <w:next w:val="Normal"/>
    <w:link w:val="Heading4Char"/>
    <w:uiPriority w:val="3"/>
    <w:unhideWhenUsed/>
    <w:qFormat/>
    <w:rsid w:val="00334F9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34F9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34F9D"/>
  </w:style>
  <w:style w:type="character" w:customStyle="1" w:styleId="Heading1Char">
    <w:name w:val="Heading 1 Char"/>
    <w:aliases w:val="Pocket Char"/>
    <w:basedOn w:val="DefaultParagraphFont"/>
    <w:link w:val="Heading1"/>
    <w:rsid w:val="00334F9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34F9D"/>
    <w:rPr>
      <w:rFonts w:ascii="Calibri" w:eastAsiaTheme="majorEastAsia" w:hAnsi="Calibri" w:cstheme="majorBidi"/>
      <w:b/>
      <w:sz w:val="44"/>
      <w:szCs w:val="26"/>
      <w:u w:val="double"/>
    </w:rPr>
  </w:style>
  <w:style w:type="character" w:customStyle="1" w:styleId="Heading3Char">
    <w:name w:val="Heading 3 Char"/>
    <w:aliases w:val="Block Char,No Underline Char,Char Char Char Char Char Char Char Char,Text 7 Char,Heading 3 Char Char Char,Char Char,Tags v 2 Char,3: Cite Char,Char1 Char,Underlines Char,Heading 3 Char3 Char,Tag Char Char Char,Bold Cite Char,Cite 1 Char"/>
    <w:basedOn w:val="DefaultParagraphFont"/>
    <w:link w:val="Heading3"/>
    <w:uiPriority w:val="2"/>
    <w:rsid w:val="00334F9D"/>
    <w:rPr>
      <w:rFonts w:ascii="Calibri" w:eastAsiaTheme="majorEastAsia" w:hAnsi="Calibri" w:cstheme="majorBidi"/>
      <w:b/>
      <w:sz w:val="32"/>
      <w:szCs w:val="24"/>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3"/>
    <w:rsid w:val="00334F9D"/>
    <w:rPr>
      <w:rFonts w:ascii="Calibri" w:eastAsiaTheme="majorEastAsia" w:hAnsi="Calibri" w:cstheme="majorBidi"/>
      <w:b/>
      <w:iCs/>
      <w:sz w:val="26"/>
    </w:rPr>
  </w:style>
  <w:style w:type="character" w:styleId="Emphasis">
    <w:name w:val="Emphasis"/>
    <w:basedOn w:val="DefaultParagraphFont"/>
    <w:uiPriority w:val="7"/>
    <w:qFormat/>
    <w:rsid w:val="00334F9D"/>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334F9D"/>
    <w:rPr>
      <w:b/>
      <w:bCs/>
      <w:sz w:val="26"/>
      <w:u w:val="none"/>
    </w:rPr>
  </w:style>
  <w:style w:type="character" w:customStyle="1" w:styleId="StyleUnderline">
    <w:name w:val="Style Underline"/>
    <w:aliases w:val="Underline"/>
    <w:basedOn w:val="DefaultParagraphFont"/>
    <w:uiPriority w:val="6"/>
    <w:qFormat/>
    <w:rsid w:val="00334F9D"/>
    <w:rPr>
      <w:b w:val="0"/>
      <w:sz w:val="22"/>
      <w:u w:val="single"/>
    </w:rPr>
  </w:style>
  <w:style w:type="character" w:styleId="Hyperlink">
    <w:name w:val="Hyperlink"/>
    <w:basedOn w:val="DefaultParagraphFont"/>
    <w:uiPriority w:val="99"/>
    <w:semiHidden/>
    <w:unhideWhenUsed/>
    <w:rsid w:val="00334F9D"/>
    <w:rPr>
      <w:color w:val="auto"/>
      <w:u w:val="none"/>
    </w:rPr>
  </w:style>
  <w:style w:type="character" w:styleId="FollowedHyperlink">
    <w:name w:val="FollowedHyperlink"/>
    <w:basedOn w:val="DefaultParagraphFont"/>
    <w:uiPriority w:val="99"/>
    <w:semiHidden/>
    <w:unhideWhenUsed/>
    <w:rsid w:val="00334F9D"/>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alelawjournal.org/forum/there-is-no-such-thing-as-an-illegal-strike-reconceptualizing-the-strike-in-law-and-political-economy" TargetMode="External"/><Relationship Id="rId13" Type="http://schemas.openxmlformats.org/officeDocument/2006/relationships/hyperlink" Target="https://www.yalelawjournal.org/forum/there-is-no-such-thing-as-an-illegal-strike-reconceptualizing-the-strike-in-law-and-political-economy" TargetMode="External"/><Relationship Id="rId18" Type="http://schemas.openxmlformats.org/officeDocument/2006/relationships/hyperlink" Target="https://www.yalelawjournal.org/forum/there-is-no-such-thing-as-an-illegal-strike-reconceptualizing-the-strike-in-law-and-political-economy" TargetMode="External"/><Relationship Id="rId26" Type="http://schemas.openxmlformats.org/officeDocument/2006/relationships/hyperlink" Target="https://www.yalelawjournal.org/forum/there-is-no-such-thing-as-an-illegal-strike-reconceptualizing-the-strike-in-law-and-political-economy" TargetMode="External"/><Relationship Id="rId3" Type="http://schemas.openxmlformats.org/officeDocument/2006/relationships/styles" Target="styles.xml"/><Relationship Id="rId21" Type="http://schemas.openxmlformats.org/officeDocument/2006/relationships/hyperlink" Target="https://www.yalelawjournal.org/forum/there-is-no-such-thing-as-an-illegal-strike-reconceptualizing-the-strike-in-law-and-political-economy" TargetMode="External"/><Relationship Id="rId34" Type="http://schemas.openxmlformats.org/officeDocument/2006/relationships/theme" Target="theme/theme1.xml"/><Relationship Id="rId7" Type="http://schemas.openxmlformats.org/officeDocument/2006/relationships/hyperlink" Target="https://www.yalelawjournal.org/forum/there-is-no-such-thing-as-an-illegal-strike-reconceptualizing-the-strike-in-law-and-political-economy" TargetMode="External"/><Relationship Id="rId12" Type="http://schemas.openxmlformats.org/officeDocument/2006/relationships/hyperlink" Target="https://www.yalelawjournal.org/forum/there-is-no-such-thing-as-an-illegal-strike-reconceptualizing-the-strike-in-law-and-political-economy" TargetMode="External"/><Relationship Id="rId17" Type="http://schemas.openxmlformats.org/officeDocument/2006/relationships/hyperlink" Target="https://www.yalelawjournal.org/forum/there-is-no-such-thing-as-an-illegal-strike-reconceptualizing-the-strike-in-law-and-political-economy" TargetMode="External"/><Relationship Id="rId25" Type="http://schemas.openxmlformats.org/officeDocument/2006/relationships/hyperlink" Target="https://www.yalelawjournal.org/forum/there-is-no-such-thing-as-an-illegal-strike-reconceptualizing-the-strike-in-law-and-political-economy"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yalelawjournal.org/forum/there-is-no-such-thing-as-an-illegal-strike-reconceptualizing-the-strike-in-law-and-political-economy" TargetMode="External"/><Relationship Id="rId20" Type="http://schemas.openxmlformats.org/officeDocument/2006/relationships/hyperlink" Target="https://www.yalelawjournal.org/forum/there-is-no-such-thing-as-an-illegal-strike-reconceptualizing-the-strike-in-law-and-political-economy" TargetMode="External"/><Relationship Id="rId29" Type="http://schemas.openxmlformats.org/officeDocument/2006/relationships/hyperlink" Target="https://www.yalelawjournal.org/forum/there-is-no-such-thing-as-an-illegal-strike-reconceptualizing-the-strike-in-law-and-political-economy" TargetMode="External"/><Relationship Id="rId1" Type="http://schemas.openxmlformats.org/officeDocument/2006/relationships/customXml" Target="../customXml/item1.xml"/><Relationship Id="rId6" Type="http://schemas.openxmlformats.org/officeDocument/2006/relationships/hyperlink" Target="https://www.yalelawjournal.org/forum/there-is-no-such-thing-as-an-illegal-strike-reconceptualizing-the-strike-in-law-and-political-economy" TargetMode="External"/><Relationship Id="rId11" Type="http://schemas.openxmlformats.org/officeDocument/2006/relationships/hyperlink" Target="https://www.yalelawjournal.org/forum/there-is-no-such-thing-as-an-illegal-strike-reconceptualizing-the-strike-in-law-and-political-economy" TargetMode="External"/><Relationship Id="rId24" Type="http://schemas.openxmlformats.org/officeDocument/2006/relationships/hyperlink" Target="https://www.yalelawjournal.org/forum/there-is-no-such-thing-as-an-illegal-strike-reconceptualizing-the-strike-in-law-and-political-economy" TargetMode="External"/><Relationship Id="rId32" Type="http://schemas.openxmlformats.org/officeDocument/2006/relationships/hyperlink" Target="https://id.erudit.org/iderudit/1031485ar" TargetMode="External"/><Relationship Id="rId5" Type="http://schemas.openxmlformats.org/officeDocument/2006/relationships/webSettings" Target="webSettings.xml"/><Relationship Id="rId15" Type="http://schemas.openxmlformats.org/officeDocument/2006/relationships/hyperlink" Target="https://www.yalelawjournal.org/forum/there-is-no-such-thing-as-an-illegal-strike-reconceptualizing-the-strike-in-law-and-political-economy" TargetMode="External"/><Relationship Id="rId23" Type="http://schemas.openxmlformats.org/officeDocument/2006/relationships/hyperlink" Target="https://www.yalelawjournal.org/forum/there-is-no-such-thing-as-an-illegal-strike-reconceptualizing-the-strike-in-law-and-political-economy" TargetMode="External"/><Relationship Id="rId28" Type="http://schemas.openxmlformats.org/officeDocument/2006/relationships/hyperlink" Target="https://www.yalelawjournal.org/forum/there-is-no-such-thing-as-an-illegal-strike-reconceptualizing-the-strike-in-law-and-political-economy" TargetMode="External"/><Relationship Id="rId10" Type="http://schemas.openxmlformats.org/officeDocument/2006/relationships/hyperlink" Target="https://www.yalelawjournal.org/forum/there-is-no-such-thing-as-an-illegal-strike-reconceptualizing-the-strike-in-law-and-political-economy" TargetMode="External"/><Relationship Id="rId19" Type="http://schemas.openxmlformats.org/officeDocument/2006/relationships/hyperlink" Target="https://www.yalelawjournal.org/forum/there-is-no-such-thing-as-an-illegal-strike-reconceptualizing-the-strike-in-law-and-political-economy" TargetMode="External"/><Relationship Id="rId31" Type="http://schemas.openxmlformats.org/officeDocument/2006/relationships/hyperlink" Target="http://www.jacobinmag.com/2015/12/erik-olin-wright-real-utopias-" TargetMode="External"/><Relationship Id="rId4" Type="http://schemas.openxmlformats.org/officeDocument/2006/relationships/settings" Target="settings.xml"/><Relationship Id="rId9" Type="http://schemas.openxmlformats.org/officeDocument/2006/relationships/hyperlink" Target="https://www.yalelawjournal.org/forum/there-is-no-such-thing-as-an-illegal-strike-reconceptualizing-the-strike-in-law-and-political-economy" TargetMode="External"/><Relationship Id="rId14" Type="http://schemas.openxmlformats.org/officeDocument/2006/relationships/hyperlink" Target="https://www.yalelawjournal.org/forum/there-is-no-such-thing-as-an-illegal-strike-reconceptualizing-the-strike-in-law-and-political-economy" TargetMode="External"/><Relationship Id="rId22" Type="http://schemas.openxmlformats.org/officeDocument/2006/relationships/hyperlink" Target="https://www.yalelawjournal.org/forum/there-is-no-such-thing-as-an-illegal-strike-reconceptualizing-the-strike-in-law-and-political-economy" TargetMode="External"/><Relationship Id="rId27" Type="http://schemas.openxmlformats.org/officeDocument/2006/relationships/hyperlink" Target="https://www.yalelawjournal.org/forum/there-is-no-such-thing-as-an-illegal-strike-reconceptualizing-the-strike-in-law-and-political-economy" TargetMode="External"/><Relationship Id="rId30" Type="http://schemas.openxmlformats.org/officeDocument/2006/relationships/hyperlink" Target="https://www.yalelawjournal.org/forum/there-is-no-such-thing-as-an-illegal-strike-reconceptualizing-the-strike-in-law-and-political-econom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sh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17</Pages>
  <Words>9904</Words>
  <Characters>56459</Characters>
  <Application>Microsoft Office Word</Application>
  <DocSecurity>0</DocSecurity>
  <Lines>470</Lines>
  <Paragraphs>132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Anshul Gulati</dc:creator>
  <cp:keywords>5.1.1</cp:keywords>
  <dc:description/>
  <cp:lastModifiedBy>Anshul Gulati</cp:lastModifiedBy>
  <cp:revision>2</cp:revision>
  <dcterms:created xsi:type="dcterms:W3CDTF">2021-12-11T18:44:00Z</dcterms:created>
  <dcterms:modified xsi:type="dcterms:W3CDTF">2021-12-11T18:44:00Z</dcterms:modified>
</cp:coreProperties>
</file>