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2F397" w14:textId="5DC691EC" w:rsidR="00B84247" w:rsidRDefault="00B84247" w:rsidP="00B84247">
      <w:pPr>
        <w:pStyle w:val="Heading1"/>
      </w:pPr>
      <w:r>
        <w:t>1AC – r1 Holy Cross</w:t>
      </w:r>
    </w:p>
    <w:p w14:paraId="7EBE660D" w14:textId="610AAD9B" w:rsidR="009E57C2" w:rsidRPr="00F87E52" w:rsidRDefault="009E57C2" w:rsidP="009E57C2">
      <w:pPr>
        <w:pStyle w:val="Heading4"/>
        <w:spacing w:before="0"/>
        <w:rPr>
          <w:rFonts w:cstheme="minorHAnsi"/>
        </w:rPr>
      </w:pPr>
      <w:r w:rsidRPr="00F87E52">
        <w:rPr>
          <w:rFonts w:cstheme="minorHAnsi"/>
        </w:rPr>
        <w:t>I affirm the resolution</w:t>
      </w:r>
      <w:bookmarkStart w:id="0" w:name="_Hlk45102075"/>
    </w:p>
    <w:bookmarkEnd w:id="0"/>
    <w:p w14:paraId="695DFF46" w14:textId="77777777" w:rsidR="009E57C2" w:rsidRDefault="009E57C2" w:rsidP="009E57C2">
      <w:pPr>
        <w:pStyle w:val="Heading4"/>
        <w:spacing w:before="0"/>
      </w:pPr>
      <w:r w:rsidRPr="00094C8D">
        <w:t>Resolved</w:t>
      </w:r>
      <w:r>
        <w:t xml:space="preserve"> – The member nations of the World Trade Organization ought to reduce intellectual property protections for medicines.</w:t>
      </w:r>
    </w:p>
    <w:p w14:paraId="49454E0A" w14:textId="02CF9F84" w:rsidR="009E57C2" w:rsidRDefault="009E57C2" w:rsidP="00B84247">
      <w:pPr>
        <w:pStyle w:val="Heading3"/>
      </w:pPr>
      <w:r>
        <w:lastRenderedPageBreak/>
        <w:t>First is My Framework</w:t>
      </w:r>
    </w:p>
    <w:p w14:paraId="03FC6B3E" w14:textId="59205AB9" w:rsidR="00946C8F" w:rsidRDefault="00946C8F" w:rsidP="00946C8F">
      <w:pPr>
        <w:pStyle w:val="Heading4"/>
        <w:rPr>
          <w:rFonts w:eastAsia="Times New Roman" w:cs="Times New Roman"/>
        </w:rPr>
      </w:pPr>
      <w:r>
        <w:rPr>
          <w:rFonts w:cs="Calibri"/>
          <w:color w:val="000000"/>
          <w:szCs w:val="26"/>
        </w:rPr>
        <w:t>I value justice as per the evaluative term “ought” in the resolution</w:t>
      </w:r>
    </w:p>
    <w:p w14:paraId="05AAD37D" w14:textId="77777777" w:rsidR="00946C8F" w:rsidRDefault="00946C8F" w:rsidP="00946C8F">
      <w:pPr>
        <w:pStyle w:val="Heading4"/>
        <w:spacing w:before="0"/>
      </w:pPr>
      <w:proofErr w:type="gramStart"/>
      <w:r>
        <w:rPr>
          <w:color w:val="000000"/>
          <w:szCs w:val="26"/>
        </w:rPr>
        <w:t>In order to</w:t>
      </w:r>
      <w:proofErr w:type="gramEnd"/>
      <w:r>
        <w:rPr>
          <w:color w:val="000000"/>
          <w:szCs w:val="26"/>
        </w:rPr>
        <w:t xml:space="preserve"> know what’s just, we must remove any biases that would distort our judgment. Hurley explains:</w:t>
      </w:r>
    </w:p>
    <w:p w14:paraId="05800B1A" w14:textId="77777777" w:rsidR="00946C8F" w:rsidRDefault="00946C8F" w:rsidP="00946C8F">
      <w:pPr>
        <w:pStyle w:val="NormalWeb"/>
        <w:spacing w:before="0" w:beforeAutospacing="0" w:after="0" w:afterAutospacing="0"/>
      </w:pPr>
      <w:r>
        <w:rPr>
          <w:rFonts w:ascii="Calibri" w:hAnsi="Calibri" w:cs="Calibri"/>
          <w:b/>
          <w:bCs/>
          <w:color w:val="000000"/>
          <w:sz w:val="26"/>
          <w:szCs w:val="26"/>
        </w:rPr>
        <w:t>Hurley,</w:t>
      </w:r>
      <w:r>
        <w:rPr>
          <w:color w:val="000000"/>
          <w:sz w:val="16"/>
          <w:szCs w:val="16"/>
        </w:rPr>
        <w:t xml:space="preserve"> S.L. "COGNITIVISM IN POLITICAL PHILOSOPHY." Oxford University Press, </w:t>
      </w:r>
      <w:r>
        <w:rPr>
          <w:rFonts w:ascii="Calibri" w:hAnsi="Calibri" w:cs="Calibri"/>
          <w:b/>
          <w:bCs/>
          <w:color w:val="000000"/>
          <w:sz w:val="26"/>
          <w:szCs w:val="26"/>
        </w:rPr>
        <w:t>2000</w:t>
      </w:r>
      <w:r>
        <w:rPr>
          <w:color w:val="000000"/>
          <w:sz w:val="16"/>
          <w:szCs w:val="16"/>
        </w:rPr>
        <w:t>. Web. 17 Oct. 2011. &lt;http://www.bristol.ac.uk/philosophy/hurley/papers/cpp.pdf&gt;.</w:t>
      </w:r>
    </w:p>
    <w:p w14:paraId="1C3689C3" w14:textId="77777777" w:rsidR="00946C8F" w:rsidRDefault="00946C8F" w:rsidP="00946C8F"/>
    <w:p w14:paraId="734FC2D9" w14:textId="77777777" w:rsidR="00946C8F" w:rsidRDefault="00946C8F" w:rsidP="00946C8F">
      <w:pPr>
        <w:pStyle w:val="NormalWeb"/>
        <w:spacing w:before="0" w:beforeAutospacing="0" w:after="0" w:afterAutospacing="0"/>
      </w:pPr>
      <w:r>
        <w:rPr>
          <w:b/>
          <w:bCs/>
          <w:color w:val="000000"/>
          <w:u w:val="single"/>
        </w:rPr>
        <w:t>“</w:t>
      </w:r>
      <w:r>
        <w:rPr>
          <w:b/>
          <w:bCs/>
          <w:color w:val="000000"/>
          <w:sz w:val="22"/>
          <w:u w:val="single"/>
          <w:shd w:val="clear" w:color="auto" w:fill="00FFFF"/>
        </w:rPr>
        <w:t>Biases</w:t>
      </w:r>
      <w:r>
        <w:rPr>
          <w:color w:val="000000"/>
          <w:sz w:val="16"/>
          <w:szCs w:val="16"/>
        </w:rPr>
        <w:t xml:space="preserve"> are influences that </w:t>
      </w:r>
      <w:r>
        <w:rPr>
          <w:b/>
          <w:bCs/>
          <w:color w:val="000000"/>
          <w:sz w:val="22"/>
          <w:u w:val="single"/>
          <w:shd w:val="clear" w:color="auto" w:fill="00FFFF"/>
        </w:rPr>
        <w:t>distort</w:t>
      </w:r>
      <w:r>
        <w:rPr>
          <w:color w:val="000000"/>
          <w:sz w:val="16"/>
          <w:szCs w:val="16"/>
        </w:rPr>
        <w:t xml:space="preserve"> the relationship of our beliefs about </w:t>
      </w:r>
      <w:r>
        <w:rPr>
          <w:b/>
          <w:bCs/>
          <w:color w:val="000000"/>
          <w:sz w:val="22"/>
          <w:u w:val="single"/>
          <w:shd w:val="clear" w:color="auto" w:fill="00FFFF"/>
        </w:rPr>
        <w:t>what should be done</w:t>
      </w:r>
      <w:r>
        <w:rPr>
          <w:color w:val="000000"/>
          <w:sz w:val="16"/>
          <w:szCs w:val="16"/>
        </w:rPr>
        <w:t xml:space="preserve"> to any truths there may be about what should be done</w:t>
      </w:r>
      <w:r>
        <w:rPr>
          <w:color w:val="000000"/>
          <w:sz w:val="12"/>
          <w:szCs w:val="12"/>
        </w:rPr>
        <w:t xml:space="preserve">. It is antecedently unlikely that biased beliefs will constitute knowledge--unlikely, that is, independently of any view about the truth or falsity of the beliefs in question. Biases are cognitive distortions: they distort the relationship of belief to truth </w:t>
      </w:r>
      <w:r>
        <w:rPr>
          <w:b/>
          <w:bCs/>
          <w:color w:val="000000"/>
          <w:sz w:val="22"/>
          <w:u w:val="single"/>
          <w:shd w:val="clear" w:color="auto" w:fill="00FFFF"/>
        </w:rPr>
        <w:t>in a way that prevents belief from attaining the status of knowledge</w:t>
      </w:r>
      <w:r>
        <w:rPr>
          <w:b/>
          <w:bCs/>
          <w:color w:val="000000"/>
          <w:u w:val="single"/>
        </w:rPr>
        <w:t>.</w:t>
      </w:r>
      <w:r>
        <w:rPr>
          <w:color w:val="000000"/>
          <w:sz w:val="16"/>
          <w:szCs w:val="16"/>
        </w:rPr>
        <w:t xml:space="preserve"> For example, </w:t>
      </w:r>
      <w:r>
        <w:rPr>
          <w:b/>
          <w:bCs/>
          <w:color w:val="000000"/>
          <w:sz w:val="22"/>
          <w:u w:val="single"/>
          <w:shd w:val="clear" w:color="auto" w:fill="00FFFF"/>
        </w:rPr>
        <w:t>a</w:t>
      </w:r>
      <w:r>
        <w:rPr>
          <w:color w:val="000000"/>
          <w:sz w:val="12"/>
          <w:szCs w:val="12"/>
        </w:rPr>
        <w:t xml:space="preserve"> personal </w:t>
      </w:r>
      <w:r>
        <w:rPr>
          <w:b/>
          <w:bCs/>
          <w:color w:val="000000"/>
          <w:sz w:val="22"/>
          <w:u w:val="single"/>
          <w:shd w:val="clear" w:color="auto" w:fill="00FFFF"/>
        </w:rPr>
        <w:t>desire to believe that something is true is a biasing influence on belief. If you believe something because you want to believe it, then even if your belief just happens to be true, it isn't knowledge because someone whose beliefs on a topic just happen to be true</w:t>
      </w:r>
      <w:r>
        <w:rPr>
          <w:color w:val="000000"/>
          <w:sz w:val="16"/>
          <w:szCs w:val="16"/>
        </w:rPr>
        <w:t xml:space="preserve"> in this way </w:t>
      </w:r>
      <w:r>
        <w:rPr>
          <w:b/>
          <w:bCs/>
          <w:color w:val="000000"/>
          <w:sz w:val="22"/>
          <w:u w:val="single"/>
          <w:shd w:val="clear" w:color="auto" w:fill="00FFFF"/>
        </w:rPr>
        <w:t>doesn't have beliefs that are reliably true</w:t>
      </w:r>
      <w:r>
        <w:rPr>
          <w:color w:val="000000"/>
          <w:sz w:val="16"/>
          <w:szCs w:val="16"/>
        </w:rPr>
        <w:t xml:space="preserve"> under relevant counterfactual suppositions</w:t>
      </w:r>
      <w:r>
        <w:rPr>
          <w:b/>
          <w:bCs/>
          <w:color w:val="000000"/>
          <w:u w:val="single"/>
        </w:rPr>
        <w:t>.”</w:t>
      </w:r>
    </w:p>
    <w:p w14:paraId="55F2E3D6" w14:textId="77777777" w:rsidR="00946C8F" w:rsidRDefault="00946C8F" w:rsidP="00946C8F"/>
    <w:p w14:paraId="621B5CE3" w14:textId="77777777" w:rsidR="00946C8F" w:rsidRDefault="00946C8F" w:rsidP="00946C8F">
      <w:pPr>
        <w:pStyle w:val="Heading4"/>
        <w:spacing w:before="0"/>
      </w:pPr>
      <w:r>
        <w:rPr>
          <w:color w:val="000000"/>
          <w:szCs w:val="26"/>
        </w:rPr>
        <w:t xml:space="preserve">Thus subjective systems ought not be used because they inherently privilege the affluent over the </w:t>
      </w:r>
      <w:proofErr w:type="gramStart"/>
      <w:r>
        <w:rPr>
          <w:color w:val="000000"/>
          <w:szCs w:val="26"/>
        </w:rPr>
        <w:t>disadvantaged  -</w:t>
      </w:r>
      <w:proofErr w:type="gramEnd"/>
      <w:r>
        <w:rPr>
          <w:color w:val="000000"/>
          <w:szCs w:val="26"/>
        </w:rPr>
        <w:t xml:space="preserve"> For example, if the death penalty could not be proven to be accurately applied it ought not be used because it is based in bias – institutions that are created to be unjust should be abolished Rawls 1</w:t>
      </w:r>
    </w:p>
    <w:p w14:paraId="4EC749A1" w14:textId="77777777" w:rsidR="00946C8F" w:rsidRDefault="00946C8F" w:rsidP="00946C8F">
      <w:pPr>
        <w:pStyle w:val="NormalWeb"/>
        <w:spacing w:before="0" w:beforeAutospacing="0" w:after="160" w:afterAutospacing="0"/>
      </w:pPr>
      <w:r>
        <w:rPr>
          <w:rFonts w:ascii="Calibri" w:hAnsi="Calibri" w:cs="Calibri"/>
          <w:b/>
          <w:bCs/>
          <w:color w:val="000000"/>
          <w:sz w:val="26"/>
          <w:szCs w:val="26"/>
        </w:rPr>
        <w:t>Rawls 71</w:t>
      </w:r>
      <w:r>
        <w:rPr>
          <w:rFonts w:ascii="Calibri" w:hAnsi="Calibri" w:cs="Calibri"/>
          <w:color w:val="000000"/>
          <w:sz w:val="18"/>
          <w:szCs w:val="18"/>
        </w:rPr>
        <w:t xml:space="preserve"> John Rawls (Political philosopher). “A Theory of Justice.” Harvard University Press. 1971. JDN. </w:t>
      </w:r>
      <w:hyperlink r:id="rId6" w:history="1">
        <w:r>
          <w:rPr>
            <w:rStyle w:val="Hyperlink"/>
            <w:rFonts w:ascii="Calibri" w:hAnsi="Calibri" w:cs="Calibri"/>
            <w:color w:val="000000"/>
            <w:sz w:val="18"/>
            <w:szCs w:val="18"/>
          </w:rPr>
          <w:t>http://fs2.american.edu/dfagel/www/Philosophers/Rawls/RawlsDescribingVirtueofJustice.pdf</w:t>
        </w:r>
      </w:hyperlink>
    </w:p>
    <w:p w14:paraId="4E60852C" w14:textId="77777777" w:rsidR="00946C8F" w:rsidRDefault="00946C8F" w:rsidP="00946C8F">
      <w:pPr>
        <w:pStyle w:val="NormalWeb"/>
        <w:spacing w:before="0" w:beforeAutospacing="0" w:after="160" w:afterAutospacing="0"/>
      </w:pPr>
      <w:r>
        <w:rPr>
          <w:rFonts w:ascii="Calibri" w:hAnsi="Calibri" w:cs="Calibri"/>
          <w:color w:val="000000"/>
          <w:sz w:val="22"/>
          <w:u w:val="single"/>
          <w:shd w:val="clear" w:color="auto" w:fill="00FFFF"/>
        </w:rPr>
        <w:t>Justice is the first virtue of social institutions</w:t>
      </w:r>
      <w:r>
        <w:rPr>
          <w:rFonts w:ascii="Calibri" w:hAnsi="Calibri" w:cs="Calibri"/>
          <w:color w:val="000000"/>
          <w:sz w:val="22"/>
          <w:u w:val="single"/>
        </w:rPr>
        <w:t>, as truth is of systems of thought.</w:t>
      </w:r>
      <w:r>
        <w:rPr>
          <w:rFonts w:ascii="Calibri" w:hAnsi="Calibri" w:cs="Calibri"/>
          <w:color w:val="000000"/>
          <w:sz w:val="14"/>
          <w:szCs w:val="14"/>
        </w:rPr>
        <w:t xml:space="preserve"> A theory however elegant and economical must be rejected or revised if it is untrue; </w:t>
      </w:r>
      <w:proofErr w:type="gramStart"/>
      <w:r>
        <w:rPr>
          <w:rFonts w:ascii="Calibri" w:hAnsi="Calibri" w:cs="Calibri"/>
          <w:color w:val="000000"/>
          <w:sz w:val="14"/>
          <w:szCs w:val="14"/>
        </w:rPr>
        <w:t>likewise</w:t>
      </w:r>
      <w:proofErr w:type="gramEnd"/>
      <w:r>
        <w:rPr>
          <w:rFonts w:ascii="Calibri" w:hAnsi="Calibri" w:cs="Calibri"/>
          <w:color w:val="000000"/>
          <w:sz w:val="14"/>
          <w:szCs w:val="14"/>
        </w:rPr>
        <w:t xml:space="preserve"> </w:t>
      </w:r>
      <w:r>
        <w:rPr>
          <w:rFonts w:ascii="Calibri" w:hAnsi="Calibri" w:cs="Calibri"/>
          <w:color w:val="000000"/>
          <w:sz w:val="22"/>
          <w:u w:val="single"/>
          <w:shd w:val="clear" w:color="auto" w:fill="00FFFF"/>
        </w:rPr>
        <w:t>laws and institutions no matter how efficient</w:t>
      </w:r>
      <w:r>
        <w:rPr>
          <w:rFonts w:ascii="Calibri" w:hAnsi="Calibri" w:cs="Calibri"/>
          <w:color w:val="000000"/>
          <w:sz w:val="22"/>
          <w:u w:val="single"/>
        </w:rPr>
        <w:t xml:space="preserve"> </w:t>
      </w:r>
      <w:r>
        <w:rPr>
          <w:rFonts w:ascii="Calibri" w:hAnsi="Calibri" w:cs="Calibri"/>
          <w:color w:val="000000"/>
          <w:sz w:val="14"/>
          <w:szCs w:val="14"/>
        </w:rPr>
        <w:t>and well-arranged</w:t>
      </w:r>
      <w:r>
        <w:rPr>
          <w:rFonts w:ascii="Calibri" w:hAnsi="Calibri" w:cs="Calibri"/>
          <w:color w:val="000000"/>
          <w:sz w:val="22"/>
          <w:u w:val="single"/>
        </w:rPr>
        <w:t xml:space="preserve"> </w:t>
      </w:r>
      <w:r>
        <w:rPr>
          <w:rFonts w:ascii="Calibri" w:hAnsi="Calibri" w:cs="Calibri"/>
          <w:color w:val="000000"/>
          <w:sz w:val="22"/>
          <w:u w:val="single"/>
          <w:shd w:val="clear" w:color="auto" w:fill="00FFFF"/>
        </w:rPr>
        <w:t xml:space="preserve">must be </w:t>
      </w:r>
      <w:r>
        <w:rPr>
          <w:rFonts w:ascii="Calibri" w:hAnsi="Calibri" w:cs="Calibri"/>
          <w:color w:val="000000"/>
          <w:sz w:val="14"/>
          <w:szCs w:val="14"/>
        </w:rPr>
        <w:t>reformed or</w:t>
      </w:r>
      <w:r>
        <w:rPr>
          <w:rFonts w:ascii="Calibri" w:hAnsi="Calibri" w:cs="Calibri"/>
          <w:color w:val="000000"/>
          <w:sz w:val="22"/>
          <w:u w:val="single"/>
          <w:shd w:val="clear" w:color="auto" w:fill="00FFFF"/>
        </w:rPr>
        <w:t xml:space="preserve"> abolished if they are unjust</w:t>
      </w:r>
      <w:r>
        <w:rPr>
          <w:rFonts w:ascii="Calibri" w:hAnsi="Calibri" w:cs="Calibri"/>
          <w:color w:val="000000"/>
          <w:sz w:val="22"/>
          <w:u w:val="single"/>
        </w:rPr>
        <w:t xml:space="preserve">. </w:t>
      </w:r>
      <w:r>
        <w:rPr>
          <w:rFonts w:ascii="Calibri" w:hAnsi="Calibri" w:cs="Calibri"/>
          <w:color w:val="000000"/>
          <w:sz w:val="22"/>
          <w:u w:val="single"/>
          <w:shd w:val="clear" w:color="auto" w:fill="00FFFF"/>
        </w:rPr>
        <w:t>Each person possesses an inviolability founded on justice that even the welfare of society as a whole cannot override</w:t>
      </w:r>
      <w:r>
        <w:rPr>
          <w:rFonts w:ascii="Calibri" w:hAnsi="Calibri" w:cs="Calibri"/>
          <w:color w:val="000000"/>
          <w:sz w:val="22"/>
          <w:u w:val="single"/>
        </w:rPr>
        <w:t xml:space="preserve">. </w:t>
      </w:r>
      <w:r>
        <w:rPr>
          <w:rFonts w:ascii="Calibri" w:hAnsi="Calibri" w:cs="Calibri"/>
          <w:color w:val="000000"/>
          <w:sz w:val="14"/>
          <w:szCs w:val="14"/>
        </w:rPr>
        <w:t xml:space="preserve">For this </w:t>
      </w:r>
      <w:proofErr w:type="gramStart"/>
      <w:r>
        <w:rPr>
          <w:rFonts w:ascii="Calibri" w:hAnsi="Calibri" w:cs="Calibri"/>
          <w:color w:val="000000"/>
          <w:sz w:val="14"/>
          <w:szCs w:val="14"/>
        </w:rPr>
        <w:t>reason</w:t>
      </w:r>
      <w:proofErr w:type="gramEnd"/>
      <w:r>
        <w:rPr>
          <w:rFonts w:ascii="Calibri" w:hAnsi="Calibri" w:cs="Calibri"/>
          <w:color w:val="000000"/>
          <w:sz w:val="14"/>
          <w:szCs w:val="14"/>
        </w:rPr>
        <w:t xml:space="preserve"> justice denies that the loss of freedom for some is made right by a greater good shared by others. It does not allow that the </w:t>
      </w:r>
      <w:r>
        <w:rPr>
          <w:rFonts w:ascii="Calibri" w:hAnsi="Calibri" w:cs="Calibri"/>
          <w:color w:val="000000"/>
          <w:sz w:val="14"/>
          <w:szCs w:val="14"/>
        </w:rPr>
        <w:lastRenderedPageBreak/>
        <w:t xml:space="preserve">sacrifices imposed on a few are outweighed by the larger sum of advantages enjoyed by many. </w:t>
      </w:r>
      <w:proofErr w:type="gramStart"/>
      <w:r>
        <w:rPr>
          <w:rFonts w:ascii="Calibri" w:hAnsi="Calibri" w:cs="Calibri"/>
          <w:color w:val="000000"/>
          <w:sz w:val="14"/>
          <w:szCs w:val="14"/>
        </w:rPr>
        <w:t>Therefore</w:t>
      </w:r>
      <w:proofErr w:type="gramEnd"/>
      <w:r>
        <w:rPr>
          <w:rFonts w:ascii="Calibri" w:hAnsi="Calibri" w:cs="Calibri"/>
          <w:color w:val="000000"/>
          <w:sz w:val="14"/>
          <w:szCs w:val="14"/>
        </w:rPr>
        <w:t xml:space="preserve"> in a just society the liberties of equal citizenship are taken as settled; 3 the rights secured by justice are not subject to political bargaining or to the calculus of social interests. The only thing that permits us to acquiesce in an erroneous theory is the lack of a better one; analogously, an injustice is tolerable only when it is necessary to avoid an even greater injustice. Being first virtues of human activities, truth and justice are uncompromising.</w:t>
      </w:r>
    </w:p>
    <w:p w14:paraId="67E1C119" w14:textId="77777777" w:rsidR="00946C8F" w:rsidRDefault="00946C8F" w:rsidP="00946C8F">
      <w:pPr>
        <w:spacing w:after="240"/>
      </w:pPr>
    </w:p>
    <w:p w14:paraId="5AB9CD4C" w14:textId="77777777" w:rsidR="00946C8F" w:rsidRDefault="00946C8F" w:rsidP="00946C8F">
      <w:pPr>
        <w:pStyle w:val="Heading4"/>
      </w:pPr>
      <w:r>
        <w:rPr>
          <w:rFonts w:cs="Calibri"/>
          <w:color w:val="000000"/>
          <w:szCs w:val="26"/>
        </w:rPr>
        <w:t xml:space="preserve">A just Society must guarantee education to satisfy conditions of fair equality of opportunity. </w:t>
      </w:r>
      <w:r>
        <w:rPr>
          <w:color w:val="000000"/>
          <w:szCs w:val="26"/>
        </w:rPr>
        <w:t xml:space="preserve">We must structure any inequalities to the greatest benefit of the least advantaged </w:t>
      </w:r>
      <w:r>
        <w:rPr>
          <w:rFonts w:cs="Calibri"/>
          <w:color w:val="000000"/>
          <w:szCs w:val="26"/>
        </w:rPr>
        <w:t>Rawls 2</w:t>
      </w:r>
    </w:p>
    <w:p w14:paraId="2505C80F" w14:textId="77777777" w:rsidR="00946C8F" w:rsidRDefault="00946C8F" w:rsidP="00946C8F">
      <w:pPr>
        <w:pStyle w:val="NormalWeb"/>
        <w:spacing w:before="0" w:beforeAutospacing="0" w:after="0" w:afterAutospacing="0"/>
      </w:pPr>
      <w:r>
        <w:rPr>
          <w:rFonts w:ascii="Calibri" w:hAnsi="Calibri" w:cs="Calibri"/>
          <w:color w:val="000000"/>
          <w:sz w:val="22"/>
        </w:rPr>
        <w:t>[John Rawls, Dead Philosopher who taught at Harvard for a bit, A theory of justice, 1999 edition, ///AHS PB // SHS ZS]</w:t>
      </w:r>
    </w:p>
    <w:p w14:paraId="69D8AD0E" w14:textId="77777777" w:rsidR="00946C8F" w:rsidRDefault="00946C8F" w:rsidP="00946C8F">
      <w:pPr>
        <w:pStyle w:val="NormalWeb"/>
        <w:spacing w:before="0" w:beforeAutospacing="0" w:after="0" w:afterAutospacing="0"/>
      </w:pPr>
      <w:r>
        <w:rPr>
          <w:rFonts w:ascii="Calibri" w:hAnsi="Calibri" w:cs="Calibri"/>
          <w:color w:val="000000"/>
          <w:sz w:val="12"/>
          <w:szCs w:val="12"/>
        </w:rPr>
        <w:t xml:space="preserve">One should not be misled, then, by the somewhat unusual conditions which characterize the original position. </w:t>
      </w:r>
      <w:r>
        <w:rPr>
          <w:rFonts w:ascii="Calibri" w:hAnsi="Calibri" w:cs="Calibri"/>
          <w:b/>
          <w:bCs/>
          <w:color w:val="000000"/>
          <w:sz w:val="22"/>
          <w:u w:val="single"/>
        </w:rPr>
        <w:t>The idea</w:t>
      </w:r>
      <w:r>
        <w:rPr>
          <w:rFonts w:ascii="Calibri" w:hAnsi="Calibri" w:cs="Calibri"/>
          <w:color w:val="000000"/>
          <w:sz w:val="12"/>
          <w:szCs w:val="12"/>
        </w:rPr>
        <w:t xml:space="preserve"> here </w:t>
      </w:r>
      <w:r>
        <w:rPr>
          <w:rFonts w:ascii="Calibri" w:hAnsi="Calibri" w:cs="Calibri"/>
          <w:b/>
          <w:bCs/>
          <w:color w:val="000000"/>
          <w:sz w:val="22"/>
          <w:u w:val="single"/>
        </w:rPr>
        <w:t>is</w:t>
      </w:r>
      <w:r>
        <w:rPr>
          <w:rFonts w:ascii="Calibri" w:hAnsi="Calibri" w:cs="Calibri"/>
          <w:color w:val="000000"/>
          <w:sz w:val="12"/>
          <w:szCs w:val="12"/>
        </w:rPr>
        <w:t xml:space="preserve"> simply </w:t>
      </w:r>
      <w:r>
        <w:rPr>
          <w:rFonts w:ascii="Calibri" w:hAnsi="Calibri" w:cs="Calibri"/>
          <w:b/>
          <w:bCs/>
          <w:color w:val="000000"/>
          <w:sz w:val="22"/>
          <w:u w:val="single"/>
        </w:rPr>
        <w:t>to make vivid</w:t>
      </w:r>
      <w:r>
        <w:rPr>
          <w:rFonts w:ascii="Calibri" w:hAnsi="Calibri" w:cs="Calibri"/>
          <w:color w:val="000000"/>
          <w:sz w:val="12"/>
          <w:szCs w:val="12"/>
        </w:rPr>
        <w:t xml:space="preserve"> to ourselves </w:t>
      </w:r>
      <w:r>
        <w:rPr>
          <w:rFonts w:ascii="Calibri" w:hAnsi="Calibri" w:cs="Calibri"/>
          <w:b/>
          <w:bCs/>
          <w:color w:val="000000"/>
          <w:sz w:val="22"/>
          <w:u w:val="single"/>
        </w:rPr>
        <w:t>the restrictions that it seems reasonable to impose on arguments for principles of justice</w:t>
      </w:r>
      <w:r>
        <w:rPr>
          <w:rFonts w:ascii="Calibri" w:hAnsi="Calibri" w:cs="Calibri"/>
          <w:color w:val="000000"/>
          <w:sz w:val="12"/>
          <w:szCs w:val="12"/>
        </w:rPr>
        <w:t xml:space="preserve">, and therefore on these principles themselves. </w:t>
      </w:r>
      <w:proofErr w:type="gramStart"/>
      <w:r>
        <w:rPr>
          <w:rFonts w:ascii="Calibri" w:hAnsi="Calibri" w:cs="Calibri"/>
          <w:color w:val="000000"/>
          <w:sz w:val="12"/>
          <w:szCs w:val="12"/>
        </w:rPr>
        <w:t>Thus</w:t>
      </w:r>
      <w:proofErr w:type="gramEnd"/>
      <w:r>
        <w:rPr>
          <w:rFonts w:ascii="Calibri" w:hAnsi="Calibri" w:cs="Calibri"/>
          <w:color w:val="000000"/>
          <w:sz w:val="12"/>
          <w:szCs w:val="12"/>
        </w:rPr>
        <w:t xml:space="preserve"> it seems reasonable and generally acceptable that </w:t>
      </w:r>
      <w:r>
        <w:rPr>
          <w:rFonts w:ascii="Calibri" w:hAnsi="Calibri" w:cs="Calibri"/>
          <w:b/>
          <w:bCs/>
          <w:color w:val="000000"/>
          <w:sz w:val="22"/>
          <w:u w:val="single"/>
          <w:shd w:val="clear" w:color="auto" w:fill="00FF00"/>
        </w:rPr>
        <w:t>no one should be advantaged</w:t>
      </w:r>
      <w:r>
        <w:rPr>
          <w:rFonts w:ascii="Calibri" w:hAnsi="Calibri" w:cs="Calibri"/>
          <w:b/>
          <w:bCs/>
          <w:color w:val="000000"/>
          <w:sz w:val="22"/>
          <w:u w:val="single"/>
        </w:rPr>
        <w:t xml:space="preserve"> or disadvantaged </w:t>
      </w:r>
      <w:r>
        <w:rPr>
          <w:rFonts w:ascii="Calibri" w:hAnsi="Calibri" w:cs="Calibri"/>
          <w:b/>
          <w:bCs/>
          <w:color w:val="000000"/>
          <w:sz w:val="22"/>
          <w:u w:val="single"/>
          <w:shd w:val="clear" w:color="auto" w:fill="00FF00"/>
        </w:rPr>
        <w:t>by natural</w:t>
      </w:r>
      <w:r>
        <w:rPr>
          <w:rFonts w:ascii="Calibri" w:hAnsi="Calibri" w:cs="Calibri"/>
          <w:b/>
          <w:bCs/>
          <w:color w:val="000000"/>
          <w:sz w:val="22"/>
          <w:u w:val="single"/>
        </w:rPr>
        <w:t xml:space="preserve"> fortune </w:t>
      </w:r>
      <w:r>
        <w:rPr>
          <w:rFonts w:ascii="Calibri" w:hAnsi="Calibri" w:cs="Calibri"/>
          <w:b/>
          <w:bCs/>
          <w:color w:val="000000"/>
          <w:sz w:val="22"/>
          <w:u w:val="single"/>
          <w:shd w:val="clear" w:color="auto" w:fill="00FF00"/>
        </w:rPr>
        <w:t>or social circumstances in the choice of principles</w:t>
      </w:r>
      <w:r>
        <w:rPr>
          <w:rFonts w:ascii="Calibri" w:hAnsi="Calibri" w:cs="Calibri"/>
          <w:color w:val="000000"/>
          <w:sz w:val="12"/>
          <w:szCs w:val="12"/>
        </w:rPr>
        <w:t xml:space="preserve">. It also seems widely agreed that </w:t>
      </w:r>
      <w:r>
        <w:rPr>
          <w:rFonts w:ascii="Calibri" w:hAnsi="Calibri" w:cs="Calibri"/>
          <w:b/>
          <w:bCs/>
          <w:color w:val="000000"/>
          <w:sz w:val="22"/>
          <w:u w:val="single"/>
          <w:shd w:val="clear" w:color="auto" w:fill="00FF00"/>
        </w:rPr>
        <w:t>it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should be impossible to tailor principles to</w:t>
      </w:r>
      <w:r>
        <w:rPr>
          <w:rFonts w:ascii="Calibri" w:hAnsi="Calibri" w:cs="Calibri"/>
          <w:b/>
          <w:bCs/>
          <w:color w:val="000000"/>
          <w:sz w:val="22"/>
          <w:u w:val="single"/>
        </w:rPr>
        <w:t xml:space="preserve"> the circumstances of </w:t>
      </w:r>
      <w:r>
        <w:rPr>
          <w:rFonts w:ascii="Calibri" w:hAnsi="Calibri" w:cs="Calibri"/>
          <w:b/>
          <w:bCs/>
          <w:color w:val="000000"/>
          <w:sz w:val="22"/>
          <w:u w:val="single"/>
          <w:shd w:val="clear" w:color="auto" w:fill="00FF00"/>
        </w:rPr>
        <w:t>one’s own</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case</w:t>
      </w:r>
      <w:r>
        <w:rPr>
          <w:rFonts w:ascii="Calibri" w:hAnsi="Calibri" w:cs="Calibri"/>
          <w:color w:val="000000"/>
          <w:sz w:val="12"/>
          <w:szCs w:val="12"/>
        </w:rPr>
        <w:t xml:space="preserve">. We should insure further that </w:t>
      </w:r>
      <w:r>
        <w:rPr>
          <w:rFonts w:ascii="Calibri" w:hAnsi="Calibri" w:cs="Calibri"/>
          <w:b/>
          <w:bCs/>
          <w:color w:val="000000"/>
          <w:sz w:val="22"/>
          <w:u w:val="single"/>
        </w:rPr>
        <w:t>particular inclinations and aspirations</w:t>
      </w:r>
      <w:r>
        <w:rPr>
          <w:rFonts w:ascii="Calibri" w:hAnsi="Calibri" w:cs="Calibri"/>
          <w:color w:val="000000"/>
          <w:sz w:val="12"/>
          <w:szCs w:val="12"/>
        </w:rPr>
        <w:t xml:space="preserve">, and persons’ conceptions of their good </w:t>
      </w:r>
      <w:r>
        <w:rPr>
          <w:rFonts w:ascii="Calibri" w:hAnsi="Calibri" w:cs="Calibri"/>
          <w:b/>
          <w:bCs/>
          <w:color w:val="000000"/>
          <w:sz w:val="22"/>
          <w:u w:val="single"/>
        </w:rPr>
        <w:t>do not affect the principles adopted</w:t>
      </w:r>
      <w:r>
        <w:rPr>
          <w:rFonts w:ascii="Calibri" w:hAnsi="Calibri" w:cs="Calibri"/>
          <w:color w:val="000000"/>
          <w:sz w:val="12"/>
          <w:szCs w:val="12"/>
        </w:rPr>
        <w:t xml:space="preserve">. </w:t>
      </w:r>
      <w:r>
        <w:rPr>
          <w:rFonts w:ascii="Calibri" w:hAnsi="Calibri" w:cs="Calibri"/>
          <w:b/>
          <w:bCs/>
          <w:color w:val="000000"/>
          <w:sz w:val="22"/>
          <w:u w:val="single"/>
          <w:shd w:val="clear" w:color="auto" w:fill="00FF00"/>
        </w:rPr>
        <w:t>The aim is to rule out</w:t>
      </w:r>
      <w:r>
        <w:rPr>
          <w:rFonts w:ascii="Calibri" w:hAnsi="Calibri" w:cs="Calibri"/>
          <w:color w:val="000000"/>
          <w:sz w:val="12"/>
          <w:szCs w:val="12"/>
        </w:rPr>
        <w:t xml:space="preserve"> those </w:t>
      </w:r>
      <w:r>
        <w:rPr>
          <w:rFonts w:ascii="Calibri" w:hAnsi="Calibri" w:cs="Calibri"/>
          <w:b/>
          <w:bCs/>
          <w:color w:val="000000"/>
          <w:sz w:val="22"/>
          <w:u w:val="single"/>
          <w:shd w:val="clear" w:color="auto" w:fill="00FF00"/>
        </w:rPr>
        <w:t>principles that</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it would be rational to propose for acceptance</w:t>
      </w:r>
      <w:r>
        <w:rPr>
          <w:rFonts w:ascii="Calibri" w:hAnsi="Calibri" w:cs="Calibri"/>
          <w:color w:val="000000"/>
          <w:sz w:val="12"/>
          <w:szCs w:val="12"/>
        </w:rPr>
        <w:t xml:space="preserve">, however little the chance of success, only if one knew certain things that are irrelevant from the standpoint of justice. For example, </w:t>
      </w:r>
      <w:r>
        <w:rPr>
          <w:rFonts w:ascii="Calibri" w:hAnsi="Calibri" w:cs="Calibri"/>
          <w:b/>
          <w:bCs/>
          <w:color w:val="000000"/>
          <w:sz w:val="22"/>
          <w:u w:val="single"/>
        </w:rPr>
        <w:t>if a man knew that he was wealthy</w:t>
      </w:r>
      <w:r>
        <w:rPr>
          <w:rFonts w:ascii="Calibri" w:hAnsi="Calibri" w:cs="Calibri"/>
          <w:color w:val="000000"/>
          <w:sz w:val="12"/>
          <w:szCs w:val="12"/>
        </w:rPr>
        <w:t xml:space="preserve">, </w:t>
      </w:r>
      <w:r>
        <w:rPr>
          <w:rFonts w:ascii="Calibri" w:hAnsi="Calibri" w:cs="Calibri"/>
          <w:b/>
          <w:bCs/>
          <w:color w:val="000000"/>
          <w:sz w:val="22"/>
          <w:u w:val="single"/>
        </w:rPr>
        <w:t>he might ﬁnd it rational to advance the principle that various taxes</w:t>
      </w:r>
      <w:r>
        <w:rPr>
          <w:rFonts w:ascii="Calibri" w:hAnsi="Calibri" w:cs="Calibri"/>
          <w:color w:val="000000"/>
          <w:sz w:val="12"/>
          <w:szCs w:val="12"/>
        </w:rPr>
        <w:t xml:space="preserve"> for welfare measures </w:t>
      </w:r>
      <w:r>
        <w:rPr>
          <w:rFonts w:ascii="Calibri" w:hAnsi="Calibri" w:cs="Calibri"/>
          <w:b/>
          <w:bCs/>
          <w:color w:val="000000"/>
          <w:sz w:val="22"/>
          <w:u w:val="single"/>
        </w:rPr>
        <w:t>be counted unjust</w:t>
      </w:r>
      <w:r>
        <w:rPr>
          <w:rFonts w:ascii="Calibri" w:hAnsi="Calibri" w:cs="Calibri"/>
          <w:color w:val="000000"/>
          <w:sz w:val="12"/>
          <w:szCs w:val="12"/>
        </w:rPr>
        <w:t xml:space="preserve">; if he knew that he was poor, he would most likely propose the contrary principle. To represent the desired </w:t>
      </w:r>
      <w:proofErr w:type="gramStart"/>
      <w:r>
        <w:rPr>
          <w:rFonts w:ascii="Calibri" w:hAnsi="Calibri" w:cs="Calibri"/>
          <w:color w:val="000000"/>
          <w:sz w:val="12"/>
          <w:szCs w:val="12"/>
        </w:rPr>
        <w:t>restrictions</w:t>
      </w:r>
      <w:proofErr w:type="gramEnd"/>
      <w:r>
        <w:rPr>
          <w:rFonts w:ascii="Calibri" w:hAnsi="Calibri" w:cs="Calibri"/>
          <w:color w:val="000000"/>
          <w:sz w:val="12"/>
          <w:szCs w:val="12"/>
        </w:rPr>
        <w:t xml:space="preserve"> </w:t>
      </w:r>
      <w:r>
        <w:rPr>
          <w:rFonts w:ascii="Calibri" w:hAnsi="Calibri" w:cs="Calibri"/>
          <w:b/>
          <w:bCs/>
          <w:color w:val="000000"/>
          <w:sz w:val="22"/>
          <w:u w:val="single"/>
        </w:rPr>
        <w:t>one imagines a situation in which everyone is deprived of this sort of information</w:t>
      </w:r>
      <w:r>
        <w:rPr>
          <w:rFonts w:ascii="Calibri" w:hAnsi="Calibri" w:cs="Calibri"/>
          <w:color w:val="000000"/>
          <w:sz w:val="12"/>
          <w:szCs w:val="12"/>
        </w:rPr>
        <w:t xml:space="preserve">. </w:t>
      </w:r>
      <w:r>
        <w:rPr>
          <w:rFonts w:ascii="Calibri" w:hAnsi="Calibri" w:cs="Calibri"/>
          <w:b/>
          <w:bCs/>
          <w:color w:val="000000"/>
          <w:sz w:val="22"/>
          <w:u w:val="single"/>
        </w:rPr>
        <w:t>One excludes the knowledge of those contingencies which sets men at odds</w:t>
      </w:r>
      <w:r>
        <w:rPr>
          <w:rFonts w:ascii="Calibri" w:hAnsi="Calibri" w:cs="Calibri"/>
          <w:color w:val="000000"/>
          <w:sz w:val="12"/>
          <w:szCs w:val="12"/>
        </w:rPr>
        <w:t xml:space="preserve"> and allows them to be guided by their prejudices. In this manner </w:t>
      </w:r>
      <w:r>
        <w:rPr>
          <w:rFonts w:ascii="Calibri" w:hAnsi="Calibri" w:cs="Calibri"/>
          <w:b/>
          <w:bCs/>
          <w:color w:val="000000"/>
          <w:sz w:val="22"/>
          <w:u w:val="single"/>
        </w:rPr>
        <w:t>the veil of ignorance is arrived at in a natural way</w:t>
      </w:r>
      <w:r>
        <w:rPr>
          <w:rFonts w:ascii="Calibri" w:hAnsi="Calibri" w:cs="Calibri"/>
          <w:color w:val="000000"/>
          <w:sz w:val="12"/>
          <w:szCs w:val="12"/>
        </w:rPr>
        <w:t xml:space="preserve">. This concept should cause no difﬁculty if we keep in mind the constraints on arguments that it is meant to express. </w:t>
      </w:r>
      <w:r>
        <w:rPr>
          <w:rFonts w:ascii="Calibri" w:hAnsi="Calibri" w:cs="Calibri"/>
          <w:b/>
          <w:bCs/>
          <w:color w:val="000000"/>
          <w:sz w:val="22"/>
          <w:u w:val="single"/>
        </w:rPr>
        <w:t xml:space="preserve">At any </w:t>
      </w:r>
      <w:proofErr w:type="gramStart"/>
      <w:r>
        <w:rPr>
          <w:rFonts w:ascii="Calibri" w:hAnsi="Calibri" w:cs="Calibri"/>
          <w:b/>
          <w:bCs/>
          <w:color w:val="000000"/>
          <w:sz w:val="22"/>
          <w:u w:val="single"/>
        </w:rPr>
        <w:t>time</w:t>
      </w:r>
      <w:proofErr w:type="gramEnd"/>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we</w:t>
      </w:r>
      <w:r>
        <w:rPr>
          <w:rFonts w:ascii="Calibri" w:hAnsi="Calibri" w:cs="Calibri"/>
          <w:color w:val="000000"/>
          <w:sz w:val="12"/>
          <w:szCs w:val="12"/>
        </w:rPr>
        <w:t xml:space="preserve"> can </w:t>
      </w:r>
      <w:r>
        <w:rPr>
          <w:rFonts w:ascii="Calibri" w:hAnsi="Calibri" w:cs="Calibri"/>
          <w:b/>
          <w:bCs/>
          <w:color w:val="000000"/>
          <w:sz w:val="22"/>
          <w:u w:val="single"/>
          <w:shd w:val="clear" w:color="auto" w:fill="00FF00"/>
        </w:rPr>
        <w:t>enter the original position</w:t>
      </w:r>
      <w:r>
        <w:rPr>
          <w:rFonts w:ascii="Calibri" w:hAnsi="Calibri" w:cs="Calibri"/>
          <w:color w:val="000000"/>
          <w:sz w:val="12"/>
          <w:szCs w:val="12"/>
        </w:rPr>
        <w:t xml:space="preserve">, so to speak, simply by following a certain procedure, namely, </w:t>
      </w:r>
      <w:r>
        <w:rPr>
          <w:rFonts w:ascii="Calibri" w:hAnsi="Calibri" w:cs="Calibri"/>
          <w:b/>
          <w:bCs/>
          <w:color w:val="000000"/>
          <w:sz w:val="22"/>
          <w:u w:val="single"/>
          <w:shd w:val="clear" w:color="auto" w:fill="00FF00"/>
        </w:rPr>
        <w:t>by arguing for principles</w:t>
      </w:r>
      <w:r>
        <w:rPr>
          <w:rFonts w:ascii="Calibri" w:hAnsi="Calibri" w:cs="Calibri"/>
          <w:b/>
          <w:bCs/>
          <w:color w:val="000000"/>
          <w:sz w:val="22"/>
          <w:u w:val="single"/>
        </w:rPr>
        <w:t xml:space="preserve"> of justice </w:t>
      </w:r>
      <w:r>
        <w:rPr>
          <w:rFonts w:ascii="Calibri" w:hAnsi="Calibri" w:cs="Calibri"/>
          <w:b/>
          <w:bCs/>
          <w:color w:val="000000"/>
          <w:sz w:val="22"/>
          <w:u w:val="single"/>
          <w:shd w:val="clear" w:color="auto" w:fill="00FF00"/>
        </w:rPr>
        <w:t>in accordance with these restrictions</w:t>
      </w:r>
      <w:r>
        <w:rPr>
          <w:rFonts w:ascii="Calibri" w:hAnsi="Calibri" w:cs="Calibri"/>
          <w:color w:val="000000"/>
          <w:sz w:val="12"/>
          <w:szCs w:val="12"/>
        </w:rPr>
        <w:t xml:space="preserve">. </w:t>
      </w:r>
      <w:r>
        <w:rPr>
          <w:rFonts w:ascii="Calibri" w:hAnsi="Calibri" w:cs="Calibri"/>
          <w:b/>
          <w:bCs/>
          <w:color w:val="000000"/>
          <w:sz w:val="22"/>
          <w:u w:val="single"/>
        </w:rPr>
        <w:t xml:space="preserve">It seems reasonable to suppose that the </w:t>
      </w:r>
      <w:r>
        <w:rPr>
          <w:rFonts w:ascii="Calibri" w:hAnsi="Calibri" w:cs="Calibri"/>
          <w:b/>
          <w:bCs/>
          <w:color w:val="000000"/>
          <w:sz w:val="22"/>
          <w:u w:val="single"/>
          <w:shd w:val="clear" w:color="auto" w:fill="00FF00"/>
        </w:rPr>
        <w:t>parties in the original position are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equal</w:t>
      </w:r>
      <w:r>
        <w:rPr>
          <w:rFonts w:ascii="Calibri" w:hAnsi="Calibri" w:cs="Calibri"/>
          <w:b/>
          <w:bCs/>
          <w:color w:val="000000"/>
          <w:sz w:val="22"/>
          <w:u w:val="single"/>
        </w:rPr>
        <w:t>.</w:t>
      </w:r>
      <w:r>
        <w:rPr>
          <w:rFonts w:ascii="Calibri" w:hAnsi="Calibri" w:cs="Calibri"/>
          <w:color w:val="000000"/>
          <w:sz w:val="12"/>
          <w:szCs w:val="12"/>
        </w:rPr>
        <w:t xml:space="preserve"> That is, </w:t>
      </w:r>
      <w:r>
        <w:rPr>
          <w:rFonts w:ascii="Calibri" w:hAnsi="Calibri" w:cs="Calibri"/>
          <w:b/>
          <w:bCs/>
          <w:color w:val="000000"/>
          <w:sz w:val="22"/>
          <w:u w:val="single"/>
          <w:shd w:val="clear" w:color="auto" w:fill="00FF00"/>
        </w:rPr>
        <w:t>all have the same rights</w:t>
      </w:r>
      <w:r>
        <w:rPr>
          <w:rFonts w:ascii="Calibri" w:hAnsi="Calibri" w:cs="Calibri"/>
          <w:b/>
          <w:bCs/>
          <w:color w:val="000000"/>
          <w:sz w:val="22"/>
          <w:u w:val="single"/>
        </w:rPr>
        <w:t xml:space="preserve"> in the procedure</w:t>
      </w:r>
      <w:r>
        <w:rPr>
          <w:rFonts w:ascii="Calibri" w:hAnsi="Calibri" w:cs="Calibri"/>
          <w:color w:val="000000"/>
          <w:sz w:val="12"/>
          <w:szCs w:val="12"/>
        </w:rPr>
        <w:t xml:space="preserve"> for choosing principles; each can make proposals, submit reasons for their acceptance, and so on. </w:t>
      </w:r>
      <w:proofErr w:type="gramStart"/>
      <w:r>
        <w:rPr>
          <w:rFonts w:ascii="Calibri" w:hAnsi="Calibri" w:cs="Calibri"/>
          <w:color w:val="000000"/>
          <w:sz w:val="12"/>
          <w:szCs w:val="12"/>
        </w:rPr>
        <w:t>Obviously</w:t>
      </w:r>
      <w:proofErr w:type="gramEnd"/>
      <w:r>
        <w:rPr>
          <w:rFonts w:ascii="Calibri" w:hAnsi="Calibri" w:cs="Calibri"/>
          <w:color w:val="000000"/>
          <w:sz w:val="12"/>
          <w:szCs w:val="12"/>
        </w:rPr>
        <w:t xml:space="preserve"> </w:t>
      </w:r>
      <w:r>
        <w:rPr>
          <w:rFonts w:ascii="Calibri" w:hAnsi="Calibri" w:cs="Calibri"/>
          <w:b/>
          <w:bCs/>
          <w:color w:val="000000"/>
          <w:sz w:val="22"/>
          <w:u w:val="single"/>
        </w:rPr>
        <w:t>the purpose of these conditions is to represent equality between human beings as moral persons</w:t>
      </w:r>
      <w:r>
        <w:rPr>
          <w:rFonts w:ascii="Calibri" w:hAnsi="Calibri" w:cs="Calibri"/>
          <w:color w:val="000000"/>
          <w:sz w:val="12"/>
          <w:szCs w:val="12"/>
        </w:rPr>
        <w:t xml:space="preserve">, as creatures having a conception of their good and capable of a sense of justice. </w:t>
      </w:r>
      <w:r>
        <w:rPr>
          <w:rFonts w:ascii="Calibri" w:hAnsi="Calibri" w:cs="Calibri"/>
          <w:b/>
          <w:bCs/>
          <w:color w:val="000000"/>
          <w:sz w:val="22"/>
          <w:u w:val="single"/>
          <w:shd w:val="clear" w:color="auto" w:fill="00FF00"/>
        </w:rPr>
        <w:t>The basis of equality is taken to be similarity</w:t>
      </w:r>
      <w:r>
        <w:rPr>
          <w:rFonts w:ascii="Calibri" w:hAnsi="Calibri" w:cs="Calibri"/>
          <w:b/>
          <w:bCs/>
          <w:color w:val="000000"/>
          <w:sz w:val="22"/>
          <w:u w:val="single"/>
        </w:rPr>
        <w:t xml:space="preserve"> in these two respects</w:t>
      </w:r>
      <w:r>
        <w:rPr>
          <w:rFonts w:ascii="Calibri" w:hAnsi="Calibri" w:cs="Calibri"/>
          <w:color w:val="000000"/>
          <w:sz w:val="12"/>
          <w:szCs w:val="12"/>
        </w:rPr>
        <w:t xml:space="preserve">. Systems of ends are not ranked in value; and </w:t>
      </w:r>
      <w:r>
        <w:rPr>
          <w:rFonts w:ascii="Calibri" w:hAnsi="Calibri" w:cs="Calibri"/>
          <w:b/>
          <w:bCs/>
          <w:color w:val="000000"/>
          <w:sz w:val="22"/>
          <w:u w:val="single"/>
          <w:shd w:val="clear" w:color="auto" w:fill="00FF00"/>
        </w:rPr>
        <w:t>each man is presumed to have the requisite</w:t>
      </w:r>
      <w:r>
        <w:rPr>
          <w:rFonts w:ascii="Calibri" w:hAnsi="Calibri" w:cs="Calibri"/>
          <w:b/>
          <w:bCs/>
          <w:color w:val="000000"/>
          <w:sz w:val="22"/>
          <w:u w:val="single"/>
        </w:rPr>
        <w:t xml:space="preserve"> </w:t>
      </w:r>
      <w:r>
        <w:rPr>
          <w:rFonts w:ascii="Calibri" w:hAnsi="Calibri" w:cs="Calibri"/>
          <w:b/>
          <w:bCs/>
          <w:color w:val="000000"/>
          <w:sz w:val="22"/>
          <w:u w:val="single"/>
          <w:shd w:val="clear" w:color="auto" w:fill="00FF00"/>
        </w:rPr>
        <w:t>ability to understand and to act upon</w:t>
      </w:r>
      <w:r>
        <w:rPr>
          <w:rFonts w:ascii="Calibri" w:hAnsi="Calibri" w:cs="Calibri"/>
          <w:b/>
          <w:bCs/>
          <w:color w:val="000000"/>
          <w:sz w:val="22"/>
          <w:u w:val="single"/>
        </w:rPr>
        <w:t xml:space="preserve"> whatever </w:t>
      </w:r>
      <w:r>
        <w:rPr>
          <w:rFonts w:ascii="Calibri" w:hAnsi="Calibri" w:cs="Calibri"/>
          <w:b/>
          <w:bCs/>
          <w:color w:val="000000"/>
          <w:sz w:val="22"/>
          <w:u w:val="single"/>
          <w:shd w:val="clear" w:color="auto" w:fill="00FF00"/>
        </w:rPr>
        <w:t>principles</w:t>
      </w:r>
      <w:r>
        <w:rPr>
          <w:rFonts w:ascii="Calibri" w:hAnsi="Calibri" w:cs="Calibri"/>
          <w:b/>
          <w:bCs/>
          <w:color w:val="000000"/>
          <w:sz w:val="22"/>
          <w:u w:val="single"/>
        </w:rPr>
        <w:t xml:space="preserve"> are adopted</w:t>
      </w:r>
      <w:r>
        <w:rPr>
          <w:rFonts w:ascii="Calibri" w:hAnsi="Calibri" w:cs="Calibri"/>
          <w:color w:val="000000"/>
          <w:sz w:val="12"/>
          <w:szCs w:val="12"/>
        </w:rPr>
        <w:t xml:space="preserve">. Together with the veil of ignorance, </w:t>
      </w:r>
      <w:r>
        <w:rPr>
          <w:rFonts w:ascii="Calibri" w:hAnsi="Calibri" w:cs="Calibri"/>
          <w:b/>
          <w:bCs/>
          <w:color w:val="000000"/>
          <w:sz w:val="22"/>
          <w:u w:val="single"/>
        </w:rPr>
        <w:t>these conditions deﬁne the principles of justice</w:t>
      </w:r>
      <w:r>
        <w:rPr>
          <w:rFonts w:ascii="Calibri" w:hAnsi="Calibri" w:cs="Calibri"/>
          <w:color w:val="000000"/>
          <w:sz w:val="12"/>
          <w:szCs w:val="12"/>
        </w:rPr>
        <w:t xml:space="preserve"> as those which rational persons concerned to advance their interests would consent to as equals when none are known to be advantaged or disadvantaged by social and natural contingencies.</w:t>
      </w:r>
    </w:p>
    <w:p w14:paraId="3873E879" w14:textId="77777777" w:rsidR="00946C8F" w:rsidRDefault="00946C8F" w:rsidP="00946C8F">
      <w:pPr>
        <w:spacing w:after="240"/>
      </w:pPr>
    </w:p>
    <w:p w14:paraId="51AA437F" w14:textId="77777777" w:rsidR="00946C8F" w:rsidRDefault="00946C8F" w:rsidP="00946C8F">
      <w:pPr>
        <w:pStyle w:val="Heading4"/>
      </w:pPr>
      <w:r>
        <w:rPr>
          <w:rFonts w:cs="Calibri"/>
          <w:color w:val="000000"/>
          <w:szCs w:val="26"/>
        </w:rPr>
        <w:t>Thus, the criterion is consistent with the Rawlsian Difference Principle</w:t>
      </w:r>
    </w:p>
    <w:p w14:paraId="0BEC3B4D" w14:textId="77777777" w:rsidR="00946C8F" w:rsidRDefault="00946C8F" w:rsidP="00946C8F">
      <w:pPr>
        <w:pStyle w:val="Heading4"/>
      </w:pPr>
      <w:r>
        <w:rPr>
          <w:rFonts w:cs="Calibri"/>
          <w:color w:val="000000"/>
          <w:szCs w:val="26"/>
          <w:shd w:val="clear" w:color="auto" w:fill="FFFFFF"/>
        </w:rPr>
        <w:t>Prefer the difference principle –</w:t>
      </w:r>
    </w:p>
    <w:p w14:paraId="00ABBC7D" w14:textId="77777777" w:rsidR="00946C8F" w:rsidRDefault="00946C8F" w:rsidP="00946C8F">
      <w:pPr>
        <w:pStyle w:val="Heading4"/>
      </w:pPr>
      <w:r>
        <w:rPr>
          <w:rFonts w:cs="Calibri"/>
          <w:color w:val="000000"/>
          <w:szCs w:val="26"/>
          <w:shd w:val="clear" w:color="auto" w:fill="FFFFFF"/>
        </w:rPr>
        <w:t> a) stays consistent with the idea of reciprocity with citizens which is required by the resolution as it is Universal</w:t>
      </w:r>
    </w:p>
    <w:p w14:paraId="576AADC6" w14:textId="77777777" w:rsidR="00946C8F" w:rsidRDefault="00946C8F" w:rsidP="00946C8F">
      <w:pPr>
        <w:pStyle w:val="Heading4"/>
      </w:pPr>
      <w:r>
        <w:rPr>
          <w:rFonts w:cs="Calibri"/>
          <w:color w:val="000000"/>
          <w:szCs w:val="26"/>
          <w:shd w:val="clear" w:color="auto" w:fill="FFFFFF"/>
        </w:rPr>
        <w:t xml:space="preserve">b) prioritizes the least advantaged and does so better than any other ethical theory because of </w:t>
      </w:r>
      <w:proofErr w:type="spellStart"/>
      <w:proofErr w:type="gramStart"/>
      <w:r>
        <w:rPr>
          <w:rFonts w:cs="Calibri"/>
          <w:color w:val="000000"/>
          <w:szCs w:val="26"/>
          <w:shd w:val="clear" w:color="auto" w:fill="FFFFFF"/>
        </w:rPr>
        <w:t>it’s</w:t>
      </w:r>
      <w:proofErr w:type="spellEnd"/>
      <w:proofErr w:type="gramEnd"/>
      <w:r>
        <w:rPr>
          <w:rFonts w:cs="Calibri"/>
          <w:color w:val="000000"/>
          <w:szCs w:val="26"/>
          <w:shd w:val="clear" w:color="auto" w:fill="FFFFFF"/>
        </w:rPr>
        <w:t xml:space="preserve"> distribution of societal wealth which is fundamental for guaranteeing a universal policy. Freeman 3</w:t>
      </w:r>
      <w:r>
        <w:rPr>
          <w:rFonts w:cs="Calibri"/>
          <w:color w:val="000000"/>
          <w:szCs w:val="26"/>
          <w:shd w:val="clear" w:color="auto" w:fill="FFFFFF"/>
        </w:rPr>
        <w:br/>
      </w:r>
      <w:r>
        <w:rPr>
          <w:b w:val="0"/>
          <w:bCs/>
          <w:color w:val="000000"/>
          <w:sz w:val="18"/>
          <w:szCs w:val="18"/>
        </w:rPr>
        <w:t xml:space="preserve">(Freeman, Samuel, "Original Position", The Stanford Encyclopedia of Philosophy (Spring 2012 Edition), Edward N. </w:t>
      </w:r>
      <w:proofErr w:type="spellStart"/>
      <w:r>
        <w:rPr>
          <w:b w:val="0"/>
          <w:bCs/>
          <w:color w:val="000000"/>
          <w:sz w:val="18"/>
          <w:szCs w:val="18"/>
        </w:rPr>
        <w:t>Zalta</w:t>
      </w:r>
      <w:proofErr w:type="spellEnd"/>
      <w:r>
        <w:rPr>
          <w:b w:val="0"/>
          <w:bCs/>
          <w:color w:val="000000"/>
          <w:sz w:val="18"/>
          <w:szCs w:val="18"/>
        </w:rPr>
        <w:t xml:space="preserve"> (ed.), URL = &lt;http://plato.stanford.edu/archives/spr2012/entries/original-position/&gt;.)</w:t>
      </w:r>
    </w:p>
    <w:p w14:paraId="32995EC5" w14:textId="77777777" w:rsidR="00946C8F" w:rsidRDefault="00946C8F" w:rsidP="00946C8F">
      <w:pPr>
        <w:pStyle w:val="Heading4"/>
      </w:pPr>
      <w:r>
        <w:rPr>
          <w:color w:val="1A1A1A"/>
          <w:sz w:val="14"/>
          <w:szCs w:val="14"/>
        </w:rPr>
        <w:t>Rawls concedes that “mixed conceptions are much more difficult to argue against than the principle of utility,” since “the strong arguments from liberty cannot be used as before” (TJ, 316/278). He discusses mixed conceptions in </w:t>
      </w:r>
      <w:r>
        <w:rPr>
          <w:i/>
          <w:iCs w:val="0"/>
          <w:color w:val="1A1A1A"/>
          <w:sz w:val="14"/>
          <w:szCs w:val="14"/>
        </w:rPr>
        <w:t>Theory</w:t>
      </w:r>
      <w:r>
        <w:rPr>
          <w:color w:val="1A1A1A"/>
          <w:sz w:val="14"/>
          <w:szCs w:val="14"/>
        </w:rPr>
        <w:t>, §49, and devotes more attention to them later in </w:t>
      </w:r>
      <w:r>
        <w:rPr>
          <w:i/>
          <w:iCs w:val="0"/>
          <w:color w:val="1A1A1A"/>
          <w:sz w:val="14"/>
          <w:szCs w:val="14"/>
        </w:rPr>
        <w:t>Justice as Fairness: A Restatement</w:t>
      </w:r>
      <w:r>
        <w:rPr>
          <w:color w:val="1A1A1A"/>
          <w:sz w:val="14"/>
          <w:szCs w:val="14"/>
        </w:rPr>
        <w:t xml:space="preserve"> (§36ff). Rawls makes one main argument in favor of the difference principle and several more specific arguments against the principle of restricted utility. </w:t>
      </w:r>
      <w:r>
        <w:rPr>
          <w:rFonts w:cs="Calibri"/>
          <w:color w:val="000000"/>
          <w:sz w:val="14"/>
          <w:szCs w:val="14"/>
        </w:rPr>
        <w:t>The main argument in favor of</w:t>
      </w:r>
      <w:r>
        <w:rPr>
          <w:color w:val="000000"/>
          <w:sz w:val="22"/>
          <w:shd w:val="clear" w:color="auto" w:fill="00FFFF"/>
        </w:rPr>
        <w:t xml:space="preserve"> </w:t>
      </w:r>
      <w:r>
        <w:rPr>
          <w:color w:val="000000"/>
          <w:sz w:val="22"/>
          <w:u w:val="single"/>
          <w:shd w:val="clear" w:color="auto" w:fill="00FFFF"/>
        </w:rPr>
        <w:t>the difference principle depends on a</w:t>
      </w:r>
      <w:r>
        <w:rPr>
          <w:color w:val="000000"/>
          <w:sz w:val="22"/>
          <w:shd w:val="clear" w:color="auto" w:fill="00FFFF"/>
        </w:rPr>
        <w:t xml:space="preserve"> </w:t>
      </w:r>
      <w:r>
        <w:rPr>
          <w:rFonts w:cs="Calibri"/>
          <w:color w:val="000000"/>
          <w:szCs w:val="26"/>
        </w:rPr>
        <w:t>strong</w:t>
      </w:r>
      <w:r>
        <w:rPr>
          <w:color w:val="000000"/>
          <w:sz w:val="22"/>
          <w:shd w:val="clear" w:color="auto" w:fill="00FFFF"/>
        </w:rPr>
        <w:t xml:space="preserve"> </w:t>
      </w:r>
      <w:r>
        <w:rPr>
          <w:color w:val="000000"/>
          <w:sz w:val="22"/>
          <w:u w:val="single"/>
          <w:shd w:val="clear" w:color="auto" w:fill="00FFFF"/>
        </w:rPr>
        <w:t>idea of </w:t>
      </w:r>
      <w:r>
        <w:rPr>
          <w:color w:val="000000"/>
          <w:sz w:val="22"/>
          <w:u w:val="single"/>
        </w:rPr>
        <w:t>reciprocity </w:t>
      </w:r>
      <w:r>
        <w:rPr>
          <w:color w:val="000000"/>
          <w:sz w:val="22"/>
          <w:u w:val="single"/>
          <w:shd w:val="clear" w:color="auto" w:fill="00FFFF"/>
        </w:rPr>
        <w:t>among free and equal citizens: in a democratic society structured by the difference principle</w:t>
      </w:r>
      <w:r>
        <w:rPr>
          <w:color w:val="000000"/>
          <w:sz w:val="22"/>
          <w:shd w:val="clear" w:color="auto" w:fill="00FFFF"/>
        </w:rPr>
        <w:t xml:space="preserve"> </w:t>
      </w:r>
      <w:r>
        <w:rPr>
          <w:rFonts w:cs="Calibri"/>
          <w:color w:val="000000"/>
          <w:sz w:val="14"/>
          <w:szCs w:val="14"/>
        </w:rPr>
        <w:t>further gains to those more advantaged are not made at the expense of those less advantaged; instead</w:t>
      </w:r>
      <w:r>
        <w:rPr>
          <w:rFonts w:cs="Calibri"/>
          <w:color w:val="000000"/>
          <w:sz w:val="20"/>
          <w:szCs w:val="20"/>
        </w:rPr>
        <w:t>,</w:t>
      </w:r>
      <w:r>
        <w:rPr>
          <w:rFonts w:cs="Calibri"/>
          <w:color w:val="000000"/>
          <w:szCs w:val="26"/>
        </w:rPr>
        <w:t xml:space="preserve"> further</w:t>
      </w:r>
      <w:r>
        <w:rPr>
          <w:color w:val="000000"/>
          <w:sz w:val="22"/>
          <w:shd w:val="clear" w:color="auto" w:fill="00FFFF"/>
        </w:rPr>
        <w:t xml:space="preserve"> </w:t>
      </w:r>
      <w:r>
        <w:rPr>
          <w:color w:val="000000"/>
          <w:sz w:val="22"/>
          <w:u w:val="single"/>
          <w:shd w:val="clear" w:color="auto" w:fill="00FFFF"/>
        </w:rPr>
        <w:t xml:space="preserve">gains to the more advantaged always benefit the least </w:t>
      </w:r>
      <w:proofErr w:type="gramStart"/>
      <w:r>
        <w:rPr>
          <w:color w:val="000000"/>
          <w:sz w:val="22"/>
          <w:u w:val="single"/>
          <w:shd w:val="clear" w:color="auto" w:fill="00FFFF"/>
        </w:rPr>
        <w:t>advantaged, and</w:t>
      </w:r>
      <w:proofErr w:type="gramEnd"/>
      <w:r>
        <w:rPr>
          <w:color w:val="000000"/>
          <w:sz w:val="22"/>
          <w:u w:val="single"/>
          <w:shd w:val="clear" w:color="auto" w:fill="00FFFF"/>
        </w:rPr>
        <w:t xml:space="preserve"> do so more than any other alternative distribution.</w:t>
      </w:r>
      <w:r>
        <w:rPr>
          <w:rFonts w:cs="Calibri"/>
          <w:b w:val="0"/>
          <w:bCs/>
          <w:color w:val="000000"/>
          <w:sz w:val="28"/>
          <w:szCs w:val="28"/>
          <w:u w:val="single"/>
        </w:rPr>
        <w:t xml:space="preserve"> </w:t>
      </w:r>
      <w:r>
        <w:rPr>
          <w:rFonts w:cs="Calibri"/>
          <w:color w:val="000000"/>
          <w:szCs w:val="26"/>
        </w:rPr>
        <w:t>All increments to</w:t>
      </w:r>
      <w:r>
        <w:rPr>
          <w:color w:val="000000"/>
          <w:sz w:val="22"/>
          <w:shd w:val="clear" w:color="auto" w:fill="00FFFF"/>
        </w:rPr>
        <w:t xml:space="preserve"> </w:t>
      </w:r>
      <w:r>
        <w:rPr>
          <w:color w:val="000000"/>
          <w:sz w:val="22"/>
          <w:u w:val="single"/>
          <w:shd w:val="clear" w:color="auto" w:fill="00FFFF"/>
        </w:rPr>
        <w:t>society's wealth are</w:t>
      </w:r>
      <w:r>
        <w:rPr>
          <w:color w:val="000000"/>
          <w:sz w:val="22"/>
          <w:shd w:val="clear" w:color="auto" w:fill="00FFFF"/>
        </w:rPr>
        <w:t xml:space="preserve"> </w:t>
      </w:r>
      <w:r>
        <w:rPr>
          <w:rFonts w:cs="Calibri"/>
          <w:color w:val="000000"/>
          <w:szCs w:val="26"/>
        </w:rPr>
        <w:t>then</w:t>
      </w:r>
      <w:r>
        <w:rPr>
          <w:rFonts w:cs="Calibri"/>
          <w:b w:val="0"/>
          <w:bCs/>
          <w:color w:val="000000"/>
          <w:sz w:val="28"/>
          <w:szCs w:val="28"/>
          <w:u w:val="single"/>
          <w:shd w:val="clear" w:color="auto" w:fill="00FF00"/>
        </w:rPr>
        <w:t xml:space="preserve"> </w:t>
      </w:r>
      <w:r>
        <w:rPr>
          <w:color w:val="000000"/>
          <w:sz w:val="22"/>
          <w:u w:val="single"/>
          <w:shd w:val="clear" w:color="auto" w:fill="00FFFF"/>
        </w:rPr>
        <w:t>marked by strict reciprocity in its distribution</w:t>
      </w:r>
      <w:r>
        <w:rPr>
          <w:color w:val="1A1A1A"/>
          <w:sz w:val="14"/>
          <w:szCs w:val="14"/>
        </w:rPr>
        <w:t xml:space="preserve">; this accords with free and equal persons sense of justice, that cooperation is to be grounded in terms of reciprocity and mutual respect. By contrast restricted </w:t>
      </w:r>
      <w:r>
        <w:rPr>
          <w:color w:val="000000"/>
          <w:sz w:val="22"/>
          <w:shd w:val="clear" w:color="auto" w:fill="00FFFF"/>
        </w:rPr>
        <w:t>[</w:t>
      </w:r>
      <w:r>
        <w:rPr>
          <w:color w:val="000000"/>
          <w:sz w:val="22"/>
          <w:u w:val="single"/>
          <w:shd w:val="clear" w:color="auto" w:fill="00FFFF"/>
        </w:rPr>
        <w:t>Also</w:t>
      </w:r>
      <w:r>
        <w:rPr>
          <w:color w:val="000000"/>
          <w:sz w:val="22"/>
          <w:shd w:val="clear" w:color="auto" w:fill="00FFFF"/>
        </w:rPr>
        <w:t xml:space="preserve">] </w:t>
      </w:r>
      <w:r>
        <w:rPr>
          <w:color w:val="000000"/>
          <w:sz w:val="22"/>
          <w:u w:val="single"/>
          <w:shd w:val="clear" w:color="auto" w:fill="00FFFF"/>
        </w:rPr>
        <w:t>utility</w:t>
      </w:r>
      <w:r>
        <w:rPr>
          <w:color w:val="1A1A1A"/>
          <w:sz w:val="14"/>
          <w:szCs w:val="14"/>
        </w:rPr>
        <w:t xml:space="preserve">, even if it provides a social minimum, still </w:t>
      </w:r>
      <w:r>
        <w:rPr>
          <w:color w:val="000000"/>
          <w:sz w:val="22"/>
          <w:u w:val="single"/>
          <w:shd w:val="clear" w:color="auto" w:fill="00FFFF"/>
        </w:rPr>
        <w:t>permits disadvantages</w:t>
      </w:r>
      <w:r>
        <w:rPr>
          <w:color w:val="1A1A1A"/>
          <w:sz w:val="14"/>
          <w:szCs w:val="14"/>
        </w:rPr>
        <w:t xml:space="preserve"> and losses </w:t>
      </w:r>
      <w:r>
        <w:rPr>
          <w:color w:val="000000"/>
          <w:sz w:val="22"/>
          <w:u w:val="single"/>
          <w:shd w:val="clear" w:color="auto" w:fill="00FFFF"/>
        </w:rPr>
        <w:t>to the worst off so that those better off may prosper</w:t>
      </w:r>
      <w:r>
        <w:rPr>
          <w:color w:val="1A1A1A"/>
          <w:sz w:val="14"/>
          <w:szCs w:val="14"/>
        </w:rPr>
        <w:t xml:space="preserve">; </w:t>
      </w:r>
      <w:r>
        <w:rPr>
          <w:rFonts w:cs="Calibri"/>
          <w:color w:val="000000"/>
          <w:sz w:val="14"/>
          <w:szCs w:val="14"/>
        </w:rPr>
        <w:t xml:space="preserve">any degree of inequality is allowed in the name of maximizing utility so long as it does not violate the social minimum. Such a situation, Rawls contends, </w:t>
      </w:r>
      <w:r>
        <w:rPr>
          <w:color w:val="000000"/>
          <w:sz w:val="22"/>
          <w:shd w:val="clear" w:color="auto" w:fill="00FFFF"/>
        </w:rPr>
        <w:t>[</w:t>
      </w:r>
      <w:r>
        <w:rPr>
          <w:color w:val="000000"/>
          <w:sz w:val="22"/>
          <w:u w:val="single"/>
          <w:shd w:val="clear" w:color="auto" w:fill="00FFFF"/>
        </w:rPr>
        <w:t>This is</w:t>
      </w:r>
      <w:r>
        <w:rPr>
          <w:color w:val="000000"/>
          <w:sz w:val="22"/>
          <w:shd w:val="clear" w:color="auto" w:fill="00FFFF"/>
        </w:rPr>
        <w:t>]</w:t>
      </w:r>
      <w:r>
        <w:rPr>
          <w:rFonts w:cs="Calibri"/>
          <w:color w:val="000000"/>
          <w:sz w:val="18"/>
          <w:szCs w:val="18"/>
        </w:rPr>
        <w:t xml:space="preserve"> </w:t>
      </w:r>
      <w:r>
        <w:rPr>
          <w:rFonts w:cs="Calibri"/>
          <w:color w:val="000000"/>
          <w:sz w:val="14"/>
          <w:szCs w:val="14"/>
        </w:rPr>
        <w:t xml:space="preserve">would be </w:t>
      </w:r>
      <w:r>
        <w:rPr>
          <w:color w:val="000000"/>
          <w:sz w:val="22"/>
          <w:u w:val="single"/>
          <w:shd w:val="clear" w:color="auto" w:fill="00FFFF"/>
        </w:rPr>
        <w:t>morally</w:t>
      </w:r>
      <w:r>
        <w:rPr>
          <w:color w:val="000000"/>
          <w:sz w:val="22"/>
          <w:shd w:val="clear" w:color="auto" w:fill="00FFFF"/>
        </w:rPr>
        <w:t xml:space="preserve"> </w:t>
      </w:r>
      <w:r>
        <w:rPr>
          <w:color w:val="000000"/>
          <w:sz w:val="22"/>
          <w:u w:val="single"/>
          <w:shd w:val="clear" w:color="auto" w:fill="00FFFF"/>
        </w:rPr>
        <w:t>unacceptable</w:t>
      </w:r>
      <w:r>
        <w:rPr>
          <w:color w:val="000000"/>
          <w:sz w:val="22"/>
          <w:shd w:val="clear" w:color="auto" w:fill="00FFFF"/>
        </w:rPr>
        <w:t xml:space="preserve"> to free and equal persons in a well-ordered society, and rationally unacceptable to the parties in the original position</w:t>
      </w:r>
    </w:p>
    <w:p w14:paraId="40D588B4" w14:textId="77777777" w:rsidR="00946C8F" w:rsidRDefault="00946C8F" w:rsidP="00946C8F">
      <w:pPr>
        <w:pStyle w:val="Heading4"/>
        <w:keepNext w:val="0"/>
        <w:keepLines w:val="0"/>
        <w:numPr>
          <w:ilvl w:val="0"/>
          <w:numId w:val="11"/>
        </w:numPr>
        <w:spacing w:line="240" w:lineRule="auto"/>
        <w:ind w:left="360"/>
        <w:textAlignment w:val="baseline"/>
        <w:rPr>
          <w:rFonts w:cs="Calibri"/>
          <w:color w:val="000000"/>
        </w:rPr>
      </w:pPr>
      <w:proofErr w:type="spellStart"/>
      <w:r>
        <w:rPr>
          <w:rFonts w:cs="Calibri"/>
          <w:color w:val="000000"/>
          <w:szCs w:val="26"/>
        </w:rPr>
        <w:t>Rawl</w:t>
      </w:r>
      <w:proofErr w:type="spellEnd"/>
      <w:r>
        <w:rPr>
          <w:rFonts w:cs="Calibri"/>
          <w:color w:val="000000"/>
          <w:szCs w:val="26"/>
        </w:rPr>
        <w:t xml:space="preserve"> presents a binding moral theory any other system not moral if it is situational because you can use the situation to justify immoral actions</w:t>
      </w:r>
    </w:p>
    <w:p w14:paraId="5AEA32C3" w14:textId="65AA46B8" w:rsidR="00946C8F" w:rsidRDefault="00946C8F" w:rsidP="00946C8F">
      <w:pPr>
        <w:pStyle w:val="Heading4"/>
        <w:keepNext w:val="0"/>
        <w:keepLines w:val="0"/>
        <w:numPr>
          <w:ilvl w:val="0"/>
          <w:numId w:val="12"/>
        </w:numPr>
        <w:spacing w:line="240" w:lineRule="auto"/>
        <w:textAlignment w:val="baseline"/>
        <w:rPr>
          <w:rFonts w:cs="Calibri"/>
          <w:color w:val="000000"/>
          <w:szCs w:val="26"/>
        </w:rPr>
      </w:pPr>
      <w:r>
        <w:rPr>
          <w:rFonts w:cs="Calibri"/>
          <w:color w:val="000000"/>
          <w:szCs w:val="26"/>
        </w:rPr>
        <w:t>Justice is internally motivated because we want justice by achieving justice, it is intrinsically good thus is an apriori system.</w:t>
      </w:r>
    </w:p>
    <w:p w14:paraId="5067DF8D" w14:textId="38D55D60" w:rsidR="00946C8F" w:rsidRDefault="00946C8F" w:rsidP="00946C8F"/>
    <w:p w14:paraId="7AF5AC9A" w14:textId="77777777" w:rsidR="00946C8F" w:rsidRDefault="00946C8F" w:rsidP="00946C8F">
      <w:pPr>
        <w:pStyle w:val="Heading4"/>
      </w:pPr>
      <w:r>
        <w:t>Finally, Rawlsian justice assure access to good because assuming that justice can happen regardless of access equality is impossible a utilitarian lie</w:t>
      </w:r>
    </w:p>
    <w:p w14:paraId="3DEB8F2D" w14:textId="77777777" w:rsidR="00946C8F" w:rsidRPr="00C47AC0" w:rsidRDefault="00946C8F" w:rsidP="00946C8F">
      <w:pPr>
        <w:rPr>
          <w:sz w:val="16"/>
          <w:szCs w:val="16"/>
        </w:rPr>
      </w:pPr>
      <w:r w:rsidRPr="00C47AC0">
        <w:rPr>
          <w:rStyle w:val="Style13ptBold"/>
        </w:rPr>
        <w:t>Resnik</w:t>
      </w:r>
      <w:r w:rsidRPr="00C47AC0">
        <w:rPr>
          <w:sz w:val="16"/>
          <w:szCs w:val="16"/>
        </w:rPr>
        <w:t xml:space="preserve">, David. "Fair Drug Prices </w:t>
      </w:r>
      <w:proofErr w:type="gramStart"/>
      <w:r w:rsidRPr="00C47AC0">
        <w:rPr>
          <w:sz w:val="16"/>
          <w:szCs w:val="16"/>
        </w:rPr>
        <w:t>And</w:t>
      </w:r>
      <w:proofErr w:type="gramEnd"/>
      <w:r w:rsidRPr="00C47AC0">
        <w:rPr>
          <w:sz w:val="16"/>
          <w:szCs w:val="16"/>
        </w:rPr>
        <w:t xml:space="preserve"> The Patent System." Health Care Analysis 12:2. June, </w:t>
      </w:r>
      <w:proofErr w:type="gramStart"/>
      <w:r w:rsidRPr="00C47AC0">
        <w:rPr>
          <w:rStyle w:val="Style13ptBold"/>
        </w:rPr>
        <w:t>2004</w:t>
      </w:r>
      <w:r w:rsidRPr="00C47AC0">
        <w:rPr>
          <w:sz w:val="16"/>
          <w:szCs w:val="16"/>
        </w:rPr>
        <w:t>..</w:t>
      </w:r>
      <w:proofErr w:type="gramEnd"/>
      <w:r w:rsidRPr="00C47AC0">
        <w:rPr>
          <w:sz w:val="16"/>
          <w:szCs w:val="16"/>
        </w:rPr>
        <w:t xml:space="preserve"> &lt;</w:t>
      </w:r>
      <w:r w:rsidRPr="00C16C1F">
        <w:t xml:space="preserve"> </w:t>
      </w:r>
      <w:r w:rsidRPr="00C16C1F">
        <w:rPr>
          <w:sz w:val="16"/>
          <w:szCs w:val="16"/>
        </w:rPr>
        <w:t xml:space="preserve">https://www.researchgate.net/publication/8228636_Fair_Drug_Prices_and_the_Patent_System/link/605b4f85458515e8346c5209/download </w:t>
      </w:r>
      <w:r w:rsidRPr="00C47AC0">
        <w:rPr>
          <w:sz w:val="16"/>
          <w:szCs w:val="16"/>
        </w:rPr>
        <w:t>&gt;.</w:t>
      </w:r>
    </w:p>
    <w:p w14:paraId="10E07550" w14:textId="77777777" w:rsidR="00946C8F" w:rsidRPr="00C47AC0" w:rsidRDefault="00946C8F" w:rsidP="00946C8F">
      <w:pPr>
        <w:rPr>
          <w:sz w:val="14"/>
        </w:rPr>
      </w:pPr>
      <w:r w:rsidRPr="00C47AC0">
        <w:rPr>
          <w:sz w:val="14"/>
        </w:rPr>
        <w:t xml:space="preserve">One way of viewing Rawls’ argument for his principles of justice is that it presents hypothetical contractors with a decision under ignorance, since they would not know the probabilities for various outcomes associated with different choices. The difference principle, on this view, would be an application of the maximin rule of decision theory to social choices. The maximin rule holds that one should choose the option with the maximum minimum outcome when one does not know the probabilities of the outcomes associated with various choices (Resnik, 1987). </w:t>
      </w:r>
      <w:r w:rsidRPr="00C47AC0">
        <w:rPr>
          <w:rStyle w:val="Emphasis"/>
          <w:highlight w:val="cyan"/>
        </w:rPr>
        <w:t xml:space="preserve">The least advantaged people in society have minimum outcome because they would have the fewest primary goods. According to this interpretation of Rawls, the rational choice in this situation would be to maximize the welfare of the worst-off </w:t>
      </w:r>
      <w:proofErr w:type="gramStart"/>
      <w:r w:rsidRPr="00C47AC0">
        <w:rPr>
          <w:rStyle w:val="Emphasis"/>
          <w:highlight w:val="cyan"/>
        </w:rPr>
        <w:t>members, since</w:t>
      </w:r>
      <w:proofErr w:type="gramEnd"/>
      <w:r w:rsidRPr="00C47AC0">
        <w:rPr>
          <w:rStyle w:val="Emphasis"/>
          <w:highlight w:val="cyan"/>
        </w:rPr>
        <w:t xml:space="preserve"> one does not know whether one will be one of those people when the Veil of Ignorance is lifted</w:t>
      </w:r>
      <w:r w:rsidRPr="00C47AC0">
        <w:rPr>
          <w:rStyle w:val="Emphasis"/>
        </w:rPr>
        <w:t xml:space="preserve">. </w:t>
      </w:r>
      <w:r w:rsidRPr="00C47AC0">
        <w:rPr>
          <w:sz w:val="14"/>
        </w:rPr>
        <w:t xml:space="preserve">Some </w:t>
      </w:r>
      <w:proofErr w:type="spellStart"/>
      <w:r w:rsidRPr="00C47AC0">
        <w:rPr>
          <w:rStyle w:val="Emphasis"/>
        </w:rPr>
        <w:t>utilitarians</w:t>
      </w:r>
      <w:proofErr w:type="spellEnd"/>
      <w:r w:rsidRPr="00C47AC0">
        <w:rPr>
          <w:sz w:val="14"/>
        </w:rPr>
        <w:t xml:space="preserve"> have </w:t>
      </w:r>
      <w:r w:rsidRPr="00C47AC0">
        <w:rPr>
          <w:rStyle w:val="Emphasis"/>
        </w:rPr>
        <w:t>argue</w:t>
      </w:r>
      <w:r w:rsidRPr="00C47AC0">
        <w:rPr>
          <w:sz w:val="14"/>
        </w:rPr>
        <w:t xml:space="preserve">d that the rational choice under these circumstances would be to follow the principle of insufficient reason, which holds that all </w:t>
      </w:r>
      <w:r w:rsidRPr="00C47AC0">
        <w:rPr>
          <w:rStyle w:val="Emphasis"/>
        </w:rPr>
        <w:t>outcomes are equally probable</w:t>
      </w:r>
      <w:r w:rsidRPr="00C47AC0">
        <w:rPr>
          <w:sz w:val="14"/>
        </w:rPr>
        <w:t>. By following this rule, one would choose the option with the greatest average utility, not the one that maximizes the minimum (</w:t>
      </w:r>
      <w:proofErr w:type="spellStart"/>
      <w:r w:rsidRPr="00C47AC0">
        <w:rPr>
          <w:sz w:val="14"/>
        </w:rPr>
        <w:t>Harsanyi</w:t>
      </w:r>
      <w:proofErr w:type="spellEnd"/>
      <w:r w:rsidRPr="00C47AC0">
        <w:rPr>
          <w:sz w:val="14"/>
        </w:rPr>
        <w:t xml:space="preserve">, 1976). </w:t>
      </w:r>
      <w:r w:rsidRPr="00C47AC0">
        <w:rPr>
          <w:rStyle w:val="Emphasis"/>
          <w:highlight w:val="cyan"/>
        </w:rPr>
        <w:t>Rawls</w:t>
      </w:r>
      <w:r w:rsidRPr="00C47AC0">
        <w:rPr>
          <w:sz w:val="14"/>
        </w:rPr>
        <w:t xml:space="preserve"> argues against the principle of average utility on the grounds that it does not guarantee basic liberties and it does not promote the welfare of the least advantaged members of society (Rawls, 1971, pp. 175–183). He also </w:t>
      </w:r>
      <w:r w:rsidRPr="00C47AC0">
        <w:rPr>
          <w:rStyle w:val="Emphasis"/>
          <w:highlight w:val="cyan"/>
        </w:rPr>
        <w:t>challenges the rationality of assuming that all outcomes are equally probable</w:t>
      </w:r>
      <w:r w:rsidRPr="00C47AC0">
        <w:rPr>
          <w:sz w:val="14"/>
        </w:rPr>
        <w:t xml:space="preserve"> (Rawls, 1971, pp. 168–172).</w:t>
      </w:r>
    </w:p>
    <w:p w14:paraId="0E0127E0" w14:textId="77777777" w:rsidR="00946C8F" w:rsidRDefault="00946C8F" w:rsidP="00946C8F">
      <w:pPr>
        <w:rPr>
          <w:b/>
          <w:bCs/>
          <w:sz w:val="14"/>
        </w:rPr>
      </w:pPr>
    </w:p>
    <w:p w14:paraId="5D637D7C" w14:textId="77777777" w:rsidR="00946C8F" w:rsidRDefault="00946C8F" w:rsidP="00946C8F">
      <w:pPr>
        <w:rPr>
          <w:b/>
          <w:bCs/>
          <w:sz w:val="14"/>
        </w:rPr>
      </w:pPr>
    </w:p>
    <w:p w14:paraId="6C6C06C3" w14:textId="71E5CAFE" w:rsidR="00946C8F" w:rsidRPr="00946C8F" w:rsidRDefault="00946C8F" w:rsidP="00B84247">
      <w:pPr>
        <w:pStyle w:val="Heading3"/>
      </w:pPr>
      <w:r>
        <w:t>Next is My Advocacy</w:t>
      </w:r>
    </w:p>
    <w:p w14:paraId="79724473" w14:textId="32736742" w:rsidR="00267D53" w:rsidRDefault="00267D53" w:rsidP="00267D53">
      <w:pPr>
        <w:pStyle w:val="Heading4"/>
      </w:pPr>
      <w:r>
        <w:t>The member nations of t</w:t>
      </w:r>
      <w:r w:rsidR="00946C8F">
        <w:t>he World Trade Organization ought to</w:t>
      </w:r>
      <w:r>
        <w:t xml:space="preserve"> reduce intellectual property protections on medicines to the point that discoverable biological elements are not</w:t>
      </w:r>
      <w:r w:rsidR="00946C8F">
        <w:t xml:space="preserve"> patentable</w:t>
      </w:r>
      <w:r w:rsidR="009E57C2">
        <w:t xml:space="preserve"> as this violated my framework.</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proofErr w:type="gramStart"/>
      <w:r w:rsidRPr="00AF4B49">
        <w:rPr>
          <w:rStyle w:val="Emphasis"/>
          <w:highlight w:val="cyan"/>
        </w:rPr>
        <w:t>organisations</w:t>
      </w:r>
      <w:proofErr w:type="spellEnd"/>
      <w:proofErr w:type="gram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They </w:t>
      </w:r>
      <w:r w:rsidRPr="00946C8F">
        <w:t>also</w:t>
      </w:r>
      <w:r w:rsidRPr="00AF4B49">
        <w:rPr>
          <w:rStyle w:val="Emphasis"/>
          <w:highlight w:val="cyan"/>
        </w:rPr>
        <w:t xml:space="preserve">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Raghavan said </w:t>
      </w:r>
      <w:proofErr w:type="gramStart"/>
      <w:r w:rsidRPr="00AF4B49">
        <w:rPr>
          <w:rFonts w:ascii="Arial" w:eastAsia="Times New Roman" w:hAnsi="Arial" w:cs="Arial"/>
          <w:color w:val="000000"/>
          <w:sz w:val="12"/>
          <w:szCs w:val="24"/>
        </w:rPr>
        <w:t>policy-makers</w:t>
      </w:r>
      <w:proofErr w:type="gramEnd"/>
      <w:r w:rsidRPr="00AF4B49">
        <w:rPr>
          <w:rFonts w:ascii="Arial" w:eastAsia="Times New Roman" w:hAnsi="Arial" w:cs="Arial"/>
          <w:color w:val="000000"/>
          <w:sz w:val="12"/>
          <w:szCs w:val="24"/>
        </w:rPr>
        <w:t xml:space="preserve">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 xml:space="preserve">‘Patents confer monopolies over patented subject matter. In the cases of seeds and plant varieties, patents on such biological materials will have serious implications for agriculture and food security in the developing </w:t>
      </w:r>
      <w:r w:rsidRPr="00946C8F">
        <w:rPr>
          <w:rFonts w:ascii="Arial" w:eastAsia="Times New Roman" w:hAnsi="Arial" w:cs="Arial"/>
          <w:color w:val="000000"/>
          <w:sz w:val="12"/>
          <w:szCs w:val="24"/>
        </w:rPr>
        <w:t>countries. The monopoly over biological resources and knowledge essential for agriculture, medicinal and other uses may be misappropriated and vest in individuals and corporations.’</w:t>
      </w:r>
      <w:r w:rsidRPr="00946C8F">
        <w:rPr>
          <w:rFonts w:ascii="Times New Roman" w:eastAsia="Times New Roman" w:hAnsi="Times New Roman" w:cs="Times New Roman"/>
          <w:color w:val="000000"/>
          <w:sz w:val="12"/>
          <w:szCs w:val="27"/>
        </w:rPr>
        <w:t xml:space="preserve"> </w:t>
      </w:r>
      <w:r w:rsidRPr="00946C8F">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946C8F">
        <w:rPr>
          <w:rFonts w:ascii="Times New Roman" w:eastAsia="Times New Roman" w:hAnsi="Times New Roman" w:cs="Times New Roman"/>
          <w:color w:val="000000"/>
          <w:sz w:val="12"/>
          <w:szCs w:val="27"/>
        </w:rPr>
        <w:t xml:space="preserve"> </w:t>
      </w:r>
      <w:r w:rsidRPr="00946C8F">
        <w:rPr>
          <w:rFonts w:ascii="Arial" w:eastAsia="Times New Roman" w:hAnsi="Arial" w:cs="Arial"/>
          <w:color w:val="000000"/>
          <w:sz w:val="12"/>
          <w:szCs w:val="24"/>
        </w:rPr>
        <w:t xml:space="preserve">Quoting from reports made by scientists, </w:t>
      </w:r>
      <w:proofErr w:type="gramStart"/>
      <w:r w:rsidRPr="00946C8F">
        <w:rPr>
          <w:rFonts w:ascii="Arial" w:eastAsia="Times New Roman" w:hAnsi="Arial" w:cs="Arial"/>
          <w:color w:val="000000"/>
          <w:sz w:val="12"/>
          <w:szCs w:val="24"/>
        </w:rPr>
        <w:t>Oh</w:t>
      </w:r>
      <w:proofErr w:type="gramEnd"/>
      <w:r w:rsidRPr="00946C8F">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946C8F">
        <w:rPr>
          <w:rFonts w:ascii="Times New Roman" w:eastAsia="Times New Roman" w:hAnsi="Times New Roman" w:cs="Times New Roman"/>
          <w:color w:val="000000"/>
          <w:sz w:val="12"/>
          <w:szCs w:val="27"/>
        </w:rPr>
        <w:t xml:space="preserve"> </w:t>
      </w:r>
      <w:r w:rsidRPr="00946C8F">
        <w:rPr>
          <w:rStyle w:val="Emphasis"/>
        </w:rPr>
        <w:t xml:space="preserve">She said that there are four categories of patents on life forms and processes, which should be prohibited or banned. These are: · Patents based on bio-resources and knowledge of their use pirated from countries and indigenous communities, which do not satisfy the novelty or invention criteria; · Patents on discoveries, for example, micro-organisms, cell lines, genomes, genes (including human cell lines and human genomes and sequences), which are all naturally occurring; · Patents on transgenic techniques and constructs, and transgenic plants, animals and micro-organisms </w:t>
      </w:r>
      <w:r w:rsidRPr="00946C8F">
        <w:rPr>
          <w:sz w:val="12"/>
        </w:rPr>
        <w:t>(better known as genetically modified organisms);</w:t>
      </w:r>
      <w:r w:rsidRPr="00946C8F">
        <w:rPr>
          <w:rStyle w:val="Emphasis"/>
        </w:rPr>
        <w:t xml:space="preserve"> 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 xml:space="preserve">Oh said: ‘A system for rewards should be </w:t>
      </w:r>
      <w:proofErr w:type="gramStart"/>
      <w:r w:rsidRPr="00AF4B49">
        <w:rPr>
          <w:rFonts w:ascii="Arial" w:eastAsia="Times New Roman" w:hAnsi="Arial" w:cs="Arial"/>
          <w:color w:val="000000"/>
          <w:sz w:val="12"/>
          <w:szCs w:val="24"/>
        </w:rPr>
        <w:t>developed, but</w:t>
      </w:r>
      <w:proofErr w:type="gramEnd"/>
      <w:r w:rsidRPr="00AF4B49">
        <w:rPr>
          <w:rFonts w:ascii="Arial" w:eastAsia="Times New Roman" w:hAnsi="Arial" w:cs="Arial"/>
          <w:color w:val="000000"/>
          <w:sz w:val="12"/>
          <w:szCs w:val="24"/>
        </w:rPr>
        <w:t xml:space="preserve">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528CF70F" w:rsidR="00267D53" w:rsidRDefault="00267D53" w:rsidP="00267D53"/>
    <w:p w14:paraId="04EED68A" w14:textId="40388939" w:rsidR="00946C8F" w:rsidRPr="00267D53" w:rsidRDefault="00946C8F" w:rsidP="00B84247">
      <w:pPr>
        <w:pStyle w:val="Heading3"/>
      </w:pPr>
      <w:r>
        <w:t>Next is My Offense</w:t>
      </w:r>
    </w:p>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7">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w:t>
      </w:r>
      <w:proofErr w:type="gramStart"/>
      <w:r w:rsidRPr="00E37CE8">
        <w:rPr>
          <w:sz w:val="12"/>
        </w:rPr>
        <w:t>In</w:t>
      </w:r>
      <w:proofErr w:type="gramEnd"/>
      <w:r w:rsidRPr="00E37CE8">
        <w:rPr>
          <w:sz w:val="12"/>
        </w:rPr>
        <w:t xml:space="preserve">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w:t>
      </w:r>
      <w:proofErr w:type="gramStart"/>
      <w:r>
        <w:rPr>
          <w:sz w:val="12"/>
          <w:szCs w:val="12"/>
        </w:rPr>
        <w:t>.”xxxiv</w:t>
      </w:r>
      <w:proofErr w:type="spellEnd"/>
      <w:proofErr w:type="gram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27" w14:textId="77777777" w:rsidR="00A50568" w:rsidRDefault="00A50568">
      <w:pPr>
        <w:rPr>
          <w:b/>
          <w:u w:val="single"/>
        </w:rPr>
      </w:pPr>
    </w:p>
    <w:p w14:paraId="00000029" w14:textId="74BB4B26" w:rsidR="00A50568" w:rsidRDefault="00C2428F">
      <w:pPr>
        <w:pStyle w:val="Heading4"/>
        <w:spacing w:before="0"/>
        <w:rPr>
          <w:rFonts w:ascii="Times New Roman" w:eastAsia="Times New Roman" w:hAnsi="Times New Roman" w:cs="Times New Roman"/>
          <w:sz w:val="24"/>
          <w:szCs w:val="24"/>
        </w:rPr>
      </w:pPr>
      <w:r>
        <w:rPr>
          <w:color w:val="000000"/>
        </w:rPr>
        <w:t>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8">
        <w:r>
          <w:rPr>
            <w:rFonts w:ascii="Times New Roman" w:eastAsia="Times New Roman" w:hAnsi="Times New Roman" w:cs="Times New Roman"/>
            <w:color w:val="000000"/>
            <w:sz w:val="16"/>
            <w:szCs w:val="16"/>
          </w:rPr>
          <w:t>http://www.theinternational.org/articles/233-biopirates-are-harming-indigenous-livelih</w:t>
        </w:r>
      </w:hyperlink>
      <w:hyperlink r:id="rId9">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w:t>
      </w:r>
      <w:proofErr w:type="gramStart"/>
      <w:r>
        <w:rPr>
          <w:rFonts w:eastAsia="Calibri" w:cs="Calibri"/>
          <w:color w:val="000000"/>
          <w:u w:val="single"/>
        </w:rPr>
        <w:t>teas</w:t>
      </w:r>
      <w:proofErr w:type="gramEnd"/>
      <w:r>
        <w:rPr>
          <w:rFonts w:eastAsia="Calibri" w:cs="Calibri"/>
          <w:color w:val="000000"/>
          <w:u w:val="single"/>
        </w:rPr>
        <w:t xml:space="preserve">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w:t>
      </w:r>
      <w:proofErr w:type="gramStart"/>
      <w:r w:rsidRPr="00C2428F">
        <w:rPr>
          <w:rFonts w:eastAsia="Calibri" w:cs="Calibri"/>
          <w:color w:val="000000"/>
          <w:sz w:val="10"/>
          <w:szCs w:val="12"/>
        </w:rPr>
        <w:t>and also</w:t>
      </w:r>
      <w:proofErr w:type="gramEnd"/>
      <w:r w:rsidRPr="00C2428F">
        <w:rPr>
          <w:rFonts w:eastAsia="Calibri" w:cs="Calibri"/>
          <w:color w:val="000000"/>
          <w:sz w:val="10"/>
          <w:szCs w:val="12"/>
        </w:rPr>
        <w:t xml:space="preserve">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w:t>
      </w:r>
      <w:proofErr w:type="gramStart"/>
      <w:r>
        <w:rPr>
          <w:rFonts w:eastAsia="Calibri" w:cs="Calibri"/>
          <w:color w:val="000000"/>
          <w:u w:val="single"/>
        </w:rPr>
        <w:t>for the production of</w:t>
      </w:r>
      <w:proofErr w:type="gramEnd"/>
      <w:r>
        <w:rPr>
          <w:rFonts w:eastAsia="Calibri" w:cs="Calibri"/>
          <w:color w:val="000000"/>
          <w:u w:val="single"/>
        </w:rPr>
        <w:t xml:space="preserve">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1" w:name="_heading=h.gjdgxs" w:colFirst="0" w:colLast="0"/>
      <w:bookmarkEnd w:id="1"/>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0">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w:t>
      </w:r>
      <w:proofErr w:type="gramStart"/>
      <w:r>
        <w:rPr>
          <w:rFonts w:eastAsia="Calibri" w:cs="Calibri"/>
          <w:color w:val="000000"/>
          <w:sz w:val="16"/>
          <w:szCs w:val="16"/>
        </w:rPr>
        <w:t>Through the use of</w:t>
      </w:r>
      <w:proofErr w:type="gramEnd"/>
      <w:r>
        <w:rPr>
          <w:rFonts w:eastAsia="Calibri" w:cs="Calibri"/>
          <w:color w:val="000000"/>
          <w:sz w:val="16"/>
          <w:szCs w:val="16"/>
        </w:rPr>
        <w:t xml:space="preserve">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w:t>
      </w:r>
      <w:proofErr w:type="gramStart"/>
      <w:r>
        <w:rPr>
          <w:rFonts w:eastAsia="Calibri" w:cs="Calibri"/>
          <w:color w:val="000000"/>
          <w:u w:val="single"/>
        </w:rPr>
        <w:t>danger .</w:t>
      </w:r>
      <w:proofErr w:type="gramEnd"/>
      <w:r>
        <w:rPr>
          <w:rFonts w:eastAsia="Calibri" w:cs="Calibri"/>
          <w:color w:val="000000"/>
          <w:u w:val="single"/>
        </w:rPr>
        <w:t xml:space="preserve">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proofErr w:type="gramStart"/>
      <w:r>
        <w:rPr>
          <w:rFonts w:eastAsia="Calibri" w:cs="Calibri"/>
          <w:color w:val="000000"/>
          <w:sz w:val="16"/>
          <w:szCs w:val="16"/>
        </w:rPr>
        <w:t>correctly,developing</w:t>
      </w:r>
      <w:proofErr w:type="spellEnd"/>
      <w:proofErr w:type="gram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316E2ACC" w14:textId="77777777" w:rsidR="00946C8F" w:rsidRPr="002154EE" w:rsidRDefault="00946C8F" w:rsidP="00946C8F">
      <w:pPr>
        <w:pStyle w:val="Heading4"/>
      </w:pPr>
      <w:r w:rsidRPr="002154EE">
        <w:t xml:space="preserve">Finally, </w:t>
      </w:r>
      <w:r>
        <w:t>Rawlsian justice apply to intellectual property allow there to be a balance that avoid severe injustice</w:t>
      </w:r>
      <w:r w:rsidRPr="002154EE">
        <w:t>.</w:t>
      </w:r>
    </w:p>
    <w:p w14:paraId="6A6CB0A5" w14:textId="77777777" w:rsidR="00946C8F" w:rsidRPr="002154EE" w:rsidRDefault="00946C8F" w:rsidP="00946C8F">
      <w:pPr>
        <w:pStyle w:val="BodyText"/>
        <w:spacing w:before="1" w:line="300" w:lineRule="auto"/>
        <w:ind w:right="1336"/>
        <w:rPr>
          <w:sz w:val="10"/>
          <w:szCs w:val="10"/>
        </w:rPr>
      </w:pPr>
      <w:proofErr w:type="spellStart"/>
      <w:r w:rsidRPr="002154EE">
        <w:rPr>
          <w:rStyle w:val="Style13ptBold"/>
        </w:rPr>
        <w:t>Yanisky</w:t>
      </w:r>
      <w:r w:rsidRPr="002154EE">
        <w:rPr>
          <w:sz w:val="16"/>
          <w:szCs w:val="16"/>
        </w:rPr>
        <w:t>-</w:t>
      </w:r>
      <w:r w:rsidRPr="002154EE">
        <w:rPr>
          <w:sz w:val="14"/>
          <w:szCs w:val="14"/>
        </w:rPr>
        <w:t>Ravid</w:t>
      </w:r>
      <w:proofErr w:type="spellEnd"/>
      <w:r w:rsidRPr="002154EE">
        <w:rPr>
          <w:sz w:val="14"/>
          <w:szCs w:val="14"/>
        </w:rPr>
        <w:t xml:space="preserve">, Dr. </w:t>
      </w:r>
      <w:proofErr w:type="spellStart"/>
      <w:r w:rsidRPr="002154EE">
        <w:rPr>
          <w:sz w:val="14"/>
          <w:szCs w:val="14"/>
        </w:rPr>
        <w:t>Shlomit</w:t>
      </w:r>
      <w:proofErr w:type="spellEnd"/>
      <w:r w:rsidRPr="002154EE">
        <w:rPr>
          <w:sz w:val="14"/>
          <w:szCs w:val="14"/>
        </w:rPr>
        <w:t xml:space="preserve">. "The Hidden Though Flourishing Justification </w:t>
      </w:r>
      <w:proofErr w:type="gramStart"/>
      <w:r w:rsidRPr="002154EE">
        <w:rPr>
          <w:sz w:val="14"/>
          <w:szCs w:val="14"/>
        </w:rPr>
        <w:t>Of</w:t>
      </w:r>
      <w:proofErr w:type="gramEnd"/>
      <w:r w:rsidRPr="002154EE">
        <w:rPr>
          <w:sz w:val="14"/>
          <w:szCs w:val="14"/>
        </w:rPr>
        <w:t xml:space="preserve"> Intellectual Property</w:t>
      </w:r>
      <w:r w:rsidRPr="002154EE">
        <w:rPr>
          <w:spacing w:val="-53"/>
          <w:sz w:val="14"/>
          <w:szCs w:val="14"/>
        </w:rPr>
        <w:t xml:space="preserve"> </w:t>
      </w:r>
      <w:r w:rsidRPr="002154EE">
        <w:rPr>
          <w:sz w:val="14"/>
          <w:szCs w:val="14"/>
        </w:rPr>
        <w:t>Laws: Distributive Justice, Nat." Lewis &amp; Clark Law Review 21:1.</w:t>
      </w:r>
      <w:r w:rsidRPr="002154EE">
        <w:rPr>
          <w:sz w:val="16"/>
          <w:szCs w:val="16"/>
        </w:rPr>
        <w:t xml:space="preserve"> </w:t>
      </w:r>
      <w:r w:rsidRPr="002154EE">
        <w:rPr>
          <w:rStyle w:val="Style13ptBold"/>
        </w:rPr>
        <w:t>2017</w:t>
      </w:r>
      <w:r w:rsidRPr="002154EE">
        <w:rPr>
          <w:sz w:val="16"/>
          <w:szCs w:val="16"/>
        </w:rPr>
        <w:t>.</w:t>
      </w:r>
      <w:r>
        <w:rPr>
          <w:sz w:val="16"/>
          <w:szCs w:val="16"/>
        </w:rPr>
        <w:t xml:space="preserve">  </w:t>
      </w:r>
      <w:r w:rsidRPr="002154EE">
        <w:rPr>
          <w:spacing w:val="-1"/>
          <w:sz w:val="14"/>
          <w:szCs w:val="14"/>
        </w:rPr>
        <w:t>https://ir.lawnet.fordham.edu/cgi/viewcontent.cgi?article=1956&amp;context=faculty_sch</w:t>
      </w:r>
      <w:r w:rsidRPr="002154EE">
        <w:rPr>
          <w:sz w:val="14"/>
          <w:szCs w:val="14"/>
        </w:rPr>
        <w:t xml:space="preserve"> </w:t>
      </w:r>
      <w:proofErr w:type="spellStart"/>
      <w:r w:rsidRPr="002154EE">
        <w:rPr>
          <w:sz w:val="14"/>
          <w:szCs w:val="14"/>
        </w:rPr>
        <w:t>olarship</w:t>
      </w:r>
      <w:proofErr w:type="spellEnd"/>
    </w:p>
    <w:p w14:paraId="66C1904B" w14:textId="77777777" w:rsidR="00946C8F" w:rsidRPr="00404743" w:rsidRDefault="00946C8F" w:rsidP="00946C8F">
      <w:pPr>
        <w:pStyle w:val="BodyText"/>
        <w:spacing w:line="300" w:lineRule="auto"/>
        <w:rPr>
          <w:rStyle w:val="Emphasis"/>
        </w:rPr>
      </w:pPr>
      <w:r w:rsidRPr="002154EE">
        <w:rPr>
          <w:sz w:val="14"/>
        </w:rPr>
        <w:t xml:space="preserve">It is my premise that Professor </w:t>
      </w:r>
      <w:r w:rsidRPr="002154EE">
        <w:rPr>
          <w:rStyle w:val="Emphasis"/>
          <w:highlight w:val="cyan"/>
        </w:rPr>
        <w:t>Rawls’s theory of justice could easily be used as the moral foundation of distributive justice principles applied to intellectual property rights</w:t>
      </w:r>
      <w:r w:rsidRPr="002154EE">
        <w:rPr>
          <w:sz w:val="14"/>
        </w:rPr>
        <w:t>.62 The</w:t>
      </w:r>
      <w:r w:rsidRPr="002154EE">
        <w:rPr>
          <w:spacing w:val="1"/>
          <w:sz w:val="14"/>
        </w:rPr>
        <w:t xml:space="preserve"> </w:t>
      </w:r>
      <w:r w:rsidRPr="002154EE">
        <w:rPr>
          <w:sz w:val="14"/>
        </w:rPr>
        <w:t xml:space="preserve">theory’s principles should ensure equality and fairness among all relevant parties, </w:t>
      </w:r>
      <w:r w:rsidRPr="00404743">
        <w:rPr>
          <w:rStyle w:val="Emphasis"/>
        </w:rPr>
        <w:t xml:space="preserve">if the rules chosen </w:t>
      </w:r>
      <w:proofErr w:type="gramStart"/>
      <w:r w:rsidRPr="00404743">
        <w:rPr>
          <w:rStyle w:val="Emphasis"/>
        </w:rPr>
        <w:t>reflect</w:t>
      </w:r>
      <w:proofErr w:type="gramEnd"/>
      <w:r w:rsidRPr="00404743">
        <w:rPr>
          <w:rStyle w:val="Emphasis"/>
        </w:rPr>
        <w:t xml:space="preserve"> the values of mutual equality and are not designed only</w:t>
      </w:r>
      <w:r w:rsidRPr="002154EE">
        <w:rPr>
          <w:sz w:val="14"/>
        </w:rPr>
        <w:t xml:space="preserve"> (or primarily) </w:t>
      </w:r>
      <w:r w:rsidRPr="00404743">
        <w:rPr>
          <w:rStyle w:val="Emphasis"/>
        </w:rPr>
        <w:t>to serve the interests of the stronger parties as against the other parties. A rule can be considered just and fair if it is chosen by the parties as such</w:t>
      </w:r>
      <w:r w:rsidRPr="002154EE">
        <w:rPr>
          <w:sz w:val="14"/>
        </w:rPr>
        <w:t>, at a time when the parties were unaware of their</w:t>
      </w:r>
      <w:r w:rsidRPr="002154EE">
        <w:rPr>
          <w:spacing w:val="1"/>
          <w:sz w:val="14"/>
        </w:rPr>
        <w:t xml:space="preserve"> </w:t>
      </w:r>
      <w:r w:rsidRPr="002154EE">
        <w:rPr>
          <w:sz w:val="14"/>
        </w:rPr>
        <w:t xml:space="preserve">status or the expected impact of the rule on them. The theory assumes, as detailed above, </w:t>
      </w:r>
      <w:proofErr w:type="gramStart"/>
      <w:r w:rsidRPr="002154EE">
        <w:rPr>
          <w:sz w:val="14"/>
        </w:rPr>
        <w:t xml:space="preserve">that </w:t>
      </w:r>
      <w:r w:rsidRPr="002154EE">
        <w:rPr>
          <w:spacing w:val="-52"/>
          <w:sz w:val="14"/>
        </w:rPr>
        <w:t xml:space="preserve"> </w:t>
      </w:r>
      <w:r w:rsidRPr="002154EE">
        <w:rPr>
          <w:sz w:val="14"/>
        </w:rPr>
        <w:t>legal</w:t>
      </w:r>
      <w:proofErr w:type="gramEnd"/>
      <w:r w:rsidRPr="002154EE">
        <w:rPr>
          <w:sz w:val="14"/>
        </w:rPr>
        <w:t xml:space="preserve"> norms should be set behind the veil of ignorance, where those who set the rules do not</w:t>
      </w:r>
      <w:r w:rsidRPr="002154EE">
        <w:rPr>
          <w:spacing w:val="1"/>
          <w:sz w:val="14"/>
        </w:rPr>
        <w:t xml:space="preserve"> </w:t>
      </w:r>
      <w:r w:rsidRPr="002154EE">
        <w:rPr>
          <w:sz w:val="14"/>
        </w:rPr>
        <w:t>know their status in the realm within which the rule will apply to them. Such virtual</w:t>
      </w:r>
      <w:r w:rsidRPr="002154EE">
        <w:rPr>
          <w:spacing w:val="1"/>
          <w:sz w:val="14"/>
        </w:rPr>
        <w:t xml:space="preserve"> </w:t>
      </w:r>
      <w:r w:rsidRPr="002154EE">
        <w:rPr>
          <w:sz w:val="14"/>
        </w:rPr>
        <w:t>negotiations to determine the rules would preserve equality, unlike in the real world, where</w:t>
      </w:r>
      <w:r w:rsidRPr="002154EE">
        <w:rPr>
          <w:spacing w:val="1"/>
          <w:sz w:val="14"/>
        </w:rPr>
        <w:t xml:space="preserve"> </w:t>
      </w:r>
      <w:r w:rsidRPr="002154EE">
        <w:rPr>
          <w:sz w:val="14"/>
        </w:rPr>
        <w:t>power and influence override equality. The theory is quite well suited to this discussion as it</w:t>
      </w:r>
      <w:r w:rsidRPr="002154EE">
        <w:rPr>
          <w:spacing w:val="1"/>
          <w:sz w:val="14"/>
        </w:rPr>
        <w:t xml:space="preserve"> </w:t>
      </w:r>
      <w:r w:rsidRPr="002154EE">
        <w:rPr>
          <w:sz w:val="14"/>
        </w:rPr>
        <w:t>deals with the inherent complexity of labor laws and intellectual property laws, particularly</w:t>
      </w:r>
      <w:r w:rsidRPr="002154EE">
        <w:rPr>
          <w:spacing w:val="1"/>
          <w:sz w:val="14"/>
        </w:rPr>
        <w:t xml:space="preserve"> </w:t>
      </w:r>
      <w:r w:rsidRPr="002154EE">
        <w:rPr>
          <w:sz w:val="14"/>
        </w:rPr>
        <w:t xml:space="preserve">with regard to the inequality between creators or inventors and strong enterprises. </w:t>
      </w:r>
      <w:r w:rsidRPr="002154EE">
        <w:rPr>
          <w:rStyle w:val="Emphasis"/>
          <w:highlight w:val="cyan"/>
        </w:rPr>
        <w:t>To be truly just, intellectual property rules should be determined in relation to the distribution of goods</w:t>
      </w:r>
      <w:r w:rsidRPr="00404743">
        <w:rPr>
          <w:rStyle w:val="Emphasis"/>
        </w:rPr>
        <w:t>.</w:t>
      </w:r>
    </w:p>
    <w:p w14:paraId="2AC96BBB" w14:textId="77777777" w:rsidR="00946C8F" w:rsidRDefault="00946C8F" w:rsidP="00946C8F">
      <w:pPr>
        <w:rPr>
          <w:sz w:val="14"/>
        </w:rPr>
      </w:pPr>
      <w:r w:rsidRPr="002154EE">
        <w:rPr>
          <w:sz w:val="14"/>
        </w:rPr>
        <w:t>Goods can be divided among humans, and are something humans strive to create, but the term</w:t>
      </w:r>
      <w:r w:rsidRPr="002154EE">
        <w:rPr>
          <w:spacing w:val="-52"/>
          <w:sz w:val="14"/>
        </w:rPr>
        <w:t xml:space="preserve"> </w:t>
      </w:r>
      <w:r w:rsidRPr="002154EE">
        <w:rPr>
          <w:sz w:val="14"/>
        </w:rPr>
        <w:t>“goods” in this context is used in a broader sense. It includes, among other things, capital,</w:t>
      </w:r>
      <w:r w:rsidRPr="002154EE">
        <w:rPr>
          <w:spacing w:val="1"/>
          <w:sz w:val="14"/>
        </w:rPr>
        <w:t xml:space="preserve"> </w:t>
      </w:r>
      <w:r w:rsidRPr="002154EE">
        <w:rPr>
          <w:sz w:val="14"/>
        </w:rPr>
        <w:t>money, property, benefits, governmental power, influence, rights, and jobs. Moreover, this</w:t>
      </w:r>
      <w:r w:rsidRPr="002154EE">
        <w:rPr>
          <w:spacing w:val="1"/>
          <w:sz w:val="14"/>
        </w:rPr>
        <w:t xml:space="preserve"> </w:t>
      </w:r>
      <w:r w:rsidRPr="002154EE">
        <w:rPr>
          <w:sz w:val="14"/>
        </w:rPr>
        <w:t>term also includes fundamental freedoms, including freedom of movement, freedom of</w:t>
      </w:r>
      <w:r w:rsidRPr="002154EE">
        <w:rPr>
          <w:spacing w:val="1"/>
          <w:sz w:val="14"/>
        </w:rPr>
        <w:t xml:space="preserve"> </w:t>
      </w:r>
      <w:r w:rsidRPr="002154EE">
        <w:rPr>
          <w:sz w:val="14"/>
        </w:rPr>
        <w:t xml:space="preserve">occupation, freedom of trade, opportunities for personal development, etc.63 </w:t>
      </w:r>
      <w:r w:rsidRPr="002154EE">
        <w:rPr>
          <w:rStyle w:val="Emphasis"/>
          <w:highlight w:val="cyan"/>
        </w:rPr>
        <w:t>The Rawlsian principles are consistent</w:t>
      </w:r>
      <w:r w:rsidRPr="002154EE">
        <w:rPr>
          <w:sz w:val="14"/>
        </w:rPr>
        <w:t xml:space="preserve">, in my opinion, </w:t>
      </w:r>
      <w:r w:rsidRPr="002154EE">
        <w:rPr>
          <w:rStyle w:val="Emphasis"/>
          <w:highlight w:val="cyan"/>
        </w:rPr>
        <w:t>with the assumption that individuals in society are interested in ensuring rules of distribution that are based on fair and appropriate criteria that protect the public from being adversely affected by powerful parties</w:t>
      </w:r>
      <w:r w:rsidRPr="00404743">
        <w:rPr>
          <w:rStyle w:val="Emphasis"/>
        </w:rPr>
        <w:t xml:space="preserve">. </w:t>
      </w:r>
      <w:r w:rsidRPr="002154EE">
        <w:rPr>
          <w:rStyle w:val="Emphasis"/>
          <w:highlight w:val="cyan"/>
        </w:rPr>
        <w:t>To adhere to such criteria</w:t>
      </w:r>
      <w:r w:rsidRPr="00404743">
        <w:rPr>
          <w:rStyle w:val="Emphasis"/>
        </w:rPr>
        <w:t xml:space="preserve">, however, </w:t>
      </w:r>
      <w:r w:rsidRPr="002154EE">
        <w:rPr>
          <w:rStyle w:val="Emphasis"/>
          <w:highlight w:val="cyan"/>
        </w:rPr>
        <w:t>the distribution principles promulgated by the</w:t>
      </w:r>
      <w:r w:rsidRPr="00404743">
        <w:rPr>
          <w:rStyle w:val="Emphasis"/>
        </w:rPr>
        <w:t xml:space="preserve"> </w:t>
      </w:r>
      <w:r w:rsidRPr="002154EE">
        <w:rPr>
          <w:sz w:val="14"/>
        </w:rPr>
        <w:t>Anglo-American</w:t>
      </w:r>
      <w:r w:rsidRPr="00404743">
        <w:rPr>
          <w:rStyle w:val="Emphasis"/>
        </w:rPr>
        <w:t xml:space="preserve"> </w:t>
      </w:r>
      <w:r w:rsidRPr="002154EE">
        <w:rPr>
          <w:rStyle w:val="Emphasis"/>
          <w:highlight w:val="cyan"/>
        </w:rPr>
        <w:t>intellectual property legal system must be exchanged for principles ensuring that even the most deprived party will benefit more than under any other system.</w:t>
      </w:r>
      <w:r w:rsidRPr="00404743">
        <w:rPr>
          <w:rStyle w:val="Emphasis"/>
        </w:rPr>
        <w:t xml:space="preserve">64 </w:t>
      </w:r>
      <w:r w:rsidRPr="002154EE">
        <w:rPr>
          <w:rStyle w:val="Emphasis"/>
          <w:highlight w:val="cyan"/>
        </w:rPr>
        <w:t>Rawls’s theory</w:t>
      </w:r>
      <w:r w:rsidRPr="00404743">
        <w:rPr>
          <w:rStyle w:val="Emphasis"/>
        </w:rPr>
        <w:t xml:space="preserve"> is suitable as a basis for rules governing the distribution of rights in intellectual property law, since (</w:t>
      </w:r>
      <w:proofErr w:type="spellStart"/>
      <w:r w:rsidRPr="00404743">
        <w:rPr>
          <w:rStyle w:val="Emphasis"/>
        </w:rPr>
        <w:t>i</w:t>
      </w:r>
      <w:proofErr w:type="spellEnd"/>
      <w:r w:rsidRPr="00404743">
        <w:rPr>
          <w:rStyle w:val="Emphasis"/>
        </w:rPr>
        <w:t>) it actually implements the principles of equality that are lacking in the</w:t>
      </w:r>
      <w:r w:rsidRPr="002154EE">
        <w:rPr>
          <w:sz w:val="14"/>
        </w:rPr>
        <w:t xml:space="preserve"> Anglo-American </w:t>
      </w:r>
      <w:r w:rsidRPr="00404743">
        <w:rPr>
          <w:rStyle w:val="Emphasis"/>
        </w:rPr>
        <w:t xml:space="preserve">intellectual property regime, and </w:t>
      </w:r>
      <w:r w:rsidRPr="002154EE">
        <w:rPr>
          <w:sz w:val="14"/>
        </w:rPr>
        <w:t xml:space="preserve">(ii) </w:t>
      </w:r>
      <w:r w:rsidRPr="002154EE">
        <w:rPr>
          <w:rStyle w:val="Emphasis"/>
          <w:highlight w:val="cyan"/>
        </w:rPr>
        <w:t>could prevent injustice between groups with conflicting interests regarding the distribution of intellectual property privileges and compensation</w:t>
      </w:r>
      <w:r w:rsidRPr="002154EE">
        <w:rPr>
          <w:sz w:val="14"/>
          <w:highlight w:val="cyan"/>
        </w:rPr>
        <w:t>.</w:t>
      </w:r>
      <w:r w:rsidRPr="002154EE">
        <w:rPr>
          <w:sz w:val="14"/>
        </w:rPr>
        <w:t xml:space="preserve"> This is very important, since,</w:t>
      </w:r>
      <w:r w:rsidRPr="002154EE">
        <w:rPr>
          <w:spacing w:val="-53"/>
          <w:sz w:val="14"/>
        </w:rPr>
        <w:t xml:space="preserve"> </w:t>
      </w:r>
      <w:r w:rsidRPr="002154EE">
        <w:rPr>
          <w:sz w:val="14"/>
        </w:rPr>
        <w:t>ordinarily, one party has more power and influence than other parties, as will be discussed in</w:t>
      </w:r>
      <w:r w:rsidRPr="002154EE">
        <w:rPr>
          <w:spacing w:val="1"/>
          <w:sz w:val="14"/>
        </w:rPr>
        <w:t xml:space="preserve"> </w:t>
      </w:r>
      <w:r w:rsidRPr="002154EE">
        <w:rPr>
          <w:sz w:val="14"/>
        </w:rPr>
        <w:t>the</w:t>
      </w:r>
      <w:r w:rsidRPr="002154EE">
        <w:rPr>
          <w:spacing w:val="-1"/>
          <w:sz w:val="14"/>
        </w:rPr>
        <w:t xml:space="preserve"> </w:t>
      </w:r>
      <w:r w:rsidRPr="002154EE">
        <w:rPr>
          <w:sz w:val="14"/>
        </w:rPr>
        <w:t>last Part of this Article</w:t>
      </w:r>
    </w:p>
    <w:p w14:paraId="0110EF48" w14:textId="77777777" w:rsidR="00946C8F" w:rsidRPr="00946C8F" w:rsidRDefault="00946C8F" w:rsidP="00946C8F"/>
    <w:sectPr w:rsidR="00946C8F" w:rsidRPr="00946C8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EC5EB8"/>
    <w:multiLevelType w:val="hybridMultilevel"/>
    <w:tmpl w:val="0F22EC0C"/>
    <w:lvl w:ilvl="0" w:tplc="4000AB98">
      <w:start w:val="3"/>
      <w:numFmt w:val="lowerLetter"/>
      <w:lvlText w:val="%1."/>
      <w:lvlJc w:val="left"/>
      <w:pPr>
        <w:tabs>
          <w:tab w:val="num" w:pos="720"/>
        </w:tabs>
        <w:ind w:left="720" w:hanging="360"/>
      </w:pPr>
    </w:lvl>
    <w:lvl w:ilvl="1" w:tplc="63C61B6E" w:tentative="1">
      <w:start w:val="1"/>
      <w:numFmt w:val="decimal"/>
      <w:lvlText w:val="%2."/>
      <w:lvlJc w:val="left"/>
      <w:pPr>
        <w:tabs>
          <w:tab w:val="num" w:pos="1440"/>
        </w:tabs>
        <w:ind w:left="1440" w:hanging="360"/>
      </w:pPr>
    </w:lvl>
    <w:lvl w:ilvl="2" w:tplc="AA90D4E8" w:tentative="1">
      <w:start w:val="1"/>
      <w:numFmt w:val="decimal"/>
      <w:lvlText w:val="%3."/>
      <w:lvlJc w:val="left"/>
      <w:pPr>
        <w:tabs>
          <w:tab w:val="num" w:pos="2160"/>
        </w:tabs>
        <w:ind w:left="2160" w:hanging="360"/>
      </w:pPr>
    </w:lvl>
    <w:lvl w:ilvl="3" w:tplc="7AA8DFD6" w:tentative="1">
      <w:start w:val="1"/>
      <w:numFmt w:val="decimal"/>
      <w:lvlText w:val="%4."/>
      <w:lvlJc w:val="left"/>
      <w:pPr>
        <w:tabs>
          <w:tab w:val="num" w:pos="2880"/>
        </w:tabs>
        <w:ind w:left="2880" w:hanging="360"/>
      </w:pPr>
    </w:lvl>
    <w:lvl w:ilvl="4" w:tplc="A0BCED0C" w:tentative="1">
      <w:start w:val="1"/>
      <w:numFmt w:val="decimal"/>
      <w:lvlText w:val="%5."/>
      <w:lvlJc w:val="left"/>
      <w:pPr>
        <w:tabs>
          <w:tab w:val="num" w:pos="3600"/>
        </w:tabs>
        <w:ind w:left="3600" w:hanging="360"/>
      </w:pPr>
    </w:lvl>
    <w:lvl w:ilvl="5" w:tplc="7B1A35E4" w:tentative="1">
      <w:start w:val="1"/>
      <w:numFmt w:val="decimal"/>
      <w:lvlText w:val="%6."/>
      <w:lvlJc w:val="left"/>
      <w:pPr>
        <w:tabs>
          <w:tab w:val="num" w:pos="4320"/>
        </w:tabs>
        <w:ind w:left="4320" w:hanging="360"/>
      </w:pPr>
    </w:lvl>
    <w:lvl w:ilvl="6" w:tplc="D6C84C84" w:tentative="1">
      <w:start w:val="1"/>
      <w:numFmt w:val="decimal"/>
      <w:lvlText w:val="%7."/>
      <w:lvlJc w:val="left"/>
      <w:pPr>
        <w:tabs>
          <w:tab w:val="num" w:pos="5040"/>
        </w:tabs>
        <w:ind w:left="5040" w:hanging="360"/>
      </w:pPr>
    </w:lvl>
    <w:lvl w:ilvl="7" w:tplc="D1B24980" w:tentative="1">
      <w:start w:val="1"/>
      <w:numFmt w:val="decimal"/>
      <w:lvlText w:val="%8."/>
      <w:lvlJc w:val="left"/>
      <w:pPr>
        <w:tabs>
          <w:tab w:val="num" w:pos="5760"/>
        </w:tabs>
        <w:ind w:left="5760" w:hanging="360"/>
      </w:pPr>
    </w:lvl>
    <w:lvl w:ilvl="8" w:tplc="1688E39A"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 w:ilvl="0" w:tplc="4000AB98">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404227680"/>
  </w:docVars>
  <w:rsids>
    <w:rsidRoot w:val="00A50568"/>
    <w:rsid w:val="00101CD6"/>
    <w:rsid w:val="00267D53"/>
    <w:rsid w:val="003301F6"/>
    <w:rsid w:val="00382C5F"/>
    <w:rsid w:val="003E2137"/>
    <w:rsid w:val="00411BD2"/>
    <w:rsid w:val="006A032D"/>
    <w:rsid w:val="00946C8F"/>
    <w:rsid w:val="009E57C2"/>
    <w:rsid w:val="00A50568"/>
    <w:rsid w:val="00B84247"/>
    <w:rsid w:val="00C2428F"/>
    <w:rsid w:val="00CC3D5B"/>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4247"/>
    <w:pPr>
      <w:spacing w:after="160"/>
    </w:pPr>
    <w:rPr>
      <w:rFonts w:eastAsiaTheme="minorHAnsi" w:cstheme="minorBidi"/>
    </w:rPr>
  </w:style>
  <w:style w:type="paragraph" w:styleId="Heading1">
    <w:name w:val="heading 1"/>
    <w:aliases w:val="Pocket"/>
    <w:basedOn w:val="Normal"/>
    <w:next w:val="Normal"/>
    <w:link w:val="Heading1Char"/>
    <w:qFormat/>
    <w:rsid w:val="00B842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42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B842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B84247"/>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B842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4247"/>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B84247"/>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B84247"/>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4247"/>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B84247"/>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84247"/>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B8424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84247"/>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
    <w:basedOn w:val="DefaultParagraphFont"/>
    <w:uiPriority w:val="6"/>
    <w:qFormat/>
    <w:rsid w:val="00B84247"/>
    <w:rPr>
      <w:b w:val="0"/>
      <w:sz w:val="22"/>
      <w:u w:val="single"/>
    </w:rPr>
  </w:style>
  <w:style w:type="character" w:styleId="FollowedHyperlink">
    <w:name w:val="FollowedHyperlink"/>
    <w:basedOn w:val="DefaultParagraphFont"/>
    <w:uiPriority w:val="99"/>
    <w:semiHidden/>
    <w:unhideWhenUsed/>
    <w:rsid w:val="00B84247"/>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UnderlinePara">
    <w:name w:val="Underline Para"/>
    <w:basedOn w:val="Normal"/>
    <w:uiPriority w:val="6"/>
    <w:qFormat/>
    <w:rsid w:val="00946C8F"/>
    <w:pPr>
      <w:widowControl w:val="0"/>
      <w:suppressAutoHyphens/>
      <w:spacing w:after="200" w:line="256" w:lineRule="auto"/>
    </w:pPr>
    <w:rPr>
      <w:rFonts w:asciiTheme="minorHAnsi" w:hAnsiTheme="minorHAnsi"/>
      <w:u w:val="single"/>
    </w:rPr>
  </w:style>
  <w:style w:type="paragraph" w:styleId="BodyText">
    <w:name w:val="Body Text"/>
    <w:basedOn w:val="Normal"/>
    <w:link w:val="BodyTextChar"/>
    <w:uiPriority w:val="1"/>
    <w:qFormat/>
    <w:rsid w:val="00946C8F"/>
    <w:rPr>
      <w:rFonts w:eastAsia="Calibri" w:cs="Calibri"/>
      <w:sz w:val="24"/>
      <w:szCs w:val="24"/>
    </w:rPr>
  </w:style>
  <w:style w:type="character" w:customStyle="1" w:styleId="BodyTextChar">
    <w:name w:val="Body Text Char"/>
    <w:basedOn w:val="DefaultParagraphFont"/>
    <w:link w:val="BodyText"/>
    <w:uiPriority w:val="1"/>
    <w:rsid w:val="00946C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75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heinternational.org/articles/233-biopirates-are-harming-indigenous-livelih" TargetMode="External"/><Relationship Id="rId3" Type="http://schemas.openxmlformats.org/officeDocument/2006/relationships/styles" Target="styles.xml"/><Relationship Id="rId7" Type="http://schemas.openxmlformats.org/officeDocument/2006/relationships/hyperlink" Target="https://spectrajournal.org/articles/abstract/10.21061/spectra.v6i2.a.6/"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s2.american.edu/dfagel/www/Philosophers/Rawls/RawlsDescribingVirtueofJustice.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4" Type="http://schemas.openxmlformats.org/officeDocument/2006/relationships/settings" Target="settings.xml"/><Relationship Id="rId9" Type="http://schemas.openxmlformats.org/officeDocument/2006/relationships/hyperlink" Target="http://www.theinternational.org/articles/233-biopirates-are-harming-indigenous-liveli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3</Pages>
  <Words>5609</Words>
  <Characters>31975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Anshul Gulati</cp:lastModifiedBy>
  <cp:revision>3</cp:revision>
  <dcterms:created xsi:type="dcterms:W3CDTF">2021-09-08T16:38:00Z</dcterms:created>
  <dcterms:modified xsi:type="dcterms:W3CDTF">2021-09-24T20:37:00Z</dcterms:modified>
</cp:coreProperties>
</file>