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79821" w14:textId="77777777" w:rsidR="002D27A5" w:rsidRPr="00AE3B35" w:rsidRDefault="002D27A5" w:rsidP="002D27A5">
      <w:pPr>
        <w:pStyle w:val="Heading3"/>
        <w:rPr>
          <w:rFonts w:cs="Calibri"/>
        </w:rPr>
      </w:pPr>
      <w:r w:rsidRPr="00AE3B35">
        <w:rPr>
          <w:rFonts w:cs="Calibri"/>
        </w:rPr>
        <w:t>1 – Police Unions CP</w:t>
      </w:r>
    </w:p>
    <w:p w14:paraId="6A74276A" w14:textId="77777777" w:rsidR="002D27A5" w:rsidRPr="00AE3B35" w:rsidRDefault="002D27A5" w:rsidP="002D27A5">
      <w:pPr>
        <w:pStyle w:val="Heading4"/>
        <w:rPr>
          <w:rFonts w:cs="Calibri"/>
        </w:rPr>
      </w:pPr>
      <w:r w:rsidRPr="00AE3B35">
        <w:rPr>
          <w:rFonts w:cs="Calibri"/>
        </w:rPr>
        <w:t>CP Text: A just government should recognize the unconditional right of non-police workers to strike by abolishing police unions.</w:t>
      </w:r>
    </w:p>
    <w:p w14:paraId="05191069" w14:textId="77777777" w:rsidR="002D27A5" w:rsidRPr="00AE3B35" w:rsidRDefault="002D27A5" w:rsidP="002D27A5">
      <w:pPr>
        <w:pStyle w:val="Heading4"/>
        <w:rPr>
          <w:rFonts w:cs="Calibri"/>
        </w:rPr>
      </w:pPr>
      <w:r w:rsidRPr="00AE3B35">
        <w:rPr>
          <w:rFonts w:cs="Calibri"/>
        </w:rPr>
        <w:t>The aff makes police collective bargaining worse and gives more power to police unions.</w:t>
      </w:r>
    </w:p>
    <w:p w14:paraId="2D974C22" w14:textId="77777777" w:rsidR="002D27A5" w:rsidRPr="00AE3B35" w:rsidRDefault="002D27A5" w:rsidP="002D27A5">
      <w:pPr>
        <w:rPr>
          <w:rFonts w:cs="Calibri"/>
          <w:color w:val="000000" w:themeColor="text1"/>
          <w:szCs w:val="22"/>
        </w:rPr>
      </w:pPr>
      <w:r w:rsidRPr="00AE3B35">
        <w:rPr>
          <w:rFonts w:cs="Calibri"/>
          <w:szCs w:val="22"/>
        </w:rPr>
        <w:t xml:space="preserve">Andrew </w:t>
      </w:r>
      <w:r w:rsidRPr="00AE3B35">
        <w:rPr>
          <w:rFonts w:cs="Calibri"/>
          <w:b/>
          <w:bCs/>
          <w:sz w:val="26"/>
          <w:szCs w:val="26"/>
        </w:rPr>
        <w:t>Grim, 20</w:t>
      </w:r>
      <w:r w:rsidRPr="00AE3B35">
        <w:rPr>
          <w:rFonts w:cs="Calibri"/>
          <w:szCs w:val="22"/>
        </w:rPr>
        <w:t xml:space="preserve"> </w:t>
      </w:r>
      <w:r w:rsidRPr="00AE3B35">
        <w:rPr>
          <w:rFonts w:cs="Calibri"/>
          <w:color w:val="000000" w:themeColor="text1"/>
          <w:szCs w:val="22"/>
        </w:rPr>
        <w:t>Ph.D. candidate in history at the University of Massachusetts Amherst, is at work on a dissertation on anti-police brutality activism in post-WWII Newark</w:t>
      </w:r>
    </w:p>
    <w:p w14:paraId="205092D7" w14:textId="77777777" w:rsidR="002D27A5" w:rsidRPr="00AE3B35" w:rsidRDefault="002D27A5" w:rsidP="002D27A5">
      <w:pPr>
        <w:rPr>
          <w:rFonts w:cs="Calibri"/>
          <w:szCs w:val="22"/>
        </w:rPr>
      </w:pPr>
      <w:r w:rsidRPr="00AE3B35">
        <w:rPr>
          <w:rFonts w:cs="Calibri"/>
          <w:color w:val="000000" w:themeColor="text1"/>
          <w:szCs w:val="22"/>
        </w:rPr>
        <w:t xml:space="preserve">- ("What is The Blue Flue and </w:t>
      </w:r>
      <w:r w:rsidRPr="00AE3B35">
        <w:rPr>
          <w:rFonts w:cs="Calibri"/>
          <w:szCs w:val="22"/>
        </w:rPr>
        <w:t>How Has It Increased Police Power," Washington Post, 7-1-2020, 11-2-2021https://www.washingtonpost.com/outlook/2020/07/01/what-is-blue-flu-how-has-it-increased-police-power/)//AW</w:t>
      </w:r>
    </w:p>
    <w:p w14:paraId="4E1DF774" w14:textId="77777777" w:rsidR="002D27A5" w:rsidRPr="00AE3B35" w:rsidRDefault="002D27A5" w:rsidP="002D27A5">
      <w:pPr>
        <w:rPr>
          <w:rFonts w:cs="Calibri"/>
          <w:sz w:val="12"/>
          <w:szCs w:val="22"/>
        </w:rPr>
      </w:pPr>
      <w:r w:rsidRPr="00AE3B35">
        <w:rPr>
          <w:rFonts w:cs="Calibr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AE3B35">
        <w:rPr>
          <w:rFonts w:cs="Calibri"/>
          <w:szCs w:val="22"/>
          <w:u w:val="single"/>
        </w:rPr>
        <w:t>Police</w:t>
      </w:r>
      <w:r w:rsidRPr="00AE3B35">
        <w:rPr>
          <w:rFonts w:cs="Calibri"/>
          <w:sz w:val="12"/>
          <w:szCs w:val="22"/>
        </w:rPr>
        <w:t xml:space="preserve"> Department </w:t>
      </w:r>
      <w:r w:rsidRPr="00AE3B35">
        <w:rPr>
          <w:rFonts w:cs="Calibri"/>
          <w:szCs w:val="22"/>
          <w:u w:val="single"/>
        </w:rPr>
        <w:t>officers caught the “</w:t>
      </w:r>
      <w:r w:rsidRPr="00AE3B35">
        <w:rPr>
          <w:rFonts w:cs="Calibri"/>
          <w:szCs w:val="22"/>
          <w:highlight w:val="yellow"/>
          <w:u w:val="single"/>
        </w:rPr>
        <w:t>blue flu</w:t>
      </w:r>
      <w:r w:rsidRPr="00AE3B35">
        <w:rPr>
          <w:rFonts w:cs="Calibri"/>
          <w:szCs w:val="22"/>
          <w:u w:val="single"/>
        </w:rPr>
        <w:t xml:space="preserve">,” calling out sick en masse to protest the charges </w:t>
      </w:r>
      <w:r w:rsidRPr="00AE3B35">
        <w:rPr>
          <w:rFonts w:cs="Calibri"/>
          <w:sz w:val="12"/>
          <w:szCs w:val="22"/>
        </w:rPr>
        <w:t xml:space="preserve">against Rolfe. Such </w:t>
      </w:r>
      <w:r w:rsidRPr="00AE3B35">
        <w:rPr>
          <w:rFonts w:cs="Calibri"/>
          <w:szCs w:val="22"/>
          <w:highlight w:val="yellow"/>
          <w:u w:val="single"/>
        </w:rPr>
        <w:t>walkouts constitute</w:t>
      </w:r>
      <w:r w:rsidRPr="00AE3B35">
        <w:rPr>
          <w:rFonts w:cs="Calibri"/>
          <w:sz w:val="12"/>
          <w:szCs w:val="22"/>
        </w:rPr>
        <w:t xml:space="preserve">, in effect, </w:t>
      </w:r>
      <w:r w:rsidRPr="00AE3B35">
        <w:rPr>
          <w:rFonts w:cs="Calibri"/>
          <w:szCs w:val="22"/>
          <w:highlight w:val="yellow"/>
          <w:u w:val="single"/>
        </w:rPr>
        <w:t>illegal strikes</w:t>
      </w:r>
      <w:r w:rsidRPr="00AE3B35">
        <w:rPr>
          <w:rFonts w:cs="Calibri"/>
          <w:sz w:val="12"/>
          <w:szCs w:val="22"/>
        </w:rPr>
        <w:t xml:space="preserve"> </w:t>
      </w:r>
      <w:r w:rsidRPr="00AE3B35">
        <w:rPr>
          <w:rFonts w:cs="Calibri"/>
          <w:sz w:val="12"/>
          <w:szCs w:val="22"/>
          <w:highlight w:val="yellow"/>
        </w:rPr>
        <w:t xml:space="preserve">— </w:t>
      </w:r>
      <w:r w:rsidRPr="00AE3B35">
        <w:rPr>
          <w:rFonts w:cs="Calibri"/>
          <w:szCs w:val="22"/>
          <w:highlight w:val="yellow"/>
          <w:u w:val="single"/>
        </w:rPr>
        <w:t>laws in all 50 states prohibit police strikes.</w:t>
      </w:r>
      <w:r w:rsidRPr="00AE3B35">
        <w:rPr>
          <w:rFonts w:cs="Calibri"/>
          <w:sz w:val="12"/>
          <w:szCs w:val="22"/>
        </w:rPr>
        <w:t xml:space="preserve"> Yet, there is nothing new about </w:t>
      </w:r>
      <w:r w:rsidRPr="00AE3B35">
        <w:rPr>
          <w:rFonts w:cs="Calibri"/>
          <w:szCs w:val="22"/>
          <w:highlight w:val="yellow"/>
          <w:u w:val="single"/>
        </w:rPr>
        <w:t>the</w:t>
      </w:r>
      <w:r w:rsidRPr="00AE3B35">
        <w:rPr>
          <w:rFonts w:cs="Calibri"/>
          <w:szCs w:val="22"/>
          <w:u w:val="single"/>
        </w:rPr>
        <w:t xml:space="preserve"> </w:t>
      </w:r>
      <w:r w:rsidRPr="00AE3B35">
        <w:rPr>
          <w:rFonts w:cs="Calibri"/>
          <w:szCs w:val="22"/>
          <w:highlight w:val="yellow"/>
          <w:u w:val="single"/>
        </w:rPr>
        <w:t>blue flu</w:t>
      </w:r>
      <w:r w:rsidRPr="00AE3B35">
        <w:rPr>
          <w:rFonts w:cs="Calibri"/>
          <w:sz w:val="12"/>
          <w:szCs w:val="22"/>
        </w:rPr>
        <w:t xml:space="preserve">. It </w:t>
      </w:r>
      <w:r w:rsidRPr="00AE3B35">
        <w:rPr>
          <w:rStyle w:val="Emphasis"/>
          <w:rFonts w:cs="Calibri"/>
          <w:highlight w:val="yellow"/>
        </w:rPr>
        <w:t>is a strategy</w:t>
      </w:r>
      <w:r w:rsidRPr="00AE3B35">
        <w:rPr>
          <w:rStyle w:val="Emphasis"/>
          <w:rFonts w:cs="Calibri"/>
        </w:rPr>
        <w:t xml:space="preserve"> long </w:t>
      </w:r>
      <w:r w:rsidRPr="00AE3B35">
        <w:rPr>
          <w:rStyle w:val="Emphasis"/>
          <w:rFonts w:cs="Calibri"/>
          <w:highlight w:val="yellow"/>
        </w:rPr>
        <w:t>employed by police unions</w:t>
      </w:r>
      <w:r w:rsidRPr="00AE3B35">
        <w:rPr>
          <w:rStyle w:val="Emphasis"/>
          <w:rFonts w:cs="Calibri"/>
        </w:rPr>
        <w:t xml:space="preserve"> and rank-and-file officer</w:t>
      </w:r>
      <w:r w:rsidRPr="00AE3B35">
        <w:rPr>
          <w:rFonts w:cs="Calibr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AE3B35">
        <w:rPr>
          <w:rFonts w:cs="Calibri"/>
          <w:szCs w:val="22"/>
          <w:u w:val="single"/>
        </w:rPr>
        <w:t xml:space="preserve">blue flu </w:t>
      </w:r>
      <w:r w:rsidRPr="00AE3B35">
        <w:rPr>
          <w:rFonts w:cs="Calibri"/>
          <w:szCs w:val="22"/>
          <w:highlight w:val="yellow"/>
          <w:u w:val="single"/>
        </w:rPr>
        <w:t>strikes</w:t>
      </w:r>
      <w:r w:rsidRPr="00AE3B35">
        <w:rPr>
          <w:rFonts w:cs="Calibri"/>
          <w:sz w:val="12"/>
          <w:szCs w:val="22"/>
        </w:rPr>
        <w:t xml:space="preserve"> have helped </w:t>
      </w:r>
      <w:r w:rsidRPr="00AE3B35">
        <w:rPr>
          <w:rFonts w:cs="Calibri"/>
          <w:szCs w:val="22"/>
          <w:highlight w:val="yellow"/>
          <w:u w:val="single"/>
        </w:rPr>
        <w:t>expand police power</w:t>
      </w:r>
      <w:r w:rsidRPr="00AE3B35">
        <w:rPr>
          <w:rFonts w:cs="Calibri"/>
          <w:sz w:val="12"/>
          <w:szCs w:val="22"/>
        </w:rPr>
        <w:t xml:space="preserve">, ultimately </w:t>
      </w:r>
      <w:r w:rsidRPr="00AE3B35">
        <w:rPr>
          <w:rFonts w:cs="Calibri"/>
          <w:szCs w:val="22"/>
          <w:highlight w:val="yellow"/>
          <w:u w:val="single"/>
        </w:rPr>
        <w:t>limiting</w:t>
      </w:r>
      <w:r w:rsidRPr="00AE3B35">
        <w:rPr>
          <w:rFonts w:cs="Calibri"/>
          <w:szCs w:val="22"/>
          <w:u w:val="single"/>
        </w:rPr>
        <w:t xml:space="preserve"> the </w:t>
      </w:r>
      <w:r w:rsidRPr="00AE3B35">
        <w:rPr>
          <w:rFonts w:cs="Calibri"/>
          <w:szCs w:val="22"/>
          <w:highlight w:val="yellow"/>
          <w:u w:val="single"/>
        </w:rPr>
        <w:t>ability</w:t>
      </w:r>
      <w:r w:rsidRPr="00AE3B35">
        <w:rPr>
          <w:rFonts w:cs="Calibri"/>
          <w:szCs w:val="22"/>
          <w:u w:val="single"/>
        </w:rPr>
        <w:t xml:space="preserve"> </w:t>
      </w:r>
      <w:r w:rsidRPr="00AE3B35">
        <w:rPr>
          <w:rFonts w:cs="Calibri"/>
          <w:szCs w:val="22"/>
          <w:highlight w:val="yellow"/>
          <w:u w:val="single"/>
        </w:rPr>
        <w:t>of</w:t>
      </w:r>
      <w:r w:rsidRPr="00AE3B35">
        <w:rPr>
          <w:rFonts w:cs="Calibri"/>
          <w:szCs w:val="22"/>
          <w:u w:val="single"/>
        </w:rPr>
        <w:t xml:space="preserve"> city </w:t>
      </w:r>
      <w:r w:rsidRPr="00AE3B35">
        <w:rPr>
          <w:rFonts w:cs="Calibri"/>
          <w:szCs w:val="22"/>
          <w:highlight w:val="yellow"/>
          <w:u w:val="single"/>
        </w:rPr>
        <w:t>governments to reform, constrain or conduct oversight</w:t>
      </w:r>
      <w:r w:rsidRPr="00AE3B35">
        <w:rPr>
          <w:rFonts w:cs="Calibri"/>
          <w:szCs w:val="22"/>
          <w:u w:val="single"/>
        </w:rPr>
        <w:t xml:space="preserve"> over the police.</w:t>
      </w:r>
      <w:r w:rsidRPr="00AE3B35">
        <w:rPr>
          <w:rFonts w:cs="Calibri"/>
          <w:sz w:val="12"/>
          <w:szCs w:val="22"/>
        </w:rPr>
        <w:t xml:space="preserve"> They allow the </w:t>
      </w:r>
      <w:r w:rsidRPr="00AE3B35">
        <w:rPr>
          <w:rFonts w:cs="Calibri"/>
          <w:szCs w:val="22"/>
          <w:u w:val="single"/>
        </w:rPr>
        <w:t>police</w:t>
      </w:r>
      <w:r w:rsidRPr="00AE3B35">
        <w:rPr>
          <w:rFonts w:cs="Calibri"/>
          <w:sz w:val="12"/>
          <w:szCs w:val="22"/>
        </w:rPr>
        <w:t xml:space="preserve"> to </w:t>
      </w:r>
      <w:r w:rsidRPr="00AE3B35">
        <w:rPr>
          <w:rFonts w:cs="Calibri"/>
          <w:szCs w:val="22"/>
          <w:highlight w:val="yellow"/>
          <w:u w:val="single"/>
        </w:rPr>
        <w:t>leverage</w:t>
      </w:r>
      <w:r w:rsidRPr="00AE3B35">
        <w:rPr>
          <w:rFonts w:cs="Calibri"/>
          <w:szCs w:val="22"/>
          <w:u w:val="single"/>
        </w:rPr>
        <w:t xml:space="preserve"> </w:t>
      </w:r>
      <w:r w:rsidRPr="00AE3B35">
        <w:rPr>
          <w:rFonts w:cs="Calibri"/>
          <w:szCs w:val="22"/>
          <w:highlight w:val="yellow"/>
          <w:u w:val="single"/>
        </w:rPr>
        <w:t>public fear of crime to extract concessions</w:t>
      </w:r>
      <w:r w:rsidRPr="00AE3B35">
        <w:rPr>
          <w:rFonts w:cs="Calibri"/>
          <w:szCs w:val="22"/>
          <w:u w:val="single"/>
        </w:rPr>
        <w:t xml:space="preserve"> from municipalities. </w:t>
      </w:r>
    </w:p>
    <w:p w14:paraId="6EAB0391" w14:textId="77777777" w:rsidR="002D27A5" w:rsidRPr="00AE3B35" w:rsidRDefault="002D27A5" w:rsidP="002D27A5">
      <w:pPr>
        <w:rPr>
          <w:rFonts w:cs="Calibri"/>
        </w:rPr>
      </w:pPr>
    </w:p>
    <w:p w14:paraId="31B4B721" w14:textId="77777777" w:rsidR="002D27A5" w:rsidRPr="00AE3B35" w:rsidRDefault="002D27A5" w:rsidP="002D27A5">
      <w:pPr>
        <w:pStyle w:val="Heading4"/>
        <w:rPr>
          <w:rFonts w:cs="Calibri"/>
        </w:rPr>
      </w:pPr>
      <w:r w:rsidRPr="00AE3B35">
        <w:rPr>
          <w:rFonts w:cs="Calibri"/>
        </w:rPr>
        <w:t>Police unions use collective bargaining to reinforce systems of racism and violence. Clark ‘19</w:t>
      </w:r>
    </w:p>
    <w:p w14:paraId="7CE244BA" w14:textId="77777777" w:rsidR="002D27A5" w:rsidRPr="00AE3B35" w:rsidRDefault="002D27A5" w:rsidP="002D27A5">
      <w:pPr>
        <w:rPr>
          <w:rFonts w:cs="Calibri"/>
        </w:rPr>
      </w:pPr>
      <w:r w:rsidRPr="00AE3B35">
        <w:rPr>
          <w:rFonts w:cs="Calibri"/>
        </w:rPr>
        <w:t xml:space="preserve">Paul F. Clark [School Director and Professor of Labor and Employment Relations, Penn State], 10-10-2019, "Why police unions are not part of the American labor movement," Conversation, </w:t>
      </w:r>
      <w:hyperlink r:id="rId5" w:history="1">
        <w:r w:rsidRPr="00AE3B35">
          <w:rPr>
            <w:rStyle w:val="Hyperlink"/>
            <w:rFonts w:cs="Calibri"/>
          </w:rPr>
          <w:t>https://theconversation.com/why-police-unions-are-not-part-of-the-american-labor-movement-142538 //accessed 10/20/2021</w:t>
        </w:r>
      </w:hyperlink>
      <w:r w:rsidRPr="00AE3B35">
        <w:rPr>
          <w:rFonts w:cs="Calibri"/>
        </w:rPr>
        <w:t xml:space="preserve"> //marlborough jh</w:t>
      </w:r>
    </w:p>
    <w:p w14:paraId="0F738850" w14:textId="77777777" w:rsidR="002D27A5" w:rsidRPr="00AE3B35" w:rsidRDefault="002D27A5" w:rsidP="002D27A5">
      <w:pPr>
        <w:rPr>
          <w:rStyle w:val="Emphasis"/>
          <w:rFonts w:cs="Calibri"/>
        </w:rPr>
      </w:pPr>
      <w:r w:rsidRPr="00AE3B35">
        <w:rPr>
          <w:rFonts w:cs="Calibri"/>
          <w:sz w:val="12"/>
        </w:rPr>
        <w:t xml:space="preserve">In the wake of George Floyd’s death at the hands of a Minneapolis police officer, news reports have suggested </w:t>
      </w:r>
      <w:r w:rsidRPr="00AE3B35">
        <w:rPr>
          <w:rStyle w:val="Emphasis"/>
          <w:rFonts w:cs="Calibri"/>
        </w:rPr>
        <w:t>that </w:t>
      </w:r>
      <w:hyperlink r:id="rId6" w:history="1">
        <w:r w:rsidRPr="00AE3B35">
          <w:rPr>
            <w:rStyle w:val="Emphasis"/>
            <w:rFonts w:cs="Calibri"/>
            <w:highlight w:val="yellow"/>
          </w:rPr>
          <w:t xml:space="preserve">police unions bear </w:t>
        </w:r>
        <w:r w:rsidRPr="00AE3B35">
          <w:rPr>
            <w:rStyle w:val="Emphasis"/>
            <w:rFonts w:cs="Calibri"/>
          </w:rPr>
          <w:t xml:space="preserve">some of the </w:t>
        </w:r>
        <w:r w:rsidRPr="00AE3B35">
          <w:rPr>
            <w:rStyle w:val="Emphasis"/>
            <w:rFonts w:cs="Calibri"/>
            <w:highlight w:val="yellow"/>
          </w:rPr>
          <w:t>responsibility</w:t>
        </w:r>
      </w:hyperlink>
      <w:r w:rsidRPr="00AE3B35">
        <w:rPr>
          <w:rStyle w:val="Emphasis"/>
          <w:rFonts w:cs="Calibri"/>
          <w:highlight w:val="yellow"/>
        </w:rPr>
        <w:t> for</w:t>
      </w:r>
      <w:r w:rsidRPr="00AE3B35">
        <w:rPr>
          <w:rStyle w:val="Emphasis"/>
          <w:rFonts w:cs="Calibri"/>
        </w:rPr>
        <w:t xml:space="preserve"> the </w:t>
      </w:r>
      <w:hyperlink r:id="rId7" w:history="1">
        <w:r w:rsidRPr="00AE3B35">
          <w:rPr>
            <w:rStyle w:val="Emphasis"/>
            <w:rFonts w:cs="Calibri"/>
            <w:highlight w:val="yellow"/>
          </w:rPr>
          <w:t>violence</w:t>
        </w:r>
        <w:r w:rsidRPr="00AE3B35">
          <w:rPr>
            <w:rStyle w:val="Emphasis"/>
            <w:rFonts w:cs="Calibri"/>
          </w:rPr>
          <w:t xml:space="preserve"> perpetrated </w:t>
        </w:r>
        <w:r w:rsidRPr="00AE3B35">
          <w:rPr>
            <w:rStyle w:val="Emphasis"/>
            <w:rFonts w:cs="Calibri"/>
            <w:highlight w:val="yellow"/>
          </w:rPr>
          <w:t>against African Americans</w:t>
        </w:r>
      </w:hyperlink>
      <w:r w:rsidRPr="00AE3B35">
        <w:rPr>
          <w:rStyle w:val="Emphasis"/>
          <w:rFonts w:cs="Calibri"/>
        </w:rPr>
        <w:t>.</w:t>
      </w:r>
      <w:r w:rsidRPr="00AE3B35">
        <w:rPr>
          <w:rFonts w:cs="Calibri"/>
          <w:sz w:val="12"/>
        </w:rPr>
        <w:t xml:space="preserve"> ¶</w:t>
      </w:r>
      <w:r w:rsidRPr="00AE3B35">
        <w:rPr>
          <w:rStyle w:val="Emphasis"/>
          <w:rFonts w:cs="Calibri"/>
        </w:rPr>
        <w:t xml:space="preserve">Critics have assailed these </w:t>
      </w:r>
      <w:r w:rsidRPr="00AE3B35">
        <w:rPr>
          <w:rStyle w:val="Emphasis"/>
          <w:rFonts w:cs="Calibri"/>
          <w:highlight w:val="yellow"/>
        </w:rPr>
        <w:t>unions</w:t>
      </w:r>
      <w:r w:rsidRPr="00AE3B35">
        <w:rPr>
          <w:rStyle w:val="Emphasis"/>
          <w:rFonts w:cs="Calibri"/>
        </w:rPr>
        <w:t xml:space="preserve"> for </w:t>
      </w:r>
      <w:hyperlink r:id="rId8" w:history="1">
        <w:r w:rsidRPr="00AE3B35">
          <w:rPr>
            <w:rStyle w:val="Emphasis"/>
            <w:rFonts w:cs="Calibri"/>
            <w:highlight w:val="yellow"/>
          </w:rPr>
          <w:t>protect</w:t>
        </w:r>
        <w:r w:rsidRPr="00AE3B35">
          <w:rPr>
            <w:rStyle w:val="Emphasis"/>
            <w:rFonts w:cs="Calibri"/>
          </w:rPr>
          <w:t xml:space="preserve">ing </w:t>
        </w:r>
        <w:r w:rsidRPr="00AE3B35">
          <w:rPr>
            <w:rStyle w:val="Emphasis"/>
            <w:rFonts w:cs="Calibri"/>
            <w:highlight w:val="yellow"/>
          </w:rPr>
          <w:t>officers who</w:t>
        </w:r>
        <w:r w:rsidRPr="00AE3B35">
          <w:rPr>
            <w:rStyle w:val="Emphasis"/>
            <w:rFonts w:cs="Calibri"/>
          </w:rPr>
          <w:t xml:space="preserve"> have </w:t>
        </w:r>
        <w:r w:rsidRPr="00AE3B35">
          <w:rPr>
            <w:rStyle w:val="Emphasis"/>
            <w:rFonts w:cs="Calibri"/>
            <w:highlight w:val="yellow"/>
          </w:rPr>
          <w:t>abuse</w:t>
        </w:r>
        <w:r w:rsidRPr="00AE3B35">
          <w:rPr>
            <w:rStyle w:val="Emphasis"/>
            <w:rFonts w:cs="Calibri"/>
          </w:rPr>
          <w:t xml:space="preserve">d their </w:t>
        </w:r>
        <w:r w:rsidRPr="00AE3B35">
          <w:rPr>
            <w:rStyle w:val="Emphasis"/>
            <w:rFonts w:cs="Calibri"/>
            <w:highlight w:val="yellow"/>
          </w:rPr>
          <w:t>authority</w:t>
        </w:r>
      </w:hyperlink>
      <w:r w:rsidRPr="00AE3B35">
        <w:rPr>
          <w:rStyle w:val="Emphasis"/>
          <w:rFonts w:cs="Calibri"/>
        </w:rPr>
        <w:t xml:space="preserve">. </w:t>
      </w:r>
      <w:r w:rsidRPr="00AE3B35">
        <w:rPr>
          <w:rFonts w:cs="Calibri"/>
          <w:sz w:val="12"/>
        </w:rPr>
        <w:t>Derek Chauvin, the former police officer facing </w:t>
      </w:r>
      <w:hyperlink r:id="rId9" w:history="1">
        <w:r w:rsidRPr="00AE3B35">
          <w:rPr>
            <w:rStyle w:val="Hyperlink"/>
            <w:rFonts w:cs="Calibri"/>
            <w:sz w:val="12"/>
          </w:rPr>
          <w:t>second-degree murder charges for Floyd’s death</w:t>
        </w:r>
      </w:hyperlink>
      <w:r w:rsidRPr="00AE3B35">
        <w:rPr>
          <w:rFonts w:cs="Calibri"/>
          <w:sz w:val="12"/>
        </w:rPr>
        <w:t>, had nearly </w:t>
      </w:r>
      <w:hyperlink r:id="rId10" w:history="1">
        <w:r w:rsidRPr="00AE3B35">
          <w:rPr>
            <w:rStyle w:val="Hyperlink"/>
            <w:rFonts w:cs="Calibri"/>
            <w:sz w:val="12"/>
          </w:rPr>
          <w:t>20 complaints filed against him during his career</w:t>
        </w:r>
      </w:hyperlink>
      <w:r w:rsidRPr="00AE3B35">
        <w:rPr>
          <w:rFonts w:cs="Calibri"/>
          <w:sz w:val="12"/>
        </w:rPr>
        <w:t> but only received two letters of reprimand. ¶</w:t>
      </w:r>
      <w:r w:rsidRPr="00AE3B35">
        <w:rPr>
          <w:rStyle w:val="Emphasis"/>
          <w:rFonts w:cs="Calibri"/>
        </w:rPr>
        <w:t>Many people who support labor unions in principle, who view them as a countervailing force against the power of employers, have only recently </w:t>
      </w:r>
      <w:hyperlink r:id="rId11" w:history="1">
        <w:r w:rsidRPr="00AE3B35">
          <w:rPr>
            <w:rStyle w:val="Emphasis"/>
            <w:rFonts w:cs="Calibri"/>
          </w:rPr>
          <w:t xml:space="preserve">come to view </w:t>
        </w:r>
        <w:r w:rsidRPr="00AE3B35">
          <w:rPr>
            <w:rStyle w:val="Emphasis"/>
            <w:rFonts w:cs="Calibri"/>
            <w:highlight w:val="yellow"/>
          </w:rPr>
          <w:t>police unions</w:t>
        </w:r>
        <w:r w:rsidRPr="00AE3B35">
          <w:rPr>
            <w:rStyle w:val="Emphasis"/>
            <w:rFonts w:cs="Calibri"/>
          </w:rPr>
          <w:t xml:space="preserve"> as problematic</w:t>
        </w:r>
      </w:hyperlink>
      <w:r w:rsidRPr="00AE3B35">
        <w:rPr>
          <w:rStyle w:val="Emphasis"/>
          <w:rFonts w:cs="Calibri"/>
        </w:rPr>
        <w:t> – as entities that </w:t>
      </w:r>
      <w:hyperlink r:id="rId12" w:history="1">
        <w:r w:rsidRPr="00AE3B35">
          <w:rPr>
            <w:rStyle w:val="Emphasis"/>
            <w:rFonts w:cs="Calibri"/>
            <w:highlight w:val="yellow"/>
          </w:rPr>
          <w:t>perpetuate</w:t>
        </w:r>
        <w:r w:rsidRPr="00AE3B35">
          <w:rPr>
            <w:rStyle w:val="Emphasis"/>
            <w:rFonts w:cs="Calibri"/>
          </w:rPr>
          <w:t xml:space="preserve"> a culture of </w:t>
        </w:r>
        <w:r w:rsidRPr="00AE3B35">
          <w:rPr>
            <w:rStyle w:val="Emphasis"/>
            <w:rFonts w:cs="Calibri"/>
            <w:highlight w:val="yellow"/>
          </w:rPr>
          <w:t>racism and violence</w:t>
        </w:r>
      </w:hyperlink>
      <w:r w:rsidRPr="00AE3B35">
        <w:rPr>
          <w:rStyle w:val="Emphasis"/>
          <w:rFonts w:cs="Calibri"/>
        </w:rPr>
        <w:t>. ¶</w:t>
      </w:r>
      <w:r w:rsidRPr="00AE3B35">
        <w:rPr>
          <w:rFonts w:cs="Calibri"/>
          <w:sz w:val="12"/>
        </w:rPr>
        <w:t>But this sentiment reverberates through the history of the U.S. labor movement. As a </w:t>
      </w:r>
      <w:hyperlink r:id="rId13" w:history="1">
        <w:r w:rsidRPr="00AE3B35">
          <w:rPr>
            <w:rStyle w:val="Hyperlink"/>
            <w:rFonts w:cs="Calibri"/>
            <w:sz w:val="12"/>
          </w:rPr>
          <w:t>labor scholar</w:t>
        </w:r>
      </w:hyperlink>
      <w:r w:rsidRPr="00AE3B35">
        <w:rPr>
          <w:rFonts w:cs="Calibri"/>
          <w:sz w:val="12"/>
        </w:rPr>
        <w:t> who has </w:t>
      </w:r>
      <w:hyperlink r:id="rId14" w:history="1">
        <w:r w:rsidRPr="00AE3B35">
          <w:rPr>
            <w:rStyle w:val="Hyperlink"/>
            <w:rFonts w:cs="Calibri"/>
            <w:sz w:val="12"/>
          </w:rPr>
          <w:t>written about unions</w:t>
        </w:r>
      </w:hyperlink>
      <w:r w:rsidRPr="00AE3B35">
        <w:rPr>
          <w:rFonts w:cs="Calibri"/>
          <w:sz w:val="12"/>
        </w:rPr>
        <w:t> for </w:t>
      </w:r>
      <w:hyperlink r:id="rId15" w:history="1">
        <w:r w:rsidRPr="00AE3B35">
          <w:rPr>
            <w:rStyle w:val="Hyperlink"/>
            <w:rFonts w:cs="Calibri"/>
            <w:sz w:val="12"/>
          </w:rPr>
          <w:t>decades</w:t>
        </w:r>
      </w:hyperlink>
      <w:r w:rsidRPr="00AE3B35">
        <w:rPr>
          <w:rFonts w:cs="Calibri"/>
          <w:sz w:val="12"/>
        </w:rPr>
        <w:t xml:space="preserve">, I think this viewpoint can be explained by the fact that </w:t>
      </w:r>
      <w:r w:rsidRPr="00AE3B35">
        <w:rPr>
          <w:rStyle w:val="StyleUnderline"/>
          <w:rFonts w:cs="Calibri"/>
        </w:rPr>
        <w:t>police unions differ fundamentally from almost all trade unions in America</w:t>
      </w:r>
      <w:r w:rsidRPr="00AE3B35">
        <w:rPr>
          <w:rFonts w:cs="Calibri"/>
          <w:sz w:val="12"/>
        </w:rPr>
        <w:t>.</w:t>
      </w:r>
      <w:r w:rsidRPr="00AE3B35">
        <w:rPr>
          <w:rFonts w:cs="Calibri"/>
          <w:b/>
          <w:iCs/>
          <w:u w:val="single"/>
        </w:rPr>
        <w:t xml:space="preserve"> ¶</w:t>
      </w:r>
      <w:r w:rsidRPr="00AE3B35">
        <w:rPr>
          <w:rFonts w:cs="Calibri"/>
          <w:sz w:val="12"/>
        </w:rPr>
        <w:t>Foot soldiers for the status quo</w:t>
      </w:r>
      <w:r w:rsidRPr="00AE3B35">
        <w:rPr>
          <w:rFonts w:cs="Calibri"/>
          <w:b/>
          <w:iCs/>
          <w:u w:val="single"/>
        </w:rPr>
        <w:t xml:space="preserve"> ¶</w:t>
      </w:r>
      <w:r w:rsidRPr="00AE3B35">
        <w:rPr>
          <w:rFonts w:cs="Calibri"/>
          <w:sz w:val="12"/>
        </w:rPr>
        <w:t>For many veterans of the labor movement, </w:t>
      </w:r>
      <w:hyperlink r:id="rId16" w:history="1">
        <w:r w:rsidRPr="00AE3B35">
          <w:rPr>
            <w:rStyle w:val="Emphasis"/>
            <w:rFonts w:cs="Calibri"/>
            <w:highlight w:val="yellow"/>
          </w:rPr>
          <w:t>police have been on the wrong side</w:t>
        </w:r>
      </w:hyperlink>
      <w:r w:rsidRPr="00AE3B35">
        <w:rPr>
          <w:rStyle w:val="Emphasis"/>
          <w:rFonts w:cs="Calibri"/>
          <w:highlight w:val="yellow"/>
        </w:rPr>
        <w:t> of the</w:t>
      </w:r>
      <w:r w:rsidRPr="00AE3B35">
        <w:rPr>
          <w:rStyle w:val="Emphasis"/>
          <w:rFonts w:cs="Calibri"/>
        </w:rPr>
        <w:t xml:space="preserve"> centuries-old </w:t>
      </w:r>
      <w:r w:rsidRPr="00AE3B35">
        <w:rPr>
          <w:rStyle w:val="Emphasis"/>
          <w:rFonts w:cs="Calibri"/>
          <w:highlight w:val="yellow"/>
        </w:rPr>
        <w:t>struggle between workers and employers</w:t>
      </w:r>
      <w:r w:rsidRPr="00AE3B35">
        <w:rPr>
          <w:rStyle w:val="Emphasis"/>
          <w:rFonts w:cs="Calibri"/>
        </w:rPr>
        <w:t>.</w:t>
      </w:r>
      <w:r w:rsidRPr="00AE3B35">
        <w:rPr>
          <w:rFonts w:cs="Calibri"/>
          <w:sz w:val="12"/>
        </w:rPr>
        <w:t> </w:t>
      </w:r>
      <w:hyperlink r:id="rId17" w:history="1">
        <w:r w:rsidRPr="00AE3B35">
          <w:rPr>
            <w:rStyle w:val="Hyperlink"/>
            <w:rFonts w:cs="Calibri"/>
            <w:sz w:val="12"/>
          </w:rPr>
          <w:t>Rather than side with other members of the working class</w:t>
        </w:r>
      </w:hyperlink>
      <w:r w:rsidRPr="00AE3B35">
        <w:rPr>
          <w:rFonts w:cs="Calibri"/>
          <w:sz w:val="12"/>
        </w:rPr>
        <w:t>, police have used their legal authority to protect businesses and private property, enforcing laws viewed by many as anti-union.</w:t>
      </w:r>
      <w:r w:rsidRPr="00AE3B35">
        <w:rPr>
          <w:rFonts w:cs="Calibri"/>
          <w:b/>
          <w:iCs/>
          <w:u w:val="single"/>
        </w:rPr>
        <w:t xml:space="preserve"> ¶</w:t>
      </w:r>
      <w:r w:rsidRPr="00AE3B35">
        <w:rPr>
          <w:rFonts w:cs="Calibri"/>
          <w:sz w:val="12"/>
        </w:rPr>
        <w:t>The strain between law enforcement and labor goes back to the origins of </w:t>
      </w:r>
      <w:hyperlink r:id="rId18" w:history="1">
        <w:r w:rsidRPr="00AE3B35">
          <w:rPr>
            <w:rStyle w:val="Hyperlink"/>
            <w:rFonts w:cs="Calibri"/>
            <w:sz w:val="12"/>
          </w:rPr>
          <w:t>American unions in the mid 19th century</w:t>
        </w:r>
      </w:hyperlink>
      <w:r w:rsidRPr="00AE3B35">
        <w:rPr>
          <w:rFonts w:cs="Calibri"/>
          <w:sz w:val="12"/>
        </w:rPr>
        <w:t>. Workers formed unions to fight for wage increases, reduced working hours and humane working conditions.</w:t>
      </w:r>
      <w:r w:rsidRPr="00AE3B35">
        <w:rPr>
          <w:rFonts w:cs="Calibri"/>
          <w:b/>
          <w:iCs/>
          <w:u w:val="single"/>
        </w:rPr>
        <w:t xml:space="preserve"> ¶</w:t>
      </w:r>
      <w:r w:rsidRPr="00AE3B35">
        <w:rPr>
          <w:rStyle w:val="StyleUnderline"/>
          <w:rFonts w:cs="Calibri"/>
        </w:rPr>
        <w:t xml:space="preserve">For employers, this was an attack on the existing </w:t>
      </w:r>
      <w:r w:rsidRPr="00AE3B35">
        <w:rPr>
          <w:rStyle w:val="StyleUnderline"/>
          <w:rFonts w:cs="Calibri"/>
        </w:rPr>
        <w:lastRenderedPageBreak/>
        <w:t>societal power structure. They enlisted the government as the defender of capital and property rights, and </w:t>
      </w:r>
      <w:hyperlink r:id="rId19" w:history="1">
        <w:r w:rsidRPr="00AE3B35">
          <w:rPr>
            <w:rStyle w:val="StyleUnderline"/>
            <w:rFonts w:cs="Calibri"/>
          </w:rPr>
          <w:t>police officers were the foot soldiers</w:t>
        </w:r>
      </w:hyperlink>
      <w:r w:rsidRPr="00AE3B35">
        <w:rPr>
          <w:rStyle w:val="StyleUnderline"/>
          <w:rFonts w:cs="Calibri"/>
        </w:rPr>
        <w:t> who defended the status quo.</w:t>
      </w:r>
      <w:r w:rsidRPr="00AE3B35">
        <w:rPr>
          <w:rFonts w:cs="Calibri"/>
          <w:b/>
          <w:iCs/>
          <w:u w:val="single"/>
        </w:rPr>
        <w:t xml:space="preserve"> ¶</w:t>
      </w:r>
      <w:r w:rsidRPr="00AE3B35">
        <w:rPr>
          <w:rStyle w:val="Emphasis"/>
          <w:rFonts w:cs="Calibri"/>
        </w:rPr>
        <w:t>When workers managed to form unions, companies called on local police to disperse union gatherings, marches and picket lines, using </w:t>
      </w:r>
      <w:hyperlink r:id="rId20" w:history="1">
        <w:r w:rsidRPr="00AE3B35">
          <w:rPr>
            <w:rStyle w:val="Emphasis"/>
            <w:rFonts w:cs="Calibri"/>
          </w:rPr>
          <w:t>violence and mass arrests to break the will of strikers</w:t>
        </w:r>
      </w:hyperlink>
      <w:r w:rsidRPr="00AE3B35">
        <w:rPr>
          <w:rFonts w:cs="Calibri"/>
          <w:sz w:val="12"/>
        </w:rPr>
        <w:t>.</w:t>
      </w:r>
      <w:r w:rsidRPr="00AE3B35">
        <w:rPr>
          <w:rFonts w:cs="Calibri"/>
          <w:b/>
          <w:iCs/>
          <w:u w:val="single"/>
        </w:rPr>
        <w:t xml:space="preserve"> ¶</w:t>
      </w:r>
      <w:r w:rsidRPr="00AE3B35">
        <w:rPr>
          <w:rFonts w:cs="Calibri"/>
          <w:sz w:val="12"/>
        </w:rPr>
        <w:t>A narrow focus</w:t>
      </w:r>
      <w:r w:rsidRPr="00AE3B35">
        <w:rPr>
          <w:rFonts w:cs="Calibri"/>
          <w:b/>
          <w:iCs/>
          <w:u w:val="single"/>
        </w:rPr>
        <w:t xml:space="preserve"> ¶</w:t>
      </w:r>
      <w:r w:rsidRPr="00AE3B35">
        <w:rPr>
          <w:rStyle w:val="Emphasis"/>
          <w:rFonts w:cs="Calibri"/>
          <w:highlight w:val="yellow"/>
        </w:rPr>
        <w:t>Police work is</w:t>
      </w:r>
      <w:r w:rsidRPr="00AE3B35">
        <w:rPr>
          <w:rStyle w:val="Emphasis"/>
          <w:rFonts w:cs="Calibri"/>
        </w:rPr>
        <w:t xml:space="preserve"> a </w:t>
      </w:r>
      <w:r w:rsidRPr="00AE3B35">
        <w:rPr>
          <w:rStyle w:val="Emphasis"/>
          <w:rFonts w:cs="Calibri"/>
          <w:highlight w:val="yellow"/>
        </w:rPr>
        <w:t>fundamentally conservative</w:t>
      </w:r>
      <w:r w:rsidRPr="00AE3B35">
        <w:rPr>
          <w:rStyle w:val="Emphasis"/>
          <w:rFonts w:cs="Calibri"/>
        </w:rPr>
        <w:t xml:space="preserve"> act</w:t>
      </w:r>
      <w:r w:rsidRPr="00AE3B35">
        <w:rPr>
          <w:rFonts w:cs="Calibri"/>
          <w:sz w:val="12"/>
        </w:rPr>
        <w:t>. And police officers tend to be politically conservative and Republican.</w:t>
      </w:r>
      <w:r w:rsidRPr="00AE3B35">
        <w:rPr>
          <w:rFonts w:cs="Calibri"/>
          <w:b/>
          <w:iCs/>
          <w:u w:val="single"/>
        </w:rPr>
        <w:t xml:space="preserve"> ¶</w:t>
      </w:r>
      <w:r w:rsidRPr="00AE3B35">
        <w:rPr>
          <w:rFonts w:cs="Calibri"/>
          <w:sz w:val="12"/>
        </w:rPr>
        <w:t>A poll of police </w:t>
      </w:r>
      <w:hyperlink r:id="rId21" w:history="1">
        <w:r w:rsidRPr="00AE3B35">
          <w:rPr>
            <w:rStyle w:val="Hyperlink"/>
            <w:rFonts w:cs="Calibri"/>
            <w:sz w:val="12"/>
          </w:rPr>
          <w:t>conducted in September 2016 by POLICE Magazine</w:t>
        </w:r>
      </w:hyperlink>
      <w:r w:rsidRPr="00AE3B35">
        <w:rPr>
          <w:rFonts w:cs="Calibri"/>
          <w:sz w:val="12"/>
        </w:rPr>
        <w:t> found that 84% of officers intended to vote for Donald Trump that November. And law enforcement unions like the Fraternal Order of Police, the International Union of Police Associations and the National Border Patrol Council </w:t>
      </w:r>
      <w:hyperlink r:id="rId22" w:history="1">
        <w:r w:rsidRPr="00AE3B35">
          <w:rPr>
            <w:rStyle w:val="Hyperlink"/>
            <w:rFonts w:cs="Calibri"/>
            <w:sz w:val="12"/>
          </w:rPr>
          <w:t>all endorsed Trump’s candidacy in 2016</w:t>
        </w:r>
      </w:hyperlink>
      <w:r w:rsidRPr="00AE3B35">
        <w:rPr>
          <w:rFonts w:cs="Calibri"/>
          <w:sz w:val="12"/>
        </w:rPr>
        <w:t>.</w:t>
      </w:r>
      <w:r w:rsidRPr="00AE3B35">
        <w:rPr>
          <w:rFonts w:cs="Calibri"/>
          <w:b/>
          <w:iCs/>
          <w:u w:val="single"/>
        </w:rPr>
        <w:t xml:space="preserve"> ¶</w:t>
      </w:r>
      <w:r w:rsidRPr="00AE3B35">
        <w:rPr>
          <w:rFonts w:cs="Calibri"/>
          <w:sz w:val="12"/>
        </w:rPr>
        <w:t>This contrasts sharply with the 39% share of all </w:t>
      </w:r>
      <w:hyperlink r:id="rId23" w:history="1">
        <w:r w:rsidRPr="00AE3B35">
          <w:rPr>
            <w:rStyle w:val="Hyperlink"/>
            <w:rFonts w:cs="Calibri"/>
            <w:sz w:val="12"/>
          </w:rPr>
          <w:t>union voters who voted for Trump</w:t>
        </w:r>
      </w:hyperlink>
      <w:r w:rsidRPr="00AE3B35">
        <w:rPr>
          <w:rFonts w:cs="Calibri"/>
          <w:sz w:val="12"/>
        </w:rPr>
        <w:t> and the fact that every other union which made an </w:t>
      </w:r>
      <w:hyperlink r:id="rId24" w:history="1">
        <w:r w:rsidRPr="00AE3B35">
          <w:rPr>
            <w:rStyle w:val="Hyperlink"/>
            <w:rFonts w:cs="Calibri"/>
            <w:sz w:val="12"/>
          </w:rPr>
          <w:t>endorsement supported Hillary Clinton</w:t>
        </w:r>
      </w:hyperlink>
      <w:r w:rsidRPr="00AE3B35">
        <w:rPr>
          <w:rFonts w:cs="Calibri"/>
          <w:sz w:val="12"/>
        </w:rPr>
        <w:t>.</w:t>
      </w:r>
      <w:r w:rsidRPr="00AE3B35">
        <w:rPr>
          <w:rFonts w:cs="Calibri"/>
          <w:b/>
          <w:iCs/>
          <w:u w:val="single"/>
        </w:rPr>
        <w:t xml:space="preserve"> ¶</w:t>
      </w:r>
      <w:r w:rsidRPr="00AE3B35">
        <w:rPr>
          <w:rStyle w:val="StyleUnderline"/>
          <w:rFonts w:cs="Calibri"/>
          <w:highlight w:val="yellow"/>
        </w:rPr>
        <w:t>Exclusively protecting the interests of their members, without consideration for other</w:t>
      </w:r>
      <w:r w:rsidRPr="00AE3B35">
        <w:rPr>
          <w:rStyle w:val="StyleUnderline"/>
          <w:rFonts w:cs="Calibri"/>
        </w:rPr>
        <w:t xml:space="preserve"> worker</w:t>
      </w:r>
      <w:r w:rsidRPr="00AE3B35">
        <w:rPr>
          <w:rStyle w:val="StyleUnderline"/>
          <w:rFonts w:cs="Calibri"/>
          <w:highlight w:val="yellow"/>
        </w:rPr>
        <w:t>s</w:t>
      </w:r>
      <w:r w:rsidRPr="00AE3B35">
        <w:rPr>
          <w:rStyle w:val="StyleUnderline"/>
          <w:rFonts w:cs="Calibri"/>
        </w:rPr>
        <w:t xml:space="preserve">, also </w:t>
      </w:r>
      <w:r w:rsidRPr="00AE3B35">
        <w:rPr>
          <w:rStyle w:val="StyleUnderline"/>
          <w:rFonts w:cs="Calibri"/>
          <w:highlight w:val="yellow"/>
        </w:rPr>
        <w:t>sets police unions apart</w:t>
      </w:r>
      <w:r w:rsidRPr="00AE3B35">
        <w:rPr>
          <w:rStyle w:val="StyleUnderline"/>
          <w:rFonts w:cs="Calibri"/>
        </w:rPr>
        <w:t xml:space="preserve"> from other labor group</w:t>
      </w:r>
      <w:r w:rsidRPr="00AE3B35">
        <w:rPr>
          <w:rFonts w:cs="Calibri"/>
          <w:sz w:val="12"/>
        </w:rPr>
        <w:t xml:space="preserve">s. Yes, the first priority of any union is to fight for their members, but </w:t>
      </w:r>
      <w:r w:rsidRPr="00AE3B35">
        <w:rPr>
          <w:rStyle w:val="StyleUnderline"/>
          <w:rFonts w:cs="Calibri"/>
        </w:rPr>
        <w:t xml:space="preserve">most </w:t>
      </w:r>
      <w:r w:rsidRPr="00AE3B35">
        <w:rPr>
          <w:rStyle w:val="StyleUnderline"/>
          <w:rFonts w:cs="Calibri"/>
          <w:highlight w:val="yellow"/>
        </w:rPr>
        <w:t>other unions see that fight in the context of a </w:t>
      </w:r>
      <w:hyperlink r:id="rId25" w:history="1">
        <w:r w:rsidRPr="00AE3B35">
          <w:rPr>
            <w:rStyle w:val="StyleUnderline"/>
            <w:rFonts w:cs="Calibri"/>
            <w:highlight w:val="yellow"/>
          </w:rPr>
          <w:t xml:space="preserve">larger movement </w:t>
        </w:r>
        <w:r w:rsidRPr="00AE3B35">
          <w:rPr>
            <w:rStyle w:val="StyleUnderline"/>
            <w:rFonts w:cs="Calibri"/>
          </w:rPr>
          <w:t>that fights for all workers</w:t>
        </w:r>
      </w:hyperlink>
      <w:r w:rsidRPr="00AE3B35">
        <w:rPr>
          <w:rStyle w:val="StyleUnderline"/>
          <w:rFonts w:cs="Calibri"/>
        </w:rPr>
        <w:t>. ¶</w:t>
      </w:r>
      <w:r w:rsidRPr="00AE3B35">
        <w:rPr>
          <w:rFonts w:cs="Calibri"/>
          <w:sz w:val="12"/>
        </w:rPr>
        <w:t>Police unions do not see themselves as </w:t>
      </w:r>
      <w:hyperlink r:id="rId26" w:history="1">
        <w:r w:rsidRPr="00AE3B35">
          <w:rPr>
            <w:rStyle w:val="Hyperlink"/>
            <w:rFonts w:cs="Calibri"/>
            <w:sz w:val="12"/>
          </w:rPr>
          <w:t>part of this movement</w:t>
        </w:r>
      </w:hyperlink>
      <w:r w:rsidRPr="00AE3B35">
        <w:rPr>
          <w:rFonts w:cs="Calibri"/>
          <w:sz w:val="12"/>
        </w:rPr>
        <w:t>. With one exception – the </w:t>
      </w:r>
      <w:hyperlink r:id="rId27" w:history="1">
        <w:r w:rsidRPr="00AE3B35">
          <w:rPr>
            <w:rStyle w:val="Hyperlink"/>
            <w:rFonts w:cs="Calibri"/>
            <w:sz w:val="12"/>
          </w:rPr>
          <w:t>International Union of Police Associations</w:t>
        </w:r>
      </w:hyperlink>
      <w:r w:rsidRPr="00AE3B35">
        <w:rPr>
          <w:rFonts w:cs="Calibri"/>
          <w:sz w:val="12"/>
        </w:rPr>
        <w:t>, which represents just </w:t>
      </w:r>
      <w:hyperlink r:id="rId28" w:history="1">
        <w:r w:rsidRPr="00AE3B35">
          <w:rPr>
            <w:rStyle w:val="Hyperlink"/>
            <w:rFonts w:cs="Calibri"/>
            <w:sz w:val="12"/>
          </w:rPr>
          <w:t>2.7% of American police</w:t>
        </w:r>
      </w:hyperlink>
      <w:r w:rsidRPr="00AE3B35">
        <w:rPr>
          <w:rFonts w:cs="Calibri"/>
          <w:sz w:val="12"/>
        </w:rPr>
        <w:t> – law enforcement unions are not affiliated with the AFL-CIO, the U.S. labor body that unites all unions.</w:t>
      </w:r>
      <w:r w:rsidRPr="00AE3B35">
        <w:rPr>
          <w:rFonts w:cs="Calibri"/>
          <w:u w:val="single"/>
        </w:rPr>
        <w:t xml:space="preserve"> ¶</w:t>
      </w:r>
      <w:r w:rsidRPr="00AE3B35">
        <w:rPr>
          <w:rFonts w:cs="Calibri"/>
          <w:sz w:val="12"/>
        </w:rPr>
        <w:t>Alternative justice system</w:t>
      </w:r>
      <w:r w:rsidRPr="00AE3B35">
        <w:rPr>
          <w:rFonts w:cs="Calibri"/>
          <w:u w:val="single"/>
        </w:rPr>
        <w:t xml:space="preserve"> ¶</w:t>
      </w:r>
      <w:r w:rsidRPr="00AE3B35">
        <w:rPr>
          <w:rStyle w:val="Emphasis"/>
          <w:rFonts w:cs="Calibri"/>
        </w:rPr>
        <w:t xml:space="preserve">A central concern with </w:t>
      </w:r>
      <w:r w:rsidRPr="00AE3B35">
        <w:rPr>
          <w:rStyle w:val="Emphasis"/>
          <w:rFonts w:cs="Calibri"/>
          <w:highlight w:val="yellow"/>
        </w:rPr>
        <w:t>police unions</w:t>
      </w:r>
      <w:r w:rsidRPr="00AE3B35">
        <w:rPr>
          <w:rStyle w:val="Emphasis"/>
          <w:rFonts w:cs="Calibri"/>
        </w:rPr>
        <w:t xml:space="preserve"> is that they </w:t>
      </w:r>
      <w:r w:rsidRPr="00AE3B35">
        <w:rPr>
          <w:rStyle w:val="Emphasis"/>
          <w:rFonts w:cs="Calibri"/>
          <w:highlight w:val="yellow"/>
        </w:rPr>
        <w:t>use collective bargaining</w:t>
      </w:r>
      <w:r w:rsidRPr="00AE3B35">
        <w:rPr>
          <w:rStyle w:val="Emphasis"/>
          <w:rFonts w:cs="Calibri"/>
        </w:rPr>
        <w:t xml:space="preserve"> </w:t>
      </w:r>
      <w:r w:rsidRPr="00AE3B35">
        <w:rPr>
          <w:rStyle w:val="Emphasis"/>
          <w:rFonts w:cs="Calibri"/>
          <w:highlight w:val="yellow"/>
        </w:rPr>
        <w:t>to</w:t>
      </w:r>
      <w:r w:rsidRPr="00AE3B35">
        <w:rPr>
          <w:rStyle w:val="Emphasis"/>
          <w:rFonts w:cs="Calibri"/>
        </w:rPr>
        <w:t xml:space="preserve"> negotiate contracts that </w:t>
      </w:r>
      <w:r w:rsidRPr="00AE3B35">
        <w:rPr>
          <w:rStyle w:val="Emphasis"/>
          <w:rFonts w:cs="Calibri"/>
          <w:highlight w:val="yellow"/>
        </w:rPr>
        <w:t>reduce</w:t>
      </w:r>
      <w:r w:rsidRPr="00AE3B35">
        <w:rPr>
          <w:rStyle w:val="Emphasis"/>
          <w:rFonts w:cs="Calibri"/>
        </w:rPr>
        <w:t xml:space="preserve"> police </w:t>
      </w:r>
      <w:r w:rsidRPr="00AE3B35">
        <w:rPr>
          <w:rStyle w:val="Emphasis"/>
          <w:rFonts w:cs="Calibri"/>
          <w:highlight w:val="yellow"/>
        </w:rPr>
        <w:t>transparency and accountability</w:t>
      </w:r>
      <w:r w:rsidRPr="00AE3B35">
        <w:rPr>
          <w:rFonts w:cs="Calibri"/>
          <w:sz w:val="12"/>
          <w:highlight w:val="yellow"/>
        </w:rPr>
        <w:t>.</w:t>
      </w:r>
      <w:r w:rsidRPr="00AE3B35">
        <w:rPr>
          <w:rFonts w:cs="Calibri"/>
          <w:sz w:val="12"/>
        </w:rPr>
        <w:t xml:space="preserve"> </w:t>
      </w:r>
      <w:r w:rsidRPr="00AE3B35">
        <w:rPr>
          <w:rStyle w:val="Emphasis"/>
          <w:rFonts w:cs="Calibri"/>
        </w:rPr>
        <w:t>This allows officers who engage in excessive violence to </w:t>
      </w:r>
      <w:hyperlink r:id="rId29" w:history="1">
        <w:r w:rsidRPr="00AE3B35">
          <w:rPr>
            <w:rStyle w:val="Emphasis"/>
            <w:rFonts w:cs="Calibri"/>
          </w:rPr>
          <w:t>avoid the consequences of their actions</w:t>
        </w:r>
      </w:hyperlink>
      <w:r w:rsidRPr="00AE3B35">
        <w:rPr>
          <w:rStyle w:val="Emphasis"/>
          <w:rFonts w:cs="Calibri"/>
        </w:rPr>
        <w:t> and remain on the job. ¶</w:t>
      </w:r>
      <w:r w:rsidRPr="00AE3B35">
        <w:rPr>
          <w:rFonts w:cs="Calibri"/>
          <w:sz w:val="12"/>
        </w:rPr>
        <w:t xml:space="preserve">In a way, </w:t>
      </w:r>
      <w:r w:rsidRPr="00AE3B35">
        <w:rPr>
          <w:rStyle w:val="Emphasis"/>
          <w:rFonts w:cs="Calibri"/>
        </w:rPr>
        <w:t xml:space="preserve">some police </w:t>
      </w:r>
      <w:r w:rsidRPr="00AE3B35">
        <w:rPr>
          <w:rStyle w:val="Emphasis"/>
          <w:rFonts w:cs="Calibri"/>
          <w:highlight w:val="yellow"/>
        </w:rPr>
        <w:t>unions</w:t>
      </w:r>
      <w:r w:rsidRPr="00AE3B35">
        <w:rPr>
          <w:rStyle w:val="Emphasis"/>
          <w:rFonts w:cs="Calibri"/>
        </w:rPr>
        <w:t xml:space="preserve"> have </w:t>
      </w:r>
      <w:r w:rsidRPr="00AE3B35">
        <w:rPr>
          <w:rStyle w:val="Emphasis"/>
          <w:rFonts w:cs="Calibri"/>
          <w:highlight w:val="yellow"/>
        </w:rPr>
        <w:t>create</w:t>
      </w:r>
      <w:r w:rsidRPr="00AE3B35">
        <w:rPr>
          <w:rStyle w:val="Emphasis"/>
          <w:rFonts w:cs="Calibri"/>
        </w:rPr>
        <w:t xml:space="preserve">d </w:t>
      </w:r>
      <w:r w:rsidRPr="00AE3B35">
        <w:rPr>
          <w:rStyle w:val="Emphasis"/>
          <w:rFonts w:cs="Calibri"/>
          <w:highlight w:val="yellow"/>
        </w:rPr>
        <w:t>an </w:t>
      </w:r>
      <w:hyperlink r:id="rId30" w:history="1">
        <w:r w:rsidRPr="00AE3B35">
          <w:rPr>
            <w:rStyle w:val="Emphasis"/>
            <w:rFonts w:cs="Calibri"/>
            <w:highlight w:val="yellow"/>
          </w:rPr>
          <w:t>alternative justice system</w:t>
        </w:r>
      </w:hyperlink>
      <w:r w:rsidRPr="00AE3B35">
        <w:rPr>
          <w:rStyle w:val="Emphasis"/>
          <w:rFonts w:cs="Calibri"/>
          <w:highlight w:val="yellow"/>
        </w:rPr>
        <w:t> that prevents</w:t>
      </w:r>
      <w:r w:rsidRPr="00AE3B35">
        <w:rPr>
          <w:rStyle w:val="Emphasis"/>
          <w:rFonts w:cs="Calibri"/>
        </w:rPr>
        <w:t xml:space="preserve"> police departments and </w:t>
      </w:r>
      <w:r w:rsidRPr="00AE3B35">
        <w:rPr>
          <w:rStyle w:val="Emphasis"/>
          <w:rFonts w:cs="Calibri"/>
          <w:highlight w:val="yellow"/>
        </w:rPr>
        <w:t>municipalities from disciplining</w:t>
      </w:r>
      <w:r w:rsidRPr="00AE3B35">
        <w:rPr>
          <w:rStyle w:val="Emphasis"/>
          <w:rFonts w:cs="Calibri"/>
        </w:rPr>
        <w:t xml:space="preserve"> or discharging </w:t>
      </w:r>
      <w:r w:rsidRPr="00AE3B35">
        <w:rPr>
          <w:rStyle w:val="Emphasis"/>
          <w:rFonts w:cs="Calibri"/>
          <w:highlight w:val="yellow"/>
        </w:rPr>
        <w:t xml:space="preserve">officers who </w:t>
      </w:r>
      <w:r w:rsidRPr="00AE3B35">
        <w:rPr>
          <w:rStyle w:val="Emphasis"/>
          <w:rFonts w:cs="Calibri"/>
        </w:rPr>
        <w:t xml:space="preserve">have </w:t>
      </w:r>
      <w:r w:rsidRPr="00AE3B35">
        <w:rPr>
          <w:rStyle w:val="Emphasis"/>
          <w:rFonts w:cs="Calibri"/>
          <w:highlight w:val="yellow"/>
        </w:rPr>
        <w:t>commit</w:t>
      </w:r>
      <w:r w:rsidRPr="00AE3B35">
        <w:rPr>
          <w:rStyle w:val="Emphasis"/>
          <w:rFonts w:cs="Calibri"/>
        </w:rPr>
        <w:t>ted</w:t>
      </w:r>
      <w:r w:rsidRPr="00AE3B35">
        <w:rPr>
          <w:rStyle w:val="Emphasis"/>
          <w:rFonts w:cs="Calibri"/>
          <w:highlight w:val="yellow"/>
        </w:rPr>
        <w:t xml:space="preserve"> crimes</w:t>
      </w:r>
      <w:r w:rsidRPr="00AE3B35">
        <w:rPr>
          <w:rStyle w:val="Emphasis"/>
          <w:rFonts w:cs="Calibri"/>
        </w:rPr>
        <w:t xml:space="preserve"> against the people they are sworn to serve. ¶</w:t>
      </w:r>
      <w:r w:rsidRPr="00AE3B35">
        <w:rPr>
          <w:rFonts w:cs="Calibri"/>
          <w:sz w:val="12"/>
        </w:rPr>
        <w:t>In Minneapolis, residents filed more than </w:t>
      </w:r>
      <w:hyperlink r:id="rId31" w:history="1">
        <w:r w:rsidRPr="00AE3B35">
          <w:rPr>
            <w:rStyle w:val="Hyperlink"/>
            <w:rFonts w:cs="Calibri"/>
            <w:sz w:val="12"/>
          </w:rPr>
          <w:t>2,600 misconduct complaints</w:t>
        </w:r>
      </w:hyperlink>
      <w:r w:rsidRPr="00AE3B35">
        <w:rPr>
          <w:rFonts w:cs="Calibri"/>
          <w:sz w:val="12"/>
        </w:rPr>
        <w:t> against police officers between 2012 and 2020. But only 12 of those grievances resulted in discipline. The most significant </w:t>
      </w:r>
      <w:hyperlink r:id="rId32" w:history="1">
        <w:r w:rsidRPr="00AE3B35">
          <w:rPr>
            <w:rStyle w:val="Hyperlink"/>
            <w:rFonts w:cs="Calibri"/>
            <w:sz w:val="12"/>
          </w:rPr>
          <w:t>punishment any officer received was a 40-hour suspension</w:t>
        </w:r>
      </w:hyperlink>
      <w:r w:rsidRPr="00AE3B35">
        <w:rPr>
          <w:rFonts w:cs="Calibri"/>
          <w:sz w:val="12"/>
        </w:rPr>
        <w:t>.</w:t>
      </w:r>
      <w:r w:rsidRPr="00AE3B35">
        <w:rPr>
          <w:rFonts w:cs="Calibri"/>
          <w:b/>
          <w:iCs/>
          <w:u w:val="single"/>
        </w:rPr>
        <w:t xml:space="preserve"> ¶</w:t>
      </w:r>
      <w:r w:rsidRPr="00AE3B35">
        <w:rPr>
          <w:rFonts w:cs="Calibri"/>
          <w:sz w:val="12"/>
        </w:rPr>
        <w:t>Besides collective bargaining</w:t>
      </w:r>
      <w:r w:rsidRPr="00AE3B35">
        <w:rPr>
          <w:rStyle w:val="StyleUnderline"/>
          <w:rFonts w:cs="Calibri"/>
        </w:rPr>
        <w:t>, police have used the political process – including </w:t>
      </w:r>
      <w:hyperlink r:id="rId33" w:history="1">
        <w:r w:rsidRPr="00AE3B35">
          <w:rPr>
            <w:rStyle w:val="StyleUnderline"/>
            <w:rFonts w:cs="Calibri"/>
          </w:rPr>
          <w:t>candidate endorsements and lobbying</w:t>
        </w:r>
      </w:hyperlink>
      <w:r w:rsidRPr="00AE3B35">
        <w:rPr>
          <w:rStyle w:val="StyleUnderline"/>
          <w:rFonts w:cs="Calibri"/>
        </w:rPr>
        <w:t> – to secure local and state legislation that protects their members and quells efforts to provide greater police accountability. ¶</w:t>
      </w:r>
      <w:r w:rsidRPr="00AE3B35">
        <w:rPr>
          <w:rFonts w:cs="Calibri"/>
          <w:sz w:val="12"/>
        </w:rPr>
        <w:t>Police officers are a formidable political force because they represent </w:t>
      </w:r>
      <w:hyperlink r:id="rId34" w:history="1">
        <w:r w:rsidRPr="00AE3B35">
          <w:rPr>
            <w:rStyle w:val="Hyperlink"/>
            <w:rFonts w:cs="Calibri"/>
            <w:sz w:val="12"/>
          </w:rPr>
          <w:t>the principle of law and order</w:t>
        </w:r>
      </w:hyperlink>
      <w:r w:rsidRPr="00AE3B35">
        <w:rPr>
          <w:rFonts w:cs="Calibri"/>
          <w:sz w:val="12"/>
        </w:rPr>
        <w:t xml:space="preserve">. </w:t>
      </w:r>
      <w:r w:rsidRPr="00AE3B35">
        <w:rPr>
          <w:rStyle w:val="StyleUnderline"/>
          <w:rFonts w:cs="Calibri"/>
        </w:rPr>
        <w:t>Candidates endorsed by the police unions can claim they are the law and order candidate. Once these candidates win office, police unions have </w:t>
      </w:r>
      <w:hyperlink r:id="rId35" w:history="1">
        <w:r w:rsidRPr="00AE3B35">
          <w:rPr>
            <w:rStyle w:val="StyleUnderline"/>
            <w:rFonts w:cs="Calibri"/>
          </w:rPr>
          <w:t>significant leverage to lobby for policies</w:t>
        </w:r>
      </w:hyperlink>
      <w:r w:rsidRPr="00AE3B35">
        <w:rPr>
          <w:rStyle w:val="StyleUnderline"/>
          <w:rFonts w:cs="Calibri"/>
        </w:rPr>
        <w:t> they support or block those they oppose.</w:t>
      </w:r>
      <w:r w:rsidRPr="00AE3B35">
        <w:rPr>
          <w:rFonts w:cs="Calibri"/>
          <w:u w:val="single"/>
        </w:rPr>
        <w:t xml:space="preserve"> ¶</w:t>
      </w:r>
      <w:r w:rsidRPr="00AE3B35">
        <w:rPr>
          <w:rFonts w:cs="Calibri"/>
          <w:sz w:val="12"/>
        </w:rPr>
        <w:t xml:space="preserve">Because of this power, critics claim that </w:t>
      </w:r>
      <w:r w:rsidRPr="00AE3B35">
        <w:rPr>
          <w:rStyle w:val="StyleUnderline"/>
          <w:rFonts w:cs="Calibri"/>
        </w:rPr>
        <w:t>police unions don’t feel accountable to the citizens they serve.</w:t>
      </w:r>
      <w:r w:rsidRPr="00AE3B35">
        <w:rPr>
          <w:rFonts w:cs="Calibri"/>
          <w:sz w:val="12"/>
        </w:rPr>
        <w:t xml:space="preserve"> An attorney who sued the Minneapolis Police Department on behalf of a Black resident who was </w:t>
      </w:r>
      <w:hyperlink r:id="rId36" w:history="1">
        <w:r w:rsidRPr="00AE3B35">
          <w:rPr>
            <w:rStyle w:val="Hyperlink"/>
            <w:rFonts w:cs="Calibri"/>
            <w:sz w:val="12"/>
          </w:rPr>
          <w:t>severely beaten by police officers</w:t>
        </w:r>
      </w:hyperlink>
      <w:r w:rsidRPr="00AE3B35">
        <w:rPr>
          <w:rFonts w:cs="Calibri"/>
          <w:sz w:val="12"/>
        </w:rPr>
        <w:t xml:space="preserve"> said that he is convinced that Minneapolis </w:t>
      </w:r>
      <w:r w:rsidRPr="00AE3B35">
        <w:rPr>
          <w:rStyle w:val="StyleUnderline"/>
          <w:rFonts w:cs="Calibri"/>
        </w:rPr>
        <w:t>“officers think they don’t have to abide by their own training and rules when dealing with the public.”</w:t>
      </w:r>
      <w:r w:rsidRPr="00AE3B35">
        <w:rPr>
          <w:rFonts w:cs="Calibri"/>
          <w:u w:val="single"/>
        </w:rPr>
        <w:t xml:space="preserve"> ¶</w:t>
      </w:r>
      <w:r w:rsidRPr="00AE3B35">
        <w:rPr>
          <w:rFonts w:cs="Calibr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37" w:history="1">
        <w:r w:rsidRPr="00AE3B35">
          <w:rPr>
            <w:rStyle w:val="Hyperlink"/>
            <w:rFonts w:cs="Calibri"/>
            <w:sz w:val="12"/>
          </w:rPr>
          <w:t>unions oppose expulsion</w:t>
        </w:r>
      </w:hyperlink>
      <w:r w:rsidRPr="00AE3B35">
        <w:rPr>
          <w:rFonts w:cs="Calibri"/>
          <w:sz w:val="12"/>
        </w:rPr>
        <w:t>. They argue that the labor movement can have a greater impact on a police union that is inside the “House of Labor.”</w:t>
      </w:r>
      <w:r w:rsidRPr="00AE3B35">
        <w:rPr>
          <w:rFonts w:cs="Calibri"/>
          <w:u w:val="single"/>
        </w:rPr>
        <w:t xml:space="preserve"> ¶</w:t>
      </w:r>
      <w:r w:rsidRPr="00AE3B35">
        <w:rPr>
          <w:rFonts w:cs="Calibri"/>
          <w:sz w:val="12"/>
        </w:rPr>
        <w:t xml:space="preserve">In any case, </w:t>
      </w:r>
      <w:r w:rsidRPr="00AE3B35">
        <w:rPr>
          <w:rStyle w:val="Emphasis"/>
          <w:rFonts w:cs="Calibr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5E411889" w14:textId="77777777" w:rsidR="002D27A5" w:rsidRPr="00AE3B35" w:rsidRDefault="002D27A5" w:rsidP="002D27A5">
      <w:pPr>
        <w:rPr>
          <w:rFonts w:cs="Calibri"/>
        </w:rPr>
      </w:pPr>
    </w:p>
    <w:p w14:paraId="025737CF" w14:textId="77777777" w:rsidR="002D27A5" w:rsidRPr="00AE3B35" w:rsidRDefault="002D27A5" w:rsidP="002D27A5">
      <w:pPr>
        <w:pStyle w:val="Heading4"/>
        <w:rPr>
          <w:rFonts w:cs="Calibri"/>
        </w:rPr>
      </w:pPr>
      <w:r w:rsidRPr="00AE3B35">
        <w:rPr>
          <w:rFonts w:cs="Calibri"/>
        </w:rPr>
        <w:t>Police backed by unions are more violent than non-unionized police. Ingraham ’20.</w:t>
      </w:r>
    </w:p>
    <w:p w14:paraId="6704B339" w14:textId="77777777" w:rsidR="002D27A5" w:rsidRPr="00AE3B35" w:rsidRDefault="002D27A5" w:rsidP="002D27A5">
      <w:pPr>
        <w:rPr>
          <w:rFonts w:cs="Calibri"/>
        </w:rPr>
      </w:pPr>
      <w:r w:rsidRPr="00AE3B35">
        <w:rPr>
          <w:rFonts w:cs="Calibri"/>
        </w:rPr>
        <w:t>Christopher Ingraham [Reporter]  20. ("Police Unions and Police Misconduct: What the Research Says About the Connection," Washington Post, 6-10-2020, 10-27-2021 https://www.washingtonpost.com/business/2020/06/10/police-unions-violence-research-george-floyd/)//AW</w:t>
      </w:r>
    </w:p>
    <w:p w14:paraId="3A5C864C" w14:textId="77777777" w:rsidR="002D27A5" w:rsidRPr="00AE3B35" w:rsidRDefault="002D27A5" w:rsidP="002D27A5">
      <w:pPr>
        <w:rPr>
          <w:rFonts w:cs="Calibri"/>
          <w:sz w:val="12"/>
          <w:szCs w:val="22"/>
        </w:rPr>
      </w:pPr>
      <w:r w:rsidRPr="00AE3B35">
        <w:rPr>
          <w:rFonts w:cs="Calibri"/>
          <w:sz w:val="12"/>
          <w:szCs w:val="22"/>
        </w:rPr>
        <w:t xml:space="preserve">Some of the most shocking images to emerge from </w:t>
      </w:r>
      <w:r w:rsidRPr="00AE3B35">
        <w:rPr>
          <w:rFonts w:cs="Calibri"/>
          <w:sz w:val="12"/>
          <w:szCs w:val="22"/>
          <w:highlight w:val="yellow"/>
        </w:rPr>
        <w:t>t</w:t>
      </w:r>
      <w:r w:rsidRPr="00AE3B35">
        <w:rPr>
          <w:rFonts w:cs="Calibri"/>
          <w:sz w:val="12"/>
          <w:szCs w:val="22"/>
        </w:rPr>
        <w:t>he</w:t>
      </w:r>
      <w:r w:rsidRPr="00AE3B35">
        <w:rPr>
          <w:rFonts w:cs="Calibri"/>
          <w:sz w:val="12"/>
          <w:szCs w:val="22"/>
          <w:highlight w:val="yellow"/>
        </w:rPr>
        <w:t xml:space="preserve"> </w:t>
      </w:r>
      <w:r w:rsidRPr="00AE3B35">
        <w:rPr>
          <w:rFonts w:cs="Calibri"/>
          <w:szCs w:val="22"/>
          <w:highlight w:val="yellow"/>
          <w:u w:val="single"/>
        </w:rPr>
        <w:t>demonstrations</w:t>
      </w:r>
      <w:r w:rsidRPr="00AE3B35">
        <w:rPr>
          <w:rFonts w:cs="Calibri"/>
          <w:sz w:val="12"/>
          <w:szCs w:val="22"/>
        </w:rPr>
        <w:t xml:space="preserve"> that have dominated recent headlines stem from violent interactions between law enforcement officers and peaceful protesters. They’ve also </w:t>
      </w:r>
      <w:r w:rsidRPr="00AE3B35">
        <w:rPr>
          <w:rFonts w:cs="Calibri"/>
          <w:szCs w:val="22"/>
          <w:highlight w:val="yellow"/>
          <w:u w:val="single"/>
        </w:rPr>
        <w:t>escalated calls for police reform</w:t>
      </w:r>
      <w:r w:rsidRPr="00AE3B35">
        <w:rPr>
          <w:rFonts w:cs="Calibri"/>
          <w:sz w:val="12"/>
          <w:szCs w:val="22"/>
          <w:highlight w:val="yellow"/>
        </w:rPr>
        <w:t>.</w:t>
      </w:r>
      <w:r w:rsidRPr="00AE3B35">
        <w:rPr>
          <w:rFonts w:cs="Calibri"/>
          <w:sz w:val="12"/>
          <w:szCs w:val="22"/>
        </w:rPr>
        <w:t xml:space="preserve"> But </w:t>
      </w:r>
      <w:r w:rsidRPr="00AE3B35">
        <w:rPr>
          <w:rFonts w:cs="Calibri"/>
          <w:szCs w:val="22"/>
          <w:highlight w:val="yellow"/>
          <w:u w:val="single"/>
        </w:rPr>
        <w:t>police unions tend to be resistant to such efforts</w:t>
      </w:r>
      <w:r w:rsidRPr="00AE3B35">
        <w:rPr>
          <w:rFonts w:cs="Calibri"/>
          <w:sz w:val="12"/>
          <w:szCs w:val="22"/>
        </w:rPr>
        <w:t xml:space="preserve">, as their mandate is </w:t>
      </w:r>
      <w:r w:rsidRPr="00AE3B35">
        <w:rPr>
          <w:rFonts w:cs="Calibri"/>
          <w:szCs w:val="22"/>
          <w:u w:val="single"/>
        </w:rPr>
        <w:t xml:space="preserve">to protect the interests of their members </w:t>
      </w:r>
      <w:r w:rsidRPr="00AE3B35">
        <w:rPr>
          <w:rFonts w:cs="Calibri"/>
          <w:sz w:val="12"/>
          <w:szCs w:val="22"/>
        </w:rPr>
        <w:t xml:space="preserve">— even in cases when those </w:t>
      </w:r>
      <w:r w:rsidRPr="00AE3B35">
        <w:rPr>
          <w:rFonts w:cs="Calibri"/>
          <w:sz w:val="12"/>
          <w:szCs w:val="22"/>
        </w:rPr>
        <w:lastRenderedPageBreak/>
        <w:t>interests may be counter to democratic norms and values. Though an understudied topic of criminology, what research that does exist is unequivocal: “</w:t>
      </w:r>
      <w:r w:rsidRPr="00AE3B35">
        <w:rPr>
          <w:rFonts w:cs="Calibri"/>
          <w:szCs w:val="22"/>
          <w:u w:val="single"/>
        </w:rPr>
        <w:t xml:space="preserve">Virtually </w:t>
      </w:r>
      <w:r w:rsidRPr="00AE3B35">
        <w:rPr>
          <w:rFonts w:cs="Calibri"/>
          <w:b/>
          <w:bCs/>
          <w:szCs w:val="22"/>
          <w:u w:val="single"/>
        </w:rPr>
        <w:t xml:space="preserve">all </w:t>
      </w:r>
      <w:r w:rsidRPr="00AE3B35">
        <w:rPr>
          <w:rFonts w:cs="Calibri"/>
          <w:szCs w:val="22"/>
          <w:u w:val="single"/>
        </w:rPr>
        <w:t xml:space="preserve">of the </w:t>
      </w:r>
      <w:r w:rsidRPr="00AE3B35">
        <w:rPr>
          <w:rFonts w:cs="Calibri"/>
          <w:b/>
          <w:bCs/>
          <w:szCs w:val="22"/>
          <w:u w:val="single"/>
        </w:rPr>
        <w:t>published items</w:t>
      </w:r>
      <w:r w:rsidRPr="00AE3B35">
        <w:rPr>
          <w:rFonts w:cs="Calibri"/>
          <w:szCs w:val="22"/>
          <w:u w:val="single"/>
        </w:rPr>
        <w:t xml:space="preserve"> that express an opinion </w:t>
      </w:r>
      <w:r w:rsidRPr="00AE3B35">
        <w:rPr>
          <w:rFonts w:cs="Calibri"/>
          <w:b/>
          <w:bCs/>
          <w:szCs w:val="22"/>
          <w:u w:val="single"/>
        </w:rPr>
        <w:t>on the impact of police unions regard them as having a negative effect</w:t>
      </w:r>
      <w:r w:rsidRPr="00AE3B35">
        <w:rPr>
          <w:rFonts w:cs="Calibri"/>
          <w:szCs w:val="22"/>
          <w:u w:val="single"/>
        </w:rPr>
        <w:t xml:space="preserve">, particularly </w:t>
      </w:r>
      <w:r w:rsidRPr="00AE3B35">
        <w:rPr>
          <w:rFonts w:cs="Calibri"/>
          <w:b/>
          <w:bCs/>
          <w:szCs w:val="22"/>
          <w:u w:val="single"/>
        </w:rPr>
        <w:t>on innovation, accountability, and police — community relations</w:t>
      </w:r>
      <w:r w:rsidRPr="00AE3B35">
        <w:rPr>
          <w:rFonts w:cs="Calibr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AE3B35">
        <w:rPr>
          <w:rFonts w:cs="Calibri"/>
          <w:szCs w:val="22"/>
          <w:highlight w:val="yellow"/>
          <w:u w:val="single"/>
        </w:rPr>
        <w:t>Unionization emboldens violent officers</w:t>
      </w:r>
      <w:r w:rsidRPr="00AE3B35">
        <w:rPr>
          <w:rFonts w:cs="Calibri"/>
          <w:szCs w:val="22"/>
          <w:u w:val="single"/>
        </w:rPr>
        <w:t xml:space="preserve"> A recent</w:t>
      </w:r>
      <w:r w:rsidRPr="00AE3B35">
        <w:rPr>
          <w:rFonts w:cs="Calibri"/>
          <w:sz w:val="12"/>
          <w:szCs w:val="22"/>
        </w:rPr>
        <w:t xml:space="preserve"> University of Chicago working </w:t>
      </w:r>
      <w:r w:rsidRPr="00AE3B35">
        <w:rPr>
          <w:rFonts w:cs="Calibri"/>
          <w:szCs w:val="22"/>
          <w:u w:val="single"/>
        </w:rPr>
        <w:t xml:space="preserve">paper found </w:t>
      </w:r>
      <w:r w:rsidRPr="00AE3B35">
        <w:rPr>
          <w:rFonts w:cs="Calibri"/>
          <w:szCs w:val="22"/>
          <w:highlight w:val="yellow"/>
          <w:u w:val="single"/>
        </w:rPr>
        <w:t>violent misconduct</w:t>
      </w:r>
      <w:r w:rsidRPr="00AE3B35">
        <w:rPr>
          <w:rFonts w:cs="Calibri"/>
          <w:szCs w:val="22"/>
          <w:u w:val="single"/>
        </w:rPr>
        <w:t xml:space="preserve"> among sheriff’s officers </w:t>
      </w:r>
      <w:r w:rsidRPr="00AE3B35">
        <w:rPr>
          <w:rFonts w:cs="Calibri"/>
          <w:szCs w:val="22"/>
          <w:highlight w:val="yellow"/>
          <w:u w:val="single"/>
        </w:rPr>
        <w:t xml:space="preserve">increased </w:t>
      </w:r>
      <w:r w:rsidRPr="00AE3B35">
        <w:rPr>
          <w:rFonts w:cs="Calibri"/>
          <w:szCs w:val="22"/>
          <w:u w:val="single"/>
        </w:rPr>
        <w:t xml:space="preserve">about </w:t>
      </w:r>
      <w:r w:rsidRPr="00AE3B35">
        <w:rPr>
          <w:rFonts w:cs="Calibri"/>
          <w:szCs w:val="22"/>
          <w:highlight w:val="yellow"/>
          <w:u w:val="single"/>
        </w:rPr>
        <w:t>40 percent after</w:t>
      </w:r>
      <w:r w:rsidRPr="00AE3B35">
        <w:rPr>
          <w:rFonts w:cs="Calibri"/>
          <w:szCs w:val="22"/>
          <w:u w:val="single"/>
        </w:rPr>
        <w:t xml:space="preserve"> a state supreme court ruling </w:t>
      </w:r>
      <w:r w:rsidRPr="00AE3B35">
        <w:rPr>
          <w:rFonts w:cs="Calibri"/>
          <w:szCs w:val="22"/>
          <w:highlight w:val="yellow"/>
          <w:u w:val="single"/>
        </w:rPr>
        <w:t>allowing</w:t>
      </w:r>
      <w:r w:rsidRPr="00AE3B35">
        <w:rPr>
          <w:rFonts w:cs="Calibri"/>
          <w:szCs w:val="22"/>
          <w:u w:val="single"/>
        </w:rPr>
        <w:t xml:space="preserve"> the </w:t>
      </w:r>
      <w:r w:rsidRPr="00AE3B35">
        <w:rPr>
          <w:rFonts w:cs="Calibri"/>
          <w:szCs w:val="22"/>
          <w:highlight w:val="yellow"/>
          <w:u w:val="single"/>
        </w:rPr>
        <w:t>officers to unionize</w:t>
      </w:r>
      <w:r w:rsidRPr="00AE3B35">
        <w:rPr>
          <w:rFonts w:cs="Calibr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AE3B35">
        <w:rPr>
          <w:rFonts w:cs="Calibri"/>
          <w:szCs w:val="22"/>
          <w:highlight w:val="yellow"/>
          <w:u w:val="single"/>
        </w:rPr>
        <w:t>union-</w:t>
      </w:r>
      <w:r w:rsidRPr="00AE3B35">
        <w:rPr>
          <w:rFonts w:cs="Calibri"/>
          <w:szCs w:val="22"/>
          <w:u w:val="single"/>
        </w:rPr>
        <w:t xml:space="preserve">negotiated </w:t>
      </w:r>
      <w:r w:rsidRPr="00AE3B35">
        <w:rPr>
          <w:rFonts w:cs="Calibri"/>
          <w:szCs w:val="22"/>
          <w:highlight w:val="yellow"/>
          <w:u w:val="single"/>
        </w:rPr>
        <w:t>contract</w:t>
      </w:r>
      <w:r w:rsidRPr="00AE3B35">
        <w:rPr>
          <w:rFonts w:cs="Calibri"/>
          <w:szCs w:val="22"/>
          <w:u w:val="single"/>
        </w:rPr>
        <w:t xml:space="preserve"> provision</w:t>
      </w:r>
      <w:r w:rsidRPr="00AE3B35">
        <w:rPr>
          <w:rFonts w:cs="Calibri"/>
          <w:szCs w:val="22"/>
          <w:highlight w:val="yellow"/>
          <w:u w:val="single"/>
        </w:rPr>
        <w:t>s</w:t>
      </w:r>
      <w:r w:rsidRPr="00AE3B35">
        <w:rPr>
          <w:rFonts w:cs="Calibri"/>
          <w:sz w:val="12"/>
          <w:szCs w:val="22"/>
        </w:rPr>
        <w:t xml:space="preserve"> — including time limits on misconduct investigations, expungement of misconduct records, and mechanisms allowing officers to challenge disciplinary findings — </w:t>
      </w:r>
      <w:r w:rsidRPr="00AE3B35">
        <w:rPr>
          <w:rFonts w:cs="Calibri"/>
          <w:szCs w:val="22"/>
          <w:highlight w:val="yellow"/>
          <w:u w:val="single"/>
        </w:rPr>
        <w:t>make it</w:t>
      </w:r>
      <w:r w:rsidRPr="00AE3B35">
        <w:rPr>
          <w:rFonts w:cs="Calibri"/>
          <w:szCs w:val="22"/>
          <w:u w:val="single"/>
        </w:rPr>
        <w:t xml:space="preserve"> more </w:t>
      </w:r>
      <w:r w:rsidRPr="00AE3B35">
        <w:rPr>
          <w:rFonts w:cs="Calibri"/>
          <w:szCs w:val="22"/>
          <w:highlight w:val="yellow"/>
          <w:u w:val="single"/>
        </w:rPr>
        <w:t>difficult to</w:t>
      </w:r>
      <w:r w:rsidRPr="00AE3B35">
        <w:rPr>
          <w:rFonts w:cs="Calibri"/>
          <w:szCs w:val="22"/>
          <w:u w:val="single"/>
        </w:rPr>
        <w:t xml:space="preserve"> detect and </w:t>
      </w:r>
      <w:r w:rsidRPr="00AE3B35">
        <w:rPr>
          <w:rFonts w:cs="Calibri"/>
          <w:szCs w:val="22"/>
          <w:highlight w:val="yellow"/>
          <w:u w:val="single"/>
        </w:rPr>
        <w:t>punish officers</w:t>
      </w:r>
      <w:r w:rsidRPr="00AE3B35">
        <w:rPr>
          <w:rFonts w:cs="Calibri"/>
          <w:sz w:val="12"/>
          <w:szCs w:val="22"/>
        </w:rPr>
        <w:t xml:space="preserve"> who abuse their position, the researchers say. Additionally, the authors write, </w:t>
      </w:r>
      <w:r w:rsidRPr="00AE3B35">
        <w:rPr>
          <w:rFonts w:cs="Calibri"/>
          <w:szCs w:val="22"/>
          <w:highlight w:val="yellow"/>
          <w:u w:val="single"/>
        </w:rPr>
        <w:t>unionization “may</w:t>
      </w:r>
      <w:r w:rsidRPr="00AE3B35">
        <w:rPr>
          <w:rFonts w:cs="Calibri"/>
          <w:szCs w:val="22"/>
          <w:u w:val="single"/>
        </w:rPr>
        <w:t xml:space="preserve"> increase solidarity among officers and thereby </w:t>
      </w:r>
      <w:r w:rsidRPr="00AE3B35">
        <w:rPr>
          <w:rFonts w:cs="Calibri"/>
          <w:szCs w:val="22"/>
          <w:highlight w:val="yellow"/>
          <w:u w:val="single"/>
        </w:rPr>
        <w:t>strengthen a code of silence that impedes the detection of misconduct</w:t>
      </w:r>
      <w:r w:rsidRPr="00AE3B35">
        <w:rPr>
          <w:rFonts w:cs="Calibri"/>
          <w:szCs w:val="22"/>
          <w:u w:val="single"/>
        </w:rPr>
        <w:t>.”</w:t>
      </w:r>
      <w:r w:rsidRPr="00AE3B35">
        <w:rPr>
          <w:rFonts w:cs="Calibri"/>
          <w:sz w:val="12"/>
          <w:szCs w:val="22"/>
        </w:rPr>
        <w:t xml:space="preserve"> Use-of-force complaints more likely among unionized officers A 2006 report from the federal Bureau of Justice Statistics found </w:t>
      </w:r>
      <w:r w:rsidRPr="00AE3B35">
        <w:rPr>
          <w:rFonts w:cs="Calibri"/>
          <w:szCs w:val="22"/>
          <w:highlight w:val="yellow"/>
          <w:u w:val="single"/>
        </w:rPr>
        <w:t>unionized police</w:t>
      </w:r>
      <w:r w:rsidRPr="00AE3B35">
        <w:rPr>
          <w:rFonts w:cs="Calibri"/>
          <w:szCs w:val="22"/>
          <w:u w:val="single"/>
        </w:rPr>
        <w:t xml:space="preserve"> agencies </w:t>
      </w:r>
      <w:r w:rsidRPr="00AE3B35">
        <w:rPr>
          <w:rFonts w:cs="Calibri"/>
          <w:szCs w:val="22"/>
          <w:highlight w:val="yellow"/>
          <w:u w:val="single"/>
        </w:rPr>
        <w:t>garnered 9.9 use-of-force complaints for every 100 officers</w:t>
      </w:r>
      <w:r w:rsidRPr="00AE3B35">
        <w:rPr>
          <w:rFonts w:cs="Calibri"/>
          <w:szCs w:val="22"/>
          <w:u w:val="single"/>
        </w:rPr>
        <w:t xml:space="preserve">, compared with </w:t>
      </w:r>
      <w:r w:rsidRPr="00AE3B35">
        <w:rPr>
          <w:rFonts w:cs="Calibri"/>
          <w:szCs w:val="22"/>
          <w:highlight w:val="yellow"/>
          <w:u w:val="single"/>
        </w:rPr>
        <w:t>7.3 for non-unionized agencies</w:t>
      </w:r>
      <w:r w:rsidRPr="00AE3B35">
        <w:rPr>
          <w:rFonts w:cs="Calibr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AE3B35">
        <w:rPr>
          <w:rFonts w:cs="Calibri"/>
          <w:szCs w:val="22"/>
          <w:u w:val="single"/>
        </w:rPr>
        <w:t>unionized police forces are more likely to be the subjects of an excessive-force complaint, but more likely to beat the allegations in disciplinary hearings</w:t>
      </w:r>
      <w:r w:rsidRPr="00AE3B35">
        <w:rPr>
          <w:rFonts w:cs="Calibr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AE3B35">
        <w:rPr>
          <w:rFonts w:cs="Calibri"/>
          <w:szCs w:val="22"/>
          <w:highlight w:val="yellow"/>
          <w:u w:val="single"/>
        </w:rPr>
        <w:t>a</w:t>
      </w:r>
      <w:r w:rsidRPr="00AE3B35">
        <w:rPr>
          <w:rFonts w:cs="Calibri"/>
          <w:szCs w:val="22"/>
          <w:u w:val="single"/>
        </w:rPr>
        <w:t xml:space="preserve"> </w:t>
      </w:r>
      <w:r w:rsidRPr="00AE3B35">
        <w:rPr>
          <w:rFonts w:cs="Calibri"/>
          <w:sz w:val="12"/>
          <w:szCs w:val="22"/>
        </w:rPr>
        <w:t xml:space="preserve">stunningly </w:t>
      </w:r>
      <w:r w:rsidRPr="00AE3B35">
        <w:rPr>
          <w:rFonts w:cs="Calibri"/>
          <w:szCs w:val="22"/>
          <w:highlight w:val="yellow"/>
          <w:u w:val="single"/>
        </w:rPr>
        <w:t>high percentage of officers fired for misconduct are</w:t>
      </w:r>
      <w:r w:rsidRPr="00AE3B35">
        <w:rPr>
          <w:rFonts w:cs="Calibri"/>
          <w:sz w:val="12"/>
          <w:szCs w:val="22"/>
        </w:rPr>
        <w:t xml:space="preserve"> eventually </w:t>
      </w:r>
      <w:r w:rsidRPr="00AE3B35">
        <w:rPr>
          <w:rFonts w:cs="Calibri"/>
          <w:szCs w:val="22"/>
          <w:highlight w:val="yellow"/>
          <w:u w:val="single"/>
        </w:rPr>
        <w:t>rehired after</w:t>
      </w:r>
      <w:r w:rsidRPr="00AE3B35">
        <w:rPr>
          <w:rFonts w:cs="Calibri"/>
          <w:szCs w:val="22"/>
          <w:u w:val="single"/>
        </w:rPr>
        <w:t xml:space="preserve"> </w:t>
      </w:r>
      <w:r w:rsidRPr="00AE3B35">
        <w:rPr>
          <w:rFonts w:cs="Calibri"/>
          <w:sz w:val="12"/>
          <w:szCs w:val="22"/>
        </w:rPr>
        <w:t xml:space="preserve">a lengthy </w:t>
      </w:r>
      <w:r w:rsidRPr="00AE3B35">
        <w:rPr>
          <w:rFonts w:cs="Calibri"/>
          <w:szCs w:val="22"/>
          <w:highlight w:val="yellow"/>
          <w:u w:val="single"/>
        </w:rPr>
        <w:t>appeals</w:t>
      </w:r>
      <w:r w:rsidRPr="00AE3B35">
        <w:rPr>
          <w:rFonts w:cs="Calibri"/>
          <w:sz w:val="12"/>
          <w:szCs w:val="22"/>
        </w:rPr>
        <w:t xml:space="preserve"> process. </w:t>
      </w:r>
      <w:r w:rsidRPr="00AE3B35">
        <w:rPr>
          <w:rFonts w:cs="Calibri"/>
          <w:szCs w:val="22"/>
          <w:u w:val="single"/>
        </w:rPr>
        <w:t>In Washington, D.C.</w:t>
      </w:r>
      <w:r w:rsidRPr="00AE3B35">
        <w:rPr>
          <w:rFonts w:cs="Calibri"/>
          <w:sz w:val="12"/>
          <w:szCs w:val="22"/>
        </w:rPr>
        <w:t xml:space="preserve">, for instance, </w:t>
      </w:r>
      <w:r w:rsidRPr="00AE3B35">
        <w:rPr>
          <w:rFonts w:cs="Calibri"/>
          <w:szCs w:val="22"/>
          <w:u w:val="single"/>
        </w:rPr>
        <w:t>45 percent</w:t>
      </w:r>
      <w:r w:rsidRPr="00AE3B35">
        <w:rPr>
          <w:rFonts w:cs="Calibr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AE3B35">
        <w:rPr>
          <w:rFonts w:cs="Calibri"/>
          <w:szCs w:val="22"/>
          <w:highlight w:val="yellow"/>
          <w:u w:val="single"/>
        </w:rPr>
        <w:t>union contracts</w:t>
      </w:r>
      <w:r w:rsidRPr="00AE3B35">
        <w:rPr>
          <w:rFonts w:cs="Calibri"/>
          <w:sz w:val="12"/>
          <w:szCs w:val="22"/>
        </w:rPr>
        <w:t xml:space="preserve"> and found a number of </w:t>
      </w:r>
      <w:r w:rsidRPr="00AE3B35">
        <w:rPr>
          <w:rFonts w:cs="Calibri"/>
          <w:szCs w:val="22"/>
          <w:u w:val="single"/>
        </w:rPr>
        <w:t>provisions</w:t>
      </w:r>
      <w:r w:rsidRPr="00AE3B35">
        <w:rPr>
          <w:rFonts w:cs="Calibri"/>
          <w:sz w:val="12"/>
          <w:szCs w:val="22"/>
        </w:rPr>
        <w:t xml:space="preserve"> that </w:t>
      </w:r>
      <w:r w:rsidRPr="00AE3B35">
        <w:rPr>
          <w:rFonts w:cs="Calibri"/>
          <w:szCs w:val="22"/>
          <w:u w:val="single"/>
        </w:rPr>
        <w:t xml:space="preserve">played a role in </w:t>
      </w:r>
      <w:r w:rsidRPr="00AE3B35">
        <w:rPr>
          <w:rFonts w:cs="Calibri"/>
          <w:szCs w:val="22"/>
          <w:highlight w:val="yellow"/>
          <w:u w:val="single"/>
        </w:rPr>
        <w:t>shield</w:t>
      </w:r>
      <w:r w:rsidRPr="00AE3B35">
        <w:rPr>
          <w:rFonts w:cs="Calibri"/>
          <w:szCs w:val="22"/>
          <w:u w:val="single"/>
        </w:rPr>
        <w:t xml:space="preserve">ing </w:t>
      </w:r>
      <w:r w:rsidRPr="00AE3B35">
        <w:rPr>
          <w:rFonts w:cs="Calibri"/>
          <w:szCs w:val="22"/>
          <w:highlight w:val="yellow"/>
          <w:u w:val="single"/>
        </w:rPr>
        <w:t>police from the consequences of misconduct</w:t>
      </w:r>
      <w:r w:rsidRPr="00AE3B35">
        <w:rPr>
          <w:rFonts w:cs="Calibri"/>
          <w:sz w:val="12"/>
          <w:szCs w:val="22"/>
        </w:rPr>
        <w:t>, including provisions that “</w:t>
      </w:r>
      <w:r w:rsidRPr="00AE3B35">
        <w:rPr>
          <w:rFonts w:cs="Calibri"/>
          <w:szCs w:val="22"/>
          <w:u w:val="single"/>
        </w:rPr>
        <w:t xml:space="preserve">limit </w:t>
      </w:r>
      <w:r w:rsidRPr="00AE3B35">
        <w:rPr>
          <w:rFonts w:cs="Calibri"/>
          <w:sz w:val="12"/>
          <w:szCs w:val="22"/>
        </w:rPr>
        <w:t xml:space="preserve">officer </w:t>
      </w:r>
      <w:r w:rsidRPr="00AE3B35">
        <w:rPr>
          <w:rFonts w:cs="Calibri"/>
          <w:szCs w:val="22"/>
          <w:u w:val="single"/>
        </w:rPr>
        <w:t>interrogations</w:t>
      </w:r>
      <w:r w:rsidRPr="00AE3B35">
        <w:rPr>
          <w:rFonts w:cs="Calibri"/>
          <w:sz w:val="12"/>
          <w:szCs w:val="22"/>
        </w:rPr>
        <w:t xml:space="preserve"> after alleged misconduct, </w:t>
      </w:r>
      <w:r w:rsidRPr="00AE3B35">
        <w:rPr>
          <w:rFonts w:cs="Calibri"/>
          <w:szCs w:val="22"/>
          <w:u w:val="single"/>
        </w:rPr>
        <w:t>mandate the destruction of disciplinary records</w:t>
      </w:r>
      <w:r w:rsidRPr="00AE3B35">
        <w:rPr>
          <w:rFonts w:cs="Calibri"/>
          <w:sz w:val="12"/>
          <w:szCs w:val="22"/>
        </w:rPr>
        <w:t xml:space="preserve">, </w:t>
      </w:r>
      <w:r w:rsidRPr="00AE3B35">
        <w:rPr>
          <w:rFonts w:cs="Calibri"/>
          <w:szCs w:val="22"/>
          <w:u w:val="single"/>
        </w:rPr>
        <w:t>ban</w:t>
      </w:r>
      <w:r w:rsidRPr="00AE3B35">
        <w:rPr>
          <w:rFonts w:cs="Calibri"/>
          <w:sz w:val="12"/>
          <w:szCs w:val="22"/>
        </w:rPr>
        <w:t xml:space="preserve"> civilian </w:t>
      </w:r>
      <w:r w:rsidRPr="00AE3B35">
        <w:rPr>
          <w:rFonts w:cs="Calibri"/>
          <w:szCs w:val="22"/>
          <w:u w:val="single"/>
        </w:rPr>
        <w:t>oversight, prevent anonymous civilian complaints, indemnify officers in the event of civil suits, and limit the length of internal investigations.</w:t>
      </w:r>
      <w:r w:rsidRPr="00AE3B35">
        <w:rPr>
          <w:rFonts w:cs="Calibr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AE3B35">
        <w:rPr>
          <w:rFonts w:cs="Calibri"/>
          <w:szCs w:val="22"/>
          <w:u w:val="single"/>
        </w:rPr>
        <w:t>unions</w:t>
      </w:r>
      <w:r w:rsidRPr="00AE3B35">
        <w:rPr>
          <w:rFonts w:cs="Calibri"/>
          <w:sz w:val="12"/>
          <w:szCs w:val="22"/>
        </w:rPr>
        <w:t xml:space="preserve"> often strategically frame any </w:t>
      </w:r>
      <w:r w:rsidRPr="00AE3B35">
        <w:rPr>
          <w:rFonts w:cs="Calibri"/>
          <w:szCs w:val="22"/>
          <w:u w:val="single"/>
        </w:rPr>
        <w:t>opposition to their agenda of secrecy as endangering public safety and harming the public interest</w:t>
      </w:r>
      <w:r w:rsidRPr="00AE3B35">
        <w:rPr>
          <w:rFonts w:cs="Calibri"/>
          <w:sz w:val="12"/>
          <w:szCs w:val="22"/>
        </w:rPr>
        <w:t xml:space="preserve">,” Bies writes. “However, police unions often conflate ‘the public interest’ with the private interests of police officers.” </w:t>
      </w:r>
      <w:r w:rsidRPr="00AE3B35">
        <w:rPr>
          <w:rFonts w:cs="Calibri"/>
          <w:szCs w:val="22"/>
          <w:highlight w:val="yellow"/>
          <w:u w:val="single"/>
        </w:rPr>
        <w:t>Unionized police may be more likely to kill civilians</w:t>
      </w:r>
      <w:r w:rsidRPr="00AE3B35">
        <w:rPr>
          <w:rFonts w:cs="Calibri"/>
          <w:szCs w:val="22"/>
          <w:u w:val="single"/>
        </w:rPr>
        <w:t xml:space="preserve">, particularly nonwhite ones </w:t>
      </w:r>
      <w:r w:rsidRPr="00AE3B35">
        <w:rPr>
          <w:rFonts w:cs="Calibri"/>
          <w:sz w:val="12"/>
          <w:szCs w:val="22"/>
        </w:rPr>
        <w:t xml:space="preserve">Economist Rob Gillezeau recently previewed his research examining the relationship between unionization and police killings of U.S. citizens. While provisional, his initial results suggest the </w:t>
      </w:r>
      <w:r w:rsidRPr="00AE3B35">
        <w:rPr>
          <w:rFonts w:cs="Calibri"/>
          <w:szCs w:val="22"/>
          <w:highlight w:val="yellow"/>
          <w:u w:val="single"/>
        </w:rPr>
        <w:t>police unionizatio</w:t>
      </w:r>
      <w:r w:rsidRPr="00AE3B35">
        <w:rPr>
          <w:rFonts w:cs="Calibri"/>
          <w:szCs w:val="22"/>
          <w:u w:val="single"/>
        </w:rPr>
        <w:t xml:space="preserve">n happening in the 1950s through the 1980s </w:t>
      </w:r>
      <w:r w:rsidRPr="00AE3B35">
        <w:rPr>
          <w:rFonts w:cs="Calibri"/>
          <w:szCs w:val="22"/>
          <w:highlight w:val="yellow"/>
          <w:u w:val="single"/>
        </w:rPr>
        <w:t>led to “about 60 to 70″ additional civilians killed by police each year</w:t>
      </w:r>
      <w:r w:rsidRPr="00AE3B35">
        <w:rPr>
          <w:rFonts w:cs="Calibr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0A98F45E" w14:textId="77777777" w:rsidR="002D27A5" w:rsidRPr="00AE3B35" w:rsidRDefault="002D27A5" w:rsidP="002D27A5">
      <w:pPr>
        <w:pStyle w:val="Heading4"/>
        <w:rPr>
          <w:rFonts w:cs="Calibri"/>
        </w:rPr>
      </w:pPr>
      <w:r w:rsidRPr="00AE3B35">
        <w:rPr>
          <w:rFonts w:cs="Calibri"/>
        </w:rPr>
        <w:t>Turns Union: Police unions are anti-labor- means the aff can never solve without getting rid of them AND turns case. Modak 20.</w:t>
      </w:r>
    </w:p>
    <w:p w14:paraId="28E37D10" w14:textId="77777777" w:rsidR="002D27A5" w:rsidRPr="00AE3B35" w:rsidRDefault="002D27A5" w:rsidP="002D27A5">
      <w:pPr>
        <w:rPr>
          <w:rFonts w:cs="Calibri"/>
        </w:rPr>
      </w:pPr>
      <w:r w:rsidRPr="00AE3B35">
        <w:rPr>
          <w:rFonts w:cs="Calibri"/>
        </w:rPr>
        <w:t>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3A418A28" w14:textId="77777777" w:rsidR="002D27A5" w:rsidRPr="00AE3B35" w:rsidRDefault="002D27A5" w:rsidP="002D27A5">
      <w:pPr>
        <w:rPr>
          <w:rFonts w:cs="Calibri"/>
          <w:sz w:val="10"/>
        </w:rPr>
      </w:pPr>
      <w:r w:rsidRPr="00AE3B35">
        <w:rPr>
          <w:rFonts w:cs="Calibri"/>
          <w:sz w:val="10"/>
        </w:rPr>
        <w:lastRenderedPageBreak/>
        <w:t xml:space="preserve">My own experiences with HUPD are reflective of a long history fraught with violence. </w:t>
      </w:r>
      <w:r w:rsidRPr="00AE3B35">
        <w:rPr>
          <w:rFonts w:cs="Calibri"/>
          <w:u w:val="single"/>
        </w:rPr>
        <w:t xml:space="preserve">For two centuries, </w:t>
      </w:r>
      <w:r w:rsidRPr="00AE3B35">
        <w:rPr>
          <w:rFonts w:cs="Calibri"/>
          <w:b/>
          <w:bCs/>
          <w:u w:val="single"/>
        </w:rPr>
        <w:t xml:space="preserve">the </w:t>
      </w:r>
      <w:r w:rsidRPr="00AE3B35">
        <w:rPr>
          <w:rFonts w:cs="Calibri"/>
          <w:b/>
          <w:bCs/>
          <w:highlight w:val="yellow"/>
          <w:u w:val="single"/>
        </w:rPr>
        <w:t xml:space="preserve">police </w:t>
      </w:r>
      <w:r w:rsidRPr="00AE3B35">
        <w:rPr>
          <w:rFonts w:cs="Calibri"/>
          <w:b/>
          <w:bCs/>
          <w:u w:val="single"/>
        </w:rPr>
        <w:t>have been used to</w:t>
      </w:r>
      <w:r w:rsidRPr="00AE3B35">
        <w:rPr>
          <w:rFonts w:cs="Calibri"/>
          <w:b/>
          <w:bCs/>
          <w:highlight w:val="yellow"/>
          <w:u w:val="single"/>
        </w:rPr>
        <w:t xml:space="preserve"> suppress labor action </w:t>
      </w:r>
      <w:r w:rsidRPr="00AE3B35">
        <w:rPr>
          <w:rFonts w:cs="Calibri"/>
        </w:rPr>
        <w:t>and promote corporate interests.</w:t>
      </w:r>
      <w:r w:rsidRPr="00AE3B35">
        <w:rPr>
          <w:rFonts w:cs="Calibri"/>
          <w:b/>
          <w:bCs/>
          <w:sz w:val="10"/>
        </w:rPr>
        <w:t xml:space="preserve"> </w:t>
      </w:r>
      <w:r w:rsidRPr="00AE3B35">
        <w:rPr>
          <w:rFonts w:cs="Calibri"/>
          <w:b/>
          <w:bCs/>
          <w:u w:val="single"/>
        </w:rPr>
        <w:t>The police</w:t>
      </w:r>
      <w:r w:rsidRPr="00AE3B35">
        <w:rPr>
          <w:rFonts w:cs="Calibri"/>
          <w:sz w:val="10"/>
        </w:rPr>
        <w:t xml:space="preserve">, the National Guard and the U.S. Army </w:t>
      </w:r>
      <w:r w:rsidRPr="00AE3B35">
        <w:rPr>
          <w:rFonts w:cs="Calibri"/>
          <w:b/>
          <w:bCs/>
          <w:u w:val="single"/>
        </w:rPr>
        <w:t>played an integral role in suppressing the Great Strike of 1877</w:t>
      </w:r>
      <w:r w:rsidRPr="00AE3B35">
        <w:rPr>
          <w:rFonts w:cs="Calibri"/>
          <w:sz w:val="12"/>
          <w:u w:val="single"/>
        </w:rPr>
        <w:t>,</w:t>
      </w:r>
      <w:r w:rsidRPr="00AE3B35">
        <w:rPr>
          <w:rFonts w:cs="Calibri"/>
          <w:sz w:val="10"/>
        </w:rPr>
        <w:t xml:space="preserve"> </w:t>
      </w:r>
      <w:r w:rsidRPr="00AE3B35">
        <w:rPr>
          <w:rFonts w:cs="Calibri"/>
          <w:u w:val="single"/>
        </w:rPr>
        <w:t xml:space="preserve">the Homestead Strike of 1892 </w:t>
      </w:r>
      <w:r w:rsidRPr="00AE3B35">
        <w:rPr>
          <w:rFonts w:cs="Calibri"/>
          <w:b/>
          <w:bCs/>
          <w:highlight w:val="yellow"/>
          <w:u w:val="single"/>
        </w:rPr>
        <w:t>and</w:t>
      </w:r>
      <w:r w:rsidRPr="00AE3B35">
        <w:rPr>
          <w:rFonts w:cs="Calibri"/>
          <w:u w:val="single"/>
        </w:rPr>
        <w:t xml:space="preserve"> </w:t>
      </w:r>
      <w:r w:rsidRPr="00AE3B35">
        <w:rPr>
          <w:rStyle w:val="Emphasis"/>
          <w:rFonts w:cs="Calibri"/>
        </w:rPr>
        <w:t>the</w:t>
      </w:r>
      <w:r w:rsidRPr="00AE3B35">
        <w:rPr>
          <w:rFonts w:cs="Calibri"/>
          <w:u w:val="single"/>
        </w:rPr>
        <w:t xml:space="preserve"> </w:t>
      </w:r>
      <w:r w:rsidRPr="00AE3B35">
        <w:rPr>
          <w:rFonts w:cs="Calibri"/>
          <w:b/>
          <w:bCs/>
          <w:u w:val="single"/>
        </w:rPr>
        <w:t>Lawrence Strike</w:t>
      </w:r>
      <w:r w:rsidRPr="00AE3B35">
        <w:rPr>
          <w:rFonts w:cs="Calibri"/>
          <w:u w:val="single"/>
        </w:rPr>
        <w:t xml:space="preserve"> of 1912</w:t>
      </w:r>
      <w:r w:rsidRPr="00AE3B35">
        <w:rPr>
          <w:rFonts w:cs="Calibri"/>
          <w:sz w:val="10"/>
        </w:rPr>
        <w:t xml:space="preserve">, to name a few examples. </w:t>
      </w:r>
      <w:r w:rsidRPr="00AE3B35">
        <w:rPr>
          <w:rFonts w:cs="Calibri"/>
          <w:b/>
          <w:bCs/>
          <w:szCs w:val="22"/>
          <w:u w:val="single"/>
        </w:rPr>
        <w:t xml:space="preserve">In </w:t>
      </w:r>
      <w:r w:rsidRPr="00AE3B35">
        <w:rPr>
          <w:rFonts w:cs="Calibri"/>
          <w:szCs w:val="22"/>
        </w:rPr>
        <w:t>each of</w:t>
      </w:r>
      <w:r w:rsidRPr="00AE3B35">
        <w:rPr>
          <w:rFonts w:cs="Calibri"/>
          <w:b/>
          <w:bCs/>
          <w:szCs w:val="22"/>
          <w:u w:val="single"/>
        </w:rPr>
        <w:t xml:space="preserve"> these incidents</w:t>
      </w:r>
      <w:r w:rsidRPr="00AE3B35">
        <w:rPr>
          <w:rFonts w:cs="Calibri"/>
          <w:b/>
          <w:bCs/>
          <w:szCs w:val="22"/>
          <w:highlight w:val="yellow"/>
          <w:u w:val="single"/>
        </w:rPr>
        <w:t xml:space="preserve">, </w:t>
      </w:r>
      <w:r w:rsidRPr="00AE3B35">
        <w:rPr>
          <w:rFonts w:cs="Calibri"/>
          <w:szCs w:val="22"/>
        </w:rPr>
        <w:t>the</w:t>
      </w:r>
      <w:r w:rsidRPr="00AE3B35">
        <w:rPr>
          <w:rFonts w:cs="Calibri"/>
          <w:b/>
          <w:bCs/>
          <w:szCs w:val="22"/>
          <w:u w:val="single"/>
        </w:rPr>
        <w:t xml:space="preserve"> police </w:t>
      </w:r>
      <w:r w:rsidRPr="00AE3B35">
        <w:rPr>
          <w:rFonts w:cs="Calibri"/>
          <w:b/>
          <w:bCs/>
          <w:szCs w:val="22"/>
          <w:highlight w:val="yellow"/>
          <w:u w:val="single"/>
        </w:rPr>
        <w:t>resort</w:t>
      </w:r>
      <w:r w:rsidRPr="00AE3B35">
        <w:rPr>
          <w:rFonts w:cs="Calibri"/>
          <w:b/>
          <w:bCs/>
          <w:szCs w:val="22"/>
          <w:u w:val="single"/>
        </w:rPr>
        <w:t>ed</w:t>
      </w:r>
      <w:r w:rsidRPr="00AE3B35">
        <w:rPr>
          <w:rFonts w:cs="Calibri"/>
          <w:b/>
          <w:bCs/>
          <w:szCs w:val="22"/>
          <w:highlight w:val="yellow"/>
          <w:u w:val="single"/>
        </w:rPr>
        <w:t xml:space="preserve"> to extreme violence</w:t>
      </w:r>
      <w:r w:rsidRPr="00AE3B35">
        <w:rPr>
          <w:rFonts w:cs="Calibri"/>
          <w:szCs w:val="22"/>
          <w:highlight w:val="yellow"/>
          <w:u w:val="single"/>
        </w:rPr>
        <w:t>,</w:t>
      </w:r>
      <w:r w:rsidRPr="00AE3B35">
        <w:rPr>
          <w:rFonts w:cs="Calibri"/>
          <w:sz w:val="10"/>
        </w:rPr>
        <w:t xml:space="preserve"> acquiring new legal powers and protections as they terrorized working class communities. </w:t>
      </w:r>
      <w:r w:rsidRPr="00AE3B35">
        <w:rPr>
          <w:rFonts w:cs="Calibri"/>
          <w:u w:val="single"/>
        </w:rPr>
        <w:t xml:space="preserve">By the middle of the 20th century, </w:t>
      </w:r>
      <w:r w:rsidRPr="00AE3B35">
        <w:rPr>
          <w:rFonts w:cs="Calibri"/>
          <w:b/>
          <w:bCs/>
          <w:highlight w:val="yellow"/>
          <w:u w:val="single"/>
        </w:rPr>
        <w:t>the police had become</w:t>
      </w:r>
      <w:r w:rsidRPr="00AE3B35">
        <w:rPr>
          <w:rFonts w:cs="Calibri"/>
          <w:highlight w:val="yellow"/>
          <w:u w:val="single"/>
        </w:rPr>
        <w:t xml:space="preserve"> </w:t>
      </w:r>
      <w:r w:rsidRPr="00AE3B35">
        <w:rPr>
          <w:rFonts w:cs="Calibri"/>
          <w:b/>
          <w:bCs/>
          <w:highlight w:val="yellow"/>
          <w:u w:val="single"/>
        </w:rPr>
        <w:t>a</w:t>
      </w:r>
      <w:r w:rsidRPr="00AE3B35">
        <w:rPr>
          <w:rFonts w:cs="Calibri"/>
        </w:rPr>
        <w:t>n</w:t>
      </w:r>
      <w:r w:rsidRPr="00AE3B35">
        <w:rPr>
          <w:rFonts w:cs="Calibri"/>
          <w:sz w:val="10"/>
          <w:highlight w:val="yellow"/>
        </w:rPr>
        <w:t xml:space="preserve"> </w:t>
      </w:r>
      <w:r w:rsidRPr="00AE3B35">
        <w:rPr>
          <w:rFonts w:cs="Calibri"/>
          <w:sz w:val="10"/>
        </w:rPr>
        <w:t>autocratic</w:t>
      </w:r>
      <w:r w:rsidRPr="00AE3B35">
        <w:rPr>
          <w:rFonts w:cs="Calibri"/>
          <w:sz w:val="10"/>
          <w:highlight w:val="yellow"/>
        </w:rPr>
        <w:t xml:space="preserve">, </w:t>
      </w:r>
      <w:r w:rsidRPr="00AE3B35">
        <w:rPr>
          <w:rFonts w:cs="Calibri"/>
          <w:b/>
          <w:bCs/>
          <w:highlight w:val="yellow"/>
          <w:u w:val="single"/>
        </w:rPr>
        <w:t xml:space="preserve">militarized force whose </w:t>
      </w:r>
      <w:r w:rsidRPr="00AE3B35">
        <w:rPr>
          <w:rFonts w:cs="Calibri"/>
        </w:rPr>
        <w:t>primary</w:t>
      </w:r>
      <w:r w:rsidRPr="00AE3B35">
        <w:rPr>
          <w:rFonts w:cs="Calibri"/>
          <w:b/>
          <w:bCs/>
          <w:u w:val="single"/>
        </w:rPr>
        <w:t xml:space="preserve"> </w:t>
      </w:r>
      <w:r w:rsidRPr="00AE3B35">
        <w:rPr>
          <w:rFonts w:cs="Calibri"/>
          <w:b/>
          <w:bCs/>
          <w:highlight w:val="yellow"/>
          <w:u w:val="single"/>
        </w:rPr>
        <w:t>role was to challenge organized labor through union-busting and strike-breaking.</w:t>
      </w:r>
      <w:r w:rsidRPr="00AE3B35">
        <w:rPr>
          <w:rFonts w:cs="Calibr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AE3B35">
        <w:rPr>
          <w:rFonts w:cs="Calibri"/>
          <w:u w:val="single"/>
        </w:rPr>
        <w:t>the fundamental objective of the police is to protect property</w:t>
      </w:r>
      <w:r w:rsidRPr="00AE3B35">
        <w:rPr>
          <w:rFonts w:cs="Calibri"/>
          <w:sz w:val="10"/>
        </w:rPr>
        <w:t xml:space="preserve">. Modern day police forces in urban cities like Boston were founded to safeguard trade and protect commercial property, and in the South, policing evolved from slave patrols tasked with chasing down runaway slaves. </w:t>
      </w:r>
      <w:r w:rsidRPr="00AE3B35">
        <w:rPr>
          <w:rFonts w:cs="Calibri"/>
          <w:b/>
          <w:bCs/>
          <w:highlight w:val="yellow"/>
          <w:u w:val="single"/>
        </w:rPr>
        <w:t>Policing</w:t>
      </w:r>
      <w:r w:rsidRPr="00AE3B35">
        <w:rPr>
          <w:rFonts w:cs="Calibri"/>
          <w:highlight w:val="yellow"/>
          <w:u w:val="single"/>
        </w:rPr>
        <w:t xml:space="preserve"> </w:t>
      </w:r>
      <w:r w:rsidRPr="00AE3B35">
        <w:rPr>
          <w:rFonts w:cs="Calibri"/>
          <w:sz w:val="10"/>
        </w:rPr>
        <w:t>was, and</w:t>
      </w:r>
      <w:r w:rsidRPr="00AE3B35">
        <w:rPr>
          <w:rFonts w:cs="Calibri"/>
          <w:u w:val="single"/>
        </w:rPr>
        <w:t xml:space="preserve"> </w:t>
      </w:r>
      <w:r w:rsidRPr="00AE3B35">
        <w:rPr>
          <w:rFonts w:cs="Calibri"/>
          <w:b/>
          <w:bCs/>
          <w:highlight w:val="yellow"/>
          <w:u w:val="single"/>
        </w:rPr>
        <w:t>continues to</w:t>
      </w:r>
      <w:r w:rsidRPr="00AE3B35">
        <w:rPr>
          <w:rFonts w:cs="Calibri"/>
          <w:highlight w:val="yellow"/>
          <w:u w:val="single"/>
        </w:rPr>
        <w:t xml:space="preserve"> </w:t>
      </w:r>
      <w:r w:rsidRPr="00AE3B35">
        <w:rPr>
          <w:rFonts w:cs="Calibri"/>
          <w:sz w:val="10"/>
        </w:rPr>
        <w:t>be, a way to</w:t>
      </w:r>
      <w:r w:rsidRPr="00AE3B35">
        <w:rPr>
          <w:rFonts w:cs="Calibri"/>
          <w:u w:val="single"/>
        </w:rPr>
        <w:t xml:space="preserve"> protect and </w:t>
      </w:r>
      <w:r w:rsidRPr="00AE3B35">
        <w:rPr>
          <w:rFonts w:cs="Calibri"/>
          <w:b/>
          <w:bCs/>
          <w:highlight w:val="yellow"/>
          <w:u w:val="single"/>
        </w:rPr>
        <w:t>serve capitalism, not people</w:t>
      </w:r>
      <w:r w:rsidRPr="00AE3B35">
        <w:rPr>
          <w:rFonts w:cs="Calibri"/>
          <w:u w:val="single"/>
        </w:rPr>
        <w:t>.</w:t>
      </w:r>
      <w:r w:rsidRPr="00AE3B35">
        <w:rPr>
          <w:rFonts w:cs="Calibri"/>
          <w:sz w:val="10"/>
        </w:rPr>
        <w:t xml:space="preserve"> By attending to private property, which itself depends on the extraction of labor from the working class, the police align themselves with capitalists, rather than with workers</w:t>
      </w:r>
      <w:r w:rsidRPr="00AE3B35">
        <w:rPr>
          <w:rFonts w:cs="Calibri"/>
          <w:b/>
          <w:bCs/>
          <w:sz w:val="12"/>
          <w:highlight w:val="yellow"/>
          <w:u w:val="single"/>
        </w:rPr>
        <w:t xml:space="preserve">. </w:t>
      </w:r>
      <w:r w:rsidRPr="00AE3B35">
        <w:rPr>
          <w:rFonts w:cs="Calibri"/>
          <w:b/>
          <w:bCs/>
          <w:highlight w:val="yellow"/>
          <w:u w:val="single"/>
        </w:rPr>
        <w:t>The</w:t>
      </w:r>
      <w:r w:rsidRPr="00AE3B35">
        <w:rPr>
          <w:rFonts w:cs="Calibri"/>
          <w:highlight w:val="yellow"/>
          <w:u w:val="single"/>
        </w:rPr>
        <w:t xml:space="preserve"> </w:t>
      </w:r>
      <w:r w:rsidRPr="00AE3B35">
        <w:rPr>
          <w:rFonts w:cs="Calibri"/>
          <w:sz w:val="10"/>
        </w:rPr>
        <w:t>material</w:t>
      </w:r>
      <w:r w:rsidRPr="00AE3B35">
        <w:rPr>
          <w:rFonts w:cs="Calibri"/>
          <w:u w:val="single"/>
        </w:rPr>
        <w:t xml:space="preserve"> </w:t>
      </w:r>
      <w:r w:rsidRPr="00AE3B35">
        <w:rPr>
          <w:rFonts w:cs="Calibri"/>
          <w:b/>
          <w:bCs/>
          <w:highlight w:val="yellow"/>
          <w:u w:val="single"/>
        </w:rPr>
        <w:t xml:space="preserve">interests of </w:t>
      </w:r>
      <w:r w:rsidRPr="00AE3B35">
        <w:rPr>
          <w:rFonts w:cs="Calibri"/>
          <w:sz w:val="10"/>
        </w:rPr>
        <w:t>the</w:t>
      </w:r>
      <w:r w:rsidRPr="00AE3B35">
        <w:rPr>
          <w:rFonts w:cs="Calibri"/>
          <w:u w:val="single"/>
        </w:rPr>
        <w:t xml:space="preserve"> </w:t>
      </w:r>
      <w:r w:rsidRPr="00AE3B35">
        <w:rPr>
          <w:rFonts w:cs="Calibri"/>
          <w:b/>
          <w:bCs/>
          <w:highlight w:val="yellow"/>
          <w:u w:val="single"/>
        </w:rPr>
        <w:t xml:space="preserve">police are antithetical to </w:t>
      </w:r>
      <w:r w:rsidRPr="00AE3B35">
        <w:rPr>
          <w:rFonts w:cs="Calibri"/>
          <w:b/>
          <w:bCs/>
          <w:u w:val="single"/>
        </w:rPr>
        <w:t xml:space="preserve">the very ethos of </w:t>
      </w:r>
      <w:r w:rsidRPr="00AE3B35">
        <w:rPr>
          <w:rFonts w:cs="Calibri"/>
          <w:b/>
          <w:bCs/>
          <w:highlight w:val="yellow"/>
          <w:u w:val="single"/>
        </w:rPr>
        <w:t xml:space="preserve">organized labor, </w:t>
      </w:r>
      <w:r w:rsidRPr="00AE3B35">
        <w:rPr>
          <w:rFonts w:cs="Calibri"/>
          <w:b/>
          <w:bCs/>
          <w:u w:val="single"/>
        </w:rPr>
        <w:t>which seeks to protect workers from capitalist exploitation</w:t>
      </w:r>
      <w:r w:rsidRPr="00AE3B35">
        <w:rPr>
          <w:rFonts w:cs="Calibri"/>
          <w:b/>
          <w:bCs/>
          <w:highlight w:val="yellow"/>
          <w:u w:val="single"/>
        </w:rPr>
        <w:t>.</w:t>
      </w:r>
      <w:r w:rsidRPr="00AE3B35">
        <w:rPr>
          <w:rFonts w:cs="Calibr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AE3B35">
        <w:rPr>
          <w:rFonts w:cs="Calibri"/>
          <w:sz w:val="12"/>
          <w:u w:val="single"/>
        </w:rPr>
        <w:t xml:space="preserve">. </w:t>
      </w:r>
      <w:r w:rsidRPr="00AE3B35">
        <w:rPr>
          <w:rFonts w:cs="Calibri"/>
          <w:u w:val="single"/>
        </w:rPr>
        <w:t xml:space="preserve">The Fraternal Order of Police and </w:t>
      </w:r>
      <w:r w:rsidRPr="00AE3B35">
        <w:rPr>
          <w:rFonts w:cs="Calibri"/>
          <w:b/>
          <w:bCs/>
          <w:highlight w:val="yellow"/>
          <w:u w:val="single"/>
        </w:rPr>
        <w:t>the International Union of Police Associations</w:t>
      </w:r>
      <w:r w:rsidRPr="00AE3B35">
        <w:rPr>
          <w:rFonts w:cs="Calibri"/>
          <w:u w:val="single"/>
        </w:rPr>
        <w:t>, the two largest police unions in the country, endorsed President Trump in 2016</w:t>
      </w:r>
      <w:r w:rsidRPr="00AE3B35">
        <w:rPr>
          <w:rFonts w:cs="Calibri"/>
          <w:sz w:val="10"/>
        </w:rPr>
        <w:t xml:space="preserve"> and recently endorsed his reelection campaign. By funneling money into President Trump’s campaign, </w:t>
      </w:r>
      <w:r w:rsidRPr="00AE3B35">
        <w:rPr>
          <w:rFonts w:cs="Calibri"/>
          <w:b/>
          <w:bCs/>
          <w:u w:val="single"/>
        </w:rPr>
        <w:t xml:space="preserve">the IUPA </w:t>
      </w:r>
      <w:r w:rsidRPr="00AE3B35">
        <w:rPr>
          <w:rFonts w:cs="Calibri"/>
          <w:b/>
          <w:bCs/>
          <w:highlight w:val="yellow"/>
          <w:u w:val="single"/>
        </w:rPr>
        <w:t xml:space="preserve">is </w:t>
      </w:r>
      <w:r w:rsidRPr="00AE3B35">
        <w:rPr>
          <w:rStyle w:val="Emphasis"/>
          <w:rFonts w:cs="Calibri"/>
          <w:highlight w:val="yellow"/>
        </w:rPr>
        <w:t>directly</w:t>
      </w:r>
      <w:r w:rsidRPr="00AE3B35">
        <w:rPr>
          <w:rFonts w:cs="Calibri"/>
          <w:b/>
          <w:bCs/>
          <w:u w:val="single"/>
        </w:rPr>
        <w:t xml:space="preserve"> </w:t>
      </w:r>
      <w:r w:rsidRPr="00AE3B35">
        <w:rPr>
          <w:rFonts w:cs="Calibri"/>
          <w:b/>
          <w:bCs/>
          <w:highlight w:val="yellow"/>
          <w:u w:val="single"/>
        </w:rPr>
        <w:t xml:space="preserve">responsible for </w:t>
      </w:r>
      <w:r w:rsidRPr="00AE3B35">
        <w:rPr>
          <w:rFonts w:cs="Calibri"/>
        </w:rPr>
        <w:t>his</w:t>
      </w:r>
      <w:r w:rsidRPr="00AE3B35">
        <w:rPr>
          <w:rFonts w:cs="Calibri"/>
          <w:b/>
          <w:bCs/>
          <w:u w:val="single"/>
        </w:rPr>
        <w:t xml:space="preserve"> </w:t>
      </w:r>
      <w:r w:rsidRPr="00AE3B35">
        <w:rPr>
          <w:rStyle w:val="Emphasis"/>
          <w:rFonts w:cs="Calibri"/>
        </w:rPr>
        <w:t>blatantly</w:t>
      </w:r>
      <w:r w:rsidRPr="00AE3B35">
        <w:rPr>
          <w:rFonts w:cs="Calibri"/>
          <w:b/>
          <w:bCs/>
          <w:u w:val="single"/>
        </w:rPr>
        <w:t xml:space="preserve"> </w:t>
      </w:r>
      <w:r w:rsidRPr="00AE3B35">
        <w:rPr>
          <w:rFonts w:cs="Calibri"/>
          <w:b/>
          <w:bCs/>
          <w:highlight w:val="yellow"/>
          <w:u w:val="single"/>
        </w:rPr>
        <w:t xml:space="preserve">anti-labor policies, which </w:t>
      </w:r>
      <w:r w:rsidRPr="00AE3B35">
        <w:rPr>
          <w:rFonts w:cs="Calibri"/>
          <w:b/>
          <w:bCs/>
          <w:u w:val="single"/>
        </w:rPr>
        <w:t xml:space="preserve">have </w:t>
      </w:r>
      <w:r w:rsidRPr="00AE3B35">
        <w:rPr>
          <w:rFonts w:cs="Calibri"/>
          <w:b/>
          <w:bCs/>
          <w:highlight w:val="yellow"/>
          <w:u w:val="single"/>
        </w:rPr>
        <w:t>restrict</w:t>
      </w:r>
      <w:r w:rsidRPr="00AE3B35">
        <w:rPr>
          <w:rFonts w:cs="Calibri"/>
          <w:b/>
          <w:bCs/>
          <w:u w:val="single"/>
        </w:rPr>
        <w:t>ed</w:t>
      </w:r>
      <w:r w:rsidRPr="00AE3B35">
        <w:rPr>
          <w:rFonts w:cs="Calibri"/>
          <w:b/>
          <w:bCs/>
          <w:highlight w:val="yellow"/>
          <w:u w:val="single"/>
        </w:rPr>
        <w:t xml:space="preserve"> the freedom to join unions, silence</w:t>
      </w:r>
      <w:r w:rsidRPr="00AE3B35">
        <w:rPr>
          <w:rFonts w:cs="Calibri"/>
          <w:b/>
          <w:bCs/>
          <w:u w:val="single"/>
        </w:rPr>
        <w:t>d</w:t>
      </w:r>
      <w:r w:rsidRPr="00AE3B35">
        <w:rPr>
          <w:rFonts w:cs="Calibri"/>
          <w:b/>
          <w:bCs/>
          <w:highlight w:val="yellow"/>
          <w:u w:val="single"/>
        </w:rPr>
        <w:t xml:space="preserve"> workers, and gut</w:t>
      </w:r>
      <w:r w:rsidRPr="00AE3B35">
        <w:rPr>
          <w:rFonts w:cs="Calibri"/>
          <w:b/>
          <w:bCs/>
          <w:u w:val="single"/>
        </w:rPr>
        <w:t xml:space="preserve">ted </w:t>
      </w:r>
      <w:r w:rsidRPr="00AE3B35">
        <w:rPr>
          <w:rFonts w:cs="Calibri"/>
          <w:b/>
          <w:bCs/>
          <w:highlight w:val="yellow"/>
          <w:u w:val="single"/>
        </w:rPr>
        <w:t>health and safety protections.</w:t>
      </w:r>
      <w:r w:rsidRPr="00AE3B35">
        <w:rPr>
          <w:rFonts w:cs="Calibri"/>
          <w:u w:val="single"/>
        </w:rPr>
        <w:t xml:space="preserve"> </w:t>
      </w:r>
      <w:r w:rsidRPr="00AE3B35">
        <w:rPr>
          <w:rFonts w:cs="Calibri"/>
          <w:sz w:val="10"/>
        </w:rPr>
        <w:t xml:space="preserve">Furthermore, much of the power </w:t>
      </w:r>
      <w:r w:rsidRPr="00AE3B35">
        <w:rPr>
          <w:rFonts w:cs="Calibri"/>
          <w:b/>
          <w:bCs/>
          <w:sz w:val="10"/>
        </w:rPr>
        <w:t xml:space="preserve">of </w:t>
      </w:r>
      <w:r w:rsidRPr="00AE3B35">
        <w:rPr>
          <w:rFonts w:cs="Calibri"/>
        </w:rPr>
        <w:t>policing lies in</w:t>
      </w:r>
      <w:r w:rsidRPr="00AE3B35">
        <w:rPr>
          <w:rFonts w:cs="Calibri"/>
          <w:b/>
          <w:bCs/>
          <w:u w:val="single"/>
        </w:rPr>
        <w:t xml:space="preserve"> </w:t>
      </w:r>
      <w:r w:rsidRPr="00AE3B35">
        <w:rPr>
          <w:rFonts w:cs="Calibri"/>
          <w:b/>
          <w:bCs/>
          <w:highlight w:val="yellow"/>
          <w:u w:val="single"/>
        </w:rPr>
        <w:t>police unions,</w:t>
      </w:r>
      <w:r w:rsidRPr="00AE3B35">
        <w:rPr>
          <w:rFonts w:cs="Calibri"/>
          <w:b/>
          <w:bCs/>
          <w:u w:val="single"/>
        </w:rPr>
        <w:t xml:space="preserve"> </w:t>
      </w:r>
      <w:r w:rsidRPr="00AE3B35">
        <w:rPr>
          <w:rFonts w:cs="Calibri"/>
        </w:rPr>
        <w:t>which</w:t>
      </w:r>
      <w:r w:rsidRPr="00AE3B35">
        <w:rPr>
          <w:rFonts w:cs="Calibri"/>
          <w:b/>
          <w:bCs/>
          <w:u w:val="single"/>
        </w:rPr>
        <w:t xml:space="preserve"> </w:t>
      </w:r>
      <w:r w:rsidRPr="00AE3B35">
        <w:rPr>
          <w:rFonts w:cs="Calibri"/>
          <w:b/>
          <w:bCs/>
          <w:highlight w:val="yellow"/>
          <w:u w:val="single"/>
        </w:rPr>
        <w:t>enable</w:t>
      </w:r>
      <w:r w:rsidRPr="00AE3B35">
        <w:rPr>
          <w:rFonts w:cs="Calibri"/>
          <w:b/>
          <w:bCs/>
          <w:u w:val="single"/>
        </w:rPr>
        <w:t xml:space="preserve"> </w:t>
      </w:r>
      <w:r w:rsidRPr="00AE3B35">
        <w:rPr>
          <w:rFonts w:cs="Calibri"/>
          <w:b/>
          <w:bCs/>
          <w:highlight w:val="yellow"/>
          <w:u w:val="single"/>
        </w:rPr>
        <w:t>racist, anti-labor action by making it</w:t>
      </w:r>
      <w:r w:rsidRPr="00AE3B35">
        <w:rPr>
          <w:rFonts w:cs="Calibri"/>
          <w:sz w:val="10"/>
        </w:rPr>
        <w:t xml:space="preserve"> nearly </w:t>
      </w:r>
      <w:r w:rsidRPr="00AE3B35">
        <w:rPr>
          <w:rFonts w:cs="Calibri"/>
          <w:b/>
          <w:bCs/>
          <w:highlight w:val="yellow"/>
          <w:u w:val="single"/>
        </w:rPr>
        <w:t>impossible for</w:t>
      </w:r>
      <w:r w:rsidRPr="00AE3B35">
        <w:rPr>
          <w:rFonts w:cs="Calibri"/>
          <w:sz w:val="10"/>
        </w:rPr>
        <w:t xml:space="preserve"> police </w:t>
      </w:r>
      <w:r w:rsidRPr="00AE3B35">
        <w:rPr>
          <w:rFonts w:cs="Calibri"/>
          <w:b/>
          <w:bCs/>
          <w:highlight w:val="yellow"/>
          <w:u w:val="single"/>
        </w:rPr>
        <w:t>officers to be held accountable</w:t>
      </w:r>
      <w:r w:rsidRPr="00AE3B35">
        <w:rPr>
          <w:rFonts w:cs="Calibri"/>
          <w:sz w:val="10"/>
        </w:rPr>
        <w:t xml:space="preserve"> for their actions. </w:t>
      </w:r>
      <w:r w:rsidRPr="00AE3B35">
        <w:rPr>
          <w:rFonts w:cs="Calibri"/>
        </w:rPr>
        <w:t>Collective bargaining agreements allow officers to evade the consequences</w:t>
      </w:r>
      <w:r w:rsidRPr="00AE3B35">
        <w:rPr>
          <w:rFonts w:cs="Calibr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AE3B35">
        <w:rPr>
          <w:rFonts w:cs="Calibri"/>
          <w:b/>
          <w:bCs/>
          <w:highlight w:val="yellow"/>
          <w:u w:val="single"/>
        </w:rPr>
        <w:t xml:space="preserve">police unions embolden violence against </w:t>
      </w:r>
      <w:r w:rsidRPr="00AE3B35">
        <w:rPr>
          <w:rFonts w:cs="Calibri"/>
          <w:b/>
          <w:bCs/>
          <w:u w:val="single"/>
        </w:rPr>
        <w:t xml:space="preserve">the </w:t>
      </w:r>
      <w:r w:rsidRPr="00AE3B35">
        <w:rPr>
          <w:rFonts w:cs="Calibri"/>
          <w:b/>
          <w:bCs/>
          <w:highlight w:val="yellow"/>
          <w:u w:val="single"/>
        </w:rPr>
        <w:t>Black and Brown communities</w:t>
      </w:r>
      <w:r w:rsidRPr="00AE3B35">
        <w:rPr>
          <w:rFonts w:cs="Calibri"/>
          <w:u w:val="single"/>
        </w:rPr>
        <w:t xml:space="preserve"> that are the most vulnerable to police brutality. One way to put an end to racialized police violence is to put an end to police unions</w:t>
      </w:r>
      <w:r w:rsidRPr="00AE3B35">
        <w:rPr>
          <w:rFonts w:cs="Calibri"/>
          <w:highlight w:val="yellow"/>
          <w:u w:val="single"/>
        </w:rPr>
        <w:t>.</w:t>
      </w:r>
      <w:r w:rsidRPr="00AE3B35">
        <w:rPr>
          <w:rFonts w:cs="Calibri"/>
          <w:sz w:val="10"/>
          <w:highlight w:val="yellow"/>
        </w:rPr>
        <w:t xml:space="preserve"> </w:t>
      </w:r>
      <w:r w:rsidRPr="00AE3B35">
        <w:rPr>
          <w:rFonts w:cs="Calibri"/>
          <w:b/>
          <w:bCs/>
          <w:highlight w:val="yellow"/>
          <w:u w:val="single"/>
        </w:rPr>
        <w:t xml:space="preserve">Dismantling police unions </w:t>
      </w:r>
      <w:r w:rsidRPr="00AE3B35">
        <w:rPr>
          <w:rFonts w:cs="Calibri"/>
          <w:b/>
          <w:bCs/>
          <w:szCs w:val="22"/>
          <w:highlight w:val="yellow"/>
          <w:u w:val="single"/>
        </w:rPr>
        <w:t>is a</w:t>
      </w:r>
      <w:r w:rsidRPr="00AE3B35">
        <w:rPr>
          <w:rFonts w:cs="Calibri"/>
          <w:sz w:val="10"/>
        </w:rPr>
        <w:t xml:space="preserve"> crucial </w:t>
      </w:r>
      <w:r w:rsidRPr="00AE3B35">
        <w:rPr>
          <w:rFonts w:cs="Calibri"/>
          <w:b/>
          <w:bCs/>
          <w:szCs w:val="22"/>
          <w:highlight w:val="yellow"/>
          <w:u w:val="single"/>
        </w:rPr>
        <w:t>step</w:t>
      </w:r>
      <w:r w:rsidRPr="00AE3B35">
        <w:rPr>
          <w:rFonts w:cs="Calibri"/>
          <w:b/>
          <w:bCs/>
          <w:sz w:val="10"/>
          <w:highlight w:val="yellow"/>
        </w:rPr>
        <w:t xml:space="preserve"> </w:t>
      </w:r>
      <w:r w:rsidRPr="00AE3B35">
        <w:rPr>
          <w:rFonts w:cs="Calibri"/>
          <w:b/>
          <w:bCs/>
          <w:szCs w:val="22"/>
          <w:highlight w:val="yellow"/>
          <w:u w:val="single"/>
        </w:rPr>
        <w:t>in</w:t>
      </w:r>
      <w:r w:rsidRPr="00AE3B35">
        <w:rPr>
          <w:rFonts w:cs="Calibri"/>
          <w:b/>
          <w:bCs/>
          <w:sz w:val="10"/>
          <w:highlight w:val="yellow"/>
        </w:rPr>
        <w:t xml:space="preserve"> </w:t>
      </w:r>
      <w:r w:rsidRPr="00AE3B35">
        <w:rPr>
          <w:rFonts w:cs="Calibri"/>
          <w:b/>
          <w:bCs/>
          <w:highlight w:val="yellow"/>
          <w:u w:val="single"/>
        </w:rPr>
        <w:t>taking power away from</w:t>
      </w:r>
      <w:r w:rsidRPr="00AE3B35">
        <w:rPr>
          <w:rFonts w:cs="Calibri"/>
          <w:b/>
          <w:bCs/>
          <w:u w:val="single"/>
        </w:rPr>
        <w:t xml:space="preserve"> the </w:t>
      </w:r>
      <w:r w:rsidRPr="00AE3B35">
        <w:rPr>
          <w:rFonts w:cs="Calibri"/>
          <w:b/>
          <w:bCs/>
          <w:highlight w:val="yellow"/>
          <w:u w:val="single"/>
        </w:rPr>
        <w:t>police and giving it back to</w:t>
      </w:r>
      <w:r w:rsidRPr="00AE3B35">
        <w:rPr>
          <w:rFonts w:cs="Calibri"/>
          <w:u w:val="single"/>
        </w:rPr>
        <w:t xml:space="preserve"> </w:t>
      </w:r>
      <w:r w:rsidRPr="00AE3B35">
        <w:rPr>
          <w:rFonts w:cs="Calibri"/>
          <w:highlight w:val="yellow"/>
          <w:u w:val="single"/>
        </w:rPr>
        <w:t xml:space="preserve">working class communities and </w:t>
      </w:r>
      <w:r w:rsidRPr="00AE3B35">
        <w:rPr>
          <w:rFonts w:cs="Calibri"/>
          <w:b/>
          <w:bCs/>
          <w:highlight w:val="yellow"/>
          <w:u w:val="single"/>
        </w:rPr>
        <w:t>communities of color</w:t>
      </w:r>
      <w:r w:rsidRPr="00AE3B35">
        <w:rPr>
          <w:rFonts w:cs="Calibri"/>
          <w:b/>
          <w:bCs/>
          <w:u w:val="single"/>
        </w:rPr>
        <w:t>.</w:t>
      </w:r>
      <w:r w:rsidRPr="00AE3B35">
        <w:rPr>
          <w:rFonts w:cs="Calibr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AE3B35">
        <w:rPr>
          <w:rFonts w:cs="Calibr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AE3B35">
        <w:rPr>
          <w:rFonts w:cs="Calibri"/>
          <w:sz w:val="10"/>
        </w:rPr>
        <w:t xml:space="preserve">Ultimately, the call to separate </w:t>
      </w:r>
      <w:r w:rsidRPr="00AE3B35">
        <w:rPr>
          <w:rFonts w:cs="Calibri"/>
          <w:b/>
          <w:bCs/>
          <w:highlight w:val="yellow"/>
          <w:u w:val="single"/>
        </w:rPr>
        <w:t>police unions</w:t>
      </w:r>
      <w:r w:rsidRPr="00AE3B35">
        <w:rPr>
          <w:rFonts w:cs="Calibri"/>
          <w:sz w:val="10"/>
        </w:rPr>
        <w:t xml:space="preserve"> from the labor movement is a recognition that they </w:t>
      </w:r>
      <w:r w:rsidRPr="00AE3B35">
        <w:rPr>
          <w:rFonts w:cs="Calibri"/>
          <w:b/>
          <w:bCs/>
          <w:highlight w:val="yellow"/>
          <w:u w:val="single"/>
        </w:rPr>
        <w:t xml:space="preserve">have no role in a society that </w:t>
      </w:r>
      <w:r w:rsidRPr="00AE3B35">
        <w:rPr>
          <w:rFonts w:cs="Calibri"/>
          <w:b/>
          <w:bCs/>
          <w:u w:val="single"/>
        </w:rPr>
        <w:t xml:space="preserve">truly </w:t>
      </w:r>
      <w:r w:rsidRPr="00AE3B35">
        <w:rPr>
          <w:rFonts w:cs="Calibri"/>
          <w:b/>
          <w:bCs/>
          <w:highlight w:val="yellow"/>
          <w:u w:val="single"/>
        </w:rPr>
        <w:t>values workers</w:t>
      </w:r>
      <w:r w:rsidRPr="00AE3B35">
        <w:rPr>
          <w:rFonts w:cs="Calibri"/>
          <w:u w:val="single"/>
        </w:rPr>
        <w:t>.</w:t>
      </w:r>
      <w:r w:rsidRPr="00AE3B35">
        <w:rPr>
          <w:rFonts w:cs="Calibri"/>
          <w:sz w:val="10"/>
        </w:rPr>
        <w:t xml:space="preserve"> The </w:t>
      </w:r>
      <w:r w:rsidRPr="00AE3B35">
        <w:rPr>
          <w:rFonts w:cs="Calibri"/>
          <w:b/>
          <w:bCs/>
          <w:highlight w:val="yellow"/>
          <w:u w:val="single"/>
        </w:rPr>
        <w:t>goals of the police</w:t>
      </w:r>
      <w:r w:rsidRPr="00AE3B35">
        <w:rPr>
          <w:rFonts w:cs="Calibri"/>
          <w:sz w:val="10"/>
        </w:rPr>
        <w:t xml:space="preserve">, which are maintained and facilitated by police unions, </w:t>
      </w:r>
      <w:r w:rsidRPr="00AE3B35">
        <w:rPr>
          <w:rFonts w:cs="Calibri"/>
          <w:b/>
          <w:bCs/>
          <w:highlight w:val="yellow"/>
          <w:u w:val="single"/>
        </w:rPr>
        <w:t>are incompatible with pro-labor ideology</w:t>
      </w:r>
      <w:r w:rsidRPr="00AE3B35">
        <w:rPr>
          <w:rFonts w:cs="Calibri"/>
          <w:sz w:val="10"/>
        </w:rPr>
        <w:t xml:space="preserve">. The labor movement must take a firm stance against police unions and work to develop an anti-racist praxis. There can be no labor justice while police unions continue to protect anti-worker interests. </w:t>
      </w:r>
    </w:p>
    <w:p w14:paraId="7F5DF4F9" w14:textId="77777777" w:rsidR="002D27A5" w:rsidRPr="00AE3B35" w:rsidRDefault="002D27A5" w:rsidP="002D27A5">
      <w:pPr>
        <w:pStyle w:val="Heading3"/>
        <w:rPr>
          <w:rFonts w:cs="Calibri"/>
        </w:rPr>
      </w:pPr>
      <w:r w:rsidRPr="00AE3B35">
        <w:rPr>
          <w:rFonts w:cs="Calibri"/>
        </w:rPr>
        <w:lastRenderedPageBreak/>
        <w:t>2</w:t>
      </w:r>
    </w:p>
    <w:p w14:paraId="528BE97F" w14:textId="77777777" w:rsidR="002D27A5" w:rsidRPr="00AE3B35" w:rsidRDefault="002D27A5" w:rsidP="002D27A5">
      <w:pPr>
        <w:pStyle w:val="Heading4"/>
        <w:rPr>
          <w:rFonts w:cs="Calibri"/>
        </w:rPr>
      </w:pPr>
      <w:r w:rsidRPr="00AE3B35">
        <w:rPr>
          <w:rFonts w:cs="Calibri"/>
        </w:rPr>
        <w:t>The aff’s refusal to work is not a refusal of work – their endorsement of striking reinforces the belief that withholding labor puts people in a position of power. This reduces humans to labor capital, which causes work-dependency and inhibits alternatives.</w:t>
      </w:r>
    </w:p>
    <w:p w14:paraId="5C897C7C" w14:textId="77777777" w:rsidR="002D27A5" w:rsidRPr="00AE3B35" w:rsidRDefault="002D27A5" w:rsidP="002D27A5">
      <w:pPr>
        <w:rPr>
          <w:rFonts w:cs="Calibri"/>
        </w:rPr>
      </w:pPr>
      <w:r w:rsidRPr="00AE3B35">
        <w:rPr>
          <w:rStyle w:val="Style13ptBold"/>
          <w:rFonts w:cs="Calibri"/>
        </w:rPr>
        <w:t>Hoffmann, 20</w:t>
      </w:r>
      <w:r w:rsidRPr="00AE3B35">
        <w:rPr>
          <w:rFonts w:cs="Calibri"/>
        </w:rPr>
        <w:t xml:space="preserve"> (Maja, "Resolving the ‘jobs-environment-dilemma’? The case for critiques of work in sustainability research. Taylor &amp; Francis, 4-1-2020, https://www.tandfonline.com/doi/full/10.1080/23251042.2020.1790718)//usc-br/</w:t>
      </w:r>
    </w:p>
    <w:p w14:paraId="2179889A" w14:textId="77777777" w:rsidR="002D27A5" w:rsidRPr="00AE3B35" w:rsidRDefault="002D27A5" w:rsidP="002D27A5">
      <w:pPr>
        <w:rPr>
          <w:rFonts w:cs="Calibri"/>
          <w:sz w:val="16"/>
        </w:rPr>
      </w:pPr>
      <w:r w:rsidRPr="00AE3B35">
        <w:rPr>
          <w:rFonts w:cs="Calibri"/>
          <w:sz w:val="16"/>
        </w:rPr>
        <w:t>The societal dependence on work</w:t>
      </w:r>
    </w:p>
    <w:p w14:paraId="4E7A3078" w14:textId="77777777" w:rsidR="002D27A5" w:rsidRPr="00AE3B35" w:rsidRDefault="002D27A5" w:rsidP="002D27A5">
      <w:pPr>
        <w:rPr>
          <w:rFonts w:cs="Calibri"/>
          <w:sz w:val="16"/>
        </w:rPr>
      </w:pPr>
      <w:r w:rsidRPr="00AE3B35">
        <w:rPr>
          <w:rFonts w:cs="Calibri"/>
          <w:sz w:val="16"/>
        </w:rPr>
        <w:t xml:space="preserve">If work is associated with environmental pressures in at least four different ways, </w:t>
      </w:r>
      <w:r w:rsidRPr="00AE3B35">
        <w:rPr>
          <w:rStyle w:val="StyleUnderline"/>
          <w:rFonts w:cs="Calibri"/>
        </w:rPr>
        <w:t>why do we have to maintain it at constant or increased levels?</w:t>
      </w:r>
      <w:r w:rsidRPr="00AE3B35">
        <w:rPr>
          <w:rFonts w:cs="Calibri"/>
          <w:sz w:val="16"/>
        </w:rPr>
        <w:t xml:space="preserve"> We hold that </w:t>
      </w:r>
      <w:r w:rsidRPr="00AE3B35">
        <w:rPr>
          <w:rStyle w:val="StyleUnderline"/>
          <w:rFonts w:cs="Calibri"/>
        </w:rPr>
        <w:t>in industrial society four distinct levels of structural and cultural dependency on work may be discerned</w:t>
      </w:r>
      <w:r w:rsidRPr="00AE3B35">
        <w:rPr>
          <w:rFonts w:cs="Calibri"/>
          <w:sz w:val="16"/>
        </w:rPr>
        <w:t>. These are to be understood as broad analytical categories which in reality comprise and cross individual and structural levels in various ways, and are all interdependent.</w:t>
      </w:r>
    </w:p>
    <w:p w14:paraId="40A25219" w14:textId="77777777" w:rsidR="002D27A5" w:rsidRPr="00AE3B35" w:rsidRDefault="002D27A5" w:rsidP="002D27A5">
      <w:pPr>
        <w:rPr>
          <w:rFonts w:cs="Calibri"/>
          <w:sz w:val="16"/>
        </w:rPr>
      </w:pPr>
      <w:r w:rsidRPr="00AE3B35">
        <w:rPr>
          <w:rStyle w:val="StyleUnderline"/>
          <w:rFonts w:cs="Calibri"/>
        </w:rPr>
        <w:t>Personal dependence</w:t>
      </w:r>
      <w:r w:rsidRPr="00AE3B35">
        <w:rPr>
          <w:rFonts w:cs="Calibri"/>
          <w:sz w:val="16"/>
        </w:rPr>
        <w:t xml:space="preserve">. A first aspect is </w:t>
      </w:r>
      <w:r w:rsidRPr="00AE3B35">
        <w:rPr>
          <w:rStyle w:val="StyleUnderline"/>
          <w:rFonts w:cs="Calibri"/>
        </w:rPr>
        <w:t>individual or personal dependence on work: Work as regular, gainful employment constitutes one of the central social relations in modern ‘work society’</w:t>
      </w:r>
      <w:r w:rsidRPr="00AE3B35">
        <w:rPr>
          <w:rFonts w:cs="Calibri"/>
          <w:sz w:val="16"/>
        </w:rPr>
        <w:t xml:space="preserve"> and is a central point of reference in people’s lives. As a principal source of income, waged work fulfils the existential function of providing livelihoods and social security</w:t>
      </w:r>
      <w:r w:rsidRPr="00AE3B35">
        <w:rPr>
          <w:rStyle w:val="StyleUnderline"/>
          <w:rFonts w:cs="Calibri"/>
        </w:rPr>
        <w:t>. It is constructed to secure basic social rights, social integration, recognition, status, and personal identity</w:t>
      </w:r>
      <w:r w:rsidRPr="00AE3B35">
        <w:rPr>
          <w:rFonts w:cs="Calibri"/>
          <w:sz w:val="16"/>
        </w:rPr>
        <w:t xml:space="preserve"> (Frayne 2015b; Weeks 2011). This is probably why ‘social’ is so often equated with ‘work’.</w:t>
      </w:r>
    </w:p>
    <w:p w14:paraId="2E344F24" w14:textId="77777777" w:rsidR="002D27A5" w:rsidRPr="00AE3B35" w:rsidRDefault="002D27A5" w:rsidP="002D27A5">
      <w:pPr>
        <w:rPr>
          <w:rFonts w:cs="Calibri"/>
          <w:sz w:val="16"/>
        </w:rPr>
      </w:pPr>
      <w:r w:rsidRPr="00AE3B35">
        <w:rPr>
          <w:rFonts w:cs="Calibri"/>
          <w:sz w:val="16"/>
        </w:rPr>
        <w:t xml:space="preserve">State dependence. Secondly, </w:t>
      </w:r>
      <w:r w:rsidRPr="00AE3B35">
        <w:rPr>
          <w:rStyle w:val="StyleUnderline"/>
          <w:rFonts w:cs="Calibri"/>
        </w:rPr>
        <w:t>dependence on work pertains to the modern welfare state: the revenues and economic growth generated through work contribute substantially to the financing of social security systems. Affording welfare is therefore a main argument for creating jobs</w:t>
      </w:r>
      <w:r w:rsidRPr="00AE3B35">
        <w:rPr>
          <w:rFonts w:cs="Calibri"/>
          <w:sz w:val="16"/>
        </w:rPr>
        <w:t xml:space="preserve">. </w:t>
      </w:r>
      <w:r w:rsidRPr="00AE3B35">
        <w:rPr>
          <w:rStyle w:val="Emphasis"/>
          <w:rFonts w:cs="Calibri"/>
        </w:rPr>
        <w:t>Wage labour is thus a dominating tool for redistribution;</w:t>
      </w:r>
      <w:r w:rsidRPr="00AE3B35">
        <w:rPr>
          <w:rFonts w:cs="Calibri"/>
          <w:sz w:val="16"/>
        </w:rPr>
        <w:t xml:space="preserve"> through wages, taxes on wages and on the consumption that production generates, almost all distribution takes place. Hence, </w:t>
      </w:r>
      <w:r w:rsidRPr="00AE3B35">
        <w:rPr>
          <w:rStyle w:val="StyleUnderline"/>
          <w:rFonts w:cs="Calibri"/>
        </w:rPr>
        <w:t>what the job is, and what is being produced, is of secondary importance</w:t>
      </w:r>
      <w:r w:rsidRPr="00AE3B35">
        <w:rPr>
          <w:rFonts w:cs="Calibri"/>
          <w:sz w:val="16"/>
        </w:rPr>
        <w:t xml:space="preserve"> (Paulsen 2017). </w:t>
      </w:r>
      <w:r w:rsidRPr="00AE3B35">
        <w:rPr>
          <w:rStyle w:val="Emphasis"/>
          <w:rFonts w:cs="Calibri"/>
          <w:highlight w:val="yellow"/>
        </w:rPr>
        <w:t>Work is</w:t>
      </w:r>
      <w:r w:rsidRPr="00AE3B35">
        <w:rPr>
          <w:rStyle w:val="Emphasis"/>
          <w:rFonts w:cs="Calibri"/>
        </w:rPr>
        <w:t xml:space="preserve"> moreover </w:t>
      </w:r>
      <w:r w:rsidRPr="00AE3B35">
        <w:rPr>
          <w:rStyle w:val="Emphasis"/>
          <w:rFonts w:cs="Calibri"/>
          <w:highlight w:val="yellow"/>
        </w:rPr>
        <w:t>a</w:t>
      </w:r>
      <w:r w:rsidRPr="00AE3B35">
        <w:rPr>
          <w:rStyle w:val="Emphasis"/>
          <w:rFonts w:cs="Calibri"/>
        </w:rPr>
        <w:t xml:space="preserve"> convenient </w:t>
      </w:r>
      <w:r w:rsidRPr="00AE3B35">
        <w:rPr>
          <w:rStyle w:val="Emphasis"/>
          <w:rFonts w:cs="Calibri"/>
          <w:highlight w:val="yellow"/>
        </w:rPr>
        <w:t xml:space="preserve">instrument of control </w:t>
      </w:r>
      <w:r w:rsidRPr="00AE3B35">
        <w:rPr>
          <w:rStyle w:val="StyleUnderline"/>
          <w:rFonts w:cs="Calibri"/>
          <w:highlight w:val="yellow"/>
        </w:rPr>
        <w:t>that</w:t>
      </w:r>
      <w:r w:rsidRPr="00AE3B35">
        <w:rPr>
          <w:rStyle w:val="StyleUnderline"/>
          <w:rFonts w:cs="Calibri"/>
        </w:rPr>
        <w:t xml:space="preserve"> structures and </w:t>
      </w:r>
      <w:r w:rsidRPr="00AE3B35">
        <w:rPr>
          <w:rStyle w:val="StyleUnderline"/>
          <w:rFonts w:cs="Calibri"/>
          <w:highlight w:val="yellow"/>
        </w:rPr>
        <w:t xml:space="preserve">disciplines society, and ‘renders populations </w:t>
      </w:r>
      <w:r w:rsidRPr="00AE3B35">
        <w:rPr>
          <w:rStyle w:val="StyleUnderline"/>
          <w:rFonts w:cs="Calibri"/>
        </w:rPr>
        <w:t xml:space="preserve">at once </w:t>
      </w:r>
      <w:r w:rsidRPr="00AE3B35">
        <w:rPr>
          <w:rStyle w:val="Emphasis"/>
          <w:rFonts w:cs="Calibri"/>
          <w:highlight w:val="yellow"/>
        </w:rPr>
        <w:t>productive and governable’</w:t>
      </w:r>
      <w:r w:rsidRPr="00AE3B35">
        <w:rPr>
          <w:rFonts w:cs="Calibri"/>
          <w:sz w:val="16"/>
        </w:rPr>
        <w:t xml:space="preserve"> (Weeks 2011, 54; Gorz 1982; Lafargue 2014 [1883]). Specifically, </w:t>
      </w:r>
      <w:r w:rsidRPr="00AE3B35">
        <w:rPr>
          <w:rStyle w:val="StyleUnderline"/>
          <w:rFonts w:cs="Calibri"/>
        </w:rPr>
        <w:t>the dominant neoliberal ideology, its condemnation of laziness and idealisation of ‘hardworking people’ has intensified the ‘moral fortification of work’</w:t>
      </w:r>
      <w:r w:rsidRPr="00AE3B35">
        <w:rPr>
          <w:rFonts w:cs="Calibri"/>
          <w:sz w:val="16"/>
        </w:rPr>
        <w:t xml:space="preserve">. Accordingly, </w:t>
      </w:r>
      <w:r w:rsidRPr="00AE3B35">
        <w:rPr>
          <w:rStyle w:val="Emphasis"/>
          <w:rFonts w:cs="Calibri"/>
        </w:rPr>
        <w:t>the neoliberal ‘workfare’ reforms have focused on job creation</w:t>
      </w:r>
      <w:r w:rsidRPr="00AE3B35">
        <w:rPr>
          <w:rFonts w:cs="Calibri"/>
          <w:sz w:val="16"/>
        </w:rPr>
        <w:t xml:space="preserve"> </w:t>
      </w:r>
      <w:r w:rsidRPr="00AE3B35">
        <w:rPr>
          <w:rStyle w:val="StyleUnderline"/>
          <w:rFonts w:cs="Calibri"/>
        </w:rPr>
        <w:t>and the relentless activation for the labour market, effectively ‘</w:t>
      </w:r>
      <w:r w:rsidRPr="00AE3B35">
        <w:rPr>
          <w:rStyle w:val="Emphasis"/>
          <w:rFonts w:cs="Calibri"/>
        </w:rPr>
        <w:t>enforcing work</w:t>
      </w:r>
      <w:r w:rsidRPr="00AE3B35">
        <w:rPr>
          <w:rStyle w:val="StyleUnderline"/>
          <w:rFonts w:cs="Calibri"/>
        </w:rPr>
        <w:t xml:space="preserve"> (…) </w:t>
      </w:r>
      <w:r w:rsidRPr="00AE3B35">
        <w:rPr>
          <w:rStyle w:val="Emphasis"/>
          <w:rFonts w:cs="Calibri"/>
        </w:rPr>
        <w:t>as a key function of the state’</w:t>
      </w:r>
      <w:r w:rsidRPr="00AE3B35">
        <w:rPr>
          <w:rFonts w:cs="Calibri"/>
          <w:sz w:val="16"/>
        </w:rPr>
        <w:t xml:space="preserve"> (Frayne 2015b, 16).</w:t>
      </w:r>
    </w:p>
    <w:p w14:paraId="27CCEB8D" w14:textId="77777777" w:rsidR="002D27A5" w:rsidRPr="00AE3B35" w:rsidRDefault="002D27A5" w:rsidP="002D27A5">
      <w:pPr>
        <w:rPr>
          <w:rFonts w:cs="Calibri"/>
          <w:sz w:val="16"/>
        </w:rPr>
      </w:pPr>
      <w:r w:rsidRPr="00AE3B35">
        <w:rPr>
          <w:rFonts w:cs="Calibri"/>
          <w:sz w:val="16"/>
        </w:rPr>
        <w:t xml:space="preserve">Economic dependence. Thirdly, besides the economic imperative for individuals to ‘earn a living’ and pay off debt, </w:t>
      </w:r>
      <w:r w:rsidRPr="00AE3B35">
        <w:rPr>
          <w:rStyle w:val="StyleUnderline"/>
          <w:rFonts w:cs="Calibri"/>
        </w:rPr>
        <w:t>modern economies are dependent on work in terms of an industrious labour force, long working hours for increasing economic output under the imperatives of capital accumulation</w:t>
      </w:r>
      <w:r w:rsidRPr="00AE3B35">
        <w:rPr>
          <w:rFonts w:cs="Calibri"/>
          <w:sz w:val="16"/>
        </w:rPr>
        <w:t xml:space="preserve">, growth and competition, and rising incomes for increasing purchasing power and demand. </w:t>
      </w:r>
      <w:r w:rsidRPr="00AE3B35">
        <w:rPr>
          <w:rStyle w:val="StyleUnderline"/>
          <w:rFonts w:cs="Calibri"/>
        </w:rPr>
        <w:t xml:space="preserve">Creating or </w:t>
      </w:r>
      <w:r w:rsidRPr="00AE3B35">
        <w:rPr>
          <w:rStyle w:val="StyleUnderline"/>
          <w:rFonts w:cs="Calibri"/>
          <w:highlight w:val="yellow"/>
        </w:rPr>
        <w:t>preserving jobs constitutes the standard argument for economic growth</w:t>
      </w:r>
      <w:r w:rsidRPr="00AE3B35">
        <w:rPr>
          <w:rStyle w:val="StyleUnderline"/>
          <w:rFonts w:cs="Calibri"/>
        </w:rPr>
        <w:t>.</w:t>
      </w:r>
      <w:r w:rsidRPr="00AE3B35">
        <w:rPr>
          <w:rFonts w:cs="Calibri"/>
          <w:sz w:val="16"/>
        </w:rPr>
        <w:t xml:space="preserve"> In turn, work as one basic factor of production creates growth. However</w:t>
      </w:r>
      <w:r w:rsidRPr="00AE3B35">
        <w:rPr>
          <w:rStyle w:val="StyleUnderline"/>
          <w:rFonts w:cs="Calibri"/>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AE3B35">
        <w:rPr>
          <w:rFonts w:cs="Calibri"/>
          <w:sz w:val="16"/>
        </w:rPr>
        <w:t xml:space="preserve">. Moreover, </w:t>
      </w:r>
      <w:r w:rsidRPr="00AE3B35">
        <w:rPr>
          <w:rStyle w:val="StyleUnderline"/>
          <w:rFonts w:cs="Calibri"/>
        </w:rPr>
        <w:t>faltering expansion triggers a spiral of recession which not only affects economic stability but results in societal crises as a whole</w:t>
      </w:r>
      <w:r w:rsidRPr="00AE3B35">
        <w:rPr>
          <w:rFonts w:cs="Calibri"/>
          <w:sz w:val="16"/>
        </w:rPr>
        <w:t xml:space="preserve"> (Jackson 2009; Paech 2012). </w:t>
      </w:r>
      <w:r w:rsidRPr="00AE3B35">
        <w:rPr>
          <w:rFonts w:cs="Calibri"/>
          <w:sz w:val="16"/>
        </w:rPr>
        <w:lastRenderedPageBreak/>
        <w:t xml:space="preserve">However, besides being unsustainable and insatiable, </w:t>
      </w:r>
      <w:r w:rsidRPr="00AE3B35">
        <w:rPr>
          <w:rStyle w:val="StyleUnderline"/>
          <w:rFonts w:cs="Calibri"/>
          <w:highlight w:val="yellow"/>
        </w:rPr>
        <w:t>growth is</w:t>
      </w:r>
      <w:r w:rsidRPr="00AE3B35">
        <w:rPr>
          <w:rStyle w:val="StyleUnderline"/>
          <w:rFonts w:cs="Calibri"/>
        </w:rPr>
        <w:t xml:space="preserve"> also </w:t>
      </w:r>
      <w:r w:rsidRPr="00AE3B35">
        <w:rPr>
          <w:rStyle w:val="StyleUnderline"/>
          <w:rFonts w:cs="Calibri"/>
          <w:highlight w:val="yellow"/>
        </w:rPr>
        <w:t>increasingly unlikely to continue at the rates required</w:t>
      </w:r>
      <w:r w:rsidRPr="00AE3B35">
        <w:rPr>
          <w:rStyle w:val="StyleUnderline"/>
          <w:rFonts w:cs="Calibri"/>
        </w:rPr>
        <w:t xml:space="preserve"> for economic stability</w:t>
      </w:r>
      <w:r w:rsidRPr="00AE3B35">
        <w:rPr>
          <w:rFonts w:cs="Calibri"/>
          <w:sz w:val="16"/>
        </w:rPr>
        <w:t xml:space="preserve"> (Kallis et al. 2018; IMF 2015). The individual and structural economic dependence on work and </w:t>
      </w:r>
      <w:r w:rsidRPr="00AE3B35">
        <w:rPr>
          <w:rStyle w:val="StyleUnderline"/>
          <w:rFonts w:cs="Calibri"/>
        </w:rPr>
        <w:t>economic growth therefore implies profound vulnerability as livelihoods and political stability are fatefully exposed to global competition and the capitalist imperative of capital accumulation</w:t>
      </w:r>
      <w:r w:rsidRPr="00AE3B35">
        <w:rPr>
          <w:rFonts w:cs="Calibri"/>
          <w:sz w:val="16"/>
        </w:rPr>
        <w:t>, and constrained by ‘systemically relevant’ job and growth creating companies, industries and global (financial) markets (Gronemeyer 2012; Paech 2012).</w:t>
      </w:r>
    </w:p>
    <w:p w14:paraId="7B754108" w14:textId="77777777" w:rsidR="002D27A5" w:rsidRPr="00AE3B35" w:rsidRDefault="002D27A5" w:rsidP="002D27A5">
      <w:pPr>
        <w:rPr>
          <w:rFonts w:cs="Calibri"/>
          <w:sz w:val="16"/>
        </w:rPr>
      </w:pPr>
      <w:r w:rsidRPr="00AE3B35">
        <w:rPr>
          <w:rFonts w:cs="Calibri"/>
          <w:sz w:val="16"/>
        </w:rPr>
        <w:t xml:space="preserve">Cultural dependence. A fourth aspect concerns cultural dependence: </w:t>
      </w:r>
      <w:r w:rsidRPr="00AE3B35">
        <w:rPr>
          <w:rStyle w:val="StyleUnderline"/>
          <w:rFonts w:cs="Calibri"/>
        </w:rPr>
        <w:t>The ‘</w:t>
      </w:r>
      <w:r w:rsidRPr="00AE3B35">
        <w:rPr>
          <w:rStyle w:val="StyleUnderline"/>
          <w:rFonts w:cs="Calibri"/>
          <w:highlight w:val="yellow"/>
        </w:rPr>
        <w:t>work ethic’</w:t>
      </w:r>
      <w:r w:rsidRPr="00AE3B35">
        <w:rPr>
          <w:rStyle w:val="StyleUnderline"/>
          <w:rFonts w:cs="Calibri"/>
        </w:rPr>
        <w:t xml:space="preserve"> is the specific morality</w:t>
      </w:r>
      <w:r w:rsidRPr="00AE3B35">
        <w:rPr>
          <w:rFonts w:cs="Calibri"/>
          <w:sz w:val="16"/>
        </w:rPr>
        <w:t xml:space="preserve"> described by Max Weber (1992[1905]) </w:t>
      </w:r>
      <w:r w:rsidRPr="00AE3B35">
        <w:rPr>
          <w:rStyle w:val="StyleUnderline"/>
          <w:rFonts w:cs="Calibri"/>
        </w:rPr>
        <w:t xml:space="preserve">as constitutive of modern industrial culture, </w:t>
      </w:r>
      <w:r w:rsidRPr="00AE3B35">
        <w:rPr>
          <w:rFonts w:cs="Calibri"/>
          <w:sz w:val="16"/>
        </w:rPr>
        <w:t xml:space="preserve">2 </w:t>
      </w:r>
      <w:r w:rsidRPr="00AE3B35">
        <w:rPr>
          <w:rStyle w:val="StyleUnderline"/>
          <w:rFonts w:cs="Calibri"/>
        </w:rPr>
        <w:t>and determining for all its subjects as shared ‘common senses’ about how work is valued and understood</w:t>
      </w:r>
      <w:r w:rsidRPr="00AE3B35">
        <w:rPr>
          <w:rFonts w:cs="Calibri"/>
          <w:sz w:val="16"/>
        </w:rPr>
        <w:t xml:space="preserve">. </w:t>
      </w:r>
      <w:r w:rsidRPr="00AE3B35">
        <w:rPr>
          <w:rStyle w:val="StyleUnderline"/>
          <w:rFonts w:cs="Calibri"/>
        </w:rPr>
        <w:t xml:space="preserve">It </w:t>
      </w:r>
      <w:r w:rsidRPr="00AE3B35">
        <w:rPr>
          <w:rStyle w:val="StyleUnderline"/>
          <w:rFonts w:cs="Calibri"/>
          <w:highlight w:val="yellow"/>
        </w:rPr>
        <w:t xml:space="preserve">means an ingrained </w:t>
      </w:r>
      <w:r w:rsidRPr="00AE3B35">
        <w:rPr>
          <w:rStyle w:val="Emphasis"/>
          <w:rFonts w:cs="Calibri"/>
          <w:highlight w:val="yellow"/>
        </w:rPr>
        <w:t>moral compulsion to</w:t>
      </w:r>
      <w:r w:rsidRPr="00AE3B35">
        <w:rPr>
          <w:rStyle w:val="Emphasis"/>
          <w:rFonts w:cs="Calibri"/>
        </w:rPr>
        <w:t xml:space="preserve"> gainful </w:t>
      </w:r>
      <w:r w:rsidRPr="00AE3B35">
        <w:rPr>
          <w:rStyle w:val="Emphasis"/>
          <w:rFonts w:cs="Calibri"/>
          <w:highlight w:val="yellow"/>
        </w:rPr>
        <w:t>work and timesaving</w:t>
      </w:r>
      <w:r w:rsidRPr="00AE3B35">
        <w:rPr>
          <w:rFonts w:cs="Calibri"/>
          <w:sz w:val="16"/>
        </w:rPr>
        <w:t xml:space="preserve">, </w:t>
      </w:r>
      <w:r w:rsidRPr="00AE3B35">
        <w:rPr>
          <w:rStyle w:val="StyleUnderline"/>
          <w:rFonts w:cs="Calibri"/>
          <w:highlight w:val="yellow"/>
        </w:rPr>
        <w:t>manifested</w:t>
      </w:r>
      <w:r w:rsidRPr="00AE3B35">
        <w:rPr>
          <w:rStyle w:val="StyleUnderline"/>
          <w:rFonts w:cs="Calibri"/>
        </w:rPr>
        <w:t xml:space="preserve"> in the common ideals of productivity, achievement and entrepreneurship</w:t>
      </w:r>
      <w:r w:rsidRPr="00AE3B35">
        <w:rPr>
          <w:rStyle w:val="Emphasis"/>
          <w:rFonts w:cs="Calibri"/>
        </w:rPr>
        <w:t xml:space="preserve">, </w:t>
      </w:r>
      <w:r w:rsidRPr="00AE3B35">
        <w:rPr>
          <w:rStyle w:val="Emphasis"/>
          <w:rFonts w:cs="Calibri"/>
          <w:highlight w:val="yellow"/>
        </w:rPr>
        <w:t>in the feeling of guilt when time is ‘wasted</w:t>
      </w:r>
      <w:r w:rsidRPr="00AE3B35">
        <w:rPr>
          <w:rFonts w:cs="Calibri"/>
          <w:sz w:val="16"/>
          <w:highlight w:val="yellow"/>
        </w:rPr>
        <w:t>’</w:t>
      </w:r>
      <w:r w:rsidRPr="00AE3B35">
        <w:rPr>
          <w:rFonts w:cs="Calibri"/>
          <w:sz w:val="16"/>
        </w:rPr>
        <w:t xml:space="preserve">, </w:t>
      </w:r>
      <w:r w:rsidRPr="00AE3B35">
        <w:rPr>
          <w:rStyle w:val="StyleUnderline"/>
          <w:rFonts w:cs="Calibri"/>
        </w:rPr>
        <w:t xml:space="preserve">in personal identification with one’s ‘calling’, in observations of busyness, even </w:t>
      </w:r>
      <w:r w:rsidRPr="00AE3B35">
        <w:rPr>
          <w:rStyle w:val="Emphasis"/>
          <w:rFonts w:cs="Calibri"/>
        </w:rPr>
        <w:t>burnout as a ‘badge of honour’</w:t>
      </w:r>
      <w:r w:rsidRPr="00AE3B35">
        <w:rPr>
          <w:rFonts w:cs="Calibri"/>
          <w:sz w:val="16"/>
        </w:rPr>
        <w:t xml:space="preserve"> (Paulsen 2014), and in descriptions of a culture that has lost the ‘capacity to relax in the old, uninhibited ways’ (Thompson 1967, 91). </w:t>
      </w:r>
      <w:r w:rsidRPr="00AE3B35">
        <w:rPr>
          <w:rStyle w:val="StyleUnderline"/>
          <w:rFonts w:cs="Calibri"/>
        </w:rPr>
        <w:t xml:space="preserve">Even for those who do not share such attitudes towards work, in a work-centred culture it is normal to (seek) work. It is so commonsensical that </w:t>
      </w:r>
      <w:r w:rsidRPr="00AE3B35">
        <w:rPr>
          <w:rStyle w:val="StyleUnderline"/>
          <w:rFonts w:cs="Calibri"/>
          <w:highlight w:val="yellow"/>
        </w:rPr>
        <w:t xml:space="preserve">it seems </w:t>
      </w:r>
      <w:r w:rsidRPr="00AE3B35">
        <w:rPr>
          <w:rStyle w:val="Emphasis"/>
          <w:rFonts w:cs="Calibri"/>
          <w:highlight w:val="yellow"/>
        </w:rPr>
        <w:t>impractical to question it,</w:t>
      </w:r>
      <w:r w:rsidRPr="00AE3B35">
        <w:rPr>
          <w:rFonts w:cs="Calibri"/>
          <w:sz w:val="16"/>
          <w:highlight w:val="yellow"/>
        </w:rPr>
        <w:t xml:space="preserve"> </w:t>
      </w:r>
      <w:r w:rsidRPr="00AE3B35">
        <w:rPr>
          <w:rStyle w:val="StyleUnderline"/>
          <w:rFonts w:cs="Calibri"/>
          <w:highlight w:val="yellow"/>
        </w:rPr>
        <w:t xml:space="preserve">and it continues to be </w:t>
      </w:r>
      <w:r w:rsidRPr="00AE3B35">
        <w:rPr>
          <w:rStyle w:val="Emphasis"/>
          <w:rFonts w:cs="Calibri"/>
          <w:highlight w:val="yellow"/>
        </w:rPr>
        <w:t>normalised through socialisation</w:t>
      </w:r>
      <w:r w:rsidRPr="00AE3B35">
        <w:rPr>
          <w:rStyle w:val="StyleUnderline"/>
          <w:rFonts w:cs="Calibri"/>
        </w:rPr>
        <w:t xml:space="preserve"> and schooling</w:t>
      </w:r>
      <w:r w:rsidRPr="00AE3B35">
        <w:rPr>
          <w:rFonts w:cs="Calibri"/>
          <w:sz w:val="16"/>
        </w:rPr>
        <w:t xml:space="preserve">. Consequently, </w:t>
      </w:r>
      <w:r w:rsidRPr="00AE3B35">
        <w:rPr>
          <w:rStyle w:val="StyleUnderline"/>
          <w:rFonts w:cs="Calibri"/>
          <w:highlight w:val="yellow"/>
        </w:rPr>
        <w:t xml:space="preserve">people become </w:t>
      </w:r>
      <w:r w:rsidRPr="00AE3B35">
        <w:rPr>
          <w:rStyle w:val="Emphasis"/>
          <w:rFonts w:cs="Calibri"/>
          <w:highlight w:val="yellow"/>
        </w:rPr>
        <w:t>limited in their imagination of alternatives</w:t>
      </w:r>
      <w:r w:rsidRPr="00AE3B35">
        <w:rPr>
          <w:rFonts w:cs="Calibri"/>
          <w:sz w:val="16"/>
        </w:rPr>
        <w:t xml:space="preserve">, </w:t>
      </w:r>
      <w:r w:rsidRPr="00AE3B35">
        <w:rPr>
          <w:rStyle w:val="StyleUnderline"/>
          <w:rFonts w:cs="Calibri"/>
        </w:rPr>
        <w:t>the prospect of losing one’s job usually causes heartfelt fear</w:t>
      </w:r>
      <w:r w:rsidRPr="00AE3B35">
        <w:rPr>
          <w:rFonts w:cs="Calibri"/>
          <w:sz w:val="16"/>
        </w:rPr>
        <w:t xml:space="preserve"> (Standing 2011). </w:t>
      </w:r>
      <w:r w:rsidRPr="00AE3B35">
        <w:rPr>
          <w:rStyle w:val="StyleUnderline"/>
          <w:rFonts w:cs="Calibri"/>
          <w:highlight w:val="yellow"/>
        </w:rPr>
        <w:t>For a work society</w:t>
      </w:r>
      <w:r w:rsidRPr="00AE3B35">
        <w:rPr>
          <w:rStyle w:val="StyleUnderline"/>
          <w:rFonts w:cs="Calibri"/>
        </w:rPr>
        <w:t xml:space="preserve"> that ‘does no longer know of those other higher and more meaningful activities for the sake of which this freedom would deserve to be won’, </w:t>
      </w:r>
      <w:r w:rsidRPr="00AE3B35">
        <w:rPr>
          <w:rStyle w:val="Emphasis"/>
          <w:rFonts w:cs="Calibri"/>
          <w:highlight w:val="yellow"/>
        </w:rPr>
        <w:t>there can be nothing worse than the cessation of work</w:t>
      </w:r>
      <w:r w:rsidRPr="00AE3B35">
        <w:rPr>
          <w:rFonts w:cs="Calibri"/>
          <w:sz w:val="16"/>
        </w:rPr>
        <w:t xml:space="preserve"> (Hannah Arendt, cited in Gorz 1989, 7–8).</w:t>
      </w:r>
    </w:p>
    <w:p w14:paraId="5C4CD4AE" w14:textId="77777777" w:rsidR="002D27A5" w:rsidRPr="00AE3B35" w:rsidRDefault="002D27A5" w:rsidP="002D27A5">
      <w:pPr>
        <w:rPr>
          <w:rStyle w:val="StyleUnderline"/>
          <w:rFonts w:cs="Calibri"/>
        </w:rPr>
      </w:pPr>
      <w:r w:rsidRPr="00AE3B35">
        <w:rPr>
          <w:rStyle w:val="StyleUnderline"/>
          <w:rFonts w:cs="Calibri"/>
        </w:rPr>
        <w:t>The wage relation based on the commodity labour is, in other words, an essential functional feature of the industrial-capitalist system, and the exaltation of work remains its social ethic</w:t>
      </w:r>
      <w:r w:rsidRPr="00AE3B35">
        <w:rPr>
          <w:rFonts w:cs="Calibri"/>
          <w:sz w:val="16"/>
        </w:rPr>
        <w:t xml:space="preserve">. For modern industrial society work is ‘both its chief means and its ultimate goal’ (Gorz 1989, 13; Weber 1992 [1905]; Weeks 2011); </w:t>
      </w:r>
      <w:r w:rsidRPr="00AE3B35">
        <w:rPr>
          <w:rStyle w:val="StyleUnderline"/>
          <w:rFonts w:cs="Calibri"/>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0A87EBF5" w14:textId="77777777" w:rsidR="002D27A5" w:rsidRPr="00AE3B35" w:rsidRDefault="002D27A5" w:rsidP="002D27A5">
      <w:pPr>
        <w:pStyle w:val="Heading4"/>
        <w:rPr>
          <w:rFonts w:cs="Calibri"/>
        </w:rPr>
      </w:pPr>
      <w:r w:rsidRPr="00AE3B35">
        <w:rPr>
          <w:rFonts w:cs="Calibri"/>
        </w:rPr>
        <w:t>Work necessitates material throughput and waste that destroys the environment, even when the jobs are ‘green’</w:t>
      </w:r>
    </w:p>
    <w:p w14:paraId="1B73DA31" w14:textId="77777777" w:rsidR="002D27A5" w:rsidRPr="00AE3B35" w:rsidRDefault="002D27A5" w:rsidP="002D27A5">
      <w:pPr>
        <w:rPr>
          <w:rFonts w:cs="Calibri"/>
        </w:rPr>
      </w:pPr>
      <w:r w:rsidRPr="00AE3B35">
        <w:rPr>
          <w:rStyle w:val="Style13ptBold"/>
          <w:rFonts w:cs="Calibri"/>
        </w:rPr>
        <w:t>Hoffmann, 20</w:t>
      </w:r>
      <w:r w:rsidRPr="00AE3B35">
        <w:rPr>
          <w:rFonts w:cs="Calibri"/>
        </w:rPr>
        <w:t xml:space="preserve"> (Maja, "Resolving the ‘jobs-environment-dilemma’? The case for critiques of work in sustainability research. Taylor &amp; Francis, 4-1-2020, https://www.tandfonline.com/doi/full/10.1080/23251042.2020.1790718)//usc-br/</w:t>
      </w:r>
    </w:p>
    <w:p w14:paraId="46864884" w14:textId="77777777" w:rsidR="002D27A5" w:rsidRPr="00AE3B35" w:rsidRDefault="002D27A5" w:rsidP="002D27A5">
      <w:pPr>
        <w:rPr>
          <w:rFonts w:cs="Calibri"/>
          <w:sz w:val="16"/>
        </w:rPr>
      </w:pPr>
      <w:r w:rsidRPr="00AE3B35">
        <w:rPr>
          <w:rFonts w:cs="Calibri"/>
          <w:sz w:val="16"/>
        </w:rPr>
        <w:t>An ecological critique of work</w:t>
      </w:r>
    </w:p>
    <w:p w14:paraId="2898CB11" w14:textId="77777777" w:rsidR="002D27A5" w:rsidRPr="00AE3B35" w:rsidRDefault="002D27A5" w:rsidP="002D27A5">
      <w:pPr>
        <w:rPr>
          <w:rFonts w:cs="Calibri"/>
          <w:sz w:val="16"/>
        </w:rPr>
      </w:pPr>
      <w:r w:rsidRPr="00AE3B35">
        <w:rPr>
          <w:rFonts w:cs="Calibri"/>
          <w:sz w:val="16"/>
        </w:rPr>
        <w:t xml:space="preserve">What is the problem with modern-day work from an environmental perspective? A number of </w:t>
      </w:r>
      <w:r w:rsidRPr="00AE3B35">
        <w:rPr>
          <w:rStyle w:val="StyleUnderline"/>
          <w:rFonts w:cs="Calibri"/>
        </w:rPr>
        <w:t>quantitative studies</w:t>
      </w:r>
      <w:r w:rsidRPr="00AE3B35">
        <w:rPr>
          <w:rFonts w:cs="Calibri"/>
          <w:sz w:val="16"/>
        </w:rPr>
        <w:t xml:space="preserve"> have </w:t>
      </w:r>
      <w:r w:rsidRPr="00AE3B35">
        <w:rPr>
          <w:rStyle w:val="StyleUnderline"/>
          <w:rFonts w:cs="Calibri"/>
        </w:rPr>
        <w:t>researched the correlation of working hours and environmental impacts in terms of ecological footprint</w:t>
      </w:r>
      <w:r w:rsidRPr="00AE3B35">
        <w:rPr>
          <w:rFonts w:cs="Calibri"/>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AE3B35">
        <w:rPr>
          <w:rStyle w:val="StyleUnderline"/>
          <w:rFonts w:cs="Calibri"/>
        </w:rPr>
        <w:t>we develop a qualitative classification of ecological impacts of work</w:t>
      </w:r>
      <w:r w:rsidRPr="00AE3B35">
        <w:rPr>
          <w:rFonts w:cs="Calibri"/>
          <w:sz w:val="16"/>
        </w:rPr>
        <w:t xml:space="preserve"> broadly (not working hours only), distinguishing four analytically distinct factors (Hoffmann 2017).</w:t>
      </w:r>
    </w:p>
    <w:p w14:paraId="08B32039" w14:textId="77777777" w:rsidR="002D27A5" w:rsidRPr="00AE3B35" w:rsidRDefault="002D27A5" w:rsidP="002D27A5">
      <w:pPr>
        <w:rPr>
          <w:rFonts w:cs="Calibri"/>
          <w:sz w:val="16"/>
        </w:rPr>
      </w:pPr>
      <w:r w:rsidRPr="00AE3B35">
        <w:rPr>
          <w:rFonts w:cs="Calibri"/>
          <w:sz w:val="16"/>
        </w:rPr>
        <w:lastRenderedPageBreak/>
        <w:t xml:space="preserve">Fundamentally, </w:t>
      </w:r>
      <w:r w:rsidRPr="00AE3B35">
        <w:rPr>
          <w:rStyle w:val="Emphasis"/>
          <w:rFonts w:cs="Calibri"/>
          <w:highlight w:val="yellow"/>
        </w:rPr>
        <w:t xml:space="preserve">all </w:t>
      </w:r>
      <w:r w:rsidRPr="00AE3B35">
        <w:rPr>
          <w:rStyle w:val="Emphasis"/>
          <w:rFonts w:cs="Calibri"/>
        </w:rPr>
        <w:t xml:space="preserve">productive activity is based on material and energy </w:t>
      </w:r>
      <w:r w:rsidRPr="00AE3B35">
        <w:rPr>
          <w:rStyle w:val="Emphasis"/>
          <w:rFonts w:cs="Calibri"/>
          <w:highlight w:val="yellow"/>
        </w:rPr>
        <w:t>throughputs</w:t>
      </w:r>
      <w:r w:rsidRPr="00AE3B35">
        <w:rPr>
          <w:rFonts w:cs="Calibri"/>
          <w:sz w:val="16"/>
        </w:rPr>
        <w:t xml:space="preserve"> within wider ecological conditions, </w:t>
      </w:r>
      <w:r w:rsidRPr="00AE3B35">
        <w:rPr>
          <w:rStyle w:val="StyleUnderline"/>
          <w:rFonts w:cs="Calibri"/>
        </w:rPr>
        <w:t xml:space="preserve">which necessarily </w:t>
      </w:r>
      <w:r w:rsidRPr="00AE3B35">
        <w:rPr>
          <w:rStyle w:val="StyleUnderline"/>
          <w:rFonts w:cs="Calibri"/>
          <w:highlight w:val="yellow"/>
        </w:rPr>
        <w:t xml:space="preserve">involves </w:t>
      </w:r>
      <w:r w:rsidRPr="00AE3B35">
        <w:rPr>
          <w:rStyle w:val="Emphasis"/>
          <w:rFonts w:cs="Calibri"/>
          <w:highlight w:val="yellow"/>
        </w:rPr>
        <w:t>interference with the ecosphere</w:t>
      </w:r>
      <w:r w:rsidRPr="00AE3B35">
        <w:rPr>
          <w:rFonts w:cs="Calibri"/>
          <w:sz w:val="16"/>
        </w:rPr>
        <w:t xml:space="preserve">. </w:t>
      </w:r>
      <w:r w:rsidRPr="00AE3B35">
        <w:rPr>
          <w:rStyle w:val="StyleUnderline"/>
          <w:rFonts w:cs="Calibri"/>
        </w:rPr>
        <w:t>The appropriation and exploitation of non-human animals, land, soil, water, biomass, raw materials, the atmosphere and all other elements of the biosphere always to some extent causes pollution, degradation, and destruction</w:t>
      </w:r>
      <w:r w:rsidRPr="00AE3B35">
        <w:rPr>
          <w:rFonts w:cs="Calibri"/>
          <w:sz w:val="16"/>
        </w:rPr>
        <w:t xml:space="preserve">. Thus, </w:t>
      </w:r>
      <w:r w:rsidRPr="00AE3B35">
        <w:rPr>
          <w:rStyle w:val="StyleUnderline"/>
          <w:rFonts w:cs="Calibri"/>
          <w:highlight w:val="yellow"/>
        </w:rPr>
        <w:t xml:space="preserve">work is </w:t>
      </w:r>
      <w:r w:rsidRPr="00AE3B35">
        <w:rPr>
          <w:rStyle w:val="Emphasis"/>
          <w:rFonts w:cs="Calibri"/>
          <w:highlight w:val="yellow"/>
        </w:rPr>
        <w:t>inherently</w:t>
      </w:r>
      <w:r w:rsidRPr="00AE3B35">
        <w:rPr>
          <w:rStyle w:val="StyleUnderline"/>
          <w:rFonts w:cs="Calibri"/>
        </w:rPr>
        <w:t xml:space="preserve"> both productive and</w:t>
      </w:r>
      <w:r w:rsidRPr="00AE3B35">
        <w:rPr>
          <w:rFonts w:cs="Calibri"/>
          <w:sz w:val="16"/>
        </w:rPr>
        <w:t xml:space="preserve"> </w:t>
      </w:r>
      <w:r w:rsidRPr="00AE3B35">
        <w:rPr>
          <w:rStyle w:val="Emphasis"/>
          <w:rFonts w:cs="Calibri"/>
          <w:highlight w:val="yellow"/>
        </w:rPr>
        <w:t>destructive</w:t>
      </w:r>
      <w:r w:rsidRPr="00AE3B35">
        <w:rPr>
          <w:rFonts w:cs="Calibri"/>
          <w:sz w:val="16"/>
        </w:rPr>
        <w:t>. However, this biophysical basis alone need not make work unsustainable, and it has not always been so (Krausmann 2017).</w:t>
      </w:r>
    </w:p>
    <w:p w14:paraId="5AE7E467" w14:textId="77777777" w:rsidR="002D27A5" w:rsidRPr="00AE3B35" w:rsidRDefault="002D27A5" w:rsidP="002D27A5">
      <w:pPr>
        <w:rPr>
          <w:rFonts w:cs="Calibri"/>
          <w:sz w:val="16"/>
        </w:rPr>
      </w:pPr>
      <w:r w:rsidRPr="00AE3B35">
        <w:rPr>
          <w:rFonts w:cs="Calibri"/>
          <w:sz w:val="16"/>
        </w:rPr>
        <w:t xml:space="preserve">Contributing to its unsustainability is, firstly, the Scale factor: </w:t>
      </w:r>
      <w:r w:rsidRPr="00AE3B35">
        <w:rPr>
          <w:rStyle w:val="StyleUnderline"/>
          <w:rFonts w:cs="Calibri"/>
        </w:rPr>
        <w:t>the greater the amount of work, the more ‘inputs’ are required</w:t>
      </w:r>
      <w:r w:rsidRPr="00AE3B35">
        <w:rPr>
          <w:rFonts w:cs="Calibri"/>
          <w:sz w:val="16"/>
        </w:rPr>
        <w:t xml:space="preserve"> and the more ‘outputs’ generated, </w:t>
      </w:r>
      <w:r w:rsidRPr="00AE3B35">
        <w:rPr>
          <w:rStyle w:val="StyleUnderline"/>
          <w:rFonts w:cs="Calibri"/>
        </w:rPr>
        <w:t>which means more throughput of resources</w:t>
      </w:r>
      <w:r w:rsidRPr="00AE3B35">
        <w:rPr>
          <w:rFonts w:cs="Calibri"/>
          <w:sz w:val="16"/>
        </w:rPr>
        <w:t xml:space="preserve"> and energy, </w:t>
      </w:r>
      <w:r w:rsidRPr="00AE3B35">
        <w:rPr>
          <w:rStyle w:val="StyleUnderline"/>
          <w:rFonts w:cs="Calibri"/>
        </w:rPr>
        <w:t>and resulting ecological impacts</w:t>
      </w:r>
      <w:r w:rsidRPr="00AE3B35">
        <w:rPr>
          <w:rFonts w:cs="Calibri"/>
          <w:sz w:val="16"/>
        </w:rPr>
        <w:t xml:space="preserve">. In other words, the more work, </w:t>
      </w:r>
      <w:r w:rsidRPr="00AE3B35">
        <w:rPr>
          <w:rStyle w:val="Emphasis"/>
          <w:rFonts w:cs="Calibri"/>
          <w:highlight w:val="yellow"/>
        </w:rPr>
        <w:t>the larger the</w:t>
      </w:r>
      <w:r w:rsidRPr="00AE3B35">
        <w:rPr>
          <w:rStyle w:val="Emphasis"/>
          <w:rFonts w:cs="Calibri"/>
        </w:rPr>
        <w:t xml:space="preserve"> size of the </w:t>
      </w:r>
      <w:r w:rsidRPr="00AE3B35">
        <w:rPr>
          <w:rStyle w:val="Emphasis"/>
          <w:rFonts w:cs="Calibri"/>
          <w:highlight w:val="yellow"/>
        </w:rPr>
        <w:t>economy, the more demands on the biosphere</w:t>
      </w:r>
      <w:r w:rsidRPr="00AE3B35">
        <w:rPr>
          <w:rFonts w:cs="Calibri"/>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0D321804" w14:textId="77777777" w:rsidR="002D27A5" w:rsidRPr="00AE3B35" w:rsidRDefault="002D27A5" w:rsidP="002D27A5">
      <w:pPr>
        <w:rPr>
          <w:rFonts w:cs="Calibri"/>
          <w:sz w:val="16"/>
        </w:rPr>
      </w:pPr>
      <w:r w:rsidRPr="00AE3B35">
        <w:rPr>
          <w:rFonts w:cs="Calibri"/>
          <w:sz w:val="16"/>
        </w:rPr>
        <w:t xml:space="preserve">Additionally, modern </w:t>
      </w:r>
      <w:r w:rsidRPr="00AE3B35">
        <w:rPr>
          <w:rStyle w:val="StyleUnderline"/>
          <w:rFonts w:cs="Calibri"/>
        </w:rPr>
        <w:t xml:space="preserve">work is subject to certain integrally connected and mutually reinforcing conditions inherent in industrial economic structures, which aggravate ecological impacts </w:t>
      </w:r>
      <w:r w:rsidRPr="00AE3B35">
        <w:rPr>
          <w:rFonts w:cs="Calibri"/>
          <w:sz w:val="16"/>
        </w:rPr>
        <w:t xml:space="preserve">by further increasing the Scale factor. </w:t>
      </w:r>
      <w:r w:rsidRPr="00AE3B35">
        <w:rPr>
          <w:rStyle w:val="StyleUnderline"/>
          <w:rFonts w:cs="Calibri"/>
        </w:rPr>
        <w:t xml:space="preserve">These include the systematic externalisation of costs, and the use of </w:t>
      </w:r>
      <w:r w:rsidRPr="00AE3B35">
        <w:rPr>
          <w:rStyle w:val="Emphasis"/>
          <w:rFonts w:cs="Calibri"/>
        </w:rPr>
        <w:t>fossil fuels as crucial energy basis</w:t>
      </w:r>
      <w:r w:rsidRPr="00AE3B35">
        <w:rPr>
          <w:rStyle w:val="StyleUnderline"/>
          <w:rFonts w:cs="Calibri"/>
        </w:rPr>
        <w:t>,</w:t>
      </w:r>
      <w:r w:rsidRPr="00AE3B35">
        <w:rPr>
          <w:rFonts w:cs="Calibri"/>
          <w:sz w:val="16"/>
        </w:rPr>
        <w:t xml:space="preserve"> </w:t>
      </w:r>
      <w:r w:rsidRPr="00AE3B35">
        <w:rPr>
          <w:rStyle w:val="StyleUnderline"/>
          <w:rFonts w:cs="Calibri"/>
        </w:rPr>
        <w:t xml:space="preserve">which combined with modern industrial technology enable continuously </w:t>
      </w:r>
      <w:r w:rsidRPr="00AE3B35">
        <w:rPr>
          <w:rStyle w:val="StyleUnderline"/>
          <w:rFonts w:cs="Calibri"/>
          <w:highlight w:val="yellow"/>
        </w:rPr>
        <w:t xml:space="preserve">rising </w:t>
      </w:r>
      <w:r w:rsidRPr="00AE3B35">
        <w:rPr>
          <w:rStyle w:val="Emphasis"/>
          <w:rFonts w:cs="Calibri"/>
          <w:highlight w:val="yellow"/>
        </w:rPr>
        <w:t>labour productivity independently of physical</w:t>
      </w:r>
      <w:r w:rsidRPr="00AE3B35">
        <w:rPr>
          <w:rStyle w:val="Emphasis"/>
          <w:rFonts w:cs="Calibri"/>
        </w:rPr>
        <w:t xml:space="preserve">, spatial </w:t>
      </w:r>
      <w:r w:rsidRPr="00AE3B35">
        <w:rPr>
          <w:rStyle w:val="Emphasis"/>
          <w:rFonts w:cs="Calibri"/>
          <w:highlight w:val="yellow"/>
        </w:rPr>
        <w:t>or temporal constraints</w:t>
      </w:r>
      <w:r w:rsidRPr="00AE3B35">
        <w:rPr>
          <w:rFonts w:cs="Calibri"/>
          <w:sz w:val="16"/>
        </w:rPr>
        <w:t xml:space="preserve"> (Malm 2013). Taken together</w:t>
      </w:r>
      <w:r w:rsidRPr="00AE3B35">
        <w:rPr>
          <w:rStyle w:val="StyleUnderline"/>
          <w:rFonts w:cs="Calibri"/>
        </w:rPr>
        <w:t xml:space="preserve">, this </w:t>
      </w:r>
      <w:r w:rsidRPr="00AE3B35">
        <w:rPr>
          <w:rStyle w:val="StyleUnderline"/>
          <w:rFonts w:cs="Calibri"/>
          <w:highlight w:val="yellow"/>
        </w:rPr>
        <w:t>leads to</w:t>
      </w:r>
      <w:r w:rsidRPr="00AE3B35">
        <w:rPr>
          <w:rStyle w:val="StyleUnderline"/>
          <w:rFonts w:cs="Calibri"/>
        </w:rPr>
        <w:t xml:space="preserve"> constantly spurred economic growth with a corresponding growth in material and energetic throughputs</w:t>
      </w:r>
      <w:r w:rsidRPr="00AE3B35">
        <w:rPr>
          <w:rFonts w:cs="Calibri"/>
          <w:sz w:val="16"/>
        </w:rPr>
        <w:t xml:space="preserve">, </w:t>
      </w:r>
      <w:r w:rsidRPr="00AE3B35">
        <w:rPr>
          <w:rStyle w:val="Emphasis"/>
          <w:rFonts w:cs="Calibri"/>
        </w:rPr>
        <w:t xml:space="preserve">and the creation of </w:t>
      </w:r>
      <w:r w:rsidRPr="00AE3B35">
        <w:rPr>
          <w:rStyle w:val="Emphasis"/>
          <w:rFonts w:cs="Calibri"/>
          <w:highlight w:val="yellow"/>
        </w:rPr>
        <w:t>massive</w:t>
      </w:r>
      <w:r w:rsidRPr="00AE3B35">
        <w:rPr>
          <w:rStyle w:val="Emphasis"/>
          <w:rFonts w:cs="Calibri"/>
        </w:rPr>
        <w:t xml:space="preserve"> amounts of </w:t>
      </w:r>
      <w:r w:rsidRPr="00AE3B35">
        <w:rPr>
          <w:rStyle w:val="Emphasis"/>
          <w:rFonts w:cs="Calibri"/>
          <w:highlight w:val="yellow"/>
        </w:rPr>
        <w:t>waste</w:t>
      </w:r>
      <w:r w:rsidRPr="00AE3B35">
        <w:rPr>
          <w:rFonts w:cs="Calibri"/>
          <w:sz w:val="16"/>
        </w:rPr>
        <w:t xml:space="preserve">. </w:t>
      </w:r>
      <w:r w:rsidRPr="00AE3B35">
        <w:rPr>
          <w:rStyle w:val="StyleUnderline"/>
          <w:rFonts w:cs="Calibri"/>
        </w:rPr>
        <w:t xml:space="preserve">The latter is </w:t>
      </w:r>
      <w:r w:rsidRPr="00AE3B35">
        <w:rPr>
          <w:rStyle w:val="Emphasis"/>
          <w:rFonts w:cs="Calibri"/>
        </w:rPr>
        <w:t xml:space="preserve">not </w:t>
      </w:r>
      <w:r w:rsidRPr="00AE3B35">
        <w:rPr>
          <w:rStyle w:val="Emphasis"/>
          <w:rFonts w:cs="Calibri"/>
          <w:highlight w:val="yellow"/>
        </w:rPr>
        <w:t>an adverse side-effect</w:t>
      </w:r>
      <w:r w:rsidRPr="00AE3B35">
        <w:rPr>
          <w:rStyle w:val="StyleUnderline"/>
          <w:rFonts w:cs="Calibri"/>
        </w:rPr>
        <w:t xml:space="preserve"> of modern work, but part of its </w:t>
      </w:r>
      <w:r w:rsidRPr="00AE3B35">
        <w:rPr>
          <w:rStyle w:val="Emphasis"/>
          <w:rFonts w:cs="Calibri"/>
        </w:rPr>
        <w:t>purpose under the imperatives of growth, profitability, and constant innovation</w:t>
      </w:r>
      <w:r w:rsidRPr="00AE3B35">
        <w:rPr>
          <w:rFonts w:cs="Calibri"/>
          <w:sz w:val="16"/>
        </w:rPr>
        <w:t xml:space="preserve">, </w:t>
      </w:r>
      <w:r w:rsidRPr="00AE3B35">
        <w:rPr>
          <w:rStyle w:val="StyleUnderline"/>
          <w:rFonts w:cs="Calibri"/>
        </w:rPr>
        <w:t>as evident in</w:t>
      </w:r>
      <w:r w:rsidRPr="00AE3B35">
        <w:rPr>
          <w:rFonts w:cs="Calibri"/>
          <w:sz w:val="16"/>
        </w:rPr>
        <w:t xml:space="preserve"> phenomena such as </w:t>
      </w:r>
      <w:r w:rsidRPr="00AE3B35">
        <w:rPr>
          <w:rStyle w:val="StyleUnderline"/>
          <w:rFonts w:cs="Calibri"/>
        </w:rPr>
        <w:t>planned obsolescence or</w:t>
      </w:r>
      <w:r w:rsidRPr="00AE3B35">
        <w:rPr>
          <w:rFonts w:cs="Calibri"/>
          <w:sz w:val="16"/>
        </w:rPr>
        <w:t xml:space="preserve"> the ‘</w:t>
      </w:r>
      <w:r w:rsidRPr="00AE3B35">
        <w:rPr>
          <w:rStyle w:val="StyleUnderline"/>
          <w:rFonts w:cs="Calibri"/>
        </w:rPr>
        <w:t>scrapping premium’, serving to stimulate growth and demand,</w:t>
      </w:r>
      <w:r w:rsidRPr="00AE3B35">
        <w:rPr>
          <w:rFonts w:cs="Calibri"/>
          <w:sz w:val="16"/>
        </w:rPr>
        <w:t xml:space="preserve"> and hence, job creation (Gronemeyer 2012). </w:t>
      </w:r>
      <w:r w:rsidRPr="00AE3B35">
        <w:rPr>
          <w:rStyle w:val="StyleUnderline"/>
          <w:rFonts w:cs="Calibri"/>
        </w:rPr>
        <w:t xml:space="preserve">These conditions and effects </w:t>
      </w:r>
      <w:r w:rsidRPr="00AE3B35">
        <w:rPr>
          <w:rStyle w:val="StyleUnderline"/>
          <w:rFonts w:cs="Calibri"/>
          <w:highlight w:val="yellow"/>
        </w:rPr>
        <w:t xml:space="preserve">tend to be </w:t>
      </w:r>
      <w:r w:rsidRPr="00AE3B35">
        <w:rPr>
          <w:rStyle w:val="Emphasis"/>
          <w:rFonts w:cs="Calibri"/>
          <w:highlight w:val="yellow"/>
        </w:rPr>
        <w:t xml:space="preserve">neglected when ‘green jobs’ are promised </w:t>
      </w:r>
      <w:r w:rsidRPr="00AE3B35">
        <w:rPr>
          <w:rStyle w:val="Emphasis"/>
          <w:rFonts w:cs="Calibri"/>
        </w:rPr>
        <w:t>to resolve the ecological crisis</w:t>
      </w:r>
      <w:r w:rsidRPr="00AE3B35">
        <w:rPr>
          <w:rStyle w:val="StyleUnderline"/>
          <w:rFonts w:cs="Calibri"/>
        </w:rPr>
        <w:t xml:space="preserve"> </w:t>
      </w:r>
      <w:r w:rsidRPr="00AE3B35">
        <w:rPr>
          <w:rFonts w:cs="Calibri"/>
          <w:sz w:val="16"/>
        </w:rPr>
        <w:t xml:space="preserve">(Paus 2018), </w:t>
      </w:r>
      <w:r w:rsidRPr="00AE3B35">
        <w:rPr>
          <w:rStyle w:val="StyleUnderline"/>
          <w:rFonts w:cs="Calibri"/>
          <w:highlight w:val="yellow"/>
        </w:rPr>
        <w:t xml:space="preserve">disregarding that the </w:t>
      </w:r>
      <w:r w:rsidRPr="00AE3B35">
        <w:rPr>
          <w:rStyle w:val="Emphasis"/>
          <w:rFonts w:cs="Calibri"/>
          <w:highlight w:val="yellow"/>
        </w:rPr>
        <w:t>systematically</w:t>
      </w:r>
      <w:r w:rsidRPr="00AE3B35">
        <w:rPr>
          <w:rStyle w:val="Emphasis"/>
          <w:rFonts w:cs="Calibri"/>
        </w:rPr>
        <w:t xml:space="preserve"> and continuously </w:t>
      </w:r>
      <w:r w:rsidRPr="00AE3B35">
        <w:rPr>
          <w:rStyle w:val="Emphasis"/>
          <w:rFonts w:cs="Calibri"/>
          <w:highlight w:val="yellow"/>
        </w:rPr>
        <w:t>advanced scale of work and production has grown far beyond sustainable limits</w:t>
      </w:r>
      <w:r w:rsidRPr="00AE3B35">
        <w:rPr>
          <w:rFonts w:cs="Calibri"/>
          <w:sz w:val="16"/>
        </w:rPr>
        <w:t xml:space="preserve"> (Haberl et al. 2009).</w:t>
      </w:r>
    </w:p>
    <w:p w14:paraId="55D007B3" w14:textId="77777777" w:rsidR="002D27A5" w:rsidRPr="00AE3B35" w:rsidRDefault="002D27A5" w:rsidP="002D27A5">
      <w:pPr>
        <w:pStyle w:val="Heading4"/>
        <w:rPr>
          <w:rFonts w:cs="Calibri"/>
        </w:rPr>
      </w:pPr>
      <w:r w:rsidRPr="00AE3B35">
        <w:rPr>
          <w:rFonts w:cs="Calibri"/>
        </w:rPr>
        <w:t>Unions are intrinsically invested in labor being good – they don’t strike to get rid of work; they strike to get people back to work. Lundström 14:</w:t>
      </w:r>
    </w:p>
    <w:p w14:paraId="28C44B59" w14:textId="77777777" w:rsidR="002D27A5" w:rsidRPr="00AE3B35" w:rsidRDefault="002D27A5" w:rsidP="002D27A5">
      <w:pPr>
        <w:rPr>
          <w:rFonts w:cs="Calibri"/>
        </w:rPr>
      </w:pPr>
      <w:r w:rsidRPr="00AE3B35">
        <w:rPr>
          <w:rFonts w:cs="Calibri"/>
        </w:rPr>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38" w:history="1">
        <w:r w:rsidRPr="00AE3B35">
          <w:rPr>
            <w:rStyle w:val="Hyperlink"/>
            <w:rFonts w:cs="Calibri"/>
          </w:rPr>
          <w:t>Department of Sociology</w:t>
        </w:r>
      </w:hyperlink>
      <w:r w:rsidRPr="00AE3B35">
        <w:rPr>
          <w:rFonts w:cs="Calibri"/>
        </w:rPr>
        <w:t xml:space="preserve"> at Umea University. Rathzel is an Affiliated as professor emerita at </w:t>
      </w:r>
      <w:hyperlink r:id="rId39" w:history="1">
        <w:r w:rsidRPr="00AE3B35">
          <w:rPr>
            <w:rStyle w:val="Hyperlink"/>
            <w:rFonts w:cs="Calibri"/>
          </w:rPr>
          <w:t>Department of Sociology</w:t>
        </w:r>
      </w:hyperlink>
      <w:r w:rsidRPr="00AE3B35">
        <w:rPr>
          <w:rFonts w:cs="Calibri"/>
        </w:rPr>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0D8B6FB3" w14:textId="77777777" w:rsidR="002D27A5" w:rsidRPr="00AE3B35" w:rsidRDefault="002D27A5" w:rsidP="002D27A5">
      <w:pPr>
        <w:rPr>
          <w:rStyle w:val="StyleUnderline"/>
          <w:rFonts w:cs="Calibri"/>
        </w:rPr>
      </w:pPr>
      <w:r w:rsidRPr="00AE3B35">
        <w:rPr>
          <w:rFonts w:cs="Calibri"/>
          <w:sz w:val="12"/>
        </w:rPr>
        <w:t xml:space="preserve">Even though there was </w:t>
      </w:r>
      <w:r w:rsidRPr="00AE3B35">
        <w:rPr>
          <w:rStyle w:val="StyleUnderline"/>
          <w:rFonts w:cs="Calibri"/>
        </w:rPr>
        <w:t>support for environmental perspectives</w:t>
      </w:r>
      <w:r w:rsidRPr="00AE3B35">
        <w:rPr>
          <w:rFonts w:cs="Calibri"/>
          <w:sz w:val="12"/>
        </w:rPr>
        <w:t xml:space="preserve"> in LO at this time – after all, the National Congress commissioned the programme, an environmental unit was established at headquarters and a majority of the congress accepted the programme – this </w:t>
      </w:r>
      <w:r w:rsidRPr="00AE3B35">
        <w:rPr>
          <w:rStyle w:val="StyleUnderline"/>
          <w:rFonts w:cs="Calibri"/>
        </w:rPr>
        <w:t xml:space="preserve">waned significantly </w:t>
      </w:r>
      <w:r w:rsidRPr="00AE3B35">
        <w:rPr>
          <w:rStyle w:val="StyleUnderline"/>
          <w:rFonts w:cs="Calibri"/>
        </w:rPr>
        <w:lastRenderedPageBreak/>
        <w:t>when the economy was threatened.</w:t>
      </w:r>
      <w:r w:rsidRPr="00AE3B35">
        <w:rPr>
          <w:rFonts w:cs="Calibri"/>
          <w:sz w:val="12"/>
        </w:rPr>
        <w:t xml:space="preserve"> </w:t>
      </w:r>
      <w:r w:rsidRPr="00AE3B35">
        <w:rPr>
          <w:rStyle w:val="StyleUnderline"/>
          <w:rFonts w:cs="Calibri"/>
        </w:rPr>
        <w:t xml:space="preserve">This reflects the influence of the </w:t>
      </w:r>
      <w:r w:rsidRPr="00AE3B35">
        <w:rPr>
          <w:rStyle w:val="Emphasis"/>
          <w:rFonts w:cs="Calibri"/>
        </w:rPr>
        <w:t>‘jobs vs. environment’ conflict</w:t>
      </w:r>
      <w:r w:rsidRPr="00AE3B35">
        <w:rPr>
          <w:rStyle w:val="StyleUnderline"/>
          <w:rFonts w:cs="Calibri"/>
        </w:rPr>
        <w:t xml:space="preserve"> on processes of integrating environmental perspectives into the union agenda</w:t>
      </w:r>
      <w:r w:rsidRPr="00AE3B35">
        <w:rPr>
          <w:rFonts w:cs="Calibri"/>
          <w:sz w:val="12"/>
        </w:rPr>
        <w:t xml:space="preserve"> (Räthzel and Uzzell </w:t>
      </w:r>
      <w:hyperlink r:id="rId40" w:history="1">
        <w:r w:rsidRPr="00AE3B35">
          <w:rPr>
            <w:rStyle w:val="Hyperlink"/>
            <w:rFonts w:cs="Calibri"/>
            <w:sz w:val="12"/>
          </w:rPr>
          <w:t>2011</w:t>
        </w:r>
      </w:hyperlink>
      <w:r w:rsidRPr="00AE3B35">
        <w:rPr>
          <w:rFonts w:cs="Calibri"/>
          <w:sz w:val="12"/>
        </w:rPr>
        <w:t xml:space="preserve">). </w:t>
      </w:r>
      <w:r w:rsidRPr="00AE3B35">
        <w:rPr>
          <w:rStyle w:val="StyleUnderline"/>
          <w:rFonts w:cs="Calibri"/>
          <w:highlight w:val="yellow"/>
        </w:rPr>
        <w:t>Union policies are embedded in a mode of production marked by</w:t>
      </w:r>
      <w:r w:rsidRPr="00AE3B35">
        <w:rPr>
          <w:rFonts w:cs="Calibri"/>
          <w:sz w:val="12"/>
        </w:rPr>
        <w:t xml:space="preserve"> what Marx called </w:t>
      </w:r>
      <w:r w:rsidRPr="00AE3B35">
        <w:rPr>
          <w:rStyle w:val="StyleUnderline"/>
          <w:rFonts w:cs="Calibri"/>
          <w:highlight w:val="yellow"/>
        </w:rPr>
        <w:t>the ‘metabolic rift’.</w:t>
      </w:r>
      <w:r w:rsidRPr="00AE3B35">
        <w:rPr>
          <w:rFonts w:cs="Calibri"/>
          <w:sz w:val="12"/>
        </w:rPr>
        <w:t xml:space="preserve"> The concept is one of the pillars upon which Foster develops ‘Marx’s Ecology’ (Foster </w:t>
      </w:r>
      <w:hyperlink r:id="rId41" w:history="1">
        <w:r w:rsidRPr="00AE3B35">
          <w:rPr>
            <w:rStyle w:val="Hyperlink"/>
            <w:rFonts w:cs="Calibri"/>
            <w:sz w:val="12"/>
          </w:rPr>
          <w:t>2000</w:t>
        </w:r>
      </w:hyperlink>
      <w:r w:rsidRPr="00AE3B35">
        <w:rPr>
          <w:rFonts w:cs="Calibri"/>
          <w:sz w:val="12"/>
        </w:rPr>
        <w:t xml:space="preserve">, 155 f). It argues that </w:t>
      </w:r>
      <w:r w:rsidRPr="00AE3B35">
        <w:rPr>
          <w:rStyle w:val="StyleUnderline"/>
          <w:rFonts w:cs="Calibri"/>
        </w:rPr>
        <w:t>the capitalist industrial system exploits the earth without restoring its constituents to it.</w:t>
      </w:r>
      <w:r w:rsidRPr="00AE3B35">
        <w:rPr>
          <w:rFonts w:cs="Calibri"/>
          <w:sz w:val="12"/>
        </w:rPr>
        <w:t xml:space="preserve"> More generally, Marx defined the labour process as metabolism (Stoffwechsel) between nature (external to humans) and human nature. </w:t>
      </w:r>
      <w:r w:rsidRPr="00AE3B35">
        <w:rPr>
          <w:rStyle w:val="StyleUnderline"/>
          <w:rFonts w:cs="Calibri"/>
        </w:rPr>
        <w:t>When humans work on and with nature to produce the means of their survival, they also develop their knowledge and their capabilities, and transform their own human nature</w:t>
      </w:r>
      <w:r w:rsidRPr="00AE3B35">
        <w:rPr>
          <w:rFonts w:cs="Calibri"/>
          <w:sz w:val="12"/>
        </w:rPr>
        <w:t xml:space="preserve"> (Marx </w:t>
      </w:r>
      <w:hyperlink r:id="rId42" w:history="1">
        <w:r w:rsidRPr="00AE3B35">
          <w:rPr>
            <w:rStyle w:val="Hyperlink"/>
            <w:rFonts w:cs="Calibri"/>
            <w:sz w:val="12"/>
          </w:rPr>
          <w:t>1998</w:t>
        </w:r>
      </w:hyperlink>
      <w:r w:rsidRPr="00AE3B35">
        <w:rPr>
          <w:rFonts w:cs="Calibri"/>
          <w:sz w:val="12"/>
        </w:rPr>
        <w:t>). Polanyi later reduced the concept of the ‘metabolic rift’ to the commodification of land (Polanyi </w:t>
      </w:r>
      <w:hyperlink r:id="rId43" w:history="1">
        <w:r w:rsidRPr="00AE3B35">
          <w:rPr>
            <w:rStyle w:val="Hyperlink"/>
            <w:rFonts w:cs="Calibri"/>
            <w:sz w:val="12"/>
          </w:rPr>
          <w:t>1944</w:t>
        </w:r>
      </w:hyperlink>
      <w:r w:rsidRPr="00AE3B35">
        <w:rPr>
          <w:rFonts w:cs="Calibri"/>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AE3B35">
        <w:rPr>
          <w:rStyle w:val="Emphasis"/>
          <w:rFonts w:cs="Calibri"/>
          <w:highlight w:val="yellow"/>
        </w:rPr>
        <w:t>since nature has become a</w:t>
      </w:r>
      <w:r w:rsidRPr="00AE3B35">
        <w:rPr>
          <w:rStyle w:val="Emphasis"/>
          <w:rFonts w:cs="Calibri"/>
        </w:rPr>
        <w:t xml:space="preserve"> privately owned </w:t>
      </w:r>
      <w:r w:rsidRPr="00AE3B35">
        <w:rPr>
          <w:rStyle w:val="Emphasis"/>
          <w:rFonts w:cs="Calibri"/>
          <w:highlight w:val="yellow"/>
        </w:rPr>
        <w:t>‘means of production’ it has become workers’ Other.</w:t>
      </w:r>
      <w:r w:rsidRPr="00AE3B35">
        <w:rPr>
          <w:rFonts w:cs="Calibri"/>
          <w:sz w:val="12"/>
          <w:highlight w:val="yellow"/>
        </w:rPr>
        <w:t xml:space="preserve"> </w:t>
      </w:r>
      <w:r w:rsidRPr="00AE3B35">
        <w:rPr>
          <w:rStyle w:val="StyleUnderline"/>
          <w:rFonts w:cs="Calibri"/>
          <w:highlight w:val="yellow"/>
        </w:rPr>
        <w:t>Unions</w:t>
      </w:r>
      <w:r w:rsidRPr="00AE3B35">
        <w:rPr>
          <w:rStyle w:val="StyleUnderline"/>
          <w:rFonts w:cs="Calibri"/>
        </w:rPr>
        <w:t xml:space="preserve"> have been reduced and have reduced themselves to </w:t>
      </w:r>
      <w:r w:rsidRPr="00AE3B35">
        <w:rPr>
          <w:rStyle w:val="StyleUnderline"/>
          <w:rFonts w:cs="Calibri"/>
          <w:highlight w:val="yellow"/>
        </w:rPr>
        <w:t>care</w:t>
      </w:r>
      <w:r w:rsidRPr="00AE3B35">
        <w:rPr>
          <w:rStyle w:val="StyleUnderline"/>
          <w:rFonts w:cs="Calibri"/>
        </w:rPr>
        <w:t xml:space="preserve"> </w:t>
      </w:r>
      <w:r w:rsidRPr="00AE3B35">
        <w:rPr>
          <w:rStyle w:val="StyleUnderline"/>
          <w:rFonts w:cs="Calibri"/>
          <w:highlight w:val="yellow"/>
        </w:rPr>
        <w:t>only for one part of the inseparable relationship between nature and labour.</w:t>
      </w:r>
      <w:r w:rsidRPr="00AE3B35">
        <w:rPr>
          <w:rFonts w:cs="Calibri"/>
          <w:sz w:val="12"/>
        </w:rPr>
        <w:t xml:space="preserve"> On the everyday level of policies </w:t>
      </w:r>
      <w:r w:rsidRPr="00AE3B35">
        <w:rPr>
          <w:rStyle w:val="Emphasis"/>
          <w:rFonts w:cs="Calibri"/>
        </w:rPr>
        <w:t xml:space="preserve">this means that </w:t>
      </w:r>
      <w:r w:rsidRPr="00AE3B35">
        <w:rPr>
          <w:rStyle w:val="Emphasis"/>
          <w:rFonts w:cs="Calibri"/>
          <w:highlight w:val="yellow"/>
        </w:rPr>
        <w:t>environmental strategies lose momentum</w:t>
      </w:r>
      <w:r w:rsidRPr="00AE3B35">
        <w:rPr>
          <w:rStyle w:val="Emphasis"/>
          <w:rFonts w:cs="Calibri"/>
        </w:rPr>
        <w:t xml:space="preserve"> in times of economic crises and </w:t>
      </w:r>
      <w:r w:rsidRPr="00AE3B35">
        <w:rPr>
          <w:rStyle w:val="Emphasis"/>
          <w:rFonts w:cs="Calibri"/>
          <w:highlight w:val="yellow"/>
        </w:rPr>
        <w:t>when jobs are seen to be threatened.</w:t>
      </w:r>
      <w:r w:rsidRPr="00AE3B35">
        <w:rPr>
          <w:rFonts w:cs="Calibri"/>
          <w:sz w:val="12"/>
        </w:rPr>
        <w:t xml:space="preserve"> In this respect, </w:t>
      </w:r>
      <w:r w:rsidRPr="00AE3B35">
        <w:rPr>
          <w:rStyle w:val="Emphasis"/>
          <w:rFonts w:cs="Calibri"/>
          <w:highlight w:val="yellow"/>
        </w:rPr>
        <w:t>unions are no different from political parties and governments.</w:t>
      </w:r>
      <w:r w:rsidRPr="00AE3B35">
        <w:rPr>
          <w:rFonts w:cs="Calibri"/>
          <w:sz w:val="12"/>
          <w:highlight w:val="yellow"/>
        </w:rPr>
        <w:t xml:space="preserve"> </w:t>
      </w:r>
      <w:r w:rsidRPr="00AE3B35">
        <w:rPr>
          <w:rStyle w:val="StyleUnderline"/>
          <w:rFonts w:cs="Calibri"/>
        </w:rPr>
        <w:t>In spite of numerous publications</w:t>
      </w:r>
      <w:r w:rsidRPr="00AE3B35">
        <w:rPr>
          <w:rFonts w:cs="Calibri"/>
          <w:sz w:val="12"/>
        </w:rPr>
        <w:t xml:space="preserve"> by the ILO and Union organisations, which show </w:t>
      </w:r>
      <w:r w:rsidRPr="00AE3B35">
        <w:rPr>
          <w:rStyle w:val="StyleUnderline"/>
          <w:rFonts w:cs="Calibri"/>
        </w:rPr>
        <w:t>that a move to a ‘green economy’ can create new jobs</w:t>
      </w:r>
      <w:r w:rsidRPr="00AE3B35">
        <w:rPr>
          <w:rFonts w:cs="Calibri"/>
          <w:sz w:val="12"/>
        </w:rPr>
        <w:t xml:space="preserve"> (Poschen </w:t>
      </w:r>
      <w:hyperlink r:id="rId44" w:history="1">
        <w:r w:rsidRPr="00AE3B35">
          <w:rPr>
            <w:rStyle w:val="Hyperlink"/>
            <w:rFonts w:cs="Calibri"/>
            <w:sz w:val="12"/>
          </w:rPr>
          <w:t>2012</w:t>
        </w:r>
      </w:hyperlink>
      <w:r w:rsidRPr="00AE3B35">
        <w:rPr>
          <w:rFonts w:cs="Calibri"/>
          <w:sz w:val="12"/>
        </w:rPr>
        <w:t>; Rivera Alejo and Martín Murillo </w:t>
      </w:r>
      <w:hyperlink r:id="rId45" w:history="1">
        <w:r w:rsidRPr="00AE3B35">
          <w:rPr>
            <w:rStyle w:val="Hyperlink"/>
            <w:rFonts w:cs="Calibri"/>
            <w:sz w:val="12"/>
          </w:rPr>
          <w:t>2014</w:t>
        </w:r>
      </w:hyperlink>
      <w:r w:rsidRPr="00AE3B35">
        <w:rPr>
          <w:rStyle w:val="StyleUnderline"/>
          <w:rFonts w:cs="Calibri"/>
        </w:rPr>
        <w:t>), unions have been reluctant to exchange ‘a bird in the hand for two in the bush’ – even if the bird in the hand becomes elusive.</w:t>
      </w:r>
    </w:p>
    <w:p w14:paraId="3948DBC0" w14:textId="77777777" w:rsidR="002D27A5" w:rsidRPr="00AE3B35" w:rsidRDefault="002D27A5" w:rsidP="002D27A5">
      <w:pPr>
        <w:pStyle w:val="Heading4"/>
        <w:rPr>
          <w:rFonts w:cs="Calibri"/>
        </w:rPr>
      </w:pPr>
      <w:r w:rsidRPr="00AE3B35">
        <w:rPr>
          <w:rFonts w:cs="Calibri"/>
        </w:rPr>
        <w:t>This culminates in extinction – outweighs all aff impacts</w:t>
      </w:r>
    </w:p>
    <w:p w14:paraId="3B2337A8" w14:textId="77777777" w:rsidR="002D27A5" w:rsidRPr="00AE3B35" w:rsidRDefault="002D27A5" w:rsidP="002D27A5">
      <w:pPr>
        <w:rPr>
          <w:rFonts w:cs="Calibri"/>
        </w:rPr>
      </w:pPr>
      <w:r w:rsidRPr="00AE3B35">
        <w:rPr>
          <w:rStyle w:val="Style13ptBold"/>
          <w:rFonts w:cs="Calibri"/>
        </w:rPr>
        <w:t>Miller-McDonald, 18</w:t>
      </w:r>
      <w:r w:rsidRPr="00AE3B35">
        <w:rPr>
          <w:rFonts w:cs="Calibri"/>
        </w:rPr>
        <w:t xml:space="preserve"> – (Samuel, Master of Environmental Management at Yale University studying energy politics and grassroots innovations in the US. 5-2-2018. "Extinction vs. Collapse." Resilience. https://www.resilience.org/stories/2018-05-02/extinction-vs-collapse/)</w:t>
      </w:r>
    </w:p>
    <w:p w14:paraId="511AF8E1" w14:textId="77777777" w:rsidR="002D27A5" w:rsidRPr="00AE3B35" w:rsidRDefault="002D27A5" w:rsidP="002D27A5">
      <w:pPr>
        <w:rPr>
          <w:rFonts w:cs="Calibri"/>
          <w:b/>
          <w:iCs/>
          <w:u w:val="single"/>
        </w:rPr>
      </w:pPr>
      <w:r w:rsidRPr="00AE3B35">
        <w:rPr>
          <w:rStyle w:val="StyleUnderline"/>
          <w:rFonts w:cs="Calibri"/>
        </w:rPr>
        <w:t xml:space="preserve">Climate twitter – the </w:t>
      </w:r>
      <w:r w:rsidRPr="00AE3B35">
        <w:rPr>
          <w:rStyle w:val="Emphasis"/>
          <w:rFonts w:cs="Calibri"/>
        </w:rPr>
        <w:t>most fun twitter</w:t>
      </w:r>
      <w:r w:rsidRPr="00AE3B35">
        <w:rPr>
          <w:rStyle w:val="StyleUnderline"/>
          <w:rFonts w:cs="Calibri"/>
        </w:rPr>
        <w:t xml:space="preserve"> – has recently been reigniting </w:t>
      </w:r>
      <w:r w:rsidRPr="00AE3B35">
        <w:rPr>
          <w:rStyle w:val="StyleUnderline"/>
          <w:rFonts w:cs="Calibri"/>
          <w:highlight w:val="yellow"/>
        </w:rPr>
        <w:t xml:space="preserve">the debate between </w:t>
      </w:r>
      <w:r w:rsidRPr="00AE3B35">
        <w:rPr>
          <w:rStyle w:val="Emphasis"/>
          <w:rFonts w:cs="Calibri"/>
          <w:highlight w:val="yellow"/>
        </w:rPr>
        <w:t>human extinction</w:t>
      </w:r>
      <w:r w:rsidRPr="00AE3B35">
        <w:rPr>
          <w:rFonts w:cs="Calibri"/>
          <w:sz w:val="16"/>
          <w:highlight w:val="yellow"/>
        </w:rPr>
        <w:t xml:space="preserve"> </w:t>
      </w:r>
      <w:r w:rsidRPr="00AE3B35">
        <w:rPr>
          <w:rStyle w:val="StyleUnderline"/>
          <w:rFonts w:cs="Calibri"/>
          <w:highlight w:val="yellow"/>
        </w:rPr>
        <w:t>and mere</w:t>
      </w:r>
      <w:r w:rsidRPr="00AE3B35">
        <w:rPr>
          <w:rFonts w:cs="Calibri"/>
          <w:sz w:val="16"/>
          <w:highlight w:val="yellow"/>
        </w:rPr>
        <w:t xml:space="preserve"> </w:t>
      </w:r>
      <w:r w:rsidRPr="00AE3B35">
        <w:rPr>
          <w:rStyle w:val="Emphasis"/>
          <w:rFonts w:cs="Calibri"/>
          <w:highlight w:val="yellow"/>
        </w:rPr>
        <w:t>civilizational collapse</w:t>
      </w:r>
      <w:r w:rsidRPr="00AE3B35">
        <w:rPr>
          <w:rStyle w:val="StyleUnderline"/>
          <w:rFonts w:cs="Calibri"/>
        </w:rPr>
        <w:t>, between doom and gloom, despair and (kind of) hope.</w:t>
      </w:r>
      <w:r w:rsidRPr="00AE3B35">
        <w:rPr>
          <w:rFonts w:cs="Calibri"/>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AE3B35">
        <w:rPr>
          <w:rStyle w:val="StyleUnderline"/>
          <w:rFonts w:cs="Calibri"/>
        </w:rPr>
        <w:t xml:space="preserve">the question of human </w:t>
      </w:r>
      <w:r w:rsidRPr="00AE3B35">
        <w:rPr>
          <w:rStyle w:val="StyleUnderline"/>
          <w:rFonts w:cs="Calibri"/>
          <w:highlight w:val="yellow"/>
        </w:rPr>
        <w:t>extinction is</w:t>
      </w:r>
      <w:r w:rsidRPr="00AE3B35">
        <w:rPr>
          <w:rFonts w:cs="Calibri"/>
          <w:sz w:val="16"/>
          <w:highlight w:val="yellow"/>
        </w:rPr>
        <w:t xml:space="preserve"> </w:t>
      </w:r>
      <w:r w:rsidRPr="00AE3B35">
        <w:rPr>
          <w:rStyle w:val="Emphasis"/>
          <w:rFonts w:cs="Calibri"/>
          <w:highlight w:val="yellow"/>
        </w:rPr>
        <w:t>totally bounded by uncertainty</w:t>
      </w:r>
      <w:r w:rsidRPr="00AE3B35">
        <w:rPr>
          <w:rStyle w:val="StyleUnderline"/>
          <w:rFonts w:cs="Calibri"/>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 We don’t really know if humans are like</w:t>
      </w:r>
      <w:r w:rsidRPr="00AE3B35">
        <w:rPr>
          <w:rFonts w:cs="Calibri"/>
          <w:sz w:val="16"/>
        </w:rPr>
        <w:t xml:space="preserve"> </w:t>
      </w:r>
      <w:r w:rsidRPr="00AE3B35">
        <w:rPr>
          <w:rStyle w:val="Emphasis"/>
          <w:rFonts w:cs="Calibri"/>
        </w:rPr>
        <w:t>other</w:t>
      </w:r>
      <w:r w:rsidRPr="00AE3B35">
        <w:rPr>
          <w:rFonts w:cs="Calibri"/>
          <w:sz w:val="16"/>
        </w:rPr>
        <w:t xml:space="preserve"> </w:t>
      </w:r>
      <w:r w:rsidRPr="00AE3B35">
        <w:rPr>
          <w:rStyle w:val="StyleUnderline"/>
          <w:rFonts w:cs="Calibri"/>
        </w:rPr>
        <w:t>apex predators</w:t>
      </w:r>
      <w:r w:rsidRPr="00AE3B35">
        <w:rPr>
          <w:rFonts w:cs="Calibri"/>
          <w:sz w:val="16"/>
        </w:rPr>
        <w:t xml:space="preserve"> </w:t>
      </w:r>
      <w:r w:rsidRPr="00AE3B35">
        <w:rPr>
          <w:rStyle w:val="Emphasis"/>
          <w:rFonts w:cs="Calibri"/>
        </w:rPr>
        <w:t>highly</w:t>
      </w:r>
      <w:r w:rsidRPr="00AE3B35">
        <w:rPr>
          <w:rFonts w:cs="Calibri"/>
          <w:sz w:val="16"/>
        </w:rPr>
        <w:t xml:space="preserve"> </w:t>
      </w:r>
      <w:r w:rsidRPr="00AE3B35">
        <w:rPr>
          <w:rStyle w:val="StyleUnderline"/>
          <w:rFonts w:cs="Calibri"/>
        </w:rPr>
        <w:t>sensitive to ecological collapse, or are among the</w:t>
      </w:r>
      <w:r w:rsidRPr="00AE3B35">
        <w:rPr>
          <w:rFonts w:cs="Calibri"/>
          <w:sz w:val="16"/>
        </w:rPr>
        <w:t xml:space="preserve"> </w:t>
      </w:r>
      <w:r w:rsidRPr="00AE3B35">
        <w:rPr>
          <w:rStyle w:val="Emphasis"/>
          <w:rFonts w:cs="Calibri"/>
        </w:rPr>
        <w:t>most adaptable</w:t>
      </w:r>
      <w:r w:rsidRPr="00AE3B35">
        <w:rPr>
          <w:rFonts w:cs="Calibri"/>
          <w:sz w:val="16"/>
        </w:rPr>
        <w:t xml:space="preserve"> </w:t>
      </w:r>
      <w:r w:rsidRPr="00AE3B35">
        <w:rPr>
          <w:rStyle w:val="StyleUnderline"/>
          <w:rFonts w:cs="Calibri"/>
        </w:rPr>
        <w:t xml:space="preserve">mammals to ever walk the earth. One may be </w:t>
      </w:r>
      <w:r w:rsidRPr="00AE3B35">
        <w:rPr>
          <w:rStyle w:val="Emphasis"/>
          <w:rFonts w:cs="Calibri"/>
        </w:rPr>
        <w:t>inclined</w:t>
      </w:r>
      <w:r w:rsidRPr="00AE3B35">
        <w:rPr>
          <w:rStyle w:val="StyleUnderline"/>
          <w:rFonts w:cs="Calibri"/>
        </w:rPr>
        <w:t xml:space="preserve"> to lean toward the</w:t>
      </w:r>
      <w:r w:rsidRPr="00AE3B35">
        <w:rPr>
          <w:rFonts w:cs="Calibri"/>
          <w:sz w:val="16"/>
        </w:rPr>
        <w:t xml:space="preserve"> </w:t>
      </w:r>
      <w:r w:rsidRPr="00AE3B35">
        <w:rPr>
          <w:rStyle w:val="Emphasis"/>
          <w:rFonts w:cs="Calibri"/>
        </w:rPr>
        <w:t>latter</w:t>
      </w:r>
      <w:r w:rsidRPr="00AE3B35">
        <w:rPr>
          <w:rFonts w:cs="Calibri"/>
          <w:sz w:val="16"/>
        </w:rPr>
        <w:t xml:space="preserve"> </w:t>
      </w:r>
      <w:r w:rsidRPr="00AE3B35">
        <w:rPr>
          <w:rStyle w:val="StyleUnderline"/>
          <w:rFonts w:cs="Calibri"/>
        </w:rPr>
        <w:t>given that humans have colonized every ecological niche on the planet except Antarctica. That bands of people can survive in and around deserts as well as the Arctic as well as equatorial rainforests speaks to the resilience of small social groups</w:t>
      </w:r>
      <w:r w:rsidRPr="00AE3B35">
        <w:rPr>
          <w:rFonts w:cs="Calibri"/>
          <w:sz w:val="16"/>
        </w:rPr>
        <w:t xml:space="preserve">. It’s why The Road is so disturbingly plausible; there could be a scenario in which basically everything is dead but people, lingering in the last grey waste of the world. </w:t>
      </w:r>
      <w:r w:rsidRPr="00AE3B35">
        <w:rPr>
          <w:rStyle w:val="StyleUnderline"/>
          <w:rFonts w:cs="Calibri"/>
        </w:rPr>
        <w:t xml:space="preserve">On the other hand, </w:t>
      </w:r>
      <w:r w:rsidRPr="00AE3B35">
        <w:rPr>
          <w:rStyle w:val="StyleUnderline"/>
          <w:rFonts w:cs="Calibri"/>
          <w:highlight w:val="yellow"/>
        </w:rPr>
        <w:t>we’ve</w:t>
      </w:r>
      <w:r w:rsidRPr="00AE3B35">
        <w:rPr>
          <w:rFonts w:cs="Calibri"/>
          <w:sz w:val="16"/>
          <w:highlight w:val="yellow"/>
        </w:rPr>
        <w:t xml:space="preserve"> </w:t>
      </w:r>
      <w:r w:rsidRPr="00AE3B35">
        <w:rPr>
          <w:rStyle w:val="Emphasis"/>
          <w:rFonts w:cs="Calibri"/>
          <w:highlight w:val="yellow"/>
        </w:rPr>
        <w:t>never lived outside of</w:t>
      </w:r>
      <w:r w:rsidRPr="00AE3B35">
        <w:rPr>
          <w:rFonts w:cs="Calibri"/>
          <w:sz w:val="16"/>
        </w:rPr>
        <w:t xml:space="preserve"> the </w:t>
      </w:r>
      <w:r w:rsidRPr="00AE3B35">
        <w:rPr>
          <w:rStyle w:val="Emphasis"/>
          <w:rFonts w:cs="Calibri"/>
          <w:highlight w:val="yellow"/>
        </w:rPr>
        <w:t>very favorable conditions</w:t>
      </w:r>
      <w:r w:rsidRPr="00AE3B35">
        <w:rPr>
          <w:rFonts w:cs="Calibri"/>
          <w:sz w:val="16"/>
        </w:rPr>
        <w:t xml:space="preserve"> of the Holocene, </w:t>
      </w:r>
      <w:r w:rsidRPr="00AE3B35">
        <w:rPr>
          <w:rStyle w:val="StyleUnderline"/>
          <w:rFonts w:cs="Calibri"/>
        </w:rPr>
        <w:t xml:space="preserve">and past civilizational and population collapses suggest humans are in fact </w:t>
      </w:r>
      <w:r w:rsidRPr="00AE3B35">
        <w:rPr>
          <w:rStyle w:val="Emphasis"/>
          <w:rFonts w:cs="Calibri"/>
        </w:rPr>
        <w:t>quite sensitive</w:t>
      </w:r>
      <w:r w:rsidRPr="00AE3B35">
        <w:rPr>
          <w:rFonts w:cs="Calibri"/>
          <w:sz w:val="16"/>
        </w:rPr>
        <w:t xml:space="preserve"> </w:t>
      </w:r>
      <w:r w:rsidRPr="00AE3B35">
        <w:rPr>
          <w:rStyle w:val="StyleUnderline"/>
          <w:rFonts w:cs="Calibri"/>
        </w:rPr>
        <w:t>to climatic shifts</w:t>
      </w:r>
      <w:r w:rsidRPr="00AE3B35">
        <w:rPr>
          <w:rFonts w:cs="Calibri"/>
          <w:sz w:val="16"/>
        </w:rPr>
        <w:t xml:space="preserve">. Famed climate scientist James Hansen has discussed </w:t>
      </w:r>
      <w:r w:rsidRPr="00AE3B35">
        <w:rPr>
          <w:rStyle w:val="StyleUnderline"/>
          <w:rFonts w:cs="Calibri"/>
          <w:highlight w:val="yellow"/>
        </w:rPr>
        <w:t>the possibility of</w:t>
      </w:r>
      <w:r w:rsidRPr="00AE3B35">
        <w:rPr>
          <w:rFonts w:cs="Calibri"/>
          <w:sz w:val="16"/>
          <w:highlight w:val="yellow"/>
        </w:rPr>
        <w:t xml:space="preserve"> </w:t>
      </w:r>
      <w:r w:rsidRPr="00AE3B35">
        <w:rPr>
          <w:rStyle w:val="Emphasis"/>
          <w:rFonts w:cs="Calibri"/>
          <w:highlight w:val="yellow"/>
        </w:rPr>
        <w:t>“Venus syndrome,</w:t>
      </w:r>
      <w:r w:rsidRPr="00AE3B35">
        <w:rPr>
          <w:rStyle w:val="Emphasis"/>
          <w:rFonts w:cs="Calibri"/>
        </w:rPr>
        <w:t>”</w:t>
      </w:r>
      <w:r w:rsidRPr="00AE3B35">
        <w:rPr>
          <w:rFonts w:cs="Calibri"/>
          <w:sz w:val="16"/>
        </w:rPr>
        <w:t xml:space="preserve"> for instance, which </w:t>
      </w:r>
      <w:r w:rsidRPr="00AE3B35">
        <w:rPr>
          <w:rStyle w:val="StyleUnderline"/>
          <w:rFonts w:cs="Calibri"/>
        </w:rPr>
        <w:t>sits at the</w:t>
      </w:r>
      <w:r w:rsidRPr="00AE3B35">
        <w:rPr>
          <w:rFonts w:cs="Calibri"/>
          <w:sz w:val="16"/>
        </w:rPr>
        <w:t xml:space="preserve"> </w:t>
      </w:r>
      <w:r w:rsidRPr="00AE3B35">
        <w:rPr>
          <w:rStyle w:val="Emphasis"/>
          <w:rFonts w:cs="Calibri"/>
        </w:rPr>
        <w:t>far end</w:t>
      </w:r>
      <w:r w:rsidRPr="00AE3B35">
        <w:rPr>
          <w:rFonts w:cs="Calibri"/>
          <w:sz w:val="16"/>
        </w:rPr>
        <w:t xml:space="preserve"> </w:t>
      </w:r>
      <w:r w:rsidRPr="00AE3B35">
        <w:rPr>
          <w:rStyle w:val="StyleUnderline"/>
          <w:rFonts w:cs="Calibri"/>
        </w:rPr>
        <w:t>of</w:t>
      </w:r>
      <w:r w:rsidRPr="00AE3B35">
        <w:rPr>
          <w:rFonts w:cs="Calibri"/>
          <w:sz w:val="16"/>
        </w:rPr>
        <w:t xml:space="preserve"> </w:t>
      </w:r>
      <w:r w:rsidRPr="00AE3B35">
        <w:rPr>
          <w:rStyle w:val="Emphasis"/>
          <w:rFonts w:cs="Calibri"/>
        </w:rPr>
        <w:t>worst case scenarios</w:t>
      </w:r>
      <w:r w:rsidRPr="00AE3B35">
        <w:rPr>
          <w:rFonts w:cs="Calibri"/>
          <w:sz w:val="16"/>
        </w:rPr>
        <w:t xml:space="preserve">. While a frightening thought experiment, it is easily dismissed as it’s based on so many uncertainties and doesn’t carry the weight of anything near consensus. </w:t>
      </w:r>
      <w:r w:rsidRPr="00AE3B35">
        <w:rPr>
          <w:rStyle w:val="StyleUnderline"/>
          <w:rFonts w:cs="Calibri"/>
          <w:highlight w:val="yellow"/>
        </w:rPr>
        <w:t>What’s</w:t>
      </w:r>
      <w:r w:rsidRPr="00AE3B35">
        <w:rPr>
          <w:rStyle w:val="StyleUnderline"/>
          <w:rFonts w:cs="Calibri"/>
        </w:rPr>
        <w:t xml:space="preserve"> </w:t>
      </w:r>
      <w:r w:rsidRPr="00AE3B35">
        <w:rPr>
          <w:rStyle w:val="StyleUnderline"/>
          <w:rFonts w:cs="Calibri"/>
          <w:highlight w:val="yellow"/>
        </w:rPr>
        <w:t>more frightening</w:t>
      </w:r>
      <w:r w:rsidRPr="00AE3B35">
        <w:rPr>
          <w:rStyle w:val="StyleUnderline"/>
          <w:rFonts w:cs="Calibri"/>
        </w:rPr>
        <w:t xml:space="preserve"> than potentially implausible </w:t>
      </w:r>
      <w:r w:rsidRPr="00AE3B35">
        <w:rPr>
          <w:rStyle w:val="StyleUnderline"/>
          <w:rFonts w:cs="Calibri"/>
        </w:rPr>
        <w:lastRenderedPageBreak/>
        <w:t xml:space="preserve">uncertainties </w:t>
      </w:r>
      <w:r w:rsidRPr="00AE3B35">
        <w:rPr>
          <w:rStyle w:val="StyleUnderline"/>
          <w:rFonts w:cs="Calibri"/>
          <w:highlight w:val="yellow"/>
        </w:rPr>
        <w:t>are the</w:t>
      </w:r>
      <w:r w:rsidRPr="00AE3B35">
        <w:rPr>
          <w:rFonts w:cs="Calibri"/>
          <w:sz w:val="16"/>
          <w:highlight w:val="yellow"/>
        </w:rPr>
        <w:t xml:space="preserve"> </w:t>
      </w:r>
      <w:r w:rsidRPr="00AE3B35">
        <w:rPr>
          <w:rStyle w:val="Emphasis"/>
          <w:rFonts w:cs="Calibri"/>
          <w:highlight w:val="yellow"/>
        </w:rPr>
        <w:t>currently existing certainties</w:t>
      </w:r>
      <w:r w:rsidRPr="00AE3B35">
        <w:rPr>
          <w:rFonts w:cs="Calibri"/>
          <w:sz w:val="16"/>
        </w:rPr>
        <w:t xml:space="preserve">. For example: Ecology + The atmosphere has proven more sensitive to GHG emissions than predicted by mainstream science, and we have a high chance of hitting 2oC of warming this century. Could hit 1.5C in the 2020s. </w:t>
      </w:r>
      <w:r w:rsidRPr="00AE3B35">
        <w:rPr>
          <w:rStyle w:val="Emphasis"/>
          <w:rFonts w:cs="Calibri"/>
          <w:highlight w:val="yellow"/>
        </w:rPr>
        <w:t>Worst-case</w:t>
      </w:r>
      <w:r w:rsidRPr="00AE3B35">
        <w:rPr>
          <w:rFonts w:cs="Calibri"/>
          <w:sz w:val="16"/>
          <w:highlight w:val="yellow"/>
        </w:rPr>
        <w:t xml:space="preserve"> </w:t>
      </w:r>
      <w:r w:rsidRPr="00AE3B35">
        <w:rPr>
          <w:rStyle w:val="StyleUnderline"/>
          <w:rFonts w:cs="Calibri"/>
          <w:highlight w:val="yellow"/>
        </w:rPr>
        <w:t>warming scenarios are probably the</w:t>
      </w:r>
      <w:r w:rsidRPr="00AE3B35">
        <w:rPr>
          <w:rFonts w:cs="Calibri"/>
          <w:sz w:val="16"/>
          <w:highlight w:val="yellow"/>
        </w:rPr>
        <w:t xml:space="preserve"> </w:t>
      </w:r>
      <w:r w:rsidRPr="00AE3B35">
        <w:rPr>
          <w:rStyle w:val="Emphasis"/>
          <w:rFonts w:cs="Calibri"/>
          <w:highlight w:val="yellow"/>
        </w:rPr>
        <w:t>most likely</w:t>
      </w:r>
      <w:r w:rsidRPr="00AE3B35">
        <w:rPr>
          <w:rFonts w:cs="Calibri"/>
          <w:sz w:val="16"/>
        </w:rPr>
        <w:t xml:space="preserve">. + </w:t>
      </w:r>
      <w:r w:rsidRPr="00AE3B35">
        <w:rPr>
          <w:rStyle w:val="StyleUnderline"/>
          <w:rFonts w:cs="Calibri"/>
        </w:rPr>
        <w:t>Massive</w:t>
      </w:r>
      <w:r w:rsidRPr="00AE3B35">
        <w:rPr>
          <w:rFonts w:cs="Calibri"/>
          <w:sz w:val="16"/>
        </w:rPr>
        <w:t xml:space="preserve"> </w:t>
      </w:r>
      <w:r w:rsidRPr="00AE3B35">
        <w:rPr>
          <w:rStyle w:val="Emphasis"/>
          <w:rFonts w:cs="Calibri"/>
          <w:highlight w:val="yellow"/>
        </w:rPr>
        <w:t>marine death</w:t>
      </w:r>
      <w:r w:rsidRPr="00AE3B35">
        <w:rPr>
          <w:rFonts w:cs="Calibri"/>
          <w:sz w:val="16"/>
          <w:highlight w:val="yellow"/>
        </w:rPr>
        <w:t xml:space="preserve"> </w:t>
      </w:r>
      <w:r w:rsidRPr="00AE3B35">
        <w:rPr>
          <w:rStyle w:val="StyleUnderline"/>
          <w:rFonts w:cs="Calibri"/>
          <w:highlight w:val="yellow"/>
        </w:rPr>
        <w:t>is happening</w:t>
      </w:r>
      <w:r w:rsidRPr="00AE3B35">
        <w:rPr>
          <w:rStyle w:val="StyleUnderline"/>
          <w:rFonts w:cs="Calibri"/>
        </w:rPr>
        <w:t xml:space="preserve"> far faster than anyone predicted</w:t>
      </w:r>
      <w:r w:rsidRPr="00AE3B35">
        <w:rPr>
          <w:rFonts w:cs="Calibri"/>
          <w:sz w:val="16"/>
        </w:rPr>
        <w:t xml:space="preserve"> and we could be on the edge of an anoxic event. </w:t>
      </w:r>
      <w:r w:rsidRPr="00AE3B35">
        <w:rPr>
          <w:rFonts w:cs="Calibri"/>
          <w:sz w:val="16"/>
          <w:highlight w:val="yellow"/>
        </w:rPr>
        <w:t xml:space="preserve">+ </w:t>
      </w:r>
      <w:r w:rsidRPr="00AE3B35">
        <w:rPr>
          <w:rStyle w:val="Emphasis"/>
          <w:rFonts w:cs="Calibri"/>
          <w:highlight w:val="yellow"/>
        </w:rPr>
        <w:t>Ice melt</w:t>
      </w:r>
      <w:r w:rsidRPr="00AE3B35">
        <w:rPr>
          <w:rFonts w:cs="Calibri"/>
          <w:sz w:val="16"/>
          <w:highlight w:val="yellow"/>
        </w:rPr>
        <w:t xml:space="preserve"> </w:t>
      </w:r>
      <w:r w:rsidRPr="00AE3B35">
        <w:rPr>
          <w:rStyle w:val="StyleUnderline"/>
          <w:rFonts w:cs="Calibri"/>
          <w:highlight w:val="yellow"/>
        </w:rPr>
        <w:t>is happening</w:t>
      </w:r>
      <w:r w:rsidRPr="00AE3B35">
        <w:rPr>
          <w:rStyle w:val="StyleUnderline"/>
          <w:rFonts w:cs="Calibri"/>
        </w:rPr>
        <w:t xml:space="preserve"> far faster than mainstream predictions.</w:t>
      </w:r>
      <w:r w:rsidRPr="00AE3B35">
        <w:rPr>
          <w:rFonts w:cs="Calibri"/>
          <w:sz w:val="16"/>
        </w:rPr>
        <w:t xml:space="preserve"> Greenland’s ice sheet is threatening to collapse and already slowing ocean currents, which too could collapse. + </w:t>
      </w:r>
      <w:r w:rsidRPr="00AE3B35">
        <w:rPr>
          <w:rStyle w:val="StyleUnderline"/>
          <w:rFonts w:cs="Calibri"/>
        </w:rPr>
        <w:t xml:space="preserve">Which also means predictions of </w:t>
      </w:r>
      <w:r w:rsidRPr="00AE3B35">
        <w:rPr>
          <w:rStyle w:val="Emphasis"/>
          <w:rFonts w:cs="Calibri"/>
          <w:highlight w:val="yellow"/>
        </w:rPr>
        <w:t>sea level rise</w:t>
      </w:r>
      <w:r w:rsidRPr="00AE3B35">
        <w:rPr>
          <w:rStyle w:val="StyleUnderline"/>
          <w:rFonts w:cs="Calibri"/>
          <w:highlight w:val="yellow"/>
        </w:rPr>
        <w:t xml:space="preserve"> have</w:t>
      </w:r>
      <w:r w:rsidRPr="00AE3B35">
        <w:rPr>
          <w:rFonts w:cs="Calibri"/>
          <w:sz w:val="16"/>
          <w:highlight w:val="yellow"/>
        </w:rPr>
        <w:t xml:space="preserve"> </w:t>
      </w:r>
      <w:r w:rsidRPr="00AE3B35">
        <w:rPr>
          <w:rStyle w:val="Emphasis"/>
          <w:rFonts w:cs="Calibri"/>
          <w:highlight w:val="yellow"/>
        </w:rPr>
        <w:t>doubled</w:t>
      </w:r>
      <w:r w:rsidRPr="00AE3B35">
        <w:rPr>
          <w:rFonts w:cs="Calibri"/>
          <w:sz w:val="16"/>
        </w:rPr>
        <w:t xml:space="preserve"> for this century. + </w:t>
      </w:r>
      <w:r w:rsidRPr="00AE3B35">
        <w:rPr>
          <w:rStyle w:val="Emphasis"/>
          <w:rFonts w:cs="Calibri"/>
          <w:highlight w:val="yellow"/>
        </w:rPr>
        <w:t>Industrial agriculture</w:t>
      </w:r>
      <w:r w:rsidRPr="00AE3B35">
        <w:rPr>
          <w:rFonts w:cs="Calibri"/>
          <w:sz w:val="16"/>
          <w:highlight w:val="yellow"/>
        </w:rPr>
        <w:t xml:space="preserve"> </w:t>
      </w:r>
      <w:r w:rsidRPr="00AE3B35">
        <w:rPr>
          <w:rStyle w:val="StyleUnderline"/>
          <w:rFonts w:cs="Calibri"/>
          <w:highlight w:val="yellow"/>
        </w:rPr>
        <w:t>is driving</w:t>
      </w:r>
      <w:r w:rsidRPr="00AE3B35">
        <w:rPr>
          <w:rFonts w:cs="Calibri"/>
          <w:sz w:val="16"/>
        </w:rPr>
        <w:t xml:space="preserve"> </w:t>
      </w:r>
      <w:r w:rsidRPr="00AE3B35">
        <w:rPr>
          <w:rStyle w:val="Emphasis"/>
          <w:rFonts w:cs="Calibri"/>
        </w:rPr>
        <w:t xml:space="preserve">massive </w:t>
      </w:r>
      <w:r w:rsidRPr="00AE3B35">
        <w:rPr>
          <w:rStyle w:val="Emphasis"/>
          <w:rFonts w:cs="Calibri"/>
          <w:highlight w:val="yellow"/>
        </w:rPr>
        <w:t>habitat loss</w:t>
      </w:r>
      <w:r w:rsidRPr="00AE3B35">
        <w:rPr>
          <w:rFonts w:cs="Calibri"/>
          <w:sz w:val="16"/>
          <w:highlight w:val="yellow"/>
        </w:rPr>
        <w:t xml:space="preserve"> </w:t>
      </w:r>
      <w:r w:rsidRPr="00AE3B35">
        <w:rPr>
          <w:rStyle w:val="StyleUnderline"/>
          <w:rFonts w:cs="Calibri"/>
          <w:highlight w:val="yellow"/>
        </w:rPr>
        <w:t>and</w:t>
      </w:r>
      <w:r w:rsidRPr="00AE3B35">
        <w:rPr>
          <w:rFonts w:cs="Calibri"/>
          <w:sz w:val="16"/>
          <w:highlight w:val="yellow"/>
        </w:rPr>
        <w:t xml:space="preserve"> </w:t>
      </w:r>
      <w:r w:rsidRPr="00AE3B35">
        <w:rPr>
          <w:rStyle w:val="Emphasis"/>
          <w:rFonts w:cs="Calibri"/>
          <w:highlight w:val="yellow"/>
        </w:rPr>
        <w:t>extinction</w:t>
      </w:r>
      <w:r w:rsidRPr="00AE3B35">
        <w:rPr>
          <w:rStyle w:val="Emphasis"/>
          <w:rFonts w:cs="Calibri"/>
        </w:rPr>
        <w:t>.</w:t>
      </w:r>
      <w:r w:rsidRPr="00AE3B35">
        <w:rPr>
          <w:rFonts w:cs="Calibri"/>
          <w:sz w:val="16"/>
        </w:rPr>
        <w:t xml:space="preserve"> </w:t>
      </w:r>
      <w:r w:rsidRPr="00AE3B35">
        <w:rPr>
          <w:rStyle w:val="StyleUnderline"/>
          <w:rFonts w:cs="Calibri"/>
        </w:rPr>
        <w:t xml:space="preserve">The </w:t>
      </w:r>
      <w:r w:rsidRPr="00AE3B35">
        <w:rPr>
          <w:rStyle w:val="Emphasis"/>
          <w:rFonts w:cs="Calibri"/>
          <w:highlight w:val="yellow"/>
        </w:rPr>
        <w:t>insect collapse</w:t>
      </w:r>
      <w:r w:rsidRPr="00AE3B35">
        <w:rPr>
          <w:rFonts w:cs="Calibri"/>
          <w:sz w:val="16"/>
        </w:rPr>
        <w:t xml:space="preserve"> – population declines of 75% to 80% have been seen in some areas – is something no one predicted would happen so fast, and </w:t>
      </w:r>
      <w:r w:rsidRPr="00AE3B35">
        <w:rPr>
          <w:rStyle w:val="StyleUnderline"/>
          <w:rFonts w:cs="Calibri"/>
        </w:rPr>
        <w:t xml:space="preserve">portends an ecological sensitivity </w:t>
      </w:r>
      <w:r w:rsidRPr="00AE3B35">
        <w:rPr>
          <w:rStyle w:val="Emphasis"/>
          <w:rFonts w:cs="Calibri"/>
        </w:rPr>
        <w:t>beyond our fears</w:t>
      </w:r>
      <w:r w:rsidRPr="00AE3B35">
        <w:rPr>
          <w:rFonts w:cs="Calibri"/>
          <w:sz w:val="16"/>
        </w:rPr>
        <w:t xml:space="preserve">. This is </w:t>
      </w:r>
      <w:r w:rsidRPr="00AE3B35">
        <w:rPr>
          <w:rStyle w:val="StyleUnderline"/>
          <w:rFonts w:cs="Calibri"/>
        </w:rPr>
        <w:t xml:space="preserve">causing an unexpected and unprecedented </w:t>
      </w:r>
      <w:r w:rsidRPr="00AE3B35">
        <w:rPr>
          <w:rStyle w:val="Emphasis"/>
          <w:rFonts w:cs="Calibri"/>
          <w:highlight w:val="yellow"/>
        </w:rPr>
        <w:t>bird collapse</w:t>
      </w:r>
      <w:r w:rsidRPr="00AE3B35">
        <w:rPr>
          <w:rFonts w:cs="Calibri"/>
          <w:sz w:val="16"/>
        </w:rPr>
        <w:t xml:space="preserve"> (1/8 of bird species are threatened) in Europe. + </w:t>
      </w:r>
      <w:r w:rsidRPr="00AE3B35">
        <w:rPr>
          <w:rStyle w:val="Emphasis"/>
          <w:rFonts w:cs="Calibri"/>
          <w:highlight w:val="yellow"/>
        </w:rPr>
        <w:t>Forests</w:t>
      </w:r>
      <w:r w:rsidRPr="00AE3B35">
        <w:rPr>
          <w:rStyle w:val="StyleUnderline"/>
          <w:rFonts w:cs="Calibri"/>
        </w:rPr>
        <w:t>, vital</w:t>
      </w:r>
      <w:r w:rsidRPr="00AE3B35">
        <w:rPr>
          <w:rFonts w:cs="Calibri"/>
          <w:sz w:val="16"/>
        </w:rPr>
        <w:t xml:space="preserve"> </w:t>
      </w:r>
      <w:r w:rsidRPr="00AE3B35">
        <w:rPr>
          <w:rStyle w:val="Emphasis"/>
          <w:rFonts w:cs="Calibri"/>
          <w:highlight w:val="yellow"/>
        </w:rPr>
        <w:t>carbon sinks</w:t>
      </w:r>
      <w:r w:rsidRPr="00AE3B35">
        <w:rPr>
          <w:rStyle w:val="StyleUnderline"/>
          <w:rFonts w:cs="Calibri"/>
        </w:rPr>
        <w:t>, are proving</w:t>
      </w:r>
      <w:r w:rsidRPr="00AE3B35">
        <w:rPr>
          <w:rFonts w:cs="Calibri"/>
          <w:sz w:val="16"/>
        </w:rPr>
        <w:t xml:space="preserve"> </w:t>
      </w:r>
      <w:r w:rsidRPr="00AE3B35">
        <w:rPr>
          <w:rStyle w:val="Emphasis"/>
          <w:rFonts w:cs="Calibri"/>
        </w:rPr>
        <w:t>sensitive</w:t>
      </w:r>
      <w:r w:rsidRPr="00AE3B35">
        <w:rPr>
          <w:rFonts w:cs="Calibri"/>
          <w:sz w:val="16"/>
        </w:rPr>
        <w:t xml:space="preserve"> to climate impacts. + </w:t>
      </w:r>
      <w:r w:rsidRPr="00AE3B35">
        <w:rPr>
          <w:rStyle w:val="StyleUnderline"/>
          <w:rFonts w:cs="Calibri"/>
          <w:highlight w:val="yellow"/>
        </w:rPr>
        <w:t>We’re living in the</w:t>
      </w:r>
      <w:r w:rsidRPr="00AE3B35">
        <w:rPr>
          <w:rFonts w:cs="Calibri"/>
          <w:sz w:val="16"/>
          <w:highlight w:val="yellow"/>
        </w:rPr>
        <w:t xml:space="preserve"> </w:t>
      </w:r>
      <w:r w:rsidRPr="00AE3B35">
        <w:rPr>
          <w:rStyle w:val="Emphasis"/>
          <w:rFonts w:cs="Calibri"/>
          <w:highlight w:val="yellow"/>
        </w:rPr>
        <w:t>6th mass extinction</w:t>
      </w:r>
      <w:r w:rsidRPr="00AE3B35">
        <w:rPr>
          <w:rStyle w:val="Emphasis"/>
          <w:rFonts w:cs="Calibri"/>
        </w:rPr>
        <w:t xml:space="preserve"> event</w:t>
      </w:r>
      <w:r w:rsidRPr="00AE3B35">
        <w:rPr>
          <w:rFonts w:cs="Calibri"/>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AE3B35">
        <w:rPr>
          <w:rStyle w:val="StyleUnderline"/>
          <w:rFonts w:cs="Calibri"/>
        </w:rPr>
        <w:t xml:space="preserve">Even with </w:t>
      </w:r>
      <w:r w:rsidRPr="00AE3B35">
        <w:rPr>
          <w:rStyle w:val="Emphasis"/>
          <w:rFonts w:cs="Calibri"/>
        </w:rPr>
        <w:t>this perfect storm</w:t>
      </w:r>
      <w:r w:rsidRPr="00AE3B35">
        <w:rPr>
          <w:rFonts w:cs="Calibri"/>
          <w:sz w:val="16"/>
        </w:rPr>
        <w:t xml:space="preserve"> </w:t>
      </w:r>
      <w:r w:rsidRPr="00AE3B35">
        <w:rPr>
          <w:rStyle w:val="StyleUnderline"/>
          <w:rFonts w:cs="Calibri"/>
        </w:rPr>
        <w:t xml:space="preserve">of issues, it’s </w:t>
      </w:r>
      <w:r w:rsidRPr="00AE3B35">
        <w:rPr>
          <w:rStyle w:val="Emphasis"/>
          <w:rFonts w:cs="Calibri"/>
        </w:rPr>
        <w:t>impossible to know</w:t>
      </w:r>
      <w:r w:rsidRPr="00AE3B35">
        <w:rPr>
          <w:rFonts w:cs="Calibri"/>
          <w:sz w:val="16"/>
        </w:rPr>
        <w:t xml:space="preserve"> </w:t>
      </w:r>
      <w:r w:rsidRPr="00AE3B35">
        <w:rPr>
          <w:rStyle w:val="StyleUnderline"/>
          <w:rFonts w:cs="Calibri"/>
        </w:rPr>
        <w:t>how likely extinction is, and it’s impossible to judge how likely or extensive civilizational collapse may be. We just can’t predict how human beings and human systems will respond to the shocks that are already underway. We can make some good</w:t>
      </w:r>
      <w:r w:rsidRPr="00AE3B35">
        <w:rPr>
          <w:rFonts w:cs="Calibri"/>
          <w:sz w:val="16"/>
        </w:rPr>
        <w:t xml:space="preserve"> </w:t>
      </w:r>
      <w:r w:rsidRPr="00AE3B35">
        <w:rPr>
          <w:rStyle w:val="Emphasis"/>
          <w:rFonts w:cs="Calibri"/>
        </w:rPr>
        <w:t>guesses</w:t>
      </w:r>
      <w:r w:rsidRPr="00AE3B35">
        <w:rPr>
          <w:rFonts w:cs="Calibri"/>
          <w:sz w:val="16"/>
        </w:rPr>
        <w:t xml:space="preserve"> </w:t>
      </w:r>
      <w:r w:rsidRPr="00AE3B35">
        <w:rPr>
          <w:rStyle w:val="StyleUnderline"/>
          <w:rFonts w:cs="Calibri"/>
        </w:rPr>
        <w:t xml:space="preserve">based on </w:t>
      </w:r>
      <w:r w:rsidRPr="00AE3B35">
        <w:rPr>
          <w:rStyle w:val="Emphasis"/>
          <w:rFonts w:cs="Calibri"/>
        </w:rPr>
        <w:t>history</w:t>
      </w:r>
      <w:r w:rsidRPr="00AE3B35">
        <w:rPr>
          <w:rStyle w:val="StyleUnderline"/>
          <w:rFonts w:cs="Calibri"/>
        </w:rPr>
        <w:t>, but they’re</w:t>
      </w:r>
      <w:r w:rsidRPr="00AE3B35">
        <w:rPr>
          <w:rFonts w:cs="Calibri"/>
          <w:sz w:val="16"/>
        </w:rPr>
        <w:t xml:space="preserve"> </w:t>
      </w:r>
      <w:r w:rsidRPr="00AE3B35">
        <w:rPr>
          <w:rStyle w:val="Emphasis"/>
          <w:rFonts w:cs="Calibri"/>
        </w:rPr>
        <w:t>no more than guesses</w:t>
      </w:r>
      <w:r w:rsidRPr="00AE3B35">
        <w:rPr>
          <w:rFonts w:cs="Calibri"/>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AE3B35">
        <w:rPr>
          <w:rStyle w:val="StyleUnderline"/>
          <w:rFonts w:cs="Calibri"/>
        </w:rPr>
        <w:t>What we</w:t>
      </w:r>
      <w:r w:rsidRPr="00AE3B35">
        <w:rPr>
          <w:rFonts w:cs="Calibri"/>
          <w:sz w:val="16"/>
        </w:rPr>
        <w:t xml:space="preserve"> </w:t>
      </w:r>
      <w:r w:rsidRPr="00AE3B35">
        <w:rPr>
          <w:rStyle w:val="Emphasis"/>
          <w:rFonts w:cs="Calibri"/>
        </w:rPr>
        <w:t>do know</w:t>
      </w:r>
      <w:r w:rsidRPr="00AE3B35">
        <w:rPr>
          <w:rFonts w:cs="Calibri"/>
          <w:sz w:val="16"/>
        </w:rPr>
        <w:t xml:space="preserve"> </w:t>
      </w:r>
      <w:r w:rsidRPr="00AE3B35">
        <w:rPr>
          <w:rStyle w:val="StyleUnderline"/>
          <w:rFonts w:cs="Calibri"/>
        </w:rPr>
        <w:t>is that, given everything above, we are living through a confluence of events that will</w:t>
      </w:r>
      <w:r w:rsidRPr="00AE3B35">
        <w:rPr>
          <w:rFonts w:cs="Calibri"/>
          <w:sz w:val="16"/>
        </w:rPr>
        <w:t xml:space="preserve"> </w:t>
      </w:r>
      <w:r w:rsidRPr="00AE3B35">
        <w:rPr>
          <w:rStyle w:val="Emphasis"/>
          <w:rFonts w:cs="Calibri"/>
        </w:rPr>
        <w:t>shake the foundations of civilization</w:t>
      </w:r>
      <w:r w:rsidRPr="00AE3B35">
        <w:rPr>
          <w:rStyle w:val="StyleUnderline"/>
          <w:rFonts w:cs="Calibri"/>
        </w:rPr>
        <w:t>, and jeopardize our capacity to sustain</w:t>
      </w:r>
      <w:r w:rsidRPr="00AE3B35">
        <w:rPr>
          <w:rFonts w:cs="Calibri"/>
          <w:sz w:val="16"/>
        </w:rPr>
        <w:t xml:space="preserve"> </w:t>
      </w:r>
      <w:r w:rsidRPr="00AE3B35">
        <w:rPr>
          <w:rStyle w:val="Emphasis"/>
          <w:rFonts w:cs="Calibri"/>
        </w:rPr>
        <w:lastRenderedPageBreak/>
        <w:t>large populations of humans.</w:t>
      </w:r>
      <w:r w:rsidRPr="00AE3B35">
        <w:rPr>
          <w:rFonts w:cs="Calibri"/>
          <w:sz w:val="16"/>
        </w:rPr>
        <w:t xml:space="preserve"> </w:t>
      </w:r>
      <w:r w:rsidRPr="00AE3B35">
        <w:rPr>
          <w:rStyle w:val="StyleUnderline"/>
          <w:rFonts w:cs="Calibri"/>
        </w:rPr>
        <w:t>There is</w:t>
      </w:r>
      <w:r w:rsidRPr="00AE3B35">
        <w:rPr>
          <w:rFonts w:cs="Calibri"/>
          <w:sz w:val="16"/>
        </w:rPr>
        <w:t xml:space="preserve"> </w:t>
      </w:r>
      <w:r w:rsidRPr="00AE3B35">
        <w:rPr>
          <w:rStyle w:val="Emphasis"/>
          <w:rFonts w:cs="Calibri"/>
        </w:rPr>
        <w:t>enough certainty</w:t>
      </w:r>
      <w:r w:rsidRPr="00AE3B35">
        <w:rPr>
          <w:rFonts w:cs="Calibri"/>
          <w:sz w:val="16"/>
        </w:rPr>
        <w:t xml:space="preserve"> </w:t>
      </w:r>
      <w:r w:rsidRPr="00AE3B35">
        <w:rPr>
          <w:rStyle w:val="StyleUnderline"/>
          <w:rFonts w:cs="Calibri"/>
        </w:rPr>
        <w:t>around these issues to justify being</w:t>
      </w:r>
      <w:r w:rsidRPr="00AE3B35">
        <w:rPr>
          <w:rFonts w:cs="Calibri"/>
          <w:sz w:val="16"/>
        </w:rPr>
        <w:t xml:space="preserve"> </w:t>
      </w:r>
      <w:r w:rsidRPr="00AE3B35">
        <w:rPr>
          <w:rStyle w:val="Emphasis"/>
          <w:rFonts w:cs="Calibri"/>
        </w:rPr>
        <w:t>existentially alarmed</w:t>
      </w:r>
      <w:r w:rsidRPr="00AE3B35">
        <w:rPr>
          <w:rStyle w:val="StyleUnderline"/>
          <w:rFonts w:cs="Calibri"/>
        </w:rPr>
        <w:t>. At this point, whether we go</w:t>
      </w:r>
      <w:r w:rsidRPr="00AE3B35">
        <w:rPr>
          <w:rFonts w:cs="Calibri"/>
          <w:sz w:val="16"/>
        </w:rPr>
        <w:t xml:space="preserve"> </w:t>
      </w:r>
      <w:r w:rsidRPr="00AE3B35">
        <w:rPr>
          <w:rStyle w:val="Emphasis"/>
          <w:rFonts w:cs="Calibri"/>
        </w:rPr>
        <w:t>extinct</w:t>
      </w:r>
      <w:r w:rsidRPr="00AE3B35">
        <w:rPr>
          <w:rFonts w:cs="Calibri"/>
          <w:sz w:val="16"/>
        </w:rPr>
        <w:t xml:space="preserve"> </w:t>
      </w:r>
      <w:r w:rsidRPr="00AE3B35">
        <w:rPr>
          <w:rStyle w:val="StyleUnderline"/>
          <w:rFonts w:cs="Calibri"/>
        </w:rPr>
        <w:t xml:space="preserve">or </w:t>
      </w:r>
      <w:r w:rsidRPr="00AE3B35">
        <w:rPr>
          <w:rStyle w:val="Emphasis"/>
          <w:rFonts w:cs="Calibri"/>
        </w:rPr>
        <w:t>all but a thousand</w:t>
      </w:r>
      <w:r w:rsidRPr="00AE3B35">
        <w:rPr>
          <w:rFonts w:cs="Calibri"/>
          <w:sz w:val="16"/>
        </w:rPr>
        <w:t xml:space="preserve"> of us </w:t>
      </w:r>
      <w:r w:rsidRPr="00AE3B35">
        <w:rPr>
          <w:rStyle w:val="StyleUnderline"/>
          <w:rFonts w:cs="Calibri"/>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AE3B35">
        <w:rPr>
          <w:rFonts w:cs="Calibri"/>
          <w:sz w:val="16"/>
        </w:rPr>
        <w:t xml:space="preserve">. Or maybe not. I don’t know. </w:t>
      </w:r>
      <w:r w:rsidRPr="00AE3B35">
        <w:rPr>
          <w:rStyle w:val="Emphasis"/>
          <w:rFonts w:cs="Calibri"/>
        </w:rPr>
        <w:t>What I do know is that, regardless of the answer, there’s no excuse to stop fighting for a world that sustains life.</w:t>
      </w:r>
    </w:p>
    <w:p w14:paraId="12CAA935" w14:textId="77777777" w:rsidR="002D27A5" w:rsidRPr="00AE3B35" w:rsidRDefault="002D27A5" w:rsidP="002D27A5">
      <w:pPr>
        <w:pStyle w:val="Heading4"/>
        <w:rPr>
          <w:rFonts w:cs="Calibri"/>
        </w:rPr>
      </w:pPr>
      <w:r w:rsidRPr="00AE3B35">
        <w:rPr>
          <w:rFonts w:cs="Calibri"/>
        </w:rPr>
        <w:t>The alternative is rejecting the affirmative to embrace postwork – it questions the centrality of work and ontological attachments to productivity to enable emancipatory transformation of society to an ecologically sustainable form.</w:t>
      </w:r>
    </w:p>
    <w:p w14:paraId="03CA0517" w14:textId="77777777" w:rsidR="002D27A5" w:rsidRPr="00AE3B35" w:rsidRDefault="002D27A5" w:rsidP="002D27A5">
      <w:pPr>
        <w:pStyle w:val="Heading4"/>
        <w:rPr>
          <w:rFonts w:cs="Calibri"/>
        </w:rPr>
      </w:pPr>
      <w:r w:rsidRPr="00AE3B35">
        <w:rPr>
          <w:rFonts w:cs="Calibri"/>
        </w:rPr>
        <w:t>Your ballot symbolizes an answer to the question of whether work can be used as the solution to social ills. The plan doesn’t “happen,” and you are conditioned to valorize work – vote neg to interrogate these ideological assumptions.</w:t>
      </w:r>
    </w:p>
    <w:p w14:paraId="7831E49F" w14:textId="77777777" w:rsidR="002D27A5" w:rsidRPr="00AE3B35" w:rsidRDefault="002D27A5" w:rsidP="002D27A5">
      <w:pPr>
        <w:rPr>
          <w:rFonts w:cs="Calibri"/>
        </w:rPr>
      </w:pPr>
      <w:r w:rsidRPr="00AE3B35">
        <w:rPr>
          <w:rStyle w:val="Style13ptBold"/>
          <w:rFonts w:cs="Calibri"/>
        </w:rPr>
        <w:t>Hoffmann, 20</w:t>
      </w:r>
      <w:r w:rsidRPr="00AE3B35">
        <w:rPr>
          <w:rFonts w:cs="Calibri"/>
        </w:rPr>
        <w:t xml:space="preserve"> (Maja, "Resolving the ‘jobs-environment-dilemma’? The case for critiques of work in sustainability research. Taylor &amp; Francis, 4-1-2020, https://www.tandfonline.com/doi/full/10.1080/23251042.2020.1790718)//usc-br/</w:t>
      </w:r>
    </w:p>
    <w:p w14:paraId="2D1C9A7A" w14:textId="77777777" w:rsidR="002D27A5" w:rsidRPr="00AE3B35" w:rsidRDefault="002D27A5" w:rsidP="002D27A5">
      <w:pPr>
        <w:rPr>
          <w:rStyle w:val="Emphasis"/>
          <w:rFonts w:cs="Calibri"/>
        </w:rPr>
      </w:pPr>
      <w:r w:rsidRPr="00AE3B35">
        <w:rPr>
          <w:rStyle w:val="Emphasis"/>
          <w:rFonts w:cs="Calibri"/>
        </w:rPr>
        <w:t>What is postwork?</w:t>
      </w:r>
    </w:p>
    <w:p w14:paraId="3D5F17C2" w14:textId="77777777" w:rsidR="002D27A5" w:rsidRPr="00AE3B35" w:rsidRDefault="002D27A5" w:rsidP="002D27A5">
      <w:pPr>
        <w:rPr>
          <w:rFonts w:cs="Calibri"/>
          <w:sz w:val="14"/>
        </w:rPr>
      </w:pPr>
      <w:r w:rsidRPr="00AE3B35">
        <w:rPr>
          <w:rStyle w:val="StyleUnderline"/>
          <w:rFonts w:cs="Calibri"/>
        </w:rPr>
        <w:t>How can a ‘postwork’ approach contribute to resolving these issues?</w:t>
      </w:r>
      <w:r w:rsidRPr="00AE3B35">
        <w:rPr>
          <w:rFonts w:cs="Calibri"/>
          <w:sz w:val="14"/>
        </w:rPr>
        <w:t xml:space="preserve"> The notions critique of work (Frayne 2015a, 2015b) or </w:t>
      </w:r>
      <w:r w:rsidRPr="00AE3B35">
        <w:rPr>
          <w:rStyle w:val="StyleUnderline"/>
          <w:rFonts w:cs="Calibri"/>
        </w:rPr>
        <w:t>postwork</w:t>
      </w:r>
      <w:r w:rsidRPr="00AE3B35">
        <w:rPr>
          <w:rFonts w:cs="Calibri"/>
          <w:sz w:val="14"/>
        </w:rPr>
        <w:t xml:space="preserve"> (Weeks 2011) </w:t>
      </w:r>
      <w:r w:rsidRPr="00AE3B35">
        <w:rPr>
          <w:rStyle w:val="StyleUnderline"/>
          <w:rFonts w:cs="Calibri"/>
        </w:rPr>
        <w:t>have emerged</w:t>
      </w:r>
      <w:r w:rsidRPr="00AE3B35">
        <w:rPr>
          <w:rFonts w:cs="Calibri"/>
          <w:sz w:val="14"/>
        </w:rPr>
        <w:t xml:space="preserve"> in recent years in social science research and popular culture, </w:t>
      </w:r>
      <w:r w:rsidRPr="00AE3B35">
        <w:rPr>
          <w:rStyle w:val="StyleUnderline"/>
          <w:rFonts w:cs="Calibri"/>
        </w:rPr>
        <w:t>building on a long intellectual tradition of</w:t>
      </w:r>
      <w:r w:rsidRPr="00AE3B35">
        <w:rPr>
          <w:rFonts w:cs="Calibri"/>
          <w:sz w:val="14"/>
        </w:rPr>
        <w:t xml:space="preserve"> (autonomist and neo-)</w:t>
      </w:r>
      <w:r w:rsidRPr="00AE3B35">
        <w:rPr>
          <w:rStyle w:val="StyleUnderline"/>
          <w:rFonts w:cs="Calibri"/>
        </w:rPr>
        <w:t>Marxist, anarchist, and feminist theory</w:t>
      </w:r>
      <w:r w:rsidRPr="00AE3B35">
        <w:rPr>
          <w:rFonts w:cs="Calibri"/>
          <w:sz w:val="14"/>
        </w:rPr>
        <w:t xml:space="preserve"> (Seyferth 2019; Weeks 2011). </w:t>
      </w:r>
      <w:r w:rsidRPr="00AE3B35">
        <w:rPr>
          <w:rStyle w:val="StyleUnderline"/>
          <w:rFonts w:cs="Calibri"/>
        </w:rPr>
        <w:t xml:space="preserve">The critique of work targets </w:t>
      </w:r>
      <w:r w:rsidRPr="00AE3B35">
        <w:rPr>
          <w:rStyle w:val="Emphasis"/>
          <w:rFonts w:cs="Calibri"/>
        </w:rPr>
        <w:t>work in a fundamental sense,</w:t>
      </w:r>
      <w:r w:rsidRPr="00AE3B35">
        <w:rPr>
          <w:rStyle w:val="StyleUnderline"/>
          <w:rFonts w:cs="Calibri"/>
        </w:rPr>
        <w:t xml:space="preserve"> not only its conditions or exploitation. It is aimed at the centrality of work in modern ‘work society’ as a pivotal point for the provision of livelihoods through </w:t>
      </w:r>
      <w:r w:rsidRPr="00AE3B35">
        <w:rPr>
          <w:rStyle w:val="Emphasis"/>
          <w:rFonts w:cs="Calibri"/>
        </w:rPr>
        <w:t>monetary income,</w:t>
      </w:r>
      <w:r w:rsidRPr="00AE3B35">
        <w:rPr>
          <w:rFonts w:cs="Calibri"/>
          <w:sz w:val="14"/>
        </w:rPr>
        <w:t xml:space="preserve"> the granting of social security, social inclusion, and personal identity construction, </w:t>
      </w:r>
      <w:r w:rsidRPr="00AE3B35">
        <w:rPr>
          <w:rStyle w:val="StyleUnderline"/>
          <w:rFonts w:cs="Calibri"/>
        </w:rPr>
        <w:t xml:space="preserve">on which grounds </w:t>
      </w:r>
      <w:r w:rsidRPr="00AE3B35">
        <w:rPr>
          <w:rStyle w:val="StyleUnderline"/>
          <w:rFonts w:cs="Calibri"/>
          <w:highlight w:val="yellow"/>
        </w:rPr>
        <w:t xml:space="preserve">unemployed persons and unpaid activities are </w:t>
      </w:r>
      <w:r w:rsidRPr="00AE3B35">
        <w:rPr>
          <w:rStyle w:val="Emphasis"/>
          <w:rFonts w:cs="Calibri"/>
          <w:highlight w:val="yellow"/>
        </w:rPr>
        <w:t>excluded from recognition</w:t>
      </w:r>
      <w:r w:rsidRPr="00AE3B35">
        <w:rPr>
          <w:rStyle w:val="StyleUnderline"/>
          <w:rFonts w:cs="Calibri"/>
        </w:rPr>
        <w:t xml:space="preserve">, welfare provision </w:t>
      </w:r>
      <w:r w:rsidRPr="00AE3B35">
        <w:rPr>
          <w:rStyle w:val="StyleUnderline"/>
          <w:rFonts w:cs="Calibri"/>
          <w:highlight w:val="yellow"/>
        </w:rPr>
        <w:t>and</w:t>
      </w:r>
      <w:r w:rsidRPr="00AE3B35">
        <w:rPr>
          <w:rStyle w:val="StyleUnderline"/>
          <w:rFonts w:cs="Calibri"/>
        </w:rPr>
        <w:t xml:space="preserve"> trade </w:t>
      </w:r>
      <w:r w:rsidRPr="00AE3B35">
        <w:rPr>
          <w:rStyle w:val="StyleUnderline"/>
          <w:rFonts w:cs="Calibri"/>
          <w:highlight w:val="yellow"/>
        </w:rPr>
        <w:t>union support.</w:t>
      </w:r>
      <w:r w:rsidRPr="00AE3B35">
        <w:rPr>
          <w:rFonts w:cs="Calibri"/>
          <w:sz w:val="14"/>
        </w:rPr>
        <w:t xml:space="preserve"> Moreover, </w:t>
      </w:r>
      <w:r w:rsidRPr="00AE3B35">
        <w:rPr>
          <w:rStyle w:val="StyleUnderline"/>
          <w:rFonts w:cs="Calibri"/>
        </w:rPr>
        <w:t>the crucial role of waged work in the functioning of the welfare state and the modern industrialised economy is part of this critique (</w:t>
      </w:r>
      <w:r w:rsidRPr="00AE3B35">
        <w:rPr>
          <w:rFonts w:cs="Calibri"/>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AE3B35">
        <w:rPr>
          <w:rStyle w:val="StyleUnderline"/>
          <w:rFonts w:cs="Calibri"/>
        </w:rPr>
        <w:t xml:space="preserve">This critique of the structures and social relations of work society is accompanied by the critique of its </w:t>
      </w:r>
      <w:r w:rsidRPr="00AE3B35">
        <w:rPr>
          <w:rStyle w:val="Emphasis"/>
          <w:rFonts w:cs="Calibri"/>
        </w:rPr>
        <w:t>cultural foundation</w:t>
      </w:r>
      <w:r w:rsidRPr="00AE3B35">
        <w:rPr>
          <w:rFonts w:cs="Calibri"/>
          <w:sz w:val="14"/>
        </w:rPr>
        <w:t xml:space="preserve">, </w:t>
      </w:r>
      <w:r w:rsidRPr="00AE3B35">
        <w:rPr>
          <w:rStyle w:val="Emphasis"/>
          <w:rFonts w:cs="Calibri"/>
        </w:rPr>
        <w:t>the work ethic</w:t>
      </w:r>
      <w:r w:rsidRPr="00AE3B35">
        <w:rPr>
          <w:rFonts w:cs="Calibri"/>
          <w:sz w:val="14"/>
        </w:rPr>
        <w:t xml:space="preserve">; </w:t>
      </w:r>
      <w:r w:rsidRPr="00AE3B35">
        <w:rPr>
          <w:rStyle w:val="StyleUnderline"/>
          <w:rFonts w:cs="Calibri"/>
        </w:rPr>
        <w:t>an ideological commitment to work and productivism as ends in themselves, moral obligations, and as intrinsically good, regardless of what is done and at what cost</w:t>
      </w:r>
      <w:r w:rsidRPr="00AE3B35">
        <w:rPr>
          <w:rFonts w:cs="Calibri"/>
          <w:sz w:val="14"/>
        </w:rPr>
        <w:t xml:space="preserve"> (Gorz 1982; Weber 1992 [1905]; Weeks 2001).</w:t>
      </w:r>
    </w:p>
    <w:p w14:paraId="041F345D" w14:textId="77777777" w:rsidR="002D27A5" w:rsidRPr="00AE3B35" w:rsidRDefault="002D27A5" w:rsidP="002D27A5">
      <w:pPr>
        <w:rPr>
          <w:rFonts w:cs="Calibri"/>
          <w:sz w:val="14"/>
        </w:rPr>
      </w:pPr>
      <w:r w:rsidRPr="00AE3B35">
        <w:rPr>
          <w:rStyle w:val="StyleUnderline"/>
          <w:rFonts w:cs="Calibri"/>
          <w:highlight w:val="yellow"/>
        </w:rPr>
        <w:t>Postwork</w:t>
      </w:r>
      <w:r w:rsidRPr="00AE3B35">
        <w:rPr>
          <w:rFonts w:cs="Calibri"/>
          <w:sz w:val="14"/>
        </w:rPr>
        <w:t xml:space="preserve">, however, </w:t>
      </w:r>
      <w:r w:rsidRPr="00AE3B35">
        <w:rPr>
          <w:rStyle w:val="StyleUnderline"/>
          <w:rFonts w:cs="Calibri"/>
        </w:rPr>
        <w:t>is not only a critical stance</w:t>
      </w:r>
      <w:r w:rsidRPr="00AE3B35">
        <w:rPr>
          <w:rFonts w:cs="Calibri"/>
          <w:sz w:val="14"/>
        </w:rPr>
        <w:t xml:space="preserve">. </w:t>
      </w:r>
      <w:r w:rsidRPr="00AE3B35">
        <w:rPr>
          <w:rStyle w:val="StyleUnderline"/>
          <w:rFonts w:cs="Calibri"/>
        </w:rPr>
        <w:t xml:space="preserve">Criticising work </w:t>
      </w:r>
      <w:r w:rsidRPr="00AE3B35">
        <w:rPr>
          <w:rFonts w:cs="Calibri"/>
          <w:sz w:val="14"/>
        </w:rPr>
        <w:t xml:space="preserve">and work society, aware of their historical contingency, </w:t>
      </w:r>
      <w:r w:rsidRPr="00AE3B35">
        <w:rPr>
          <w:rStyle w:val="StyleUnderline"/>
          <w:rFonts w:cs="Calibri"/>
          <w:highlight w:val="yellow"/>
        </w:rPr>
        <w:t>implies</w:t>
      </w:r>
      <w:r w:rsidRPr="00AE3B35">
        <w:rPr>
          <w:rStyle w:val="StyleUnderline"/>
          <w:rFonts w:cs="Calibri"/>
        </w:rPr>
        <w:t xml:space="preserve"> the potential for an </w:t>
      </w:r>
      <w:r w:rsidRPr="00AE3B35">
        <w:rPr>
          <w:rStyle w:val="Emphasis"/>
          <w:rFonts w:cs="Calibri"/>
          <w:highlight w:val="yellow"/>
        </w:rPr>
        <w:t>emancipatory transformation of industrial society</w:t>
      </w:r>
      <w:r w:rsidRPr="00AE3B35">
        <w:rPr>
          <w:rStyle w:val="StyleUnderline"/>
          <w:rFonts w:cs="Calibri"/>
        </w:rPr>
        <w:t xml:space="preserve">. The focus is thereby </w:t>
      </w:r>
      <w:r w:rsidRPr="00AE3B35">
        <w:rPr>
          <w:rStyle w:val="Emphasis"/>
          <w:rFonts w:cs="Calibri"/>
          <w:highlight w:val="yellow"/>
        </w:rPr>
        <w:t xml:space="preserve">not </w:t>
      </w:r>
      <w:r w:rsidRPr="00AE3B35">
        <w:rPr>
          <w:rStyle w:val="Emphasis"/>
          <w:rFonts w:cs="Calibri"/>
        </w:rPr>
        <w:t xml:space="preserve">necessarily on </w:t>
      </w:r>
      <w:r w:rsidRPr="00AE3B35">
        <w:rPr>
          <w:rStyle w:val="Emphasis"/>
          <w:rFonts w:cs="Calibri"/>
          <w:highlight w:val="yellow"/>
        </w:rPr>
        <w:t>abolishing work</w:t>
      </w:r>
      <w:r w:rsidRPr="00AE3B35">
        <w:rPr>
          <w:rStyle w:val="StyleUnderline"/>
          <w:rFonts w:cs="Calibri"/>
        </w:rPr>
        <w:t xml:space="preserve"> tout-court, </w:t>
      </w:r>
      <w:r w:rsidRPr="00AE3B35">
        <w:rPr>
          <w:rStyle w:val="StyleUnderline"/>
          <w:rFonts w:cs="Calibri"/>
          <w:highlight w:val="yellow"/>
        </w:rPr>
        <w:t>but</w:t>
      </w:r>
      <w:r w:rsidRPr="00AE3B35">
        <w:rPr>
          <w:rStyle w:val="StyleUnderline"/>
          <w:rFonts w:cs="Calibri"/>
        </w:rPr>
        <w:t xml:space="preserve"> rather on pointing out and </w:t>
      </w:r>
      <w:r w:rsidRPr="00AE3B35">
        <w:rPr>
          <w:rStyle w:val="Emphasis"/>
          <w:rFonts w:cs="Calibri"/>
          <w:highlight w:val="yellow"/>
        </w:rPr>
        <w:t>questioning its relentless centrality</w:t>
      </w:r>
      <w:r w:rsidRPr="00AE3B35">
        <w:rPr>
          <w:rFonts w:cs="Calibri"/>
          <w:sz w:val="14"/>
        </w:rPr>
        <w:t xml:space="preserve"> </w:t>
      </w:r>
      <w:r w:rsidRPr="00AE3B35">
        <w:rPr>
          <w:rStyle w:val="StyleUnderline"/>
          <w:rFonts w:cs="Calibri"/>
        </w:rPr>
        <w:t xml:space="preserve">and </w:t>
      </w:r>
      <w:r w:rsidRPr="00AE3B35">
        <w:rPr>
          <w:rStyle w:val="StyleUnderline"/>
          <w:rFonts w:cs="Calibri"/>
          <w:highlight w:val="yellow"/>
        </w:rPr>
        <w:t>asking</w:t>
      </w:r>
      <w:r w:rsidRPr="00AE3B35">
        <w:rPr>
          <w:rStyle w:val="StyleUnderline"/>
          <w:rFonts w:cs="Calibri"/>
        </w:rPr>
        <w:t xml:space="preserve"> </w:t>
      </w:r>
      <w:r w:rsidRPr="00AE3B35">
        <w:rPr>
          <w:rStyle w:val="StyleUnderline"/>
          <w:rFonts w:cs="Calibri"/>
          <w:highlight w:val="yellow"/>
        </w:rPr>
        <w:t xml:space="preserve">what </w:t>
      </w:r>
      <w:r w:rsidRPr="00AE3B35">
        <w:rPr>
          <w:rStyle w:val="StyleUnderline"/>
          <w:rFonts w:cs="Calibri"/>
        </w:rPr>
        <w:t xml:space="preserve">a more desirable, free and </w:t>
      </w:r>
      <w:r w:rsidRPr="00AE3B35">
        <w:rPr>
          <w:rStyle w:val="Emphasis"/>
          <w:rFonts w:cs="Calibri"/>
          <w:highlight w:val="yellow"/>
        </w:rPr>
        <w:t>sustainable society might look like</w:t>
      </w:r>
      <w:r w:rsidRPr="00AE3B35">
        <w:rPr>
          <w:rFonts w:cs="Calibri"/>
          <w:sz w:val="14"/>
          <w:highlight w:val="yellow"/>
        </w:rPr>
        <w:t>;</w:t>
      </w:r>
      <w:r w:rsidRPr="00AE3B35">
        <w:rPr>
          <w:rFonts w:cs="Calibri"/>
          <w:sz w:val="14"/>
        </w:rPr>
        <w:t xml:space="preserve"> a society </w:t>
      </w:r>
      <w:r w:rsidRPr="00AE3B35">
        <w:rPr>
          <w:rStyle w:val="StyleUnderline"/>
          <w:rFonts w:cs="Calibri"/>
          <w:highlight w:val="yellow"/>
        </w:rPr>
        <w:t xml:space="preserve">in which work is </w:t>
      </w:r>
      <w:r w:rsidRPr="00AE3B35">
        <w:rPr>
          <w:rStyle w:val="Emphasis"/>
          <w:rFonts w:cs="Calibri"/>
          <w:highlight w:val="yellow"/>
        </w:rPr>
        <w:t xml:space="preserve">no longer </w:t>
      </w:r>
      <w:r w:rsidRPr="00AE3B35">
        <w:rPr>
          <w:rStyle w:val="Emphasis"/>
          <w:rFonts w:cs="Calibri"/>
        </w:rPr>
        <w:t xml:space="preserve">the </w:t>
      </w:r>
      <w:r w:rsidRPr="00AE3B35">
        <w:rPr>
          <w:rStyle w:val="Emphasis"/>
          <w:rFonts w:cs="Calibri"/>
          <w:highlight w:val="yellow"/>
        </w:rPr>
        <w:t xml:space="preserve">pivotal </w:t>
      </w:r>
      <w:r w:rsidRPr="00AE3B35">
        <w:rPr>
          <w:rStyle w:val="Emphasis"/>
          <w:rFonts w:cs="Calibri"/>
        </w:rPr>
        <w:t>point of social organisation and ideological orientation,</w:t>
      </w:r>
      <w:r w:rsidRPr="00AE3B35">
        <w:rPr>
          <w:rFonts w:cs="Calibri"/>
          <w:sz w:val="14"/>
        </w:rPr>
        <w:t xml:space="preserve"> including all questions and debates around this objective (Chamberlain 2018; Frayne 2015a; Weeks 2011).</w:t>
      </w:r>
    </w:p>
    <w:p w14:paraId="3C2880D1" w14:textId="77777777" w:rsidR="002D27A5" w:rsidRPr="00AE3B35" w:rsidRDefault="002D27A5" w:rsidP="002D27A5">
      <w:pPr>
        <w:rPr>
          <w:rFonts w:cs="Calibri"/>
          <w:sz w:val="14"/>
        </w:rPr>
      </w:pPr>
      <w:r w:rsidRPr="00AE3B35">
        <w:rPr>
          <w:rFonts w:cs="Calibri"/>
          <w:sz w:val="14"/>
        </w:rPr>
        <w:lastRenderedPageBreak/>
        <w:t xml:space="preserve">As a relatively new and dynamically developing approach, postwork is, despite similar political claims, not uniform in its reasoning. </w:t>
      </w:r>
      <w:r w:rsidRPr="00AE3B35">
        <w:rPr>
          <w:rStyle w:val="StyleUnderline"/>
          <w:rFonts w:cs="Calibri"/>
        </w:rPr>
        <w:t>Some</w:t>
      </w:r>
      <w:r w:rsidRPr="00AE3B35">
        <w:rPr>
          <w:rFonts w:cs="Calibri"/>
          <w:sz w:val="14"/>
        </w:rPr>
        <w:t xml:space="preserve">, </w:t>
      </w:r>
      <w:r w:rsidRPr="00AE3B35">
        <w:rPr>
          <w:rStyle w:val="StyleUnderline"/>
          <w:rFonts w:cs="Calibri"/>
        </w:rPr>
        <w:t>drawing on the classical ‘end-of-work’ argument</w:t>
      </w:r>
      <w:r w:rsidRPr="00AE3B35">
        <w:rPr>
          <w:rFonts w:cs="Calibri"/>
          <w:sz w:val="14"/>
        </w:rPr>
        <w:t xml:space="preserve"> (Frayne 2016), </w:t>
      </w:r>
      <w:r w:rsidRPr="00AE3B35">
        <w:rPr>
          <w:rStyle w:val="StyleUnderline"/>
          <w:rFonts w:cs="Calibri"/>
        </w:rPr>
        <w:t>assume an imminent technology-induced massive rise in unemployment.</w:t>
      </w:r>
      <w:r w:rsidRPr="00AE3B35">
        <w:rPr>
          <w:rFonts w:cs="Calibri"/>
          <w:sz w:val="14"/>
        </w:rPr>
        <w:t xml:space="preserve"> This is welcomed as an opportunity to reduce and ultimately abolish work to liberate humankind (Srnicek and Williams 2015). </w:t>
      </w:r>
      <w:r w:rsidRPr="00AE3B35">
        <w:rPr>
          <w:rStyle w:val="StyleUnderline"/>
          <w:rFonts w:cs="Calibri"/>
        </w:rPr>
        <w:t xml:space="preserve">Others emphasise </w:t>
      </w:r>
      <w:r w:rsidRPr="00AE3B35">
        <w:rPr>
          <w:rFonts w:cs="Calibri"/>
          <w:sz w:val="14"/>
        </w:rPr>
        <w:t xml:space="preserve">the remarkable fact </w:t>
      </w:r>
      <w:r w:rsidRPr="00AE3B35">
        <w:rPr>
          <w:rStyle w:val="StyleUnderline"/>
          <w:rFonts w:cs="Calibri"/>
        </w:rPr>
        <w:t>that</w:t>
      </w:r>
      <w:r w:rsidRPr="00AE3B35">
        <w:rPr>
          <w:rFonts w:cs="Calibri"/>
          <w:sz w:val="14"/>
        </w:rPr>
        <w:t xml:space="preserve"> throughout the past two centuries </w:t>
      </w:r>
      <w:r w:rsidRPr="00AE3B35">
        <w:rPr>
          <w:rStyle w:val="StyleUnderline"/>
          <w:rFonts w:cs="Calibri"/>
        </w:rPr>
        <w:t>technological development has not challenged the centrality of work in modern lives,</w:t>
      </w:r>
      <w:r w:rsidRPr="00AE3B35">
        <w:rPr>
          <w:rFonts w:cs="Calibri"/>
          <w:sz w:val="14"/>
        </w:rPr>
        <w:t xml:space="preserve"> despite the prospect that technological change would allow for much shorter working hours (e.g., Keynes 1930). This has not materialised due to the requirements of a work-centred, work-dependent society. On the contrary, </w:t>
      </w:r>
      <w:r w:rsidRPr="00AE3B35">
        <w:rPr>
          <w:rStyle w:val="StyleUnderline"/>
          <w:rFonts w:cs="Calibri"/>
        </w:rPr>
        <w:t>work has become more central to modern societies.</w:t>
      </w:r>
      <w:r w:rsidRPr="00AE3B35">
        <w:rPr>
          <w:rFonts w:cs="Calibri"/>
          <w:sz w:val="14"/>
        </w:rPr>
        <w:t xml:space="preserve"> These deeper structural and cultural aspects and dependencies seem to remain unaffected by technological trends (Paulsen 2017; Weeks 2011).</w:t>
      </w:r>
    </w:p>
    <w:p w14:paraId="78E2B221" w14:textId="77777777" w:rsidR="002D27A5" w:rsidRPr="00AE3B35" w:rsidRDefault="002D27A5" w:rsidP="002D27A5">
      <w:pPr>
        <w:rPr>
          <w:rFonts w:cs="Calibri"/>
          <w:sz w:val="14"/>
        </w:rPr>
      </w:pPr>
      <w:r w:rsidRPr="00AE3B35">
        <w:rPr>
          <w:rFonts w:cs="Calibri"/>
          <w:sz w:val="14"/>
        </w:rPr>
        <w:t>The ecological case for postwork</w:t>
      </w:r>
    </w:p>
    <w:p w14:paraId="2BD8A4E2" w14:textId="77777777" w:rsidR="002D27A5" w:rsidRPr="00AE3B35" w:rsidRDefault="002D27A5" w:rsidP="002D27A5">
      <w:pPr>
        <w:rPr>
          <w:rFonts w:cs="Calibri"/>
          <w:sz w:val="14"/>
        </w:rPr>
      </w:pPr>
      <w:r w:rsidRPr="00AE3B35">
        <w:rPr>
          <w:rFonts w:cs="Calibri"/>
          <w:sz w:val="14"/>
        </w:rPr>
        <w:t xml:space="preserve">The perspective of </w:t>
      </w:r>
      <w:r w:rsidRPr="00AE3B35">
        <w:rPr>
          <w:rStyle w:val="StyleUnderline"/>
          <w:rFonts w:cs="Calibri"/>
        </w:rPr>
        <w:t>postwork</w:t>
      </w:r>
      <w:r w:rsidRPr="00AE3B35">
        <w:rPr>
          <w:rFonts w:cs="Calibri"/>
          <w:sz w:val="14"/>
        </w:rPr>
        <w:t xml:space="preserve">/critiques of work </w:t>
      </w:r>
      <w:r w:rsidRPr="00AE3B35">
        <w:rPr>
          <w:rStyle w:val="StyleUnderline"/>
          <w:rFonts w:cs="Calibri"/>
        </w:rPr>
        <w:t xml:space="preserve">may enrich sustainability debates </w:t>
      </w:r>
      <w:r w:rsidRPr="00AE3B35">
        <w:rPr>
          <w:rFonts w:cs="Calibri"/>
          <w:sz w:val="14"/>
        </w:rPr>
        <w:t xml:space="preserve">in many ways; here, </w:t>
      </w:r>
      <w:r w:rsidRPr="00AE3B35">
        <w:rPr>
          <w:rStyle w:val="StyleUnderline"/>
          <w:rFonts w:cs="Calibri"/>
        </w:rPr>
        <w:t>our focus is again on ecological concerns</w:t>
      </w:r>
      <w:r w:rsidRPr="00AE3B35">
        <w:rPr>
          <w:rFonts w:cs="Calibri"/>
          <w:sz w:val="14"/>
        </w:rPr>
        <w:t xml:space="preserve">. First, </w:t>
      </w:r>
      <w:r w:rsidRPr="00AE3B35">
        <w:rPr>
          <w:rStyle w:val="StyleUnderline"/>
          <w:rFonts w:cs="Calibri"/>
          <w:highlight w:val="yellow"/>
        </w:rPr>
        <w:t>postwork offers</w:t>
      </w:r>
      <w:r w:rsidRPr="00AE3B35">
        <w:rPr>
          <w:rStyle w:val="StyleUnderline"/>
          <w:rFonts w:cs="Calibri"/>
        </w:rPr>
        <w:t xml:space="preserve"> a much needed </w:t>
      </w:r>
      <w:r w:rsidRPr="00AE3B35">
        <w:rPr>
          <w:rStyle w:val="Emphasis"/>
          <w:rFonts w:cs="Calibri"/>
          <w:highlight w:val="yellow"/>
        </w:rPr>
        <w:t xml:space="preserve">change in </w:t>
      </w:r>
      <w:r w:rsidRPr="00AE3B35">
        <w:rPr>
          <w:rStyle w:val="Emphasis"/>
          <w:rFonts w:cs="Calibri"/>
        </w:rPr>
        <w:t xml:space="preserve">focus in </w:t>
      </w:r>
      <w:r w:rsidRPr="00AE3B35">
        <w:rPr>
          <w:rStyle w:val="Emphasis"/>
          <w:rFonts w:cs="Calibri"/>
          <w:highlight w:val="yellow"/>
        </w:rPr>
        <w:t xml:space="preserve">sustainability </w:t>
      </w:r>
      <w:r w:rsidRPr="00AE3B35">
        <w:rPr>
          <w:rStyle w:val="Emphasis"/>
          <w:rFonts w:cs="Calibri"/>
        </w:rPr>
        <w:t>debates</w:t>
      </w:r>
      <w:r w:rsidRPr="00AE3B35">
        <w:rPr>
          <w:rFonts w:cs="Calibri"/>
          <w:sz w:val="14"/>
        </w:rPr>
        <w:t xml:space="preserve">, </w:t>
      </w:r>
      <w:r w:rsidRPr="00AE3B35">
        <w:rPr>
          <w:rStyle w:val="StyleUnderline"/>
          <w:rFonts w:cs="Calibri"/>
          <w:highlight w:val="yellow"/>
        </w:rPr>
        <w:t>away from</w:t>
      </w:r>
      <w:r w:rsidRPr="00AE3B35">
        <w:rPr>
          <w:rStyle w:val="StyleUnderline"/>
          <w:rFonts w:cs="Calibri"/>
        </w:rPr>
        <w:t xml:space="preserve"> narrow critiques of individual consumption </w:t>
      </w:r>
      <w:r w:rsidRPr="00AE3B35">
        <w:rPr>
          <w:rStyle w:val="Emphasis"/>
          <w:rFonts w:cs="Calibri"/>
        </w:rPr>
        <w:t xml:space="preserve">and the </w:t>
      </w:r>
      <w:r w:rsidRPr="00AE3B35">
        <w:rPr>
          <w:rStyle w:val="Emphasis"/>
          <w:rFonts w:cs="Calibri"/>
          <w:highlight w:val="yellow"/>
        </w:rPr>
        <w:t>overemphasis on ‘green jobs’,</w:t>
      </w:r>
      <w:r w:rsidRPr="00AE3B35">
        <w:rPr>
          <w:rFonts w:cs="Calibri"/>
          <w:sz w:val="14"/>
          <w:highlight w:val="yellow"/>
        </w:rPr>
        <w:t xml:space="preserve"> </w:t>
      </w:r>
      <w:r w:rsidRPr="00AE3B35">
        <w:rPr>
          <w:rStyle w:val="StyleUnderline"/>
          <w:rFonts w:cs="Calibri"/>
          <w:highlight w:val="yellow"/>
        </w:rPr>
        <w:t>towards understanding work as one central cause of sustained societal unsustainability</w:t>
      </w:r>
      <w:r w:rsidRPr="00AE3B35">
        <w:rPr>
          <w:rFonts w:cs="Calibri"/>
          <w:sz w:val="14"/>
        </w:rPr>
        <w:t xml:space="preserve">. </w:t>
      </w:r>
      <w:r w:rsidRPr="00AE3B35">
        <w:rPr>
          <w:rStyle w:val="StyleUnderline"/>
          <w:rFonts w:cs="Calibri"/>
        </w:rPr>
        <w:t xml:space="preserve">Postwork directs the focus towards </w:t>
      </w:r>
      <w:r w:rsidRPr="00AE3B35">
        <w:rPr>
          <w:rStyle w:val="Emphasis"/>
          <w:rFonts w:cs="Calibri"/>
        </w:rPr>
        <w:t>crucial overlooked issues</w:t>
      </w:r>
      <w:r w:rsidRPr="00AE3B35">
        <w:rPr>
          <w:rFonts w:cs="Calibri"/>
          <w:sz w:val="14"/>
        </w:rPr>
        <w:t xml:space="preserve">, </w:t>
      </w:r>
      <w:r w:rsidRPr="00AE3B35">
        <w:rPr>
          <w:rStyle w:val="StyleUnderline"/>
          <w:rFonts w:cs="Calibri"/>
        </w:rPr>
        <w:t>e.g. the ways in which work is ecologically harmful, or which problems arise due to the social and cultural significance of modern-day work</w:t>
      </w:r>
      <w:r w:rsidRPr="00AE3B35">
        <w:rPr>
          <w:rFonts w:cs="Calibri"/>
          <w:sz w:val="14"/>
        </w:rPr>
        <w:t xml:space="preserve">, </w:t>
      </w:r>
      <w:r w:rsidRPr="00AE3B35">
        <w:rPr>
          <w:rStyle w:val="Emphasis"/>
          <w:rFonts w:cs="Calibri"/>
          <w:highlight w:val="yellow"/>
        </w:rPr>
        <w:t>including existential dependencies on it.</w:t>
      </w:r>
      <w:r w:rsidRPr="00AE3B35">
        <w:rPr>
          <w:rFonts w:cs="Calibri"/>
          <w:sz w:val="14"/>
        </w:rPr>
        <w:t xml:space="preserve"> </w:t>
      </w:r>
      <w:r w:rsidRPr="00AE3B35">
        <w:rPr>
          <w:rStyle w:val="StyleUnderline"/>
          <w:rFonts w:cs="Calibri"/>
        </w:rPr>
        <w:t xml:space="preserve">Postwork seeks to </w:t>
      </w:r>
      <w:r w:rsidRPr="00AE3B35">
        <w:rPr>
          <w:rStyle w:val="Emphasis"/>
          <w:rFonts w:cs="Calibri"/>
        </w:rPr>
        <w:t>re-politicise work</w:t>
      </w:r>
      <w:r w:rsidRPr="00AE3B35">
        <w:rPr>
          <w:rFonts w:cs="Calibri"/>
          <w:sz w:val="14"/>
        </w:rPr>
        <w:t xml:space="preserve">, </w:t>
      </w:r>
      <w:r w:rsidRPr="00AE3B35">
        <w:rPr>
          <w:rStyle w:val="StyleUnderline"/>
          <w:rFonts w:cs="Calibri"/>
        </w:rPr>
        <w:t>recognising that its conception and societal organisation are social constructs and therefore political, and must accordingly be open to debate</w:t>
      </w:r>
      <w:r w:rsidRPr="00AE3B35">
        <w:rPr>
          <w:rFonts w:cs="Calibri"/>
          <w:sz w:val="14"/>
        </w:rPr>
        <w:t xml:space="preserve"> (Weeks 2011). </w:t>
      </w:r>
      <w:r w:rsidRPr="00AE3B35">
        <w:rPr>
          <w:rStyle w:val="StyleUnderline"/>
          <w:rFonts w:cs="Calibri"/>
        </w:rPr>
        <w:t>This opens conceptual space and enables open-minded debates</w:t>
      </w:r>
      <w:r w:rsidRPr="00AE3B35">
        <w:rPr>
          <w:rFonts w:cs="Calibri"/>
          <w:sz w:val="14"/>
        </w:rPr>
        <w:t xml:space="preserve"> </w:t>
      </w:r>
      <w:r w:rsidRPr="00AE3B35">
        <w:rPr>
          <w:rStyle w:val="StyleUnderline"/>
          <w:rFonts w:cs="Calibri"/>
        </w:rPr>
        <w:t>about the meaning, value and purpose of work: what kind of work is, for individuals, society and the biosphere as a whole, meaningful, pointless, or outright harmful</w:t>
      </w:r>
      <w:r w:rsidRPr="00AE3B35">
        <w:rPr>
          <w:rFonts w:cs="Calibri"/>
          <w:sz w:val="14"/>
        </w:rPr>
        <w:t xml:space="preserve"> (Graeber 2018)?</w:t>
      </w:r>
    </w:p>
    <w:p w14:paraId="313A468C" w14:textId="77777777" w:rsidR="002D27A5" w:rsidRPr="00AE3B35" w:rsidRDefault="002D27A5" w:rsidP="002D27A5">
      <w:pPr>
        <w:rPr>
          <w:rFonts w:cs="Calibri"/>
          <w:sz w:val="14"/>
        </w:rPr>
      </w:pPr>
      <w:r w:rsidRPr="00AE3B35">
        <w:rPr>
          <w:rFonts w:cs="Calibri"/>
          <w:sz w:val="14"/>
        </w:rPr>
        <w:t xml:space="preserve">Such </w:t>
      </w:r>
      <w:r w:rsidRPr="00AE3B35">
        <w:rPr>
          <w:rStyle w:val="StyleUnderline"/>
          <w:rFonts w:cs="Calibri"/>
        </w:rPr>
        <w:t>debates and enhanced understanding about the means and ends of work,</w:t>
      </w:r>
      <w:r w:rsidRPr="00AE3B35">
        <w:rPr>
          <w:rFonts w:cs="Calibri"/>
          <w:sz w:val="14"/>
        </w:rPr>
        <w:t xml:space="preserve"> and the range of problems associated with it, would be important in several regards. </w:t>
      </w:r>
      <w:r w:rsidRPr="00AE3B35">
        <w:rPr>
          <w:rStyle w:val="StyleUnderline"/>
          <w:rFonts w:cs="Calibri"/>
        </w:rPr>
        <w:t xml:space="preserve">In ecological regard it facilitates the ecologically necessary, substantial reduction of work, production and consumption </w:t>
      </w:r>
      <w:r w:rsidRPr="00AE3B35">
        <w:rPr>
          <w:rFonts w:cs="Calibri"/>
          <w:sz w:val="14"/>
        </w:rPr>
        <w:t xml:space="preserve">(Frey 2019; Haberl et al. 2009). Reducing work/working hours is one of the key premises of postwork, aiming at de-centring and de-normalising work, and releasing time, energy and creativity for purposes other than work (Coote 2013). </w:t>
      </w:r>
      <w:r w:rsidRPr="00AE3B35">
        <w:rPr>
          <w:rStyle w:val="StyleUnderline"/>
          <w:rFonts w:cs="Calibri"/>
        </w:rPr>
        <w:t>From an ecological perspective, reducing</w:t>
      </w:r>
      <w:r w:rsidRPr="00AE3B35">
        <w:rPr>
          <w:rFonts w:cs="Calibri"/>
          <w:sz w:val="14"/>
        </w:rPr>
        <w:t xml:space="preserve"> the amount of </w:t>
      </w:r>
      <w:r w:rsidRPr="00AE3B35">
        <w:rPr>
          <w:rStyle w:val="StyleUnderline"/>
          <w:rFonts w:cs="Calibri"/>
        </w:rPr>
        <w:t>work would reduce the dependency on a commodity-intensive mode of living</w:t>
      </w:r>
      <w:r w:rsidRPr="00AE3B35">
        <w:rPr>
          <w:rFonts w:cs="Calibri"/>
          <w:sz w:val="14"/>
        </w:rPr>
        <w:t xml:space="preserve">, and allow space for more sustainable practices (Frayne 2016). </w:t>
      </w:r>
      <w:r w:rsidRPr="00AE3B35">
        <w:rPr>
          <w:rStyle w:val="StyleUnderline"/>
          <w:rFonts w:cs="Calibri"/>
        </w:rPr>
        <w:t>Reducing work would also help mitigate all other work-induced environmental pressures</w:t>
      </w:r>
      <w:r w:rsidRPr="00AE3B35">
        <w:rPr>
          <w:rFonts w:cs="Calibri"/>
          <w:sz w:val="14"/>
        </w:rPr>
        <w:t xml:space="preserve"> described above, especially the ‘Scale factor’ (Knight, Rosa, and Schor 2013), i.e. the amount of resources and energy consumed, and waste, including emissions, created through work. </w:t>
      </w:r>
      <w:r w:rsidRPr="00AE3B35">
        <w:rPr>
          <w:rStyle w:val="StyleUnderline"/>
          <w:rFonts w:cs="Calibri"/>
        </w:rPr>
        <w:t>A postwork approach facilitates debate on the politics of ecological</w:t>
      </w:r>
      <w:r w:rsidRPr="00AE3B35">
        <w:rPr>
          <w:rFonts w:cs="Calibri"/>
          <w:sz w:val="14"/>
        </w:rPr>
        <w:t xml:space="preserve"> </w:t>
      </w:r>
      <w:r w:rsidRPr="00AE3B35">
        <w:rPr>
          <w:rStyle w:val="StyleUnderline"/>
          <w:rFonts w:cs="Calibri"/>
        </w:rPr>
        <w:t>work reduction which entails difficult question</w:t>
      </w:r>
      <w:r w:rsidRPr="00AE3B35">
        <w:rPr>
          <w:rFonts w:cs="Calibri"/>
          <w:sz w:val="14"/>
        </w:rPr>
        <w:t xml:space="preserve">s: for example, </w:t>
      </w:r>
      <w:r w:rsidRPr="00AE3B35">
        <w:rPr>
          <w:rStyle w:val="StyleUnderline"/>
          <w:rFonts w:cs="Calibri"/>
        </w:rPr>
        <w:t>which industries and fields of employment are to be phased out?</w:t>
      </w:r>
      <w:r w:rsidRPr="00AE3B35">
        <w:rPr>
          <w:rFonts w:cs="Calibri"/>
          <w:sz w:val="14"/>
        </w:rPr>
        <w:t xml:space="preserve"> Which fields will need to be favoured and upon what grounds? </w:t>
      </w:r>
      <w:r w:rsidRPr="00AE3B35">
        <w:rPr>
          <w:rStyle w:val="StyleUnderline"/>
          <w:rFonts w:cs="Calibri"/>
        </w:rPr>
        <w:t>Which kinds of work in which sectors are socially important and should therefore be organised differently</w:t>
      </w:r>
      <w:r w:rsidRPr="00AE3B35">
        <w:rPr>
          <w:rFonts w:cs="Calibri"/>
          <w:sz w:val="14"/>
        </w:rPr>
        <w:t xml:space="preserve">, especially when altering the energy basis of work due to climate change mitigation which implies decentralised, locally specific, intermittent and less concentrated energy sources (Malm 2013)? </w:t>
      </w:r>
      <w:r w:rsidRPr="00AE3B35">
        <w:rPr>
          <w:rStyle w:val="StyleUnderline"/>
          <w:rFonts w:cs="Calibri"/>
          <w:highlight w:val="yellow"/>
        </w:rPr>
        <w:t>These questions are decisive fo</w:t>
      </w:r>
      <w:r w:rsidRPr="00AE3B35">
        <w:rPr>
          <w:rStyle w:val="StyleUnderline"/>
          <w:rFonts w:cs="Calibri"/>
        </w:rPr>
        <w:t>r future (un-)</w:t>
      </w:r>
      <w:r w:rsidRPr="00AE3B35">
        <w:rPr>
          <w:rStyle w:val="StyleUnderline"/>
          <w:rFonts w:cs="Calibri"/>
          <w:highlight w:val="yellow"/>
        </w:rPr>
        <w:t>sustainability</w:t>
      </w:r>
      <w:r w:rsidRPr="00AE3B35">
        <w:rPr>
          <w:rStyle w:val="StyleUnderline"/>
          <w:rFonts w:cs="Calibri"/>
        </w:rPr>
        <w:t xml:space="preserve">, and </w:t>
      </w:r>
      <w:r w:rsidRPr="00AE3B35">
        <w:rPr>
          <w:rStyle w:val="StyleUnderline"/>
          <w:rFonts w:cs="Calibri"/>
          <w:highlight w:val="yellow"/>
        </w:rPr>
        <w:t>yet</w:t>
      </w:r>
      <w:r w:rsidRPr="00AE3B35">
        <w:rPr>
          <w:rStyle w:val="StyleUnderline"/>
          <w:rFonts w:cs="Calibri"/>
        </w:rPr>
        <w:t xml:space="preserve"> serious </w:t>
      </w:r>
      <w:r w:rsidRPr="00AE3B35">
        <w:rPr>
          <w:rStyle w:val="StyleUnderline"/>
          <w:rFonts w:cs="Calibri"/>
          <w:highlight w:val="yellow"/>
        </w:rPr>
        <w:t>attempts at a solution are</w:t>
      </w:r>
      <w:r w:rsidRPr="00AE3B35">
        <w:rPr>
          <w:rStyle w:val="StyleUnderline"/>
          <w:rFonts w:cs="Calibri"/>
        </w:rPr>
        <w:t xml:space="preserve"> presently </w:t>
      </w:r>
      <w:r w:rsidRPr="00AE3B35">
        <w:rPr>
          <w:rStyle w:val="StyleUnderline"/>
          <w:rFonts w:cs="Calibri"/>
          <w:highlight w:val="yellow"/>
        </w:rPr>
        <w:t>forestalled by</w:t>
      </w:r>
      <w:r w:rsidRPr="00AE3B35">
        <w:rPr>
          <w:rStyle w:val="StyleUnderline"/>
          <w:rFonts w:cs="Calibri"/>
        </w:rPr>
        <w:t xml:space="preserve"> the </w:t>
      </w:r>
      <w:r w:rsidRPr="00AE3B35">
        <w:rPr>
          <w:rStyle w:val="Emphasis"/>
          <w:rFonts w:cs="Calibri"/>
          <w:highlight w:val="yellow"/>
        </w:rPr>
        <w:t>unquestioned sanctity that</w:t>
      </w:r>
      <w:r w:rsidRPr="00AE3B35">
        <w:rPr>
          <w:rStyle w:val="Emphasis"/>
          <w:rFonts w:cs="Calibri"/>
        </w:rPr>
        <w:t xml:space="preserve"> work</w:t>
      </w:r>
      <w:r w:rsidRPr="00AE3B35">
        <w:rPr>
          <w:rStyle w:val="Emphasis"/>
          <w:rFonts w:cs="Calibri"/>
          <w:highlight w:val="yellow"/>
        </w:rPr>
        <w:t>, ‘jobs’</w:t>
      </w:r>
      <w:r w:rsidRPr="00AE3B35">
        <w:rPr>
          <w:rStyle w:val="Emphasis"/>
          <w:rFonts w:cs="Calibri"/>
        </w:rPr>
        <w:t xml:space="preserve"> or ‘full employment’ </w:t>
      </w:r>
      <w:r w:rsidRPr="00AE3B35">
        <w:rPr>
          <w:rStyle w:val="Emphasis"/>
          <w:rFonts w:cs="Calibri"/>
          <w:highlight w:val="yellow"/>
        </w:rPr>
        <w:t>enjoy</w:t>
      </w:r>
      <w:r w:rsidRPr="00AE3B35">
        <w:rPr>
          <w:rFonts w:cs="Calibri"/>
          <w:sz w:val="14"/>
        </w:rPr>
        <w:t xml:space="preserve"> (Frayne 2015b).</w:t>
      </w:r>
    </w:p>
    <w:p w14:paraId="23B13789" w14:textId="77777777" w:rsidR="002D27A5" w:rsidRPr="00AE3B35" w:rsidRDefault="002D27A5" w:rsidP="002D27A5">
      <w:pPr>
        <w:rPr>
          <w:rFonts w:cs="Calibri"/>
          <w:b/>
          <w:iCs/>
          <w:u w:val="single"/>
          <w:bdr w:val="single" w:sz="12" w:space="0" w:color="auto"/>
        </w:rPr>
      </w:pPr>
      <w:r w:rsidRPr="00AE3B35">
        <w:rPr>
          <w:rStyle w:val="StyleUnderline"/>
          <w:rFonts w:cs="Calibri"/>
        </w:rPr>
        <w:t xml:space="preserve">Postwork is also conducive to rethinking the organisation of work. </w:t>
      </w:r>
      <w:r w:rsidRPr="00AE3B35">
        <w:rPr>
          <w:rStyle w:val="StyleUnderline"/>
          <w:rFonts w:cs="Calibri"/>
          <w:highlight w:val="yellow"/>
        </w:rPr>
        <w:t>There are</w:t>
      </w:r>
      <w:r w:rsidRPr="00AE3B35">
        <w:rPr>
          <w:rStyle w:val="StyleUnderline"/>
          <w:rFonts w:cs="Calibri"/>
        </w:rPr>
        <w:t xml:space="preserve"> plausible </w:t>
      </w:r>
      <w:r w:rsidRPr="00AE3B35">
        <w:rPr>
          <w:rStyle w:val="StyleUnderline"/>
          <w:rFonts w:cs="Calibri"/>
          <w:highlight w:val="yellow"/>
        </w:rPr>
        <w:t>arguments in favour of</w:t>
      </w:r>
      <w:r w:rsidRPr="00AE3B35">
        <w:rPr>
          <w:rStyle w:val="StyleUnderline"/>
          <w:rFonts w:cs="Calibri"/>
        </w:rPr>
        <w:t xml:space="preserve"> new institutions of </w:t>
      </w:r>
      <w:r w:rsidRPr="00AE3B35">
        <w:rPr>
          <w:rStyle w:val="Emphasis"/>
          <w:rFonts w:cs="Calibri"/>
          <w:highlight w:val="yellow"/>
        </w:rPr>
        <w:t>democratic control over the economy</w:t>
      </w:r>
      <w:r w:rsidRPr="00AE3B35">
        <w:rPr>
          <w:rStyle w:val="StyleUnderline"/>
          <w:rFonts w:cs="Calibri"/>
        </w:rPr>
        <w:t>,</w:t>
      </w:r>
      <w:r w:rsidRPr="00AE3B35">
        <w:rPr>
          <w:rFonts w:cs="Calibri"/>
          <w:sz w:val="14"/>
        </w:rPr>
        <w:t xml:space="preserve"> i.e. economic democracy (Johanisova and Wolf 2012). </w:t>
      </w:r>
      <w:r w:rsidRPr="00AE3B35">
        <w:rPr>
          <w:rStyle w:val="StyleUnderline"/>
          <w:rFonts w:cs="Calibri"/>
        </w:rPr>
        <w:t>This is urgent and necessary to distribute a very tight remaining carbon budget fairly and wisely</w:t>
      </w:r>
      <w:r w:rsidRPr="00AE3B35">
        <w:rPr>
          <w:rFonts w:cs="Calibri"/>
          <w:sz w:val="14"/>
        </w:rPr>
        <w:t xml:space="preserve"> (IPCC 2018), to keep economic power in check, and </w:t>
      </w:r>
      <w:r w:rsidRPr="00AE3B35">
        <w:rPr>
          <w:rStyle w:val="StyleUnderline"/>
          <w:rFonts w:cs="Calibri"/>
        </w:rPr>
        <w:t>to gain public sovereignty over fundamental economic decisions that are pivotal for (un-)sustainable trajectories</w:t>
      </w:r>
      <w:r w:rsidRPr="00AE3B35">
        <w:rPr>
          <w:rFonts w:cs="Calibri"/>
          <w:sz w:val="14"/>
        </w:rPr>
        <w:t xml:space="preserve"> (Gould, Pellow, and Schnaiberg 2004). </w:t>
      </w:r>
      <w:r w:rsidRPr="00AE3B35">
        <w:rPr>
          <w:rStyle w:val="StyleUnderline"/>
          <w:rFonts w:cs="Calibri"/>
        </w:rPr>
        <w:t xml:space="preserve">An obstacle to this is one institution in particular which is </w:t>
      </w:r>
      <w:r w:rsidRPr="00AE3B35">
        <w:rPr>
          <w:rStyle w:val="Emphasis"/>
          <w:rFonts w:cs="Calibri"/>
        </w:rPr>
        <w:t>rarely under close scrutiny</w:t>
      </w:r>
      <w:r w:rsidRPr="00AE3B35">
        <w:rPr>
          <w:rFonts w:cs="Calibri"/>
          <w:sz w:val="14"/>
        </w:rPr>
        <w:t xml:space="preserve">: </w:t>
      </w:r>
      <w:r w:rsidRPr="00AE3B35">
        <w:rPr>
          <w:rStyle w:val="StyleUnderline"/>
          <w:rFonts w:cs="Calibri"/>
        </w:rPr>
        <w:t xml:space="preserve">the labour market, a social construct linked to the advent of modern work in form of </w:t>
      </w:r>
      <w:r w:rsidRPr="00AE3B35">
        <w:rPr>
          <w:rStyle w:val="StyleUnderline"/>
          <w:rFonts w:cs="Calibri"/>
        </w:rPr>
        <w:lastRenderedPageBreak/>
        <w:t>the commodity of labour</w:t>
      </w:r>
      <w:r w:rsidRPr="00AE3B35">
        <w:rPr>
          <w:rFonts w:cs="Calibri"/>
          <w:sz w:val="14"/>
        </w:rPr>
        <w:t xml:space="preserve"> (Applebaum 1992). </w:t>
      </w:r>
      <w:r w:rsidRPr="00AE3B35">
        <w:rPr>
          <w:rStyle w:val="StyleUnderline"/>
          <w:rFonts w:cs="Calibri"/>
        </w:rPr>
        <w:t xml:space="preserve">It is an </w:t>
      </w:r>
      <w:r w:rsidRPr="00AE3B35">
        <w:rPr>
          <w:rStyle w:val="Emphasis"/>
          <w:rFonts w:cs="Calibri"/>
        </w:rPr>
        <w:t>undemocratic mechanism</w:t>
      </w:r>
      <w:r w:rsidRPr="00AE3B35">
        <w:rPr>
          <w:rFonts w:cs="Calibri"/>
          <w:sz w:val="14"/>
        </w:rPr>
        <w:t xml:space="preserve">, usually </w:t>
      </w:r>
      <w:r w:rsidRPr="00AE3B35">
        <w:rPr>
          <w:rStyle w:val="StyleUnderline"/>
          <w:rFonts w:cs="Calibri"/>
        </w:rPr>
        <w:t xml:space="preserve">characterised by high levels of </w:t>
      </w:r>
      <w:r w:rsidRPr="00AE3B35">
        <w:rPr>
          <w:rStyle w:val="Emphasis"/>
          <w:rFonts w:cs="Calibri"/>
        </w:rPr>
        <w:t>unfreedom and coercion</w:t>
      </w:r>
      <w:r w:rsidRPr="00AE3B35">
        <w:rPr>
          <w:rFonts w:cs="Calibri"/>
          <w:sz w:val="14"/>
        </w:rPr>
        <w:t xml:space="preserve"> (Anderson 2017; Graeber 2018; Paulsen 2015) </w:t>
      </w:r>
      <w:r w:rsidRPr="00AE3B35">
        <w:rPr>
          <w:rStyle w:val="StyleUnderline"/>
          <w:rFonts w:cs="Calibri"/>
        </w:rPr>
        <w:t xml:space="preserve">that allocates waged work in a </w:t>
      </w:r>
      <w:r w:rsidRPr="00AE3B35">
        <w:rPr>
          <w:rStyle w:val="Emphasis"/>
          <w:rFonts w:cs="Calibri"/>
        </w:rPr>
        <w:t>competitive mode as an artificially scarce, ‘fictitious’ commodity</w:t>
      </w:r>
      <w:r w:rsidRPr="00AE3B35">
        <w:rPr>
          <w:rFonts w:cs="Calibri"/>
          <w:sz w:val="14"/>
        </w:rPr>
        <w:t xml:space="preserve"> (Polanyi 2001 [1944]). 4 </w:t>
      </w:r>
      <w:r w:rsidRPr="00AE3B35">
        <w:rPr>
          <w:rStyle w:val="StyleUnderline"/>
          <w:rFonts w:cs="Calibri"/>
        </w:rPr>
        <w:t xml:space="preserve">It does so according to availability of money and motives of gain on the part of employers, and appears therefore inappropriate for distributing labour according to </w:t>
      </w:r>
      <w:r w:rsidRPr="00AE3B35">
        <w:rPr>
          <w:rStyle w:val="Emphasis"/>
          <w:rFonts w:cs="Calibri"/>
        </w:rPr>
        <w:t>sustainability criteria and related societal needs</w:t>
      </w:r>
      <w:r w:rsidRPr="00AE3B35">
        <w:rPr>
          <w:rFonts w:cs="Calibri"/>
          <w:sz w:val="14"/>
        </w:rPr>
        <w:t xml:space="preserve">. </w:t>
      </w:r>
      <w:r w:rsidRPr="00AE3B35">
        <w:rPr>
          <w:rStyle w:val="StyleUnderline"/>
          <w:rFonts w:cs="Calibri"/>
          <w:highlight w:val="yellow"/>
        </w:rPr>
        <w:t xml:space="preserve">As long as </w:t>
      </w:r>
      <w:r w:rsidRPr="00AE3B35">
        <w:rPr>
          <w:rStyle w:val="Emphasis"/>
          <w:rFonts w:cs="Calibri"/>
        </w:rPr>
        <w:t xml:space="preserve">unsustainable and/or </w:t>
      </w:r>
      <w:r w:rsidRPr="00AE3B35">
        <w:rPr>
          <w:rStyle w:val="Emphasis"/>
          <w:rFonts w:cs="Calibri"/>
          <w:highlight w:val="yellow"/>
        </w:rPr>
        <w:t>unnecessary jobs are profitable</w:t>
      </w:r>
      <w:r w:rsidRPr="00AE3B35">
        <w:rPr>
          <w:rStyle w:val="Emphasis"/>
          <w:rFonts w:cs="Calibri"/>
        </w:rPr>
        <w:t xml:space="preserve"> </w:t>
      </w:r>
      <w:r w:rsidRPr="00AE3B35">
        <w:rPr>
          <w:rFonts w:cs="Calibri"/>
          <w:sz w:val="14"/>
        </w:rPr>
        <w:t xml:space="preserve">and/or (well-)paid, </w:t>
      </w:r>
      <w:r w:rsidRPr="00AE3B35">
        <w:rPr>
          <w:rStyle w:val="Emphasis"/>
          <w:rFonts w:cs="Calibri"/>
          <w:highlight w:val="yellow"/>
        </w:rPr>
        <w:t>they will continue to exist</w:t>
      </w:r>
      <w:r w:rsidRPr="00AE3B35">
        <w:rPr>
          <w:rFonts w:cs="Calibri"/>
          <w:sz w:val="14"/>
        </w:rPr>
        <w:t xml:space="preserve"> (Gorz 1989), </w:t>
      </w:r>
      <w:r w:rsidRPr="00AE3B35">
        <w:rPr>
          <w:rStyle w:val="Emphasis"/>
          <w:rFonts w:cs="Calibri"/>
        </w:rPr>
        <w:t xml:space="preserve">just as </w:t>
      </w:r>
      <w:r w:rsidRPr="00AE3B35">
        <w:rPr>
          <w:rStyle w:val="Emphasis"/>
          <w:rFonts w:cs="Calibri"/>
          <w:highlight w:val="yellow"/>
        </w:rPr>
        <w:t xml:space="preserve">‘green jobs’ must follow these same criteria </w:t>
      </w:r>
      <w:r w:rsidRPr="00AE3B35">
        <w:rPr>
          <w:rStyle w:val="Emphasis"/>
          <w:rFonts w:cs="Calibri"/>
        </w:rPr>
        <w:t>in order to be created.</w:t>
      </w:r>
      <w:r w:rsidRPr="00AE3B35">
        <w:rPr>
          <w:rFonts w:cs="Calibri"/>
          <w:sz w:val="14"/>
        </w:rPr>
        <w:t xml:space="preserve"> </w:t>
      </w:r>
      <w:r w:rsidRPr="00AE3B35">
        <w:rPr>
          <w:rStyle w:val="StyleUnderline"/>
          <w:rFonts w:cs="Calibri"/>
        </w:rPr>
        <w:t>An</w:t>
      </w:r>
      <w:r w:rsidRPr="00AE3B35">
        <w:rPr>
          <w:rStyle w:val="StyleUnderline"/>
          <w:rFonts w:cs="Calibri"/>
          <w:highlight w:val="yellow"/>
        </w:rPr>
        <w:t xml:space="preserve"> </w:t>
      </w:r>
      <w:r w:rsidRPr="00AE3B35">
        <w:rPr>
          <w:rStyle w:val="Emphasis"/>
          <w:rFonts w:cs="Calibri"/>
          <w:highlight w:val="yellow"/>
        </w:rPr>
        <w:t>ecological postwork</w:t>
      </w:r>
      <w:r w:rsidRPr="00AE3B35">
        <w:rPr>
          <w:rStyle w:val="StyleUnderline"/>
          <w:rFonts w:cs="Calibri"/>
          <w:highlight w:val="yellow"/>
        </w:rPr>
        <w:t xml:space="preserve"> </w:t>
      </w:r>
      <w:r w:rsidRPr="00AE3B35">
        <w:rPr>
          <w:rStyle w:val="StyleUnderline"/>
          <w:rFonts w:cs="Calibri"/>
        </w:rPr>
        <w:t xml:space="preserve">perspective </w:t>
      </w:r>
      <w:r w:rsidRPr="00AE3B35">
        <w:rPr>
          <w:rStyle w:val="StyleUnderline"/>
          <w:rFonts w:cs="Calibri"/>
          <w:highlight w:val="yellow"/>
        </w:rPr>
        <w:t xml:space="preserve">allows </w:t>
      </w:r>
      <w:r w:rsidRPr="00AE3B35">
        <w:rPr>
          <w:rStyle w:val="StyleUnderline"/>
          <w:rFonts w:cs="Calibri"/>
        </w:rPr>
        <w:t xml:space="preserve">to </w:t>
      </w:r>
      <w:r w:rsidRPr="00AE3B35">
        <w:rPr>
          <w:rStyle w:val="Emphasis"/>
          <w:rFonts w:cs="Calibri"/>
        </w:rPr>
        <w:t>question this on ecological grounds</w:t>
      </w:r>
      <w:r w:rsidRPr="00AE3B35">
        <w:rPr>
          <w:rStyle w:val="StyleUnderline"/>
          <w:rFonts w:cs="Calibri"/>
        </w:rPr>
        <w:t>, and it links to</w:t>
      </w:r>
      <w:r w:rsidRPr="00AE3B35">
        <w:rPr>
          <w:rStyle w:val="StyleUnderline"/>
          <w:rFonts w:cs="Calibri"/>
          <w:highlight w:val="yellow"/>
        </w:rPr>
        <w:t xml:space="preserve"> </w:t>
      </w:r>
      <w:r w:rsidRPr="00AE3B35">
        <w:rPr>
          <w:rStyle w:val="Emphasis"/>
          <w:rFonts w:cs="Calibri"/>
          <w:highlight w:val="yellow"/>
        </w:rPr>
        <w:t>debates</w:t>
      </w:r>
      <w:r w:rsidRPr="00AE3B35">
        <w:rPr>
          <w:rStyle w:val="StyleUnderline"/>
          <w:rFonts w:cs="Calibri"/>
          <w:highlight w:val="yellow"/>
        </w:rPr>
        <w:t xml:space="preserve"> on </w:t>
      </w:r>
      <w:r w:rsidRPr="00AE3B35">
        <w:rPr>
          <w:rStyle w:val="Emphasis"/>
          <w:rFonts w:cs="Calibri"/>
          <w:highlight w:val="yellow"/>
        </w:rPr>
        <w:t>different modes of organising socially necessary work</w:t>
      </w:r>
      <w:r w:rsidRPr="00AE3B35">
        <w:rPr>
          <w:rStyle w:val="StyleUnderline"/>
          <w:rFonts w:cs="Calibri"/>
          <w:highlight w:val="yellow"/>
        </w:rPr>
        <w:t xml:space="preserve">, </w:t>
      </w:r>
      <w:r w:rsidRPr="00AE3B35">
        <w:rPr>
          <w:rStyle w:val="StyleUnderline"/>
          <w:rFonts w:cs="Calibri"/>
        </w:rPr>
        <w:t xml:space="preserve">production and </w:t>
      </w:r>
      <w:r w:rsidRPr="00AE3B35">
        <w:rPr>
          <w:rStyle w:val="Emphasis"/>
          <w:rFonts w:cs="Calibri"/>
        </w:rPr>
        <w:t xml:space="preserve">provisioning </w:t>
      </w:r>
      <w:r w:rsidRPr="00AE3B35">
        <w:rPr>
          <w:rStyle w:val="Emphasis"/>
          <w:rFonts w:cs="Calibri"/>
          <w:highlight w:val="yellow"/>
        </w:rPr>
        <w:t>in a de-commodified, democratic and sustainable mode.</w:t>
      </w:r>
    </w:p>
    <w:p w14:paraId="60AC51F8" w14:textId="77777777" w:rsidR="002D27A5" w:rsidRPr="00AE3B35" w:rsidRDefault="002D27A5" w:rsidP="002D27A5">
      <w:pPr>
        <w:rPr>
          <w:rFonts w:cs="Calibri"/>
          <w:sz w:val="14"/>
        </w:rPr>
      </w:pPr>
      <w:r w:rsidRPr="00AE3B35">
        <w:rPr>
          <w:rFonts w:cs="Calibri"/>
          <w:sz w:val="14"/>
        </w:rPr>
        <w:t xml:space="preserve">Finally, </w:t>
      </w:r>
      <w:r w:rsidRPr="00AE3B35">
        <w:rPr>
          <w:rStyle w:val="StyleUnderline"/>
          <w:rFonts w:cs="Calibri"/>
        </w:rPr>
        <w:t xml:space="preserve">postwork is helpful for ecological reasons because it </w:t>
      </w:r>
      <w:r w:rsidRPr="00AE3B35">
        <w:rPr>
          <w:rStyle w:val="Emphasis"/>
          <w:rFonts w:cs="Calibri"/>
        </w:rPr>
        <w:t>criticises the cultural glorification of ‘hard work’,</w:t>
      </w:r>
      <w:r w:rsidRPr="00AE3B35">
        <w:rPr>
          <w:rFonts w:cs="Calibri"/>
          <w:sz w:val="14"/>
        </w:rPr>
        <w:t xml:space="preserve"> merit </w:t>
      </w:r>
      <w:r w:rsidRPr="00AE3B35">
        <w:rPr>
          <w:rStyle w:val="StyleUnderline"/>
          <w:rFonts w:cs="Calibri"/>
        </w:rPr>
        <w:t>and productivism, and the moral assumption that laziness and inaction are intrinsically bad</w:t>
      </w:r>
      <w:r w:rsidRPr="00AE3B35">
        <w:rPr>
          <w:rFonts w:cs="Calibri"/>
          <w:sz w:val="14"/>
        </w:rPr>
        <w:t xml:space="preserve">, regardless the circumstances. </w:t>
      </w:r>
      <w:r w:rsidRPr="00AE3B35">
        <w:rPr>
          <w:rStyle w:val="StyleUnderline"/>
          <w:rFonts w:cs="Calibri"/>
        </w:rPr>
        <w:t xml:space="preserve">Postwork is about a different mindset which </w:t>
      </w:r>
      <w:r w:rsidRPr="00AE3B35">
        <w:rPr>
          <w:rStyle w:val="Emphasis"/>
          <w:rFonts w:cs="Calibri"/>
        </w:rPr>
        <w:t>problematises prevailing productivist attitudes</w:t>
      </w:r>
      <w:r w:rsidRPr="00AE3B35">
        <w:rPr>
          <w:rFonts w:cs="Calibri"/>
          <w:sz w:val="14"/>
        </w:rPr>
        <w:t xml:space="preserve"> </w:t>
      </w:r>
      <w:r w:rsidRPr="00AE3B35">
        <w:rPr>
          <w:rStyle w:val="StyleUnderline"/>
          <w:rFonts w:cs="Calibri"/>
        </w:rPr>
        <w:t>and allows the idea that being lazy or unproductive can be something inherently valuable</w:t>
      </w:r>
      <w:r w:rsidRPr="00AE3B35">
        <w:rPr>
          <w:rFonts w:cs="Calibri"/>
          <w:sz w:val="14"/>
        </w:rPr>
        <w:t xml:space="preserve">. </w:t>
      </w:r>
      <w:r w:rsidRPr="00AE3B35">
        <w:rPr>
          <w:rStyle w:val="StyleUnderline"/>
          <w:rFonts w:cs="Calibri"/>
        </w:rPr>
        <w:t xml:space="preserve">Idleness is conducive to an ecological agenda as </w:t>
      </w:r>
      <w:r w:rsidRPr="00AE3B35">
        <w:rPr>
          <w:rStyle w:val="Emphasis"/>
          <w:rFonts w:cs="Calibri"/>
          <w:highlight w:val="yellow"/>
        </w:rPr>
        <w:t>nothing is</w:t>
      </w:r>
      <w:r w:rsidRPr="00AE3B35">
        <w:rPr>
          <w:rStyle w:val="Emphasis"/>
          <w:rFonts w:cs="Calibri"/>
        </w:rPr>
        <w:t xml:space="preserve"> evidently </w:t>
      </w:r>
      <w:r w:rsidRPr="00AE3B35">
        <w:rPr>
          <w:rStyle w:val="Emphasis"/>
          <w:rFonts w:cs="Calibri"/>
          <w:highlight w:val="yellow"/>
        </w:rPr>
        <w:t>more</w:t>
      </w:r>
      <w:r w:rsidRPr="00AE3B35">
        <w:rPr>
          <w:rStyle w:val="Emphasis"/>
          <w:rFonts w:cs="Calibri"/>
        </w:rPr>
        <w:t xml:space="preserve"> </w:t>
      </w:r>
      <w:r w:rsidRPr="00AE3B35">
        <w:rPr>
          <w:rStyle w:val="Emphasis"/>
          <w:rFonts w:cs="Calibri"/>
          <w:highlight w:val="yellow"/>
        </w:rPr>
        <w:t>carbon-neutral</w:t>
      </w:r>
      <w:r w:rsidRPr="00AE3B35">
        <w:rPr>
          <w:rStyle w:val="Emphasis"/>
          <w:rFonts w:cs="Calibri"/>
        </w:rPr>
        <w:t xml:space="preserve"> and environment-sparing </w:t>
      </w:r>
      <w:r w:rsidRPr="00AE3B35">
        <w:rPr>
          <w:rStyle w:val="Emphasis"/>
          <w:rFonts w:cs="Calibri"/>
          <w:highlight w:val="yellow"/>
        </w:rPr>
        <w:t>than being a</w:t>
      </w:r>
      <w:r w:rsidRPr="00AE3B35">
        <w:rPr>
          <w:rStyle w:val="Emphasis"/>
          <w:rFonts w:cs="Calibri"/>
        </w:rPr>
        <w:t xml:space="preserve">bsolutely </w:t>
      </w:r>
      <w:r w:rsidRPr="00AE3B35">
        <w:rPr>
          <w:rStyle w:val="Emphasis"/>
          <w:rFonts w:cs="Calibri"/>
          <w:highlight w:val="yellow"/>
        </w:rPr>
        <w:t>unproductive</w:t>
      </w:r>
      <w:r w:rsidRPr="00AE3B35">
        <w:rPr>
          <w:rFonts w:cs="Calibri"/>
          <w:sz w:val="14"/>
        </w:rPr>
        <w:t xml:space="preserve">. As time-use studies indicate, leisure, recreation and socialising have very low ecological impacts, with rest and sleep having virtually none (Druckman et al. 2012). Apart from humans, </w:t>
      </w:r>
      <w:r w:rsidRPr="00AE3B35">
        <w:rPr>
          <w:rStyle w:val="StyleUnderline"/>
          <w:rFonts w:cs="Calibri"/>
        </w:rPr>
        <w:t>the biosphere also needs idle time for regeneration</w:t>
      </w:r>
      <w:r w:rsidRPr="00AE3B35">
        <w:rPr>
          <w:rFonts w:cs="Calibri"/>
          <w:sz w:val="14"/>
        </w:rPr>
        <w:t>. In this sense, laziness or ‘</w:t>
      </w:r>
      <w:r w:rsidRPr="00AE3B35">
        <w:rPr>
          <w:rStyle w:val="StyleUnderline"/>
          <w:rFonts w:cs="Calibri"/>
        </w:rPr>
        <w:t>ecological leisure’,</w:t>
      </w:r>
      <w:r w:rsidRPr="00AE3B35">
        <w:rPr>
          <w:rFonts w:cs="Calibri"/>
          <w:sz w:val="14"/>
        </w:rPr>
        <w:t xml:space="preserve"> ideally sleep, </w:t>
      </w:r>
      <w:r w:rsidRPr="00AE3B35">
        <w:rPr>
          <w:rStyle w:val="StyleUnderline"/>
          <w:rFonts w:cs="Calibri"/>
        </w:rPr>
        <w:t>can be regarded as supremely ecofriendly states of being that would help mitigate ecological pressures</w:t>
      </w:r>
      <w:r w:rsidRPr="00AE3B35">
        <w:rPr>
          <w:rFonts w:cs="Calibri"/>
          <w:sz w:val="14"/>
        </w:rPr>
        <w:t xml:space="preserve">. Moreover, as </w:t>
      </w:r>
      <w:r w:rsidRPr="00AE3B35">
        <w:rPr>
          <w:rStyle w:val="StyleUnderline"/>
          <w:rFonts w:cs="Calibri"/>
        </w:rPr>
        <w:t>postwork traces which changes in attitudes</w:t>
      </w:r>
      <w:r w:rsidRPr="00AE3B35">
        <w:rPr>
          <w:rFonts w:cs="Calibri"/>
          <w:sz w:val="14"/>
        </w:rPr>
        <w:t xml:space="preserve"> towards time, efficiency and laziness </w:t>
      </w:r>
      <w:r w:rsidRPr="00AE3B35">
        <w:rPr>
          <w:rStyle w:val="StyleUnderline"/>
          <w:rFonts w:cs="Calibri"/>
        </w:rPr>
        <w:t>have brought modern work culture and modern time regimes into being in the first place</w:t>
      </w:r>
      <w:r w:rsidRPr="00AE3B35">
        <w:rPr>
          <w:rFonts w:cs="Calibri"/>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4DD170B5" w14:textId="77777777" w:rsidR="002D27A5" w:rsidRPr="00AE3B35" w:rsidRDefault="002D27A5" w:rsidP="002D27A5">
      <w:pPr>
        <w:rPr>
          <w:rFonts w:cs="Calibri"/>
          <w:sz w:val="14"/>
        </w:rPr>
      </w:pPr>
      <w:r w:rsidRPr="00AE3B35">
        <w:rPr>
          <w:rFonts w:cs="Calibri"/>
          <w:sz w:val="14"/>
        </w:rPr>
        <w:t>Conclusions: postwork politics and practices</w:t>
      </w:r>
    </w:p>
    <w:p w14:paraId="76DDB2E2" w14:textId="77777777" w:rsidR="002D27A5" w:rsidRPr="00AE3B35" w:rsidRDefault="002D27A5" w:rsidP="002D27A5">
      <w:pPr>
        <w:rPr>
          <w:rFonts w:cs="Calibri"/>
          <w:sz w:val="14"/>
        </w:rPr>
      </w:pPr>
      <w:r w:rsidRPr="00AE3B35">
        <w:rPr>
          <w:rFonts w:cs="Calibri"/>
          <w:sz w:val="14"/>
        </w:rPr>
        <w:t xml:space="preserve">We argued that </w:t>
      </w:r>
      <w:r w:rsidRPr="00AE3B35">
        <w:rPr>
          <w:rStyle w:val="StyleUnderline"/>
          <w:rFonts w:cs="Calibri"/>
        </w:rPr>
        <w:t>modern-day work is a central cause for unsustainability</w:t>
      </w:r>
      <w:r w:rsidRPr="00AE3B35">
        <w:rPr>
          <w:rFonts w:cs="Calibri"/>
          <w:sz w:val="14"/>
        </w:rPr>
        <w:t xml:space="preserve">, </w:t>
      </w:r>
      <w:r w:rsidRPr="00AE3B35">
        <w:rPr>
          <w:rStyle w:val="StyleUnderline"/>
          <w:rFonts w:cs="Calibri"/>
        </w:rPr>
        <w:t>and should therefore be transformed to advance towards sustainability</w:t>
      </w:r>
      <w:r w:rsidRPr="00AE3B35">
        <w:rPr>
          <w:rFonts w:cs="Calibri"/>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AE3B35">
        <w:rPr>
          <w:rStyle w:val="StyleUnderline"/>
          <w:rFonts w:cs="Calibri"/>
        </w:rPr>
        <w:t>One of the analytical advantages of this approach is that it avoids the mystification of work through indirect measures of economic activity</w:t>
      </w:r>
      <w:r w:rsidRPr="00AE3B35">
        <w:rPr>
          <w:rFonts w:cs="Calibri"/>
          <w:sz w:val="14"/>
        </w:rPr>
        <w:t xml:space="preserve"> (such as per capita GDP</w:t>
      </w:r>
      <w:r w:rsidRPr="00AE3B35">
        <w:rPr>
          <w:rStyle w:val="StyleUnderline"/>
          <w:rFonts w:cs="Calibri"/>
        </w:rPr>
        <w:t>), as in the numerous analyses of the conflict between sustainability and economic growth in general</w:t>
      </w:r>
      <w:r w:rsidRPr="00AE3B35">
        <w:rPr>
          <w:rFonts w:cs="Calibri"/>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32246DDB" w14:textId="77777777" w:rsidR="002D27A5" w:rsidRPr="00AE3B35" w:rsidRDefault="002D27A5" w:rsidP="002D27A5">
      <w:pPr>
        <w:rPr>
          <w:rFonts w:cs="Calibri"/>
          <w:u w:val="single"/>
        </w:rPr>
      </w:pPr>
      <w:r w:rsidRPr="00AE3B35">
        <w:rPr>
          <w:rFonts w:cs="Calibri"/>
          <w:sz w:val="14"/>
        </w:rPr>
        <w:t xml:space="preserve">We proposed the field would benefit from taking up the long intellectual tradition of </w:t>
      </w:r>
      <w:r w:rsidRPr="00AE3B35">
        <w:rPr>
          <w:rStyle w:val="StyleUnderline"/>
          <w:rFonts w:cs="Calibri"/>
        </w:rPr>
        <w:t>problematising modern-day work, through the approach of postwork or critiques of work</w:t>
      </w:r>
      <w:r w:rsidRPr="00AE3B35">
        <w:rPr>
          <w:rFonts w:cs="Calibri"/>
          <w:sz w:val="14"/>
        </w:rPr>
        <w:t xml:space="preserve">. While the described problems of unsustainability and entrenched dependencies cannot easily be resolved, we discussed how </w:t>
      </w:r>
      <w:r w:rsidRPr="00AE3B35">
        <w:rPr>
          <w:rStyle w:val="StyleUnderline"/>
          <w:rFonts w:cs="Calibri"/>
        </w:rPr>
        <w:t>postwork arguments can contribute to pointing out and understanding them, and to opening up new perspectives to advance sustainability debates</w:t>
      </w:r>
      <w:r w:rsidRPr="00AE3B35">
        <w:rPr>
          <w:rFonts w:cs="Calibri"/>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AE3B35">
        <w:rPr>
          <w:rStyle w:val="StyleUnderline"/>
          <w:rFonts w:cs="Calibri"/>
        </w:rPr>
        <w:t xml:space="preserve">Besides being ecologically beneficial, it may also serve </w:t>
      </w:r>
      <w:r w:rsidRPr="00AE3B35">
        <w:rPr>
          <w:rStyle w:val="Emphasis"/>
          <w:rFonts w:cs="Calibri"/>
        </w:rPr>
        <w:t>emancipatory purposes to ‘raise broader questions about the place of work in our lives and spark the imagination of a life no longer so subordinate to it’</w:t>
      </w:r>
      <w:r w:rsidRPr="00AE3B35">
        <w:rPr>
          <w:rFonts w:cs="Calibri"/>
          <w:sz w:val="14"/>
        </w:rPr>
        <w:t xml:space="preserve"> (Weeks 2011, 33). </w:t>
      </w:r>
      <w:r w:rsidRPr="00AE3B35">
        <w:rPr>
          <w:rStyle w:val="StyleUnderline"/>
          <w:rFonts w:cs="Calibri"/>
        </w:rPr>
        <w:t>In order to inspire such ‘postwork imagination’</w:t>
      </w:r>
      <w:r w:rsidRPr="00AE3B35">
        <w:rPr>
          <w:rFonts w:cs="Calibri"/>
          <w:sz w:val="14"/>
        </w:rPr>
        <w:t xml:space="preserve"> (Weeks 2011, 35, 110) </w:t>
      </w:r>
      <w:r w:rsidRPr="00AE3B35">
        <w:rPr>
          <w:rStyle w:val="StyleUnderline"/>
          <w:rFonts w:cs="Calibri"/>
        </w:rPr>
        <w:t xml:space="preserve">and </w:t>
      </w:r>
      <w:r w:rsidRPr="00AE3B35">
        <w:rPr>
          <w:rStyle w:val="StyleUnderline"/>
          <w:rFonts w:cs="Calibri"/>
        </w:rPr>
        <w:lastRenderedPageBreak/>
        <w:t>show that postwork ideas are not as detached from reality as they may sound, in this last section we briefly outline examples of existing postwork politics and practices.</w:t>
      </w:r>
    </w:p>
    <w:p w14:paraId="3A9737CF" w14:textId="77777777" w:rsidR="002D27A5" w:rsidRPr="00AE3B35" w:rsidRDefault="002D27A5" w:rsidP="002D27A5">
      <w:pPr>
        <w:rPr>
          <w:rFonts w:cs="Calibri"/>
          <w:sz w:val="14"/>
        </w:rPr>
      </w:pPr>
      <w:r w:rsidRPr="00AE3B35">
        <w:rPr>
          <w:rStyle w:val="StyleUnderline"/>
          <w:rFonts w:cs="Calibri"/>
        </w:rPr>
        <w:t>The most obvious example is the reduction of working hours</w:t>
      </w:r>
      <w:r w:rsidRPr="00AE3B35">
        <w:rPr>
          <w:rFonts w:cs="Calibri"/>
          <w:sz w:val="14"/>
        </w:rPr>
        <w:t xml:space="preserve"> during the 19th and 20th centuries. These reforms were essential to the early labour movement, and the notion that increasing productivity entails shorter working hours has never been nearly as ‘radical’ as today (Paulsen 2017). </w:t>
      </w:r>
      <w:r w:rsidRPr="00AE3B35">
        <w:rPr>
          <w:rStyle w:val="StyleUnderline"/>
          <w:rFonts w:cs="Calibri"/>
        </w:rPr>
        <w:t xml:space="preserve">As concerns about </w:t>
      </w:r>
      <w:r w:rsidRPr="00AE3B35">
        <w:rPr>
          <w:rStyle w:val="Emphasis"/>
          <w:rFonts w:cs="Calibri"/>
        </w:rPr>
        <w:t>climate change are rising</w:t>
      </w:r>
      <w:r w:rsidRPr="00AE3B35">
        <w:rPr>
          <w:rStyle w:val="StyleUnderline"/>
          <w:rFonts w:cs="Calibri"/>
        </w:rPr>
        <w:t xml:space="preserve">, there is also renewed awareness about the </w:t>
      </w:r>
      <w:r w:rsidRPr="00AE3B35">
        <w:rPr>
          <w:rStyle w:val="Emphasis"/>
          <w:rFonts w:cs="Calibri"/>
        </w:rPr>
        <w:t>ecological benefits of worktime reduction,</w:t>
      </w:r>
      <w:r w:rsidRPr="00AE3B35">
        <w:rPr>
          <w:rFonts w:cs="Calibri"/>
          <w:sz w:val="14"/>
        </w:rPr>
        <w:t xml:space="preserve"> besides a whole range of other social and economic advantages (Coote 2013; Frey 2019).</w:t>
      </w:r>
    </w:p>
    <w:p w14:paraId="5644E474" w14:textId="77777777" w:rsidR="002D27A5" w:rsidRPr="00AE3B35" w:rsidRDefault="002D27A5" w:rsidP="002D27A5">
      <w:pPr>
        <w:rPr>
          <w:rFonts w:cs="Calibri"/>
          <w:sz w:val="14"/>
        </w:rPr>
      </w:pPr>
      <w:r w:rsidRPr="00AE3B35">
        <w:rPr>
          <w:rFonts w:cs="Calibri"/>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AE3B35">
        <w:rPr>
          <w:rStyle w:val="StyleUnderline"/>
          <w:rFonts w:cs="Calibri"/>
        </w:rPr>
        <w:t xml:space="preserve">Public </w:t>
      </w:r>
      <w:r w:rsidRPr="00AE3B35">
        <w:rPr>
          <w:rStyle w:val="StyleUnderline"/>
          <w:rFonts w:cs="Calibri"/>
          <w:highlight w:val="yellow"/>
        </w:rPr>
        <w:t>debates are</w:t>
      </w:r>
      <w:r w:rsidRPr="00AE3B35">
        <w:rPr>
          <w:rStyle w:val="StyleUnderline"/>
          <w:rFonts w:cs="Calibri"/>
        </w:rPr>
        <w:t xml:space="preserve"> therefore increasingly </w:t>
      </w:r>
      <w:r w:rsidRPr="00AE3B35">
        <w:rPr>
          <w:rStyle w:val="StyleUnderline"/>
          <w:rFonts w:cs="Calibri"/>
          <w:highlight w:val="yellow"/>
        </w:rPr>
        <w:t>receptive to</w:t>
      </w:r>
      <w:r w:rsidRPr="00AE3B35">
        <w:rPr>
          <w:rStyle w:val="StyleUnderline"/>
          <w:rFonts w:cs="Calibri"/>
        </w:rPr>
        <w:t xml:space="preserve"> issues such as </w:t>
      </w:r>
      <w:r w:rsidRPr="00AE3B35">
        <w:rPr>
          <w:rStyle w:val="StyleUnderline"/>
          <w:rFonts w:cs="Calibri"/>
          <w:highlight w:val="yellow"/>
        </w:rPr>
        <w:t>industries’ responsibility for climate change</w:t>
      </w:r>
      <w:r w:rsidRPr="00AE3B35">
        <w:rPr>
          <w:rStyle w:val="StyleUnderline"/>
          <w:rFonts w:cs="Calibri"/>
        </w:rPr>
        <w:t>, coercive ‘workfare’ policies, meaningless ‘</w:t>
      </w:r>
      <w:r w:rsidRPr="00AE3B35">
        <w:rPr>
          <w:rStyle w:val="Emphasis"/>
          <w:rFonts w:cs="Calibri"/>
          <w:highlight w:val="yellow"/>
        </w:rPr>
        <w:t>b</w:t>
      </w:r>
      <w:r w:rsidRPr="00AE3B35">
        <w:rPr>
          <w:rStyle w:val="StyleUnderline"/>
          <w:rFonts w:cs="Calibri"/>
        </w:rPr>
        <w:t>ull</w:t>
      </w:r>
      <w:r w:rsidRPr="00AE3B35">
        <w:rPr>
          <w:rStyle w:val="Emphasis"/>
          <w:rFonts w:cs="Calibri"/>
          <w:highlight w:val="yellow"/>
        </w:rPr>
        <w:t>s</w:t>
      </w:r>
      <w:r w:rsidRPr="00AE3B35">
        <w:rPr>
          <w:rStyle w:val="StyleUnderline"/>
          <w:rFonts w:cs="Calibri"/>
        </w:rPr>
        <w:t xml:space="preserve">hit </w:t>
      </w:r>
      <w:r w:rsidRPr="00AE3B35">
        <w:rPr>
          <w:rStyle w:val="StyleUnderline"/>
          <w:rFonts w:cs="Calibri"/>
          <w:highlight w:val="yellow"/>
        </w:rPr>
        <w:t>jobs’</w:t>
      </w:r>
      <w:r w:rsidRPr="00AE3B35">
        <w:rPr>
          <w:rStyle w:val="StyleUnderline"/>
          <w:rFonts w:cs="Calibri"/>
        </w:rPr>
        <w:t xml:space="preserve">, </w:t>
      </w:r>
      <w:r w:rsidRPr="00AE3B35">
        <w:rPr>
          <w:rFonts w:cs="Calibri"/>
          <w:sz w:val="14"/>
        </w:rPr>
        <w:t xml:space="preserve">or ‘work-life-balance’, </w:t>
      </w:r>
      <w:r w:rsidRPr="00AE3B35">
        <w:rPr>
          <w:rStyle w:val="StyleUnderline"/>
          <w:rFonts w:cs="Calibri"/>
        </w:rPr>
        <w:t xml:space="preserve">shorter hours, </w:t>
      </w:r>
      <w:r w:rsidRPr="00AE3B35">
        <w:rPr>
          <w:rStyle w:val="StyleUnderline"/>
          <w:rFonts w:cs="Calibri"/>
          <w:highlight w:val="yellow"/>
        </w:rPr>
        <w:t>overwork and burnout</w:t>
      </w:r>
      <w:r w:rsidRPr="00AE3B35">
        <w:rPr>
          <w:rStyle w:val="StyleUnderline"/>
          <w:rFonts w:cs="Calibri"/>
        </w:rPr>
        <w:t>; topics ‘that will not go away’</w:t>
      </w:r>
      <w:r w:rsidRPr="00AE3B35">
        <w:rPr>
          <w:rFonts w:cs="Calibri"/>
          <w:sz w:val="14"/>
        </w:rPr>
        <w:t xml:space="preserve"> (Coote 2013, xix) </w:t>
      </w:r>
      <w:r w:rsidRPr="00AE3B35">
        <w:rPr>
          <w:rStyle w:val="StyleUnderline"/>
          <w:rFonts w:cs="Calibri"/>
        </w:rPr>
        <w:t>and question the organisation of work society more fundamentally</w:t>
      </w:r>
      <w:r w:rsidRPr="00AE3B35">
        <w:rPr>
          <w:rFonts w:cs="Calibri"/>
          <w:sz w:val="14"/>
        </w:rPr>
        <w:t>. 5</w:t>
      </w:r>
    </w:p>
    <w:p w14:paraId="2BFD1154" w14:textId="77777777" w:rsidR="002D27A5" w:rsidRPr="00AE3B35" w:rsidRDefault="002D27A5" w:rsidP="002D27A5">
      <w:pPr>
        <w:rPr>
          <w:rFonts w:cs="Calibri"/>
          <w:sz w:val="14"/>
        </w:rPr>
      </w:pPr>
      <w:r w:rsidRPr="00AE3B35">
        <w:rPr>
          <w:rFonts w:cs="Calibri"/>
          <w:sz w:val="14"/>
        </w:rPr>
        <w:t xml:space="preserve">The debate about an unconditional basic income (UBI) will also remain. </w:t>
      </w:r>
      <w:r w:rsidRPr="00AE3B35">
        <w:rPr>
          <w:rStyle w:val="StyleUnderline"/>
          <w:rFonts w:cs="Calibri"/>
          <w:highlight w:val="yellow"/>
        </w:rPr>
        <w:t>UBI would break</w:t>
      </w:r>
      <w:r w:rsidRPr="00AE3B35">
        <w:rPr>
          <w:rStyle w:val="StyleUnderline"/>
          <w:rFonts w:cs="Calibri"/>
        </w:rPr>
        <w:t xml:space="preserve"> the </w:t>
      </w:r>
      <w:r w:rsidRPr="00AE3B35">
        <w:rPr>
          <w:rStyle w:val="StyleUnderline"/>
          <w:rFonts w:cs="Calibri"/>
          <w:highlight w:val="yellow"/>
        </w:rPr>
        <w:t>existential dependency</w:t>
      </w:r>
      <w:r w:rsidRPr="00AE3B35">
        <w:rPr>
          <w:rStyle w:val="StyleUnderline"/>
          <w:rFonts w:cs="Calibri"/>
        </w:rPr>
        <w:t xml:space="preserve"> of livelihoods on paid work and serve as a new kind of social contract to entitle people to social security regardless of paid economic activity</w:t>
      </w:r>
      <w:r w:rsidRPr="00AE3B35">
        <w:rPr>
          <w:rFonts w:cs="Calibri"/>
          <w:sz w:val="14"/>
        </w:rPr>
        <w:t>. In addition to countless models in theory, examples of UBI schemes exist in practice, either currently implemented or planned as ‘experiments’ (Srnicek and Williams 2015).</w:t>
      </w:r>
    </w:p>
    <w:p w14:paraId="268E9F88" w14:textId="77777777" w:rsidR="002D27A5" w:rsidRPr="00AE3B35" w:rsidRDefault="002D27A5" w:rsidP="002D27A5">
      <w:pPr>
        <w:rPr>
          <w:rFonts w:cs="Calibri"/>
          <w:sz w:val="14"/>
        </w:rPr>
      </w:pPr>
      <w:r w:rsidRPr="00AE3B35">
        <w:rPr>
          <w:rFonts w:cs="Calibri"/>
          <w:sz w:val="14"/>
        </w:rPr>
        <w:t xml:space="preserve">The critique and </w:t>
      </w:r>
      <w:r w:rsidRPr="00AE3B35">
        <w:rPr>
          <w:rStyle w:val="StyleUnderline"/>
          <w:rFonts w:cs="Calibri"/>
        </w:rPr>
        <w:t xml:space="preserve">refusal of work also takes place both within the sphere of wage labour and outside it. </w:t>
      </w:r>
      <w:r w:rsidRPr="00AE3B35">
        <w:rPr>
          <w:rFonts w:cs="Calibri"/>
          <w:sz w:val="14"/>
        </w:rPr>
        <w:t xml:space="preserve">Within, </w:t>
      </w:r>
      <w:r w:rsidRPr="00AE3B35">
        <w:rPr>
          <w:rStyle w:val="StyleUnderline"/>
          <w:rFonts w:cs="Calibri"/>
        </w:rPr>
        <w:t xml:space="preserve">the notions of absenteeism, tardiness, </w:t>
      </w:r>
      <w:r w:rsidRPr="00AE3B35">
        <w:rPr>
          <w:rStyle w:val="StyleUnderline"/>
          <w:rFonts w:cs="Calibri"/>
          <w:highlight w:val="yellow"/>
        </w:rPr>
        <w:t>shirking</w:t>
      </w:r>
      <w:r w:rsidRPr="00AE3B35">
        <w:rPr>
          <w:rStyle w:val="StyleUnderline"/>
          <w:rFonts w:cs="Calibri"/>
        </w:rPr>
        <w:t xml:space="preserve">, theft, </w:t>
      </w:r>
      <w:r w:rsidRPr="00AE3B35">
        <w:rPr>
          <w:rStyle w:val="StyleUnderline"/>
          <w:rFonts w:cs="Calibri"/>
          <w:highlight w:val="yellow"/>
        </w:rPr>
        <w:t>or</w:t>
      </w:r>
      <w:r w:rsidRPr="00AE3B35">
        <w:rPr>
          <w:rStyle w:val="StyleUnderline"/>
          <w:rFonts w:cs="Calibri"/>
        </w:rPr>
        <w:t xml:space="preserve"> </w:t>
      </w:r>
      <w:r w:rsidRPr="00AE3B35">
        <w:rPr>
          <w:rStyle w:val="StyleUnderline"/>
          <w:rFonts w:cs="Calibri"/>
          <w:highlight w:val="yellow"/>
        </w:rPr>
        <w:t>sabotage</w:t>
      </w:r>
      <w:r w:rsidRPr="00AE3B35">
        <w:rPr>
          <w:rFonts w:cs="Calibri"/>
          <w:sz w:val="14"/>
        </w:rPr>
        <w:t xml:space="preserve"> (Pouget 1913 [1898]; Seyferth 2019) </w:t>
      </w:r>
      <w:r w:rsidRPr="00AE3B35">
        <w:rPr>
          <w:rStyle w:val="StyleUnderline"/>
          <w:rFonts w:cs="Calibri"/>
        </w:rPr>
        <w:t>have a long tradition, dating back to early struggles against work and industrialisation</w:t>
      </w:r>
      <w:r w:rsidRPr="00AE3B35">
        <w:rPr>
          <w:rFonts w:cs="Calibri"/>
          <w:sz w:val="14"/>
        </w:rPr>
        <w:t xml:space="preserve"> (Thompson 1967), </w:t>
      </w:r>
      <w:r w:rsidRPr="00AE3B35">
        <w:rPr>
          <w:rStyle w:val="StyleUnderline"/>
          <w:rFonts w:cs="Calibri"/>
        </w:rPr>
        <w:t>and common until today</w:t>
      </w:r>
      <w:r w:rsidRPr="00AE3B35">
        <w:rPr>
          <w:rFonts w:cs="Calibri"/>
          <w:sz w:val="14"/>
        </w:rPr>
        <w:t xml:space="preserve"> (Paulsen 2014). The idea of such </w:t>
      </w:r>
      <w:r w:rsidRPr="00AE3B35">
        <w:rPr>
          <w:rStyle w:val="Emphasis"/>
          <w:rFonts w:cs="Calibri"/>
          <w:highlight w:val="yellow"/>
        </w:rPr>
        <w:t>deliberate ‘workplace resistance’</w:t>
      </w:r>
      <w:r w:rsidRPr="00AE3B35">
        <w:rPr>
          <w:rStyle w:val="StyleUnderline"/>
          <w:rFonts w:cs="Calibri"/>
        </w:rPr>
        <w:t xml:space="preserve"> is that the ability to resist meaningless work and the internalised norms of work society, and be idle and useless while at work, </w:t>
      </w:r>
      <w:r w:rsidRPr="00AE3B35">
        <w:rPr>
          <w:rStyle w:val="StyleUnderline"/>
          <w:rFonts w:cs="Calibri"/>
          <w:highlight w:val="yellow"/>
        </w:rPr>
        <w:t>can be</w:t>
      </w:r>
      <w:r w:rsidRPr="00AE3B35">
        <w:rPr>
          <w:rStyle w:val="StyleUnderline"/>
          <w:rFonts w:cs="Calibri"/>
        </w:rPr>
        <w:t xml:space="preserve"> </w:t>
      </w:r>
      <w:r w:rsidRPr="00AE3B35">
        <w:rPr>
          <w:rStyle w:val="Emphasis"/>
          <w:rFonts w:cs="Calibri"/>
        </w:rPr>
        <w:t>recognised</w:t>
      </w:r>
      <w:r w:rsidRPr="00AE3B35">
        <w:rPr>
          <w:rStyle w:val="StyleUnderline"/>
          <w:rFonts w:cs="Calibri"/>
        </w:rPr>
        <w:t xml:space="preserve"> and </w:t>
      </w:r>
      <w:r w:rsidRPr="00AE3B35">
        <w:rPr>
          <w:rStyle w:val="Emphasis"/>
          <w:rFonts w:cs="Calibri"/>
          <w:highlight w:val="yellow"/>
        </w:rPr>
        <w:t>successfully practised</w:t>
      </w:r>
      <w:r w:rsidRPr="00AE3B35">
        <w:rPr>
          <w:rStyle w:val="Emphasis"/>
          <w:rFonts w:cs="Calibri"/>
        </w:rPr>
        <w:t xml:space="preserve"> </w:t>
      </w:r>
      <w:r w:rsidRPr="00AE3B35">
        <w:rPr>
          <w:rFonts w:cs="Calibri"/>
          <w:sz w:val="14"/>
        </w:rPr>
        <w:t xml:space="preserve">(Campagna 2013; Scott 2012). Similarly, </w:t>
      </w:r>
      <w:r w:rsidRPr="00AE3B35">
        <w:rPr>
          <w:rStyle w:val="StyleUnderline"/>
          <w:rFonts w:cs="Calibri"/>
        </w:rPr>
        <w:t>there is a growing interest in productive practices,</w:t>
      </w:r>
      <w:r w:rsidRPr="00AE3B35">
        <w:rPr>
          <w:rFonts w:cs="Calibri"/>
          <w:sz w:val="14"/>
        </w:rPr>
        <w:t xml:space="preserve"> social relations, </w:t>
      </w:r>
      <w:r w:rsidRPr="00AE3B35">
        <w:rPr>
          <w:rStyle w:val="StyleUnderline"/>
          <w:rFonts w:cs="Calibri"/>
        </w:rPr>
        <w:t>and the commons outside the sphere of wage labour and market relations, for example in community-supported agriculture</w:t>
      </w:r>
      <w:r w:rsidRPr="00AE3B35">
        <w:rPr>
          <w:rFonts w:cs="Calibri"/>
          <w:sz w:val="14"/>
        </w:rPr>
        <w:t xml:space="preserve">. </w:t>
      </w:r>
      <w:r w:rsidRPr="00AE3B35">
        <w:rPr>
          <w:rStyle w:val="Emphasis"/>
          <w:rFonts w:cs="Calibri"/>
        </w:rPr>
        <w:t>This initiates ways of organising work and the economy to satisfy material needs otherwise than by means of commodity consumption</w:t>
      </w:r>
      <w:r w:rsidRPr="00AE3B35">
        <w:rPr>
          <w:rFonts w:cs="Calibri"/>
          <w:sz w:val="14"/>
        </w:rPr>
        <w:t xml:space="preserve"> (Chamberlain 2018; Helfrich and Bollier 2015).</w:t>
      </w:r>
    </w:p>
    <w:p w14:paraId="488AD9FB" w14:textId="77777777" w:rsidR="002D27A5" w:rsidRPr="00AE3B35" w:rsidRDefault="002D27A5" w:rsidP="002D27A5">
      <w:pPr>
        <w:rPr>
          <w:rFonts w:cs="Calibri"/>
          <w:sz w:val="14"/>
        </w:rPr>
      </w:pPr>
      <w:r w:rsidRPr="00AE3B35">
        <w:rPr>
          <w:rFonts w:cs="Calibri"/>
          <w:sz w:val="14"/>
        </w:rPr>
        <w:t xml:space="preserve">For such modes of organising productive social relations in more varied ways, </w:t>
      </w:r>
      <w:r w:rsidRPr="00AE3B35">
        <w:rPr>
          <w:rStyle w:val="StyleUnderline"/>
          <w:rFonts w:cs="Calibri"/>
          <w:highlight w:val="yellow"/>
        </w:rPr>
        <w:t>inspiration could be drawn from</w:t>
      </w:r>
      <w:r w:rsidRPr="00AE3B35">
        <w:rPr>
          <w:rStyle w:val="StyleUnderline"/>
          <w:rFonts w:cs="Calibri"/>
        </w:rPr>
        <w:t xml:space="preserve"> the forms of ‘</w:t>
      </w:r>
      <w:r w:rsidRPr="00AE3B35">
        <w:rPr>
          <w:rStyle w:val="StyleUnderline"/>
          <w:rFonts w:cs="Calibri"/>
          <w:highlight w:val="yellow"/>
        </w:rPr>
        <w:t>work’</w:t>
      </w:r>
      <w:r w:rsidRPr="00AE3B35">
        <w:rPr>
          <w:rStyle w:val="StyleUnderline"/>
          <w:rFonts w:cs="Calibri"/>
        </w:rPr>
        <w:t xml:space="preserve"> that are </w:t>
      </w:r>
      <w:r w:rsidRPr="00AE3B35">
        <w:rPr>
          <w:rStyle w:val="Emphasis"/>
          <w:rFonts w:cs="Calibri"/>
          <w:highlight w:val="yellow"/>
        </w:rPr>
        <w:t>prevalent in the global South</w:t>
      </w:r>
      <w:r w:rsidRPr="00AE3B35">
        <w:rPr>
          <w:rFonts w:cs="Calibri"/>
          <w:sz w:val="14"/>
        </w:rPr>
        <w:t xml:space="preserve"> </w:t>
      </w:r>
      <w:r w:rsidRPr="00AE3B35">
        <w:rPr>
          <w:rStyle w:val="StyleUnderline"/>
          <w:rFonts w:cs="Calibri"/>
        </w:rPr>
        <w:t xml:space="preserve">in the so-called </w:t>
      </w:r>
      <w:r w:rsidRPr="00AE3B35">
        <w:rPr>
          <w:rStyle w:val="Emphasis"/>
          <w:rFonts w:cs="Calibri"/>
        </w:rPr>
        <w:t>informal sector</w:t>
      </w:r>
      <w:r w:rsidRPr="00AE3B35">
        <w:rPr>
          <w:rFonts w:cs="Calibri"/>
          <w:sz w:val="14"/>
        </w:rPr>
        <w:t xml:space="preserve"> </w:t>
      </w:r>
      <w:r w:rsidRPr="00AE3B35">
        <w:rPr>
          <w:rStyle w:val="StyleUnderline"/>
          <w:rFonts w:cs="Calibri"/>
        </w:rPr>
        <w:t xml:space="preserve">and in </w:t>
      </w:r>
      <w:r w:rsidRPr="00AE3B35">
        <w:rPr>
          <w:rStyle w:val="StyleUnderline"/>
          <w:rFonts w:cs="Calibri"/>
          <w:highlight w:val="yellow"/>
        </w:rPr>
        <w:t>non-industrial crafts</w:t>
      </w:r>
      <w:r w:rsidRPr="00AE3B35">
        <w:rPr>
          <w:rStyle w:val="StyleUnderline"/>
          <w:rFonts w:cs="Calibri"/>
        </w:rPr>
        <w:t xml:space="preserve"> and peasantry, neither of which resemble the cultural phenomenon of modern-day work</w:t>
      </w:r>
      <w:r w:rsidRPr="00AE3B35">
        <w:rPr>
          <w:rFonts w:cs="Calibri"/>
          <w:sz w:val="14"/>
        </w:rPr>
        <w:t xml:space="preserve"> with its origins in the colonial North (Comaroff and Comaroff 1987; Thompson 1967). </w:t>
      </w:r>
      <w:r w:rsidRPr="00AE3B35">
        <w:rPr>
          <w:rStyle w:val="StyleUnderline"/>
          <w:rFonts w:cs="Calibri"/>
        </w:rPr>
        <w:t>This</w:t>
      </w:r>
      <w:r w:rsidRPr="00AE3B35">
        <w:rPr>
          <w:rFonts w:cs="Calibri"/>
          <w:sz w:val="14"/>
        </w:rPr>
        <w:t xml:space="preserve">, however, </w:t>
      </w:r>
      <w:r w:rsidRPr="00AE3B35">
        <w:rPr>
          <w:rStyle w:val="StyleUnderline"/>
          <w:rFonts w:cs="Calibri"/>
          <w:highlight w:val="yellow"/>
        </w:rPr>
        <w:t>contradicts the global development paradigm</w:t>
      </w:r>
      <w:r w:rsidRPr="00AE3B35">
        <w:rPr>
          <w:rStyle w:val="StyleUnderline"/>
          <w:rFonts w:cs="Calibri"/>
        </w:rPr>
        <w:t>, under which industrialisation, ‘economic upgrading’, global</w:t>
      </w:r>
      <w:r w:rsidRPr="00AE3B35">
        <w:rPr>
          <w:rFonts w:cs="Calibri"/>
          <w:sz w:val="14"/>
        </w:rPr>
        <w:t xml:space="preserve"> (labour) </w:t>
      </w:r>
      <w:r w:rsidRPr="00AE3B35">
        <w:rPr>
          <w:rStyle w:val="StyleUnderline"/>
          <w:rFonts w:cs="Calibri"/>
        </w:rPr>
        <w:t>market integration and ‘structural transformation’ are pursued</w:t>
      </w:r>
      <w:r w:rsidRPr="00AE3B35">
        <w:rPr>
          <w:rFonts w:cs="Calibri"/>
          <w:sz w:val="14"/>
        </w:rPr>
        <w:t xml:space="preserve">. </w:t>
      </w:r>
      <w:r w:rsidRPr="00AE3B35">
        <w:rPr>
          <w:rStyle w:val="StyleUnderline"/>
          <w:rFonts w:cs="Calibri"/>
        </w:rPr>
        <w:t>Modern work</w:t>
      </w:r>
      <w:r w:rsidRPr="00AE3B35">
        <w:rPr>
          <w:rFonts w:cs="Calibri"/>
          <w:sz w:val="14"/>
        </w:rPr>
        <w:t xml:space="preserve">, especially industrial factory jobs and ideally in cities, </w:t>
      </w:r>
      <w:r w:rsidRPr="00AE3B35">
        <w:rPr>
          <w:rStyle w:val="StyleUnderline"/>
          <w:rFonts w:cs="Calibri"/>
        </w:rPr>
        <w:t>is supposed to help ‘the poor’ to escape their misery</w:t>
      </w:r>
      <w:r w:rsidRPr="00AE3B35">
        <w:rPr>
          <w:rFonts w:cs="Calibri"/>
          <w:sz w:val="14"/>
        </w:rPr>
        <w:t xml:space="preserve"> (Banerjee and Duflo 2012; UNDP 2015). </w:t>
      </w:r>
      <w:r w:rsidRPr="00AE3B35">
        <w:rPr>
          <w:rStyle w:val="StyleUnderline"/>
          <w:rFonts w:cs="Calibri"/>
        </w:rPr>
        <w:t xml:space="preserve">Many of these other forms of </w:t>
      </w:r>
      <w:r w:rsidRPr="00AE3B35">
        <w:rPr>
          <w:rStyle w:val="Emphasis"/>
          <w:rFonts w:cs="Calibri"/>
        </w:rPr>
        <w:t>livelihood provisioning</w:t>
      </w:r>
      <w:r w:rsidRPr="00AE3B35">
        <w:rPr>
          <w:rStyle w:val="StyleUnderline"/>
          <w:rFonts w:cs="Calibri"/>
        </w:rPr>
        <w:t xml:space="preserve"> and </w:t>
      </w:r>
      <w:r w:rsidRPr="00AE3B35">
        <w:rPr>
          <w:rStyle w:val="Emphasis"/>
          <w:rFonts w:cs="Calibri"/>
        </w:rPr>
        <w:t>associated ways of life are thus disregarded</w:t>
      </w:r>
      <w:r w:rsidRPr="00AE3B35">
        <w:rPr>
          <w:rFonts w:cs="Calibri"/>
          <w:sz w:val="14"/>
        </w:rPr>
        <w:t xml:space="preserve">, </w:t>
      </w:r>
      <w:r w:rsidRPr="00AE3B35">
        <w:rPr>
          <w:rStyle w:val="Emphasis"/>
          <w:rFonts w:cs="Calibri"/>
        </w:rPr>
        <w:t>denigrated</w:t>
      </w:r>
      <w:r w:rsidRPr="00AE3B35">
        <w:rPr>
          <w:rFonts w:cs="Calibri"/>
          <w:sz w:val="14"/>
        </w:rPr>
        <w:t xml:space="preserve"> </w:t>
      </w:r>
      <w:r w:rsidRPr="00AE3B35">
        <w:rPr>
          <w:rStyle w:val="StyleUnderline"/>
          <w:rFonts w:cs="Calibri"/>
        </w:rPr>
        <w:t>or</w:t>
      </w:r>
      <w:r w:rsidRPr="00AE3B35">
        <w:rPr>
          <w:rFonts w:cs="Calibri"/>
          <w:sz w:val="14"/>
        </w:rPr>
        <w:t xml:space="preserve"> </w:t>
      </w:r>
      <w:r w:rsidRPr="00AE3B35">
        <w:rPr>
          <w:rStyle w:val="Emphasis"/>
          <w:rFonts w:cs="Calibri"/>
        </w:rPr>
        <w:t>destroyed</w:t>
      </w:r>
      <w:r w:rsidRPr="00AE3B35">
        <w:rPr>
          <w:rFonts w:cs="Calibri"/>
          <w:sz w:val="14"/>
        </w:rPr>
        <w:t xml:space="preserve"> </w:t>
      </w:r>
      <w:r w:rsidRPr="00AE3B35">
        <w:rPr>
          <w:rStyle w:val="StyleUnderline"/>
          <w:rFonts w:cs="Calibri"/>
        </w:rPr>
        <w:t>as</w:t>
      </w:r>
      <w:r w:rsidRPr="00AE3B35">
        <w:rPr>
          <w:rFonts w:cs="Calibri"/>
          <w:sz w:val="14"/>
        </w:rPr>
        <w:t xml:space="preserve"> </w:t>
      </w:r>
      <w:r w:rsidRPr="00AE3B35">
        <w:rPr>
          <w:rStyle w:val="Emphasis"/>
          <w:rFonts w:cs="Calibri"/>
        </w:rPr>
        <w:t>underdeveloped</w:t>
      </w:r>
      <w:r w:rsidRPr="00AE3B35">
        <w:rPr>
          <w:rFonts w:cs="Calibri"/>
          <w:sz w:val="14"/>
        </w:rPr>
        <w:t xml:space="preserve">, </w:t>
      </w:r>
      <w:r w:rsidRPr="00AE3B35">
        <w:rPr>
          <w:rStyle w:val="Emphasis"/>
          <w:rFonts w:cs="Calibri"/>
        </w:rPr>
        <w:t>backward, poor, and lazy</w:t>
      </w:r>
      <w:r w:rsidRPr="00AE3B35">
        <w:rPr>
          <w:rFonts w:cs="Calibri"/>
          <w:sz w:val="14"/>
        </w:rPr>
        <w:t xml:space="preserve"> (Thompson 1967), </w:t>
      </w:r>
      <w:r w:rsidRPr="00AE3B35">
        <w:rPr>
          <w:rStyle w:val="StyleUnderline"/>
          <w:rFonts w:cs="Calibri"/>
        </w:rPr>
        <w:t xml:space="preserve">and drawn into the formal system of waged work as </w:t>
      </w:r>
      <w:r w:rsidRPr="00AE3B35">
        <w:rPr>
          <w:rStyle w:val="StyleUnderline"/>
          <w:rFonts w:cs="Calibri"/>
          <w:highlight w:val="yellow"/>
        </w:rPr>
        <w:t>cheap labour in capitalist markets</w:t>
      </w:r>
      <w:r w:rsidRPr="00AE3B35">
        <w:rPr>
          <w:rFonts w:cs="Calibri"/>
          <w:sz w:val="14"/>
        </w:rPr>
        <w:t xml:space="preserve"> and global supply chains – ‘</w:t>
      </w:r>
      <w:r w:rsidRPr="00AE3B35">
        <w:rPr>
          <w:rStyle w:val="StyleUnderline"/>
          <w:rFonts w:cs="Calibri"/>
        </w:rPr>
        <w:t>improved living conditions’ as measured in formal pecuniary income</w:t>
      </w:r>
      <w:r w:rsidRPr="00AE3B35">
        <w:rPr>
          <w:rFonts w:cs="Calibri"/>
          <w:sz w:val="14"/>
        </w:rPr>
        <w:t xml:space="preserve"> (Rosling 2018; Comaroff and Comaroff 1987). </w:t>
      </w:r>
      <w:r w:rsidRPr="00AE3B35">
        <w:rPr>
          <w:rStyle w:val="StyleUnderline"/>
          <w:rFonts w:cs="Calibri"/>
        </w:rPr>
        <w:t xml:space="preserve">There are indications that these transformations </w:t>
      </w:r>
      <w:r w:rsidRPr="00AE3B35">
        <w:rPr>
          <w:rStyle w:val="Emphasis"/>
          <w:rFonts w:cs="Calibri"/>
          <w:highlight w:val="yellow"/>
        </w:rPr>
        <w:t>create structural poverty, highly vulnerable jobs and an imposed dependence on wage labour</w:t>
      </w:r>
      <w:r w:rsidRPr="00AE3B35">
        <w:rPr>
          <w:rFonts w:cs="Calibri"/>
          <w:sz w:val="14"/>
        </w:rPr>
        <w:t xml:space="preserve"> (while few viable wage labour structures exist) (Hickel 2017; Srnicek and Williams 2015). </w:t>
      </w:r>
      <w:r w:rsidRPr="00AE3B35">
        <w:rPr>
          <w:rStyle w:val="StyleUnderline"/>
          <w:rFonts w:cs="Calibri"/>
        </w:rPr>
        <w:t xml:space="preserve">There is also clear evidence of numerous struggles against capitalist </w:t>
      </w:r>
      <w:r w:rsidRPr="00AE3B35">
        <w:rPr>
          <w:rStyle w:val="StyleUnderline"/>
          <w:rFonts w:cs="Calibri"/>
        </w:rPr>
        <w:lastRenderedPageBreak/>
        <w:t>development and for traditional livelihood protection and environmental justice</w:t>
      </w:r>
      <w:r w:rsidRPr="00AE3B35">
        <w:rPr>
          <w:rFonts w:cs="Calibri"/>
          <w:sz w:val="14"/>
        </w:rPr>
        <w:t xml:space="preserve"> (Anguelovski 2015). </w:t>
      </w:r>
      <w:r w:rsidRPr="00AE3B35">
        <w:rPr>
          <w:rStyle w:val="StyleUnderline"/>
          <w:rFonts w:cs="Calibri"/>
        </w:rPr>
        <w:t xml:space="preserve">These are aspects where </w:t>
      </w:r>
      <w:r w:rsidRPr="00AE3B35">
        <w:rPr>
          <w:rStyle w:val="Emphasis"/>
          <w:rFonts w:cs="Calibri"/>
        </w:rPr>
        <w:t>a postwork orientation is relevant</w:t>
      </w:r>
      <w:r w:rsidRPr="00AE3B35">
        <w:rPr>
          <w:rFonts w:cs="Calibri"/>
          <w:sz w:val="14"/>
        </w:rPr>
        <w:t xml:space="preserve"> beyond the industrialised societies of the global North, </w:t>
      </w:r>
      <w:r w:rsidRPr="00AE3B35">
        <w:rPr>
          <w:rStyle w:val="StyleUnderline"/>
          <w:rFonts w:cs="Calibri"/>
        </w:rPr>
        <w:t>as it puts a focus on the modern phenomenon ‘work’ itself and the conditions that led to its predominance,</w:t>
      </w:r>
      <w:r w:rsidRPr="00AE3B35">
        <w:rPr>
          <w:rFonts w:cs="Calibri"/>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11D94728" w14:textId="77777777" w:rsidR="002D27A5" w:rsidRPr="00AE3B35" w:rsidRDefault="002D27A5" w:rsidP="002D27A5">
      <w:pPr>
        <w:rPr>
          <w:rFonts w:cs="Calibri"/>
          <w:b/>
          <w:iCs/>
          <w:u w:val="single"/>
          <w:bdr w:val="single" w:sz="12" w:space="0" w:color="auto"/>
        </w:rPr>
      </w:pPr>
      <w:r w:rsidRPr="00AE3B35">
        <w:rPr>
          <w:rFonts w:cs="Calibri"/>
          <w:sz w:val="14"/>
        </w:rPr>
        <w:t xml:space="preserve">To conclude, we clearly find traces of postwork organisation and politics in the present. However, these ideas are contested; they concern the roots of modern culture, society and industrial-capitalist economies. </w:t>
      </w:r>
      <w:r w:rsidRPr="00AE3B35">
        <w:rPr>
          <w:rStyle w:val="StyleUnderline"/>
          <w:rFonts w:cs="Calibri"/>
        </w:rPr>
        <w:t>Waged work continues to be normalised, alternatives beyond niches appear quite impractical for generalisation</w:t>
      </w:r>
      <w:r w:rsidRPr="00AE3B35">
        <w:rPr>
          <w:rStyle w:val="Emphasis"/>
          <w:rFonts w:cs="Calibri"/>
        </w:rPr>
        <w:t xml:space="preserve">. </w:t>
      </w:r>
      <w:r w:rsidRPr="00AE3B35">
        <w:rPr>
          <w:rStyle w:val="Emphasis"/>
          <w:rFonts w:cs="Calibri"/>
          <w:sz w:val="48"/>
          <w:szCs w:val="48"/>
          <w:highlight w:val="yellow"/>
        </w:rPr>
        <w:t>Powerful economic interests, including trade unions, seek to perpetuate the status-quo</w:t>
      </w:r>
      <w:r w:rsidRPr="00AE3B35">
        <w:rPr>
          <w:rFonts w:cs="Calibri"/>
          <w:sz w:val="14"/>
        </w:rPr>
        <w:t xml:space="preserve"> (Lundström, Räthzel, and Uzzell 2015). </w:t>
      </w:r>
      <w:r w:rsidRPr="00AE3B35">
        <w:rPr>
          <w:rStyle w:val="Emphasis"/>
          <w:rFonts w:cs="Calibri"/>
        </w:rPr>
        <w:t xml:space="preserve">Job creation </w:t>
      </w:r>
      <w:r w:rsidRPr="00AE3B35">
        <w:rPr>
          <w:rFonts w:cs="Calibri"/>
          <w:sz w:val="14"/>
        </w:rPr>
        <w:t xml:space="preserve">and (global) labour market integration (regardless of what kind) </w:t>
      </w:r>
      <w:r w:rsidRPr="00AE3B35">
        <w:rPr>
          <w:rStyle w:val="StyleUnderline"/>
          <w:rFonts w:cs="Calibri"/>
        </w:rPr>
        <w:t xml:space="preserve">are central policy goals of all political parties, and presently </w:t>
      </w:r>
      <w:r w:rsidRPr="00AE3B35">
        <w:rPr>
          <w:rStyle w:val="Emphasis"/>
          <w:rFonts w:cs="Calibri"/>
        </w:rPr>
        <w:t>popular progressive debates on a Green New Deal tend to exhibit a rather productivist stance.</w:t>
      </w:r>
    </w:p>
    <w:p w14:paraId="578B7C42" w14:textId="77777777" w:rsidR="002D27A5" w:rsidRPr="00AE3B35" w:rsidRDefault="002D27A5" w:rsidP="002D27A5">
      <w:pPr>
        <w:rPr>
          <w:rStyle w:val="Emphasis"/>
          <w:rFonts w:cs="Calibri"/>
        </w:rPr>
      </w:pPr>
      <w:r w:rsidRPr="00AE3B35">
        <w:rPr>
          <w:rStyle w:val="StyleUnderline"/>
          <w:rFonts w:cs="Calibri"/>
        </w:rPr>
        <w:t>There is one particular aspect that appears hopeful</w:t>
      </w:r>
      <w:r w:rsidRPr="00AE3B35">
        <w:rPr>
          <w:rFonts w:cs="Calibri"/>
          <w:sz w:val="14"/>
        </w:rPr>
        <w:t xml:space="preserve">: </w:t>
      </w:r>
      <w:r w:rsidRPr="00AE3B35">
        <w:rPr>
          <w:rStyle w:val="Emphasis"/>
          <w:rFonts w:cs="Calibri"/>
        </w:rPr>
        <w:t>the present socio-economic system is unsustainable in the literal sense that it is physically impossible to be sustained in the long run</w:t>
      </w:r>
      <w:r w:rsidRPr="00AE3B35">
        <w:rPr>
          <w:rFonts w:cs="Calibri"/>
          <w:sz w:val="14"/>
        </w:rPr>
        <w:t xml:space="preserve">. It was Weber (1992[1905]) who predicted that </w:t>
      </w:r>
      <w:r w:rsidRPr="00AE3B35">
        <w:rPr>
          <w:rStyle w:val="StyleUnderline"/>
          <w:rFonts w:cs="Calibri"/>
        </w:rPr>
        <w:t xml:space="preserve">the powerful cosmos of the modern economic order will be determining with overwhelming force </w:t>
      </w:r>
      <w:r w:rsidRPr="00AE3B35">
        <w:rPr>
          <w:rStyle w:val="Emphasis"/>
          <w:rFonts w:cs="Calibri"/>
        </w:rPr>
        <w:t>until the last bit of fossil fuel is burnt</w:t>
      </w:r>
      <w:r w:rsidRPr="00AE3B35">
        <w:rPr>
          <w:rFonts w:cs="Calibri"/>
          <w:sz w:val="14"/>
        </w:rPr>
        <w:t xml:space="preserve"> – and exactly </w:t>
      </w:r>
      <w:r w:rsidRPr="00AE3B35">
        <w:rPr>
          <w:rStyle w:val="StyleUnderline"/>
          <w:rFonts w:cs="Calibri"/>
        </w:rPr>
        <w:t xml:space="preserve">this needs to happen </w:t>
      </w:r>
      <w:r w:rsidRPr="00AE3B35">
        <w:rPr>
          <w:rStyle w:val="Emphasis"/>
          <w:rFonts w:cs="Calibri"/>
        </w:rPr>
        <w:t>soon to avert catastrophic climate change</w:t>
      </w:r>
      <w:r w:rsidRPr="00AE3B35">
        <w:rPr>
          <w:rFonts w:cs="Calibri"/>
          <w:sz w:val="14"/>
        </w:rPr>
        <w:t xml:space="preserve">. 6 </w:t>
      </w:r>
      <w:r w:rsidRPr="00AE3B35">
        <w:rPr>
          <w:rStyle w:val="StyleUnderline"/>
          <w:rFonts w:cs="Calibri"/>
        </w:rPr>
        <w:t xml:space="preserve">This is the </w:t>
      </w:r>
      <w:r w:rsidRPr="00AE3B35">
        <w:rPr>
          <w:rStyle w:val="Emphasis"/>
          <w:rFonts w:cs="Calibri"/>
        </w:rPr>
        <w:t>battlefield of sustainability</w:t>
      </w:r>
      <w:r w:rsidRPr="00AE3B35">
        <w:rPr>
          <w:rStyle w:val="StyleUnderline"/>
          <w:rFonts w:cs="Calibri"/>
        </w:rPr>
        <w:t>,</w:t>
      </w:r>
      <w:r w:rsidRPr="00AE3B35">
        <w:rPr>
          <w:rFonts w:cs="Calibri"/>
          <w:sz w:val="14"/>
        </w:rPr>
        <w:t xml:space="preserve"> </w:t>
      </w:r>
      <w:r w:rsidRPr="00AE3B35">
        <w:rPr>
          <w:rStyle w:val="StyleUnderline"/>
          <w:rFonts w:cs="Calibri"/>
        </w:rPr>
        <w:t xml:space="preserve">and lately there has been </w:t>
      </w:r>
      <w:r w:rsidRPr="00AE3B35">
        <w:rPr>
          <w:rStyle w:val="Emphasis"/>
          <w:rFonts w:cs="Calibri"/>
        </w:rPr>
        <w:t>renewed urgency and momentum for more profound social change</w:t>
      </w:r>
      <w:r w:rsidRPr="00AE3B35">
        <w:rPr>
          <w:rFonts w:cs="Calibri"/>
          <w:sz w:val="14"/>
        </w:rPr>
        <w:t xml:space="preserve">, </w:t>
      </w:r>
      <w:r w:rsidRPr="00AE3B35">
        <w:rPr>
          <w:rStyle w:val="StyleUnderline"/>
          <w:rFonts w:cs="Calibri"/>
        </w:rPr>
        <w:t xml:space="preserve">where it might be realised that a </w:t>
      </w:r>
      <w:r w:rsidRPr="00AE3B35">
        <w:rPr>
          <w:rStyle w:val="Emphasis"/>
          <w:rFonts w:cs="Calibri"/>
        </w:rPr>
        <w:t>different societal trajectory beyond work and productivism for their own sake is more sustainable and desirable for the future.</w:t>
      </w:r>
    </w:p>
    <w:p w14:paraId="1D2AC8B2" w14:textId="77777777" w:rsidR="002D27A5" w:rsidRPr="00AE3B35" w:rsidRDefault="002D27A5" w:rsidP="002D27A5">
      <w:pPr>
        <w:pStyle w:val="Heading2"/>
        <w:rPr>
          <w:rFonts w:cs="Calibri"/>
        </w:rPr>
      </w:pPr>
      <w:r w:rsidRPr="00AE3B35">
        <w:rPr>
          <w:rFonts w:cs="Calibri"/>
        </w:rPr>
        <w:lastRenderedPageBreak/>
        <w:t>Case</w:t>
      </w:r>
    </w:p>
    <w:p w14:paraId="0D620A8A" w14:textId="77777777" w:rsidR="002D27A5" w:rsidRPr="00AE3B35" w:rsidRDefault="002D27A5" w:rsidP="002D27A5">
      <w:pPr>
        <w:pStyle w:val="Heading4"/>
        <w:rPr>
          <w:rFonts w:cs="Calibri"/>
        </w:rPr>
      </w:pPr>
      <w:r w:rsidRPr="00AE3B35">
        <w:rPr>
          <w:rFonts w:cs="Calibri"/>
        </w:rPr>
        <w:t>Wages are high and rising</w:t>
      </w:r>
    </w:p>
    <w:p w14:paraId="053B1A9E" w14:textId="77777777" w:rsidR="002D27A5" w:rsidRPr="00AE3B35" w:rsidRDefault="002D27A5" w:rsidP="002D27A5">
      <w:pPr>
        <w:rPr>
          <w:rFonts w:cs="Calibri"/>
        </w:rPr>
      </w:pPr>
      <w:r w:rsidRPr="00AE3B35">
        <w:rPr>
          <w:rFonts w:cs="Calibri"/>
        </w:rPr>
        <w:t xml:space="preserve">Patti </w:t>
      </w:r>
      <w:r w:rsidRPr="00AE3B35">
        <w:rPr>
          <w:rStyle w:val="Style13ptBold"/>
          <w:rFonts w:cs="Calibri"/>
        </w:rPr>
        <w:t>Domm 21</w:t>
      </w:r>
      <w:r w:rsidRPr="00AE3B35">
        <w:rPr>
          <w:rFonts w:cs="Calibri"/>
        </w:rPr>
        <w:t>—CNBC Markets Editor. (“Workers’ wages are rising at the fastest pace in years. Companies’ profits could take a hit,” May 22, 2021, from CNBC, https://www.cnbc.com/2021/05/22/wages-rise-at-the-fastest-pace-in-years-firms-profits-could-take-a-hit.html)</w:t>
      </w:r>
    </w:p>
    <w:p w14:paraId="4778C1A4" w14:textId="77777777" w:rsidR="002D27A5" w:rsidRPr="00AE3B35" w:rsidRDefault="002D27A5" w:rsidP="002D27A5">
      <w:pPr>
        <w:rPr>
          <w:rFonts w:cs="Calibri"/>
          <w:sz w:val="14"/>
        </w:rPr>
      </w:pPr>
      <w:r w:rsidRPr="00AE3B35">
        <w:rPr>
          <w:rStyle w:val="StyleUnderline"/>
          <w:rFonts w:cs="Calibri"/>
          <w:highlight w:val="cyan"/>
        </w:rPr>
        <w:t xml:space="preserve">Workers are </w:t>
      </w:r>
      <w:r w:rsidRPr="00AE3B35">
        <w:rPr>
          <w:rStyle w:val="Emphasis"/>
          <w:rFonts w:cs="Calibri"/>
          <w:highlight w:val="cyan"/>
        </w:rPr>
        <w:t>getting higher wages</w:t>
      </w:r>
      <w:r w:rsidRPr="00AE3B35">
        <w:rPr>
          <w:rFonts w:cs="Calibri"/>
          <w:sz w:val="14"/>
        </w:rPr>
        <w:t>, but at some point that could bite into companies’ profits.</w:t>
      </w:r>
    </w:p>
    <w:p w14:paraId="7EA98ACA" w14:textId="77777777" w:rsidR="002D27A5" w:rsidRPr="00AE3B35" w:rsidRDefault="002D27A5" w:rsidP="002D27A5">
      <w:pPr>
        <w:rPr>
          <w:rFonts w:cs="Calibri"/>
          <w:sz w:val="14"/>
        </w:rPr>
      </w:pPr>
      <w:r w:rsidRPr="00AE3B35">
        <w:rPr>
          <w:rFonts w:cs="Calibri"/>
          <w:sz w:val="14"/>
        </w:rPr>
        <w:t>As the economy reopens, costs are climbing for everything from packaging and raw materials to shipping. In addition to these expenses, companies are also paying more to get workers to come in the door.</w:t>
      </w:r>
    </w:p>
    <w:p w14:paraId="493E5BE5" w14:textId="77777777" w:rsidR="002D27A5" w:rsidRPr="00AE3B35" w:rsidRDefault="002D27A5" w:rsidP="002D27A5">
      <w:pPr>
        <w:rPr>
          <w:rFonts w:cs="Calibri"/>
          <w:sz w:val="14"/>
        </w:rPr>
      </w:pPr>
      <w:r w:rsidRPr="00AE3B35">
        <w:rPr>
          <w:rFonts w:cs="Calibri"/>
          <w:sz w:val="14"/>
        </w:rPr>
        <w:t xml:space="preserve">But the disparity between labor costs and profits has been so wide for so long, that </w:t>
      </w:r>
      <w:r w:rsidRPr="00AE3B35">
        <w:rPr>
          <w:rStyle w:val="StyleUnderline"/>
          <w:rFonts w:cs="Calibri"/>
        </w:rPr>
        <w:t>employers should be able to increase pay</w:t>
      </w:r>
      <w:r w:rsidRPr="00AE3B35">
        <w:rPr>
          <w:rFonts w:cs="Calibri"/>
          <w:sz w:val="14"/>
        </w:rPr>
        <w:t xml:space="preserve"> if they can raise prices for goods and services or improve productivity.</w:t>
      </w:r>
    </w:p>
    <w:p w14:paraId="78584B69" w14:textId="77777777" w:rsidR="002D27A5" w:rsidRPr="00AE3B35" w:rsidRDefault="002D27A5" w:rsidP="002D27A5">
      <w:pPr>
        <w:rPr>
          <w:rFonts w:cs="Calibri"/>
          <w:sz w:val="14"/>
        </w:rPr>
      </w:pPr>
      <w:r w:rsidRPr="00AE3B35">
        <w:rPr>
          <w:rStyle w:val="StyleUnderline"/>
          <w:rFonts w:cs="Calibri"/>
        </w:rPr>
        <w:t>McDonald’s said last week that it was boosting wages</w:t>
      </w:r>
      <w:r w:rsidRPr="00AE3B35">
        <w:rPr>
          <w:rFonts w:cs="Calibri"/>
          <w:sz w:val="14"/>
        </w:rPr>
        <w:t xml:space="preserve"> for the 36,500 hourly workers at company-owned stores by 10%, and </w:t>
      </w:r>
      <w:r w:rsidRPr="00AE3B35">
        <w:rPr>
          <w:rStyle w:val="StyleUnderline"/>
          <w:rFonts w:cs="Calibri"/>
        </w:rPr>
        <w:t>Chipotle announced it will raise wages</w:t>
      </w:r>
      <w:r w:rsidRPr="00AE3B35">
        <w:rPr>
          <w:rFonts w:cs="Calibri"/>
          <w:sz w:val="14"/>
        </w:rPr>
        <w:t xml:space="preserve"> to an average of $15 an hour by the end of June. </w:t>
      </w:r>
      <w:r w:rsidRPr="00AE3B35">
        <w:rPr>
          <w:rStyle w:val="StyleUnderline"/>
          <w:rFonts w:cs="Calibri"/>
        </w:rPr>
        <w:t>Bank of America said it would raise minimum wages</w:t>
      </w:r>
      <w:r w:rsidRPr="00AE3B35">
        <w:rPr>
          <w:rFonts w:cs="Calibri"/>
          <w:sz w:val="14"/>
        </w:rPr>
        <w:t xml:space="preserve"> for its hourly workers to $25 an hour, from the current $20, by 2025.</w:t>
      </w:r>
    </w:p>
    <w:p w14:paraId="6E51F892" w14:textId="77777777" w:rsidR="002D27A5" w:rsidRPr="00AE3B35" w:rsidRDefault="002D27A5" w:rsidP="002D27A5">
      <w:pPr>
        <w:rPr>
          <w:rFonts w:cs="Calibri"/>
          <w:sz w:val="14"/>
        </w:rPr>
      </w:pPr>
      <w:r w:rsidRPr="00AE3B35">
        <w:rPr>
          <w:rStyle w:val="StyleUnderline"/>
          <w:rFonts w:cs="Calibri"/>
        </w:rPr>
        <w:t>Sports equipment company Under Armour also announced it would boost the minimum hourly wage</w:t>
      </w:r>
      <w:r w:rsidRPr="00AE3B35">
        <w:rPr>
          <w:rFonts w:cs="Calibri"/>
          <w:sz w:val="14"/>
        </w:rPr>
        <w:t xml:space="preserve"> for its retail and distribution workers to $15 from $10.</w:t>
      </w:r>
    </w:p>
    <w:p w14:paraId="59B9FBF0" w14:textId="77777777" w:rsidR="002D27A5" w:rsidRPr="00AE3B35" w:rsidRDefault="002D27A5" w:rsidP="002D27A5">
      <w:pPr>
        <w:rPr>
          <w:rStyle w:val="StyleUnderline"/>
          <w:rFonts w:cs="Calibri"/>
        </w:rPr>
      </w:pPr>
      <w:r w:rsidRPr="00AE3B35">
        <w:rPr>
          <w:rFonts w:cs="Calibri"/>
          <w:sz w:val="14"/>
        </w:rPr>
        <w:t>“</w:t>
      </w:r>
      <w:r w:rsidRPr="00AE3B35">
        <w:rPr>
          <w:rStyle w:val="StyleUnderline"/>
          <w:rFonts w:cs="Calibri"/>
          <w:highlight w:val="cyan"/>
        </w:rPr>
        <w:t>It’s</w:t>
      </w:r>
      <w:r w:rsidRPr="00AE3B35">
        <w:rPr>
          <w:rFonts w:cs="Calibri"/>
          <w:sz w:val="14"/>
        </w:rPr>
        <w:t xml:space="preserve"> some of </w:t>
      </w:r>
      <w:r w:rsidRPr="00AE3B35">
        <w:rPr>
          <w:rStyle w:val="StyleUnderline"/>
          <w:rFonts w:cs="Calibri"/>
          <w:highlight w:val="cyan"/>
        </w:rPr>
        <w:t xml:space="preserve">the </w:t>
      </w:r>
      <w:r w:rsidRPr="00AE3B35">
        <w:rPr>
          <w:rStyle w:val="Emphasis"/>
          <w:rFonts w:cs="Calibri"/>
          <w:highlight w:val="cyan"/>
        </w:rPr>
        <w:t>strongest wage growth we’ve seen in a quarter century</w:t>
      </w:r>
      <w:r w:rsidRPr="00AE3B35">
        <w:rPr>
          <w:rFonts w:cs="Calibri"/>
          <w:sz w:val="14"/>
        </w:rPr>
        <w:t xml:space="preserve">,” </w:t>
      </w:r>
      <w:r w:rsidRPr="00AE3B35">
        <w:rPr>
          <w:rStyle w:val="StyleUnderline"/>
          <w:rFonts w:cs="Calibri"/>
        </w:rPr>
        <w:t>said</w:t>
      </w:r>
      <w:r w:rsidRPr="00AE3B35">
        <w:rPr>
          <w:rFonts w:cs="Calibri"/>
          <w:sz w:val="14"/>
        </w:rPr>
        <w:t xml:space="preserve"> Mark Zandi, </w:t>
      </w:r>
      <w:r w:rsidRPr="00AE3B35">
        <w:rPr>
          <w:rStyle w:val="StyleUnderline"/>
          <w:rFonts w:cs="Calibri"/>
        </w:rPr>
        <w:t>Moody’s Analytics chief economist.</w:t>
      </w:r>
      <w:r w:rsidRPr="00AE3B35">
        <w:rPr>
          <w:rFonts w:cs="Calibri"/>
          <w:sz w:val="14"/>
        </w:rPr>
        <w:t xml:space="preserve"> He said </w:t>
      </w:r>
      <w:r w:rsidRPr="00AE3B35">
        <w:rPr>
          <w:rStyle w:val="StyleUnderline"/>
          <w:rFonts w:cs="Calibri"/>
          <w:highlight w:val="cyan"/>
        </w:rPr>
        <w:t xml:space="preserve">the </w:t>
      </w:r>
      <w:r w:rsidRPr="00AE3B35">
        <w:rPr>
          <w:rStyle w:val="Emphasis"/>
          <w:rFonts w:cs="Calibri"/>
          <w:highlight w:val="cyan"/>
        </w:rPr>
        <w:t>3% wage growth for private workers</w:t>
      </w:r>
      <w:r w:rsidRPr="00AE3B35">
        <w:rPr>
          <w:rStyle w:val="StyleUnderline"/>
          <w:rFonts w:cs="Calibri"/>
          <w:highlight w:val="cyan"/>
        </w:rPr>
        <w:t xml:space="preserve"> in the first quarter was the </w:t>
      </w:r>
      <w:r w:rsidRPr="00AE3B35">
        <w:rPr>
          <w:rStyle w:val="Emphasis"/>
          <w:rFonts w:cs="Calibri"/>
          <w:highlight w:val="cyan"/>
        </w:rPr>
        <w:t>strongest since the</w:t>
      </w:r>
      <w:r w:rsidRPr="00AE3B35">
        <w:rPr>
          <w:rStyle w:val="Emphasis"/>
          <w:rFonts w:cs="Calibri"/>
        </w:rPr>
        <w:t xml:space="preserve"> 19</w:t>
      </w:r>
      <w:r w:rsidRPr="00AE3B35">
        <w:rPr>
          <w:rStyle w:val="Emphasis"/>
          <w:rFonts w:cs="Calibri"/>
          <w:highlight w:val="cyan"/>
        </w:rPr>
        <w:t>90s</w:t>
      </w:r>
      <w:r w:rsidRPr="00AE3B35">
        <w:rPr>
          <w:rStyle w:val="StyleUnderline"/>
          <w:rFonts w:cs="Calibri"/>
          <w:highlight w:val="cyan"/>
        </w:rPr>
        <w:t xml:space="preserve"> and </w:t>
      </w:r>
      <w:r w:rsidRPr="00AE3B35">
        <w:rPr>
          <w:rStyle w:val="Emphasis"/>
          <w:rFonts w:cs="Calibri"/>
          <w:highlight w:val="cyan"/>
        </w:rPr>
        <w:t>productivity has picked up</w:t>
      </w:r>
      <w:r w:rsidRPr="00AE3B35">
        <w:rPr>
          <w:rStyle w:val="StyleUnderline"/>
          <w:rFonts w:cs="Calibri"/>
        </w:rPr>
        <w:t xml:space="preserve"> at the same time.</w:t>
      </w:r>
    </w:p>
    <w:p w14:paraId="4F030C9D" w14:textId="77777777" w:rsidR="002D27A5" w:rsidRPr="00AE3B35" w:rsidRDefault="002D27A5" w:rsidP="002D27A5">
      <w:pPr>
        <w:rPr>
          <w:rFonts w:cs="Calibri"/>
          <w:sz w:val="14"/>
        </w:rPr>
      </w:pPr>
      <w:r w:rsidRPr="00AE3B35">
        <w:rPr>
          <w:rFonts w:cs="Calibri"/>
          <w:sz w:val="14"/>
        </w:rPr>
        <w:t>“</w:t>
      </w:r>
      <w:r w:rsidRPr="00AE3B35">
        <w:rPr>
          <w:rStyle w:val="StyleUnderline"/>
          <w:rFonts w:cs="Calibri"/>
        </w:rPr>
        <w:t>All</w:t>
      </w:r>
      <w:r w:rsidRPr="00AE3B35">
        <w:rPr>
          <w:rFonts w:cs="Calibri"/>
          <w:sz w:val="14"/>
        </w:rPr>
        <w:t xml:space="preserve"> the </w:t>
      </w:r>
      <w:r w:rsidRPr="00AE3B35">
        <w:rPr>
          <w:rStyle w:val="StyleUnderline"/>
          <w:rFonts w:cs="Calibri"/>
        </w:rPr>
        <w:t>anecdotes</w:t>
      </w:r>
      <w:r w:rsidRPr="00AE3B35">
        <w:rPr>
          <w:rFonts w:cs="Calibri"/>
          <w:sz w:val="14"/>
        </w:rPr>
        <w:t xml:space="preserve"> we were getting in the </w:t>
      </w:r>
      <w:r w:rsidRPr="00AE3B35">
        <w:rPr>
          <w:rStyle w:val="StyleUnderline"/>
          <w:rFonts w:cs="Calibri"/>
          <w:highlight w:val="cyan"/>
        </w:rPr>
        <w:t>last few months</w:t>
      </w:r>
      <w:r w:rsidRPr="00AE3B35">
        <w:rPr>
          <w:rStyle w:val="StyleUnderline"/>
          <w:rFonts w:cs="Calibri"/>
        </w:rPr>
        <w:t xml:space="preserve"> would </w:t>
      </w:r>
      <w:r w:rsidRPr="00AE3B35">
        <w:rPr>
          <w:rStyle w:val="StyleUnderline"/>
          <w:rFonts w:cs="Calibri"/>
          <w:highlight w:val="cyan"/>
        </w:rPr>
        <w:t xml:space="preserve">suggest it’s </w:t>
      </w:r>
      <w:r w:rsidRPr="00AE3B35">
        <w:rPr>
          <w:rStyle w:val="Emphasis"/>
          <w:rFonts w:cs="Calibri"/>
          <w:highlight w:val="cyan"/>
        </w:rPr>
        <w:t>continuing</w:t>
      </w:r>
      <w:r w:rsidRPr="00AE3B35">
        <w:rPr>
          <w:rFonts w:cs="Calibri"/>
          <w:sz w:val="14"/>
        </w:rPr>
        <w:t>,” he said.</w:t>
      </w:r>
    </w:p>
    <w:p w14:paraId="4307C87D" w14:textId="77777777" w:rsidR="002D27A5" w:rsidRPr="00AE3B35" w:rsidRDefault="002D27A5" w:rsidP="002D27A5">
      <w:pPr>
        <w:rPr>
          <w:rFonts w:cs="Calibri"/>
        </w:rPr>
      </w:pPr>
    </w:p>
    <w:p w14:paraId="1CA33B01" w14:textId="77777777" w:rsidR="002D27A5" w:rsidRPr="00AE3B35" w:rsidRDefault="002D27A5" w:rsidP="002D27A5">
      <w:pPr>
        <w:pStyle w:val="Heading4"/>
        <w:rPr>
          <w:rFonts w:cs="Calibri"/>
        </w:rPr>
      </w:pPr>
      <w:r w:rsidRPr="00AE3B35">
        <w:rPr>
          <w:rFonts w:cs="Calibri"/>
          <w:u w:val="single"/>
        </w:rPr>
        <w:t>Zero risk</w:t>
      </w:r>
      <w:r w:rsidRPr="00AE3B35">
        <w:rPr>
          <w:rFonts w:cs="Calibri"/>
        </w:rPr>
        <w:t xml:space="preserve"> of a civil war – reject </w:t>
      </w:r>
      <w:r w:rsidRPr="00AE3B35">
        <w:rPr>
          <w:rFonts w:cs="Calibri"/>
          <w:u w:val="single"/>
        </w:rPr>
        <w:t>hyperbolic pundits</w:t>
      </w:r>
      <w:r w:rsidRPr="00AE3B35">
        <w:rPr>
          <w:rFonts w:cs="Calibri"/>
        </w:rPr>
        <w:t xml:space="preserve"> </w:t>
      </w:r>
    </w:p>
    <w:p w14:paraId="3D1B55CD" w14:textId="77777777" w:rsidR="002D27A5" w:rsidRPr="00AE3B35" w:rsidRDefault="002D27A5" w:rsidP="002D27A5">
      <w:pPr>
        <w:rPr>
          <w:rFonts w:cs="Calibri"/>
        </w:rPr>
      </w:pPr>
      <w:r w:rsidRPr="00AE3B35">
        <w:rPr>
          <w:rStyle w:val="Style13ptBold"/>
          <w:rFonts w:cs="Calibri"/>
        </w:rPr>
        <w:t xml:space="preserve">Greenhut 20 </w:t>
      </w:r>
      <w:r w:rsidRPr="00AE3B35">
        <w:rPr>
          <w:rFonts w:cs="Calibri"/>
        </w:rPr>
        <w:t>[Steven Greenhut is Western region director for the R Street Institute and a member of the Southern California News Group editorial board. Write to him at sgreenhut@rstreet.org. "Let’s knock off the blithe talk of a coming civil war." https://www.ocregister.com/2020/06/05/lets-knock-off-the-blithe-talk-of-a-coming-civil-war/]</w:t>
      </w:r>
    </w:p>
    <w:p w14:paraId="5CB77B67" w14:textId="77777777" w:rsidR="002D27A5" w:rsidRPr="00AE3B35" w:rsidRDefault="002D27A5" w:rsidP="002D27A5">
      <w:pPr>
        <w:rPr>
          <w:rFonts w:cs="Calibri"/>
          <w:sz w:val="16"/>
        </w:rPr>
      </w:pPr>
      <w:r w:rsidRPr="00AE3B35">
        <w:rPr>
          <w:rStyle w:val="StyleUnderline"/>
          <w:rFonts w:cs="Calibri"/>
        </w:rPr>
        <w:t xml:space="preserve">It’s time to </w:t>
      </w:r>
      <w:r w:rsidRPr="00AE3B35">
        <w:rPr>
          <w:rStyle w:val="Emphasis"/>
          <w:rFonts w:cs="Calibri"/>
          <w:highlight w:val="cyan"/>
        </w:rPr>
        <w:t>take a deep breath</w:t>
      </w:r>
      <w:r w:rsidRPr="00AE3B35">
        <w:rPr>
          <w:rStyle w:val="StyleUnderline"/>
          <w:rFonts w:cs="Calibri"/>
        </w:rPr>
        <w:t xml:space="preserve"> </w:t>
      </w:r>
      <w:r w:rsidRPr="00AE3B35">
        <w:rPr>
          <w:rStyle w:val="StyleUnderline"/>
          <w:rFonts w:cs="Calibri"/>
          <w:highlight w:val="cyan"/>
        </w:rPr>
        <w:t>and consider</w:t>
      </w:r>
      <w:r w:rsidRPr="00AE3B35">
        <w:rPr>
          <w:rStyle w:val="StyleUnderline"/>
          <w:rFonts w:cs="Calibri"/>
        </w:rPr>
        <w:t xml:space="preserve"> our current </w:t>
      </w:r>
      <w:r w:rsidRPr="00AE3B35">
        <w:rPr>
          <w:rStyle w:val="StyleUnderline"/>
          <w:rFonts w:cs="Calibri"/>
          <w:highlight w:val="cyan"/>
        </w:rPr>
        <w:t>divisions within</w:t>
      </w:r>
      <w:r w:rsidRPr="00AE3B35">
        <w:rPr>
          <w:rStyle w:val="StyleUnderline"/>
          <w:rFonts w:cs="Calibri"/>
        </w:rPr>
        <w:t xml:space="preserve"> some </w:t>
      </w:r>
      <w:r w:rsidRPr="00AE3B35">
        <w:rPr>
          <w:rStyle w:val="Emphasis"/>
          <w:rFonts w:cs="Calibri"/>
          <w:highlight w:val="cyan"/>
        </w:rPr>
        <w:t>historical context</w:t>
      </w:r>
      <w:r w:rsidRPr="00AE3B35">
        <w:rPr>
          <w:rStyle w:val="StyleUnderline"/>
          <w:rFonts w:cs="Calibri"/>
        </w:rPr>
        <w:t>.</w:t>
      </w:r>
      <w:r w:rsidRPr="00AE3B35">
        <w:rPr>
          <w:rFonts w:cs="Calibri"/>
          <w:sz w:val="16"/>
        </w:rPr>
        <w:t xml:space="preserve"> </w:t>
      </w:r>
      <w:r w:rsidRPr="00AE3B35">
        <w:rPr>
          <w:rStyle w:val="StyleUnderline"/>
          <w:rFonts w:cs="Calibri"/>
        </w:rPr>
        <w:t xml:space="preserve">The nation has faced divided, troubling times </w:t>
      </w:r>
      <w:r w:rsidRPr="00AE3B35">
        <w:rPr>
          <w:rStyle w:val="Emphasis"/>
          <w:rFonts w:cs="Calibri"/>
        </w:rPr>
        <w:t>throughout its history</w:t>
      </w:r>
      <w:r w:rsidRPr="00AE3B35">
        <w:rPr>
          <w:rFonts w:cs="Calibri"/>
          <w:sz w:val="16"/>
        </w:rPr>
        <w:t>. Our founding revolution pitted Americans against their neighbors, with as many as a third of the American population backing the British crown. And the Civil War was no walk in the park.</w:t>
      </w:r>
    </w:p>
    <w:p w14:paraId="060607C5" w14:textId="77777777" w:rsidR="002D27A5" w:rsidRPr="00AE3B35" w:rsidRDefault="002D27A5" w:rsidP="002D27A5">
      <w:pPr>
        <w:rPr>
          <w:rFonts w:cs="Calibri"/>
          <w:sz w:val="16"/>
        </w:rPr>
      </w:pPr>
      <w:r w:rsidRPr="00AE3B35">
        <w:rPr>
          <w:rFonts w:cs="Calibri"/>
          <w:sz w:val="16"/>
        </w:rPr>
        <w:t>“The Civil War’s rate of death, its incidence in comparison with the size of the American population, was six times that of World War II,” according to the National Park Service website. “A similar rate, about 2 percent, in the United States today would mean 6 million fatalities.” That just looks at deaths – not at the incomprehensible number of injuries, widespread suffering and destruction.</w:t>
      </w:r>
    </w:p>
    <w:p w14:paraId="3064D2E1" w14:textId="77777777" w:rsidR="002D27A5" w:rsidRPr="00AE3B35" w:rsidRDefault="002D27A5" w:rsidP="002D27A5">
      <w:pPr>
        <w:rPr>
          <w:rFonts w:cs="Calibri"/>
          <w:sz w:val="16"/>
        </w:rPr>
      </w:pPr>
      <w:r w:rsidRPr="00AE3B35">
        <w:rPr>
          <w:rStyle w:val="StyleUnderline"/>
          <w:rFonts w:cs="Calibri"/>
          <w:highlight w:val="cyan"/>
        </w:rPr>
        <w:t>We should never</w:t>
      </w:r>
      <w:r w:rsidRPr="00AE3B35">
        <w:rPr>
          <w:rStyle w:val="StyleUnderline"/>
          <w:rFonts w:cs="Calibri"/>
        </w:rPr>
        <w:t xml:space="preserve"> make light of what a Civil War would mean. Nor should we </w:t>
      </w:r>
      <w:r w:rsidRPr="00AE3B35">
        <w:rPr>
          <w:rStyle w:val="StyleUnderline"/>
          <w:rFonts w:cs="Calibri"/>
          <w:highlight w:val="cyan"/>
        </w:rPr>
        <w:t>think</w:t>
      </w:r>
      <w:r w:rsidRPr="00AE3B35">
        <w:rPr>
          <w:rStyle w:val="StyleUnderline"/>
          <w:rFonts w:cs="Calibri"/>
        </w:rPr>
        <w:t xml:space="preserve"> that </w:t>
      </w:r>
      <w:r w:rsidRPr="00AE3B35">
        <w:rPr>
          <w:rStyle w:val="StyleUnderline"/>
          <w:rFonts w:cs="Calibri"/>
          <w:highlight w:val="cyan"/>
        </w:rPr>
        <w:t xml:space="preserve">our current </w:t>
      </w:r>
      <w:r w:rsidRPr="00AE3B35">
        <w:rPr>
          <w:rStyle w:val="Emphasis"/>
          <w:rFonts w:cs="Calibri"/>
          <w:highlight w:val="cyan"/>
        </w:rPr>
        <w:t>discord comes close</w:t>
      </w:r>
      <w:r w:rsidRPr="00AE3B35">
        <w:rPr>
          <w:rFonts w:cs="Calibri"/>
          <w:sz w:val="16"/>
          <w:highlight w:val="cyan"/>
        </w:rPr>
        <w:t xml:space="preserve"> </w:t>
      </w:r>
      <w:r w:rsidRPr="00AE3B35">
        <w:rPr>
          <w:rStyle w:val="StyleUnderline"/>
          <w:rFonts w:cs="Calibri"/>
          <w:highlight w:val="cyan"/>
        </w:rPr>
        <w:t>to the</w:t>
      </w:r>
      <w:r w:rsidRPr="00AE3B35">
        <w:rPr>
          <w:rStyle w:val="StyleUnderline"/>
          <w:rFonts w:cs="Calibri"/>
        </w:rPr>
        <w:t xml:space="preserve"> level of </w:t>
      </w:r>
      <w:r w:rsidRPr="00AE3B35">
        <w:rPr>
          <w:rStyle w:val="StyleUnderline"/>
          <w:rFonts w:cs="Calibri"/>
          <w:highlight w:val="cyan"/>
        </w:rPr>
        <w:t>division</w:t>
      </w:r>
      <w:r w:rsidRPr="00AE3B35">
        <w:rPr>
          <w:rStyle w:val="StyleUnderline"/>
          <w:rFonts w:cs="Calibri"/>
        </w:rPr>
        <w:t xml:space="preserve"> that had existed </w:t>
      </w:r>
      <w:r w:rsidRPr="00AE3B35">
        <w:rPr>
          <w:rStyle w:val="StyleUnderline"/>
          <w:rFonts w:cs="Calibri"/>
          <w:highlight w:val="cyan"/>
        </w:rPr>
        <w:t>in our past</w:t>
      </w:r>
      <w:r w:rsidRPr="00AE3B35">
        <w:rPr>
          <w:rFonts w:cs="Calibri"/>
          <w:sz w:val="16"/>
        </w:rPr>
        <w:t>. After the Civil War, the nation struggled through Reconstruction, decades of civil-rights battles because of the systemic denial of equal rights to a large portion of the citizenry and, of course, the 1960s-era protests over the Vietnam War.</w:t>
      </w:r>
    </w:p>
    <w:p w14:paraId="26FAD210" w14:textId="77777777" w:rsidR="002D27A5" w:rsidRPr="00AE3B35" w:rsidRDefault="002D27A5" w:rsidP="002D27A5">
      <w:pPr>
        <w:rPr>
          <w:rFonts w:cs="Calibri"/>
          <w:sz w:val="16"/>
        </w:rPr>
      </w:pPr>
      <w:r w:rsidRPr="00AE3B35">
        <w:rPr>
          <w:rStyle w:val="StyleUnderline"/>
          <w:rFonts w:cs="Calibri"/>
        </w:rPr>
        <w:lastRenderedPageBreak/>
        <w:t xml:space="preserve">These current events are the most disruptive times in many of our lifetimes, but </w:t>
      </w:r>
      <w:r w:rsidRPr="00AE3B35">
        <w:rPr>
          <w:rStyle w:val="StyleUnderline"/>
          <w:rFonts w:cs="Calibri"/>
          <w:highlight w:val="cyan"/>
        </w:rPr>
        <w:t xml:space="preserve">they are </w:t>
      </w:r>
      <w:r w:rsidRPr="00AE3B35">
        <w:rPr>
          <w:rStyle w:val="Emphasis"/>
          <w:rFonts w:cs="Calibri"/>
          <w:highlight w:val="cyan"/>
        </w:rPr>
        <w:t xml:space="preserve">nothing new </w:t>
      </w:r>
      <w:r w:rsidRPr="00AE3B35">
        <w:rPr>
          <w:rFonts w:cs="Calibri"/>
          <w:sz w:val="16"/>
          <w:highlight w:val="cyan"/>
        </w:rPr>
        <w:t xml:space="preserve">– </w:t>
      </w:r>
      <w:r w:rsidRPr="00AE3B35">
        <w:rPr>
          <w:rStyle w:val="StyleUnderline"/>
          <w:rFonts w:cs="Calibri"/>
          <w:highlight w:val="cyan"/>
        </w:rPr>
        <w:t>nor</w:t>
      </w:r>
      <w:r w:rsidRPr="00AE3B35">
        <w:rPr>
          <w:rStyle w:val="StyleUnderline"/>
          <w:rFonts w:cs="Calibri"/>
        </w:rPr>
        <w:t xml:space="preserve"> are they </w:t>
      </w:r>
      <w:r w:rsidRPr="00AE3B35">
        <w:rPr>
          <w:rStyle w:val="Emphasis"/>
          <w:rFonts w:cs="Calibri"/>
          <w:highlight w:val="cyan"/>
        </w:rPr>
        <w:t>particularly awful</w:t>
      </w:r>
      <w:r w:rsidRPr="00AE3B35">
        <w:rPr>
          <w:rFonts w:cs="Calibri"/>
          <w:sz w:val="16"/>
        </w:rPr>
        <w:t xml:space="preserve">. </w:t>
      </w:r>
      <w:r w:rsidRPr="00AE3B35">
        <w:rPr>
          <w:rStyle w:val="StyleUnderline"/>
          <w:rFonts w:cs="Calibri"/>
          <w:highlight w:val="cyan"/>
        </w:rPr>
        <w:t xml:space="preserve">We are not </w:t>
      </w:r>
      <w:r w:rsidRPr="00AE3B35">
        <w:rPr>
          <w:rStyle w:val="Emphasis"/>
          <w:rFonts w:cs="Calibri"/>
          <w:highlight w:val="cyan"/>
        </w:rPr>
        <w:t>headed toward a new civil war</w:t>
      </w:r>
      <w:r w:rsidRPr="00AE3B35">
        <w:rPr>
          <w:rFonts w:cs="Calibri"/>
          <w:sz w:val="16"/>
        </w:rPr>
        <w:t xml:space="preserve">, </w:t>
      </w:r>
      <w:r w:rsidRPr="00AE3B35">
        <w:rPr>
          <w:rStyle w:val="StyleUnderline"/>
          <w:rFonts w:cs="Calibri"/>
        </w:rPr>
        <w:t xml:space="preserve">so </w:t>
      </w:r>
      <w:r w:rsidRPr="00AE3B35">
        <w:rPr>
          <w:rStyle w:val="StyleUnderline"/>
          <w:rFonts w:cs="Calibri"/>
          <w:highlight w:val="cyan"/>
        </w:rPr>
        <w:t>everyone</w:t>
      </w:r>
      <w:r w:rsidRPr="00AE3B35">
        <w:rPr>
          <w:rFonts w:cs="Calibri"/>
          <w:sz w:val="16"/>
        </w:rPr>
        <w:t xml:space="preserve"> – on the Left and Right – </w:t>
      </w:r>
      <w:r w:rsidRPr="00AE3B35">
        <w:rPr>
          <w:rStyle w:val="StyleUnderline"/>
          <w:rFonts w:cs="Calibri"/>
          <w:highlight w:val="cyan"/>
        </w:rPr>
        <w:t>should stop</w:t>
      </w:r>
      <w:r w:rsidRPr="00AE3B35">
        <w:rPr>
          <w:rStyle w:val="StyleUnderline"/>
          <w:rFonts w:cs="Calibri"/>
        </w:rPr>
        <w:t xml:space="preserve"> using </w:t>
      </w:r>
      <w:r w:rsidRPr="00AE3B35">
        <w:rPr>
          <w:rStyle w:val="Emphasis"/>
          <w:rFonts w:cs="Calibri"/>
          <w:highlight w:val="cyan"/>
        </w:rPr>
        <w:t>over-the-top rhetoric</w:t>
      </w:r>
      <w:r w:rsidRPr="00AE3B35">
        <w:rPr>
          <w:rFonts w:cs="Calibri"/>
          <w:sz w:val="16"/>
        </w:rPr>
        <w:t xml:space="preserve">. </w:t>
      </w:r>
      <w:r w:rsidRPr="00AE3B35">
        <w:rPr>
          <w:rStyle w:val="StyleUnderline"/>
          <w:rFonts w:cs="Calibri"/>
        </w:rPr>
        <w:t>It only encourages us to view our fellow Americans as enemies, to see ourselves as members of warring tribes rather than citizens of a nation, and desensitizes us to violence.</w:t>
      </w:r>
      <w:r w:rsidRPr="00AE3B35">
        <w:rPr>
          <w:rFonts w:cs="Calibri"/>
          <w:sz w:val="16"/>
        </w:rPr>
        <w:t xml:space="preserve"> The nation has real divisions, and singing Kumbaya won’t heal them, but our society still functions remarkably well.</w:t>
      </w:r>
    </w:p>
    <w:p w14:paraId="7F597EDC" w14:textId="77777777" w:rsidR="002D27A5" w:rsidRPr="00AE3B35" w:rsidRDefault="002D27A5" w:rsidP="002D27A5">
      <w:pPr>
        <w:rPr>
          <w:rStyle w:val="StyleUnderline"/>
          <w:rFonts w:cs="Calibri"/>
        </w:rPr>
      </w:pPr>
      <w:r w:rsidRPr="00AE3B35">
        <w:rPr>
          <w:rStyle w:val="StyleUnderline"/>
          <w:rFonts w:cs="Calibri"/>
        </w:rPr>
        <w:t>Civil wars take place when neither side sees any hope</w:t>
      </w:r>
      <w:r w:rsidRPr="00AE3B35">
        <w:rPr>
          <w:rFonts w:cs="Calibri"/>
          <w:sz w:val="16"/>
        </w:rPr>
        <w:t xml:space="preserve"> under the current arrangements. </w:t>
      </w:r>
      <w:r w:rsidRPr="00AE3B35">
        <w:rPr>
          <w:rStyle w:val="Emphasis"/>
          <w:rFonts w:cs="Calibri"/>
        </w:rPr>
        <w:t>I see lots of hope</w:t>
      </w:r>
      <w:r w:rsidRPr="00AE3B35">
        <w:rPr>
          <w:rFonts w:cs="Calibri"/>
          <w:sz w:val="16"/>
        </w:rPr>
        <w:t xml:space="preserve">. If you spend hours on social media, you might conclude otherwise. But try taking a break from reading the odd thoughts of your Aunt Agnes or arguing about politics with a “friend” you may never have even met in person. </w:t>
      </w:r>
      <w:r w:rsidRPr="00AE3B35">
        <w:rPr>
          <w:rStyle w:val="StyleUnderline"/>
          <w:rFonts w:cs="Calibri"/>
        </w:rPr>
        <w:t xml:space="preserve">Do you see people at each other’s throats when you head to the </w:t>
      </w:r>
      <w:r w:rsidRPr="00AE3B35">
        <w:rPr>
          <w:rStyle w:val="Emphasis"/>
          <w:rFonts w:cs="Calibri"/>
        </w:rPr>
        <w:t>bank</w:t>
      </w:r>
      <w:r w:rsidRPr="00AE3B35">
        <w:rPr>
          <w:rStyle w:val="StyleUnderline"/>
          <w:rFonts w:cs="Calibri"/>
        </w:rPr>
        <w:t xml:space="preserve">, </w:t>
      </w:r>
      <w:r w:rsidRPr="00AE3B35">
        <w:rPr>
          <w:rStyle w:val="Emphasis"/>
          <w:rFonts w:cs="Calibri"/>
        </w:rPr>
        <w:t>store</w:t>
      </w:r>
      <w:r w:rsidRPr="00AE3B35">
        <w:rPr>
          <w:rStyle w:val="StyleUnderline"/>
          <w:rFonts w:cs="Calibri"/>
        </w:rPr>
        <w:t xml:space="preserve"> or </w:t>
      </w:r>
      <w:r w:rsidRPr="00AE3B35">
        <w:rPr>
          <w:rStyle w:val="Emphasis"/>
          <w:rFonts w:cs="Calibri"/>
        </w:rPr>
        <w:t>office</w:t>
      </w:r>
      <w:r w:rsidRPr="00AE3B35">
        <w:rPr>
          <w:rStyle w:val="StyleUnderline"/>
          <w:rFonts w:cs="Calibri"/>
        </w:rPr>
        <w:t xml:space="preserve">? </w:t>
      </w:r>
      <w:r w:rsidRPr="00AE3B35">
        <w:rPr>
          <w:rStyle w:val="Emphasis"/>
          <w:rFonts w:cs="Calibri"/>
        </w:rPr>
        <w:t>Of course not</w:t>
      </w:r>
      <w:r w:rsidRPr="00AE3B35">
        <w:rPr>
          <w:rStyle w:val="StyleUnderline"/>
          <w:rFonts w:cs="Calibri"/>
        </w:rPr>
        <w:t>.</w:t>
      </w:r>
    </w:p>
    <w:p w14:paraId="2764AFF7" w14:textId="77777777" w:rsidR="002D27A5" w:rsidRPr="00AE3B35" w:rsidRDefault="002D27A5" w:rsidP="002D27A5">
      <w:pPr>
        <w:rPr>
          <w:rStyle w:val="StyleUnderline"/>
          <w:rFonts w:cs="Calibri"/>
        </w:rPr>
      </w:pPr>
      <w:r w:rsidRPr="00AE3B35">
        <w:rPr>
          <w:rStyle w:val="StyleUnderline"/>
          <w:rFonts w:cs="Calibri"/>
        </w:rPr>
        <w:t xml:space="preserve">We may not be united, but </w:t>
      </w:r>
      <w:r w:rsidRPr="00AE3B35">
        <w:rPr>
          <w:rStyle w:val="StyleUnderline"/>
          <w:rFonts w:cs="Calibri"/>
          <w:highlight w:val="cyan"/>
        </w:rPr>
        <w:t xml:space="preserve">this remains a </w:t>
      </w:r>
      <w:r w:rsidRPr="00AE3B35">
        <w:rPr>
          <w:rStyle w:val="Emphasis"/>
          <w:rFonts w:cs="Calibri"/>
          <w:highlight w:val="cyan"/>
        </w:rPr>
        <w:t>wealthy</w:t>
      </w:r>
      <w:r w:rsidRPr="00AE3B35">
        <w:rPr>
          <w:rStyle w:val="StyleUnderline"/>
          <w:rFonts w:cs="Calibri"/>
        </w:rPr>
        <w:t xml:space="preserve"> and </w:t>
      </w:r>
      <w:r w:rsidRPr="00AE3B35">
        <w:rPr>
          <w:rStyle w:val="Emphasis"/>
          <w:rFonts w:cs="Calibri"/>
          <w:highlight w:val="cyan"/>
        </w:rPr>
        <w:t>generally peaceful nation</w:t>
      </w:r>
      <w:r w:rsidRPr="00AE3B35">
        <w:rPr>
          <w:rFonts w:cs="Calibri"/>
          <w:sz w:val="16"/>
        </w:rPr>
        <w:t xml:space="preserve">. </w:t>
      </w:r>
      <w:r w:rsidRPr="00AE3B35">
        <w:rPr>
          <w:rStyle w:val="StyleUnderline"/>
          <w:rFonts w:cs="Calibri"/>
        </w:rPr>
        <w:t>Even the latest conflicts can be resolved with reasonable solutions that are entirely attainable within our system.</w:t>
      </w:r>
      <w:r w:rsidRPr="00AE3B35">
        <w:rPr>
          <w:rFonts w:cs="Calibri"/>
          <w:sz w:val="16"/>
        </w:rPr>
        <w:t xml:space="preserve"> Before the riots, Americans seemed to agree on the need for police reforms. </w:t>
      </w:r>
      <w:r w:rsidRPr="00AE3B35">
        <w:rPr>
          <w:rStyle w:val="StyleUnderline"/>
          <w:rFonts w:cs="Calibri"/>
          <w:highlight w:val="cyan"/>
        </w:rPr>
        <w:t xml:space="preserve">We don’t </w:t>
      </w:r>
      <w:r w:rsidRPr="00AE3B35">
        <w:rPr>
          <w:rStyle w:val="Emphasis"/>
          <w:rFonts w:cs="Calibri"/>
          <w:highlight w:val="cyan"/>
        </w:rPr>
        <w:t>need a revolution</w:t>
      </w:r>
      <w:r w:rsidRPr="00AE3B35">
        <w:rPr>
          <w:rFonts w:cs="Calibri"/>
          <w:sz w:val="16"/>
        </w:rPr>
        <w:t xml:space="preserve"> </w:t>
      </w:r>
      <w:r w:rsidRPr="00AE3B35">
        <w:rPr>
          <w:rStyle w:val="StyleUnderline"/>
          <w:rFonts w:cs="Calibri"/>
        </w:rPr>
        <w:t xml:space="preserve">to, say, reform the union protections that keep bad officers on the force. Whatever one thinks of Trump, his </w:t>
      </w:r>
      <w:r w:rsidRPr="00AE3B35">
        <w:rPr>
          <w:rStyle w:val="Emphasis"/>
          <w:rFonts w:cs="Calibri"/>
        </w:rPr>
        <w:t>administration will one day pass</w:t>
      </w:r>
      <w:r w:rsidRPr="00AE3B35">
        <w:rPr>
          <w:rStyle w:val="StyleUnderline"/>
          <w:rFonts w:cs="Calibri"/>
        </w:rPr>
        <w:t>.</w:t>
      </w:r>
    </w:p>
    <w:p w14:paraId="5CBF5BE3" w14:textId="77777777" w:rsidR="002D27A5" w:rsidRPr="00AE3B35" w:rsidRDefault="002D27A5" w:rsidP="002D27A5">
      <w:pPr>
        <w:pStyle w:val="Heading4"/>
        <w:numPr>
          <w:ilvl w:val="0"/>
          <w:numId w:val="12"/>
        </w:numPr>
        <w:tabs>
          <w:tab w:val="num" w:pos="360"/>
        </w:tabs>
        <w:ind w:left="0" w:firstLine="0"/>
        <w:rPr>
          <w:rFonts w:cs="Calibri"/>
        </w:rPr>
      </w:pPr>
      <w:r w:rsidRPr="00AE3B35">
        <w:rPr>
          <w:rFonts w:cs="Calibri"/>
        </w:rPr>
        <w:t xml:space="preserve">The impact is empirically false – even 5 week shutdowns didn’t lead to cyberattacks </w:t>
      </w:r>
    </w:p>
    <w:p w14:paraId="34350668" w14:textId="77777777" w:rsidR="002D27A5" w:rsidRPr="00AE3B35" w:rsidRDefault="002D27A5" w:rsidP="002D27A5">
      <w:pPr>
        <w:rPr>
          <w:rFonts w:cs="Calibri"/>
        </w:rPr>
      </w:pPr>
      <w:r w:rsidRPr="00AE3B35">
        <w:rPr>
          <w:rStyle w:val="Style13ptBold"/>
          <w:rFonts w:cs="Calibri"/>
        </w:rPr>
        <w:t>Healey 13</w:t>
      </w:r>
      <w:r w:rsidRPr="00AE3B35">
        <w:rPr>
          <w:rFonts w:cs="Calibri"/>
        </w:rPr>
        <w:t xml:space="preserve"> Jason, Director of the Cyber Statecraft Initiative at the Atlantic Council, "No, Cyberwarfare Isn't as Dangerous as Nuclear War", 3/20, </w:t>
      </w:r>
      <w:hyperlink r:id="rId46" w:history="1">
        <w:r w:rsidRPr="00AE3B35">
          <w:rPr>
            <w:rStyle w:val="Hyperlink"/>
            <w:rFonts w:cs="Calibri"/>
          </w:rPr>
          <w:t>www.usnews.com/opinion/blogs/world-report/2013/03/20/cyber-attacks-not-yet-an-existential-threat-to-the-us</w:t>
        </w:r>
      </w:hyperlink>
    </w:p>
    <w:p w14:paraId="71438FAE" w14:textId="77777777" w:rsidR="002D27A5" w:rsidRPr="00AE3B35" w:rsidRDefault="002D27A5" w:rsidP="002D27A5">
      <w:pPr>
        <w:rPr>
          <w:rFonts w:cs="Calibri"/>
          <w:sz w:val="12"/>
        </w:rPr>
      </w:pPr>
      <w:r w:rsidRPr="00AE3B35">
        <w:rPr>
          <w:rStyle w:val="Emphasis"/>
          <w:rFonts w:cs="Calibri"/>
          <w:highlight w:val="yellow"/>
        </w:rPr>
        <w:t>America does not face an existential cyberthreat</w:t>
      </w:r>
      <w:r w:rsidRPr="00AE3B35">
        <w:rPr>
          <w:rStyle w:val="Emphasis"/>
          <w:rFonts w:cs="Calibri"/>
        </w:rPr>
        <w:t xml:space="preserve"> </w:t>
      </w:r>
      <w:r w:rsidRPr="00AE3B35">
        <w:rPr>
          <w:rStyle w:val="StyleUnderline"/>
          <w:rFonts w:cs="Calibri"/>
        </w:rPr>
        <w:t>today, despite</w:t>
      </w:r>
      <w:r w:rsidRPr="00AE3B35">
        <w:rPr>
          <w:rFonts w:cs="Calibri"/>
          <w:sz w:val="12"/>
        </w:rPr>
        <w:t xml:space="preserve"> recent </w:t>
      </w:r>
      <w:r w:rsidRPr="00AE3B35">
        <w:rPr>
          <w:rStyle w:val="StyleUnderline"/>
          <w:rFonts w:cs="Calibri"/>
        </w:rPr>
        <w:t>warnings</w:t>
      </w:r>
      <w:r w:rsidRPr="00AE3B35">
        <w:rPr>
          <w:rFonts w:cs="Calibri"/>
          <w:sz w:val="12"/>
        </w:rPr>
        <w:t xml:space="preserve">. Our cybervulnerabilities are undoubtedly grave and </w:t>
      </w:r>
      <w:r w:rsidRPr="00AE3B35">
        <w:rPr>
          <w:rStyle w:val="StyleUnderline"/>
          <w:rFonts w:cs="Calibri"/>
        </w:rPr>
        <w:t>the threats we face are severe but far from comparable to nuclear war</w:t>
      </w:r>
      <w:r w:rsidRPr="00AE3B35">
        <w:rPr>
          <w:rFonts w:cs="Calibri"/>
          <w:sz w:val="12"/>
        </w:rPr>
        <w:t xml:space="preserve">. ¶ The most recent alarms come in a Defense Science Board report on how to make military cybersystems more resilient against advanced threats (in short, Russia or China). It warned that the "cyber threat is serious, with potential consequences similar in some ways to the nuclear threat of the Cold War." Such fears were also expressed by Adm. Mike Mullen, then chairman of the Joint Chiefs of Staff, in 2011. He called cyber "The single biggest existential threat that's out there" because "cyber actually more than theoretically, can attack our infrastructure, our financial systems."¶ </w:t>
      </w:r>
      <w:r w:rsidRPr="00AE3B35">
        <w:rPr>
          <w:rStyle w:val="StyleUnderline"/>
          <w:rFonts w:cs="Calibri"/>
        </w:rPr>
        <w:t xml:space="preserve">While it is true that </w:t>
      </w:r>
      <w:r w:rsidRPr="00AE3B35">
        <w:rPr>
          <w:rStyle w:val="StyleUnderline"/>
          <w:rFonts w:cs="Calibri"/>
          <w:highlight w:val="yellow"/>
        </w:rPr>
        <w:t>cyber attacks</w:t>
      </w:r>
      <w:r w:rsidRPr="00AE3B35">
        <w:rPr>
          <w:rStyle w:val="StyleUnderline"/>
          <w:rFonts w:cs="Calibri"/>
        </w:rPr>
        <w:t xml:space="preserve"> might do these things, it is also true they have not only never happened but </w:t>
      </w:r>
      <w:r w:rsidRPr="00AE3B35">
        <w:rPr>
          <w:rStyle w:val="StyleUnderline"/>
          <w:rFonts w:cs="Calibri"/>
          <w:highlight w:val="yellow"/>
        </w:rPr>
        <w:t>are</w:t>
      </w:r>
      <w:r w:rsidRPr="00AE3B35">
        <w:rPr>
          <w:rStyle w:val="StyleUnderline"/>
          <w:rFonts w:cs="Calibri"/>
        </w:rPr>
        <w:t xml:space="preserve"> far more </w:t>
      </w:r>
      <w:r w:rsidRPr="00AE3B35">
        <w:rPr>
          <w:rStyle w:val="StyleUnderline"/>
          <w:rFonts w:cs="Calibri"/>
          <w:highlight w:val="yellow"/>
        </w:rPr>
        <w:t>difficult to accomplish</w:t>
      </w:r>
      <w:r w:rsidRPr="00AE3B35">
        <w:rPr>
          <w:rStyle w:val="StyleUnderline"/>
          <w:rFonts w:cs="Calibri"/>
        </w:rPr>
        <w:t xml:space="preserve"> than mainstream thinking believes</w:t>
      </w:r>
      <w:r w:rsidRPr="00AE3B35">
        <w:rPr>
          <w:rFonts w:cs="Calibri"/>
          <w:sz w:val="12"/>
        </w:rPr>
        <w:t xml:space="preserve">. The consequences from cyber threats may be similar in some ways to nuclear, as the Science Board concluded, but mostly, they are incredibly dissimilar. ¶ Eighty years ago, the generals of the U.S. Army Air Corps were sure that their bombers would easily topple other countries and cause their populations to panic, claims which did not stand up to reality. </w:t>
      </w:r>
      <w:r w:rsidRPr="00AE3B35">
        <w:rPr>
          <w:rStyle w:val="StyleUnderline"/>
          <w:rFonts w:cs="Calibri"/>
          <w:highlight w:val="yellow"/>
        </w:rPr>
        <w:t xml:space="preserve">A </w:t>
      </w:r>
      <w:r w:rsidRPr="00AE3B35">
        <w:rPr>
          <w:rStyle w:val="Emphasis"/>
          <w:rFonts w:cs="Calibri"/>
          <w:highlight w:val="yellow"/>
        </w:rPr>
        <w:t>study</w:t>
      </w:r>
      <w:r w:rsidRPr="00AE3B35">
        <w:rPr>
          <w:rStyle w:val="StyleUnderline"/>
          <w:rFonts w:cs="Calibri"/>
        </w:rPr>
        <w:t xml:space="preserve"> of the 25-year history of cyber conflict</w:t>
      </w:r>
      <w:r w:rsidRPr="00AE3B35">
        <w:rPr>
          <w:rFonts w:cs="Calibri"/>
          <w:sz w:val="12"/>
        </w:rPr>
        <w:t xml:space="preserve">, by the Atlantic Council and Cyber Conflict Studies Association, </w:t>
      </w:r>
      <w:r w:rsidRPr="00AE3B35">
        <w:rPr>
          <w:rStyle w:val="StyleUnderline"/>
          <w:rFonts w:cs="Calibri"/>
          <w:highlight w:val="yellow"/>
        </w:rPr>
        <w:t>has shown</w:t>
      </w:r>
      <w:r w:rsidRPr="00AE3B35">
        <w:rPr>
          <w:rFonts w:cs="Calibri"/>
          <w:sz w:val="12"/>
        </w:rPr>
        <w:t xml:space="preserve"> a similar dynamic where </w:t>
      </w:r>
      <w:r w:rsidRPr="00AE3B35">
        <w:rPr>
          <w:rStyle w:val="StyleUnderline"/>
          <w:rFonts w:cs="Calibri"/>
          <w:highlight w:val="yellow"/>
        </w:rPr>
        <w:t xml:space="preserve">the impact </w:t>
      </w:r>
      <w:r w:rsidRPr="00AE3B35">
        <w:rPr>
          <w:rStyle w:val="StyleUnderline"/>
          <w:rFonts w:cs="Calibri"/>
        </w:rPr>
        <w:t xml:space="preserve">of disruptive cyberattacks </w:t>
      </w:r>
      <w:r w:rsidRPr="00AE3B35">
        <w:rPr>
          <w:rStyle w:val="StyleUnderline"/>
          <w:rFonts w:cs="Calibri"/>
          <w:highlight w:val="yellow"/>
        </w:rPr>
        <w:t>has been consistently overestimated.</w:t>
      </w:r>
      <w:r w:rsidRPr="00AE3B35">
        <w:rPr>
          <w:rFonts w:cs="Calibri"/>
          <w:sz w:val="12"/>
        </w:rPr>
        <w:t xml:space="preserve"> ¶ Rather than theorizing about future cyberwars or extrapolating from today's concerns, the history of cyberconflict that have actually been fought, shows that cyber incidents have so far tended to have effects that are either widespread but fleeting or persistent but narrowly focused. </w:t>
      </w:r>
      <w:r w:rsidRPr="00AE3B35">
        <w:rPr>
          <w:rStyle w:val="StyleUnderline"/>
          <w:rFonts w:cs="Calibri"/>
          <w:highlight w:val="yellow"/>
        </w:rPr>
        <w:t>No attacks</w:t>
      </w:r>
      <w:r w:rsidRPr="00AE3B35">
        <w:rPr>
          <w:rStyle w:val="StyleUnderline"/>
          <w:rFonts w:cs="Calibri"/>
        </w:rPr>
        <w:t xml:space="preserve">, so far, </w:t>
      </w:r>
      <w:r w:rsidRPr="00AE3B35">
        <w:rPr>
          <w:rStyle w:val="StyleUnderline"/>
          <w:rFonts w:cs="Calibri"/>
          <w:highlight w:val="yellow"/>
        </w:rPr>
        <w:t>have been</w:t>
      </w:r>
      <w:r w:rsidRPr="00AE3B35">
        <w:rPr>
          <w:rStyle w:val="StyleUnderline"/>
          <w:rFonts w:cs="Calibri"/>
        </w:rPr>
        <w:t xml:space="preserve"> both </w:t>
      </w:r>
      <w:r w:rsidRPr="00AE3B35">
        <w:rPr>
          <w:rStyle w:val="StyleUnderline"/>
          <w:rFonts w:cs="Calibri"/>
          <w:highlight w:val="yellow"/>
        </w:rPr>
        <w:t xml:space="preserve">widespread and persistent. </w:t>
      </w:r>
      <w:r w:rsidRPr="00AE3B35">
        <w:rPr>
          <w:rStyle w:val="StyleUnderline"/>
          <w:rFonts w:cs="Calibri"/>
        </w:rPr>
        <w:t>There have been no authenticated cases of anyone dying from a cyber attack. Any widespread disruptions</w:t>
      </w:r>
      <w:r w:rsidRPr="00AE3B35">
        <w:rPr>
          <w:rFonts w:cs="Calibri"/>
          <w:sz w:val="12"/>
        </w:rPr>
        <w:t xml:space="preserve">, even the 2007 disruption against Estonia, </w:t>
      </w:r>
      <w:r w:rsidRPr="00AE3B35">
        <w:rPr>
          <w:rStyle w:val="StyleUnderline"/>
          <w:rFonts w:cs="Calibri"/>
        </w:rPr>
        <w:t>have been short-lived</w:t>
      </w:r>
      <w:r w:rsidRPr="00AE3B35">
        <w:rPr>
          <w:rFonts w:cs="Calibri"/>
          <w:sz w:val="12"/>
        </w:rPr>
        <w:t xml:space="preserve"> causing no significant GDP loss. ¶ Moreover, as with conflict in other domains, cyberattacks can take down many targets but keeping them down over time in the face of determined defenses has so far been out of the range of all but the most dangerous adversaries such as Russia and China. Of course, if the United States is in a conflict with those nations, cyber will be the least important of the existential threats policymakers should be worrying about. </w:t>
      </w:r>
      <w:r w:rsidRPr="00AE3B35">
        <w:rPr>
          <w:rStyle w:val="StyleUnderline"/>
          <w:rFonts w:cs="Calibri"/>
        </w:rPr>
        <w:t>Plutonium trumps bytes in a shooting war</w:t>
      </w:r>
      <w:r w:rsidRPr="00AE3B35">
        <w:rPr>
          <w:rFonts w:cs="Calibri"/>
          <w:sz w:val="12"/>
        </w:rPr>
        <w:t xml:space="preserve">.¶ This is not all good news. Policymakers have recognized the problems since at least 1998 with little significant progress. Worse, the threats and vulnerabilities are getting steadily more worrying. </w:t>
      </w:r>
      <w:r w:rsidRPr="00AE3B35">
        <w:rPr>
          <w:rStyle w:val="StyleUnderline"/>
          <w:rFonts w:cs="Calibri"/>
        </w:rPr>
        <w:t xml:space="preserve">Still, </w:t>
      </w:r>
      <w:r w:rsidRPr="00AE3B35">
        <w:rPr>
          <w:rStyle w:val="Emphasis"/>
          <w:rFonts w:cs="Calibri"/>
          <w:highlight w:val="yellow"/>
        </w:rPr>
        <w:t xml:space="preserve">experts have been warning of a cyber Pearl Harbor for 20 </w:t>
      </w:r>
      <w:r w:rsidRPr="00AE3B35">
        <w:rPr>
          <w:rStyle w:val="Emphasis"/>
          <w:rFonts w:cs="Calibri"/>
        </w:rPr>
        <w:t xml:space="preserve">of the 70 </w:t>
      </w:r>
      <w:r w:rsidRPr="00AE3B35">
        <w:rPr>
          <w:rStyle w:val="Emphasis"/>
          <w:rFonts w:cs="Calibri"/>
          <w:highlight w:val="yellow"/>
        </w:rPr>
        <w:t xml:space="preserve">years </w:t>
      </w:r>
      <w:r w:rsidRPr="00AE3B35">
        <w:rPr>
          <w:rStyle w:val="Emphasis"/>
          <w:rFonts w:cs="Calibri"/>
        </w:rPr>
        <w:t>since the actual Pearl Harbor</w:t>
      </w:r>
      <w:r w:rsidRPr="00AE3B35">
        <w:rPr>
          <w:rFonts w:cs="Calibri"/>
          <w:sz w:val="12"/>
        </w:rPr>
        <w:t xml:space="preserve">. ¶ The transfer of U.S. trade secrets through Chinese cyber espionage could someday accumulate into an existential threat. But it doesn't seem so seem just yet, with only handwaving estimates of annual losses of 0.1 to 0.5 percent to the total U.S. GDP of around $15 trillion. That's bad, but </w:t>
      </w:r>
      <w:r w:rsidRPr="00AE3B35">
        <w:rPr>
          <w:rStyle w:val="StyleUnderline"/>
          <w:rFonts w:cs="Calibri"/>
        </w:rPr>
        <w:t>it doesn't add up to an existential crisis</w:t>
      </w:r>
      <w:r w:rsidRPr="00AE3B35">
        <w:rPr>
          <w:rFonts w:cs="Calibri"/>
          <w:sz w:val="12"/>
        </w:rPr>
        <w:t xml:space="preserve"> or "economic cyberwar." </w:t>
      </w:r>
    </w:p>
    <w:p w14:paraId="47EC067D" w14:textId="77777777" w:rsidR="002D27A5" w:rsidRPr="00AE3B35" w:rsidRDefault="002D27A5" w:rsidP="002D27A5">
      <w:pPr>
        <w:pStyle w:val="Heading4"/>
        <w:rPr>
          <w:rFonts w:cs="Calibri"/>
        </w:rPr>
      </w:pPr>
      <w:r w:rsidRPr="00AE3B35">
        <w:rPr>
          <w:rFonts w:cs="Calibri"/>
        </w:rPr>
        <w:lastRenderedPageBreak/>
        <w:t>No impact to disease</w:t>
      </w:r>
    </w:p>
    <w:p w14:paraId="44C1C20D" w14:textId="77777777" w:rsidR="002D27A5" w:rsidRPr="00AE3B35" w:rsidRDefault="002D27A5" w:rsidP="002D27A5">
      <w:pPr>
        <w:rPr>
          <w:rFonts w:cs="Calibri"/>
        </w:rPr>
      </w:pPr>
      <w:r w:rsidRPr="00AE3B35">
        <w:rPr>
          <w:rStyle w:val="Style13ptBold"/>
          <w:rFonts w:cs="Calibri"/>
        </w:rPr>
        <w:t>Cotton-Barratt 17</w:t>
      </w:r>
      <w:r w:rsidRPr="00AE3B35">
        <w:rPr>
          <w:rFonts w:cs="Calibri"/>
        </w:rPr>
        <w:t xml:space="preserve"> – Owen Cotton-Barratt is a PhD in Pure Mathematics from Oxford, Lecturer in Mathematics at Oxford, and Research Associate at the Future of Humanity Institute. (“Existential Risk: Diplomacy and Governance,” 2/3/17, https://www.fhi.ox.ac.uk/wp-content/uploads/Existential-Risks-2017-01-23.pdf)//jkuffour</w:t>
      </w:r>
    </w:p>
    <w:p w14:paraId="583E41FD" w14:textId="77777777" w:rsidR="002D27A5" w:rsidRPr="00AE3B35" w:rsidRDefault="002D27A5" w:rsidP="002D27A5">
      <w:pPr>
        <w:rPr>
          <w:rStyle w:val="Emphasis"/>
          <w:rFonts w:cs="Calibri"/>
        </w:rPr>
      </w:pPr>
      <w:r w:rsidRPr="00AE3B35">
        <w:rPr>
          <w:rFonts w:cs="Calibri"/>
          <w:sz w:val="16"/>
        </w:rPr>
        <w:t xml:space="preserve">For most of human history, natural pandemics have posed the greatest risk of mass global fatalities.37 However, </w:t>
      </w:r>
      <w:r w:rsidRPr="00AE3B35">
        <w:rPr>
          <w:rStyle w:val="StyleUnderline"/>
          <w:rFonts w:cs="Calibri"/>
        </w:rPr>
        <w:t xml:space="preserve">there are some reasons to believe that </w:t>
      </w:r>
      <w:r w:rsidRPr="00AE3B35">
        <w:rPr>
          <w:rStyle w:val="Emphasis"/>
          <w:rFonts w:cs="Calibri"/>
        </w:rPr>
        <w:t xml:space="preserve">natural </w:t>
      </w:r>
      <w:r w:rsidRPr="00AE3B35">
        <w:rPr>
          <w:rStyle w:val="Emphasis"/>
          <w:rFonts w:cs="Calibri"/>
          <w:highlight w:val="cyan"/>
        </w:rPr>
        <w:t>pandemics are</w:t>
      </w:r>
      <w:r w:rsidRPr="00AE3B35">
        <w:rPr>
          <w:rStyle w:val="StyleUnderline"/>
          <w:rFonts w:cs="Calibri"/>
          <w:highlight w:val="cyan"/>
        </w:rPr>
        <w:t xml:space="preserve"> </w:t>
      </w:r>
      <w:r w:rsidRPr="00AE3B35">
        <w:rPr>
          <w:rStyle w:val="Emphasis"/>
          <w:rFonts w:cs="Calibri"/>
          <w:highlight w:val="cyan"/>
        </w:rPr>
        <w:t>very unlikely to cause</w:t>
      </w:r>
      <w:r w:rsidRPr="00AE3B35">
        <w:rPr>
          <w:rStyle w:val="Emphasis"/>
          <w:rFonts w:cs="Calibri"/>
        </w:rPr>
        <w:t xml:space="preserve"> human </w:t>
      </w:r>
      <w:r w:rsidRPr="00AE3B35">
        <w:rPr>
          <w:rStyle w:val="Emphasis"/>
          <w:rFonts w:cs="Calibri"/>
          <w:highlight w:val="cyan"/>
        </w:rPr>
        <w:t>extinction</w:t>
      </w:r>
      <w:r w:rsidRPr="00AE3B35">
        <w:rPr>
          <w:rFonts w:cs="Calibri"/>
          <w:sz w:val="16"/>
          <w:highlight w:val="cyan"/>
        </w:rPr>
        <w:t>.</w:t>
      </w:r>
      <w:r w:rsidRPr="00AE3B35">
        <w:rPr>
          <w:rFonts w:cs="Calibri"/>
          <w:sz w:val="16"/>
        </w:rPr>
        <w:t xml:space="preserve"> Analysis of the International Union for Conservation of Nature (IUCN) red list database has shown that </w:t>
      </w:r>
      <w:r w:rsidRPr="00AE3B35">
        <w:rPr>
          <w:rStyle w:val="Emphasis"/>
          <w:rFonts w:cs="Calibri"/>
          <w:highlight w:val="cyan"/>
        </w:rPr>
        <w:t>of the 833 recorded</w:t>
      </w:r>
      <w:r w:rsidRPr="00AE3B35">
        <w:rPr>
          <w:rStyle w:val="StyleUnderline"/>
          <w:rFonts w:cs="Calibri"/>
        </w:rPr>
        <w:t xml:space="preserve"> plant and animal </w:t>
      </w:r>
      <w:r w:rsidRPr="00AE3B35">
        <w:rPr>
          <w:rStyle w:val="Emphasis"/>
          <w:rFonts w:cs="Calibri"/>
          <w:highlight w:val="cyan"/>
        </w:rPr>
        <w:t>species extinctions known t</w:t>
      </w:r>
      <w:r w:rsidRPr="00AE3B35">
        <w:rPr>
          <w:rStyle w:val="Emphasis"/>
          <w:rFonts w:cs="Calibri"/>
        </w:rPr>
        <w:t>o have occurred since 1500,</w:t>
      </w:r>
      <w:r w:rsidRPr="00AE3B35">
        <w:rPr>
          <w:rStyle w:val="Emphasis"/>
          <w:rFonts w:cs="Calibri"/>
          <w:highlight w:val="cyan"/>
        </w:rPr>
        <w:t xml:space="preserve"> less than 4%</w:t>
      </w:r>
      <w:r w:rsidRPr="00AE3B35">
        <w:rPr>
          <w:rFonts w:cs="Calibri"/>
          <w:sz w:val="16"/>
        </w:rPr>
        <w:t xml:space="preserve"> (31 species) </w:t>
      </w:r>
      <w:r w:rsidRPr="00AE3B35">
        <w:rPr>
          <w:rStyle w:val="Emphasis"/>
          <w:rFonts w:cs="Calibri"/>
          <w:highlight w:val="cyan"/>
        </w:rPr>
        <w:t>were ascribed to</w:t>
      </w:r>
      <w:r w:rsidRPr="00AE3B35">
        <w:rPr>
          <w:rStyle w:val="StyleUnderline"/>
          <w:rFonts w:cs="Calibri"/>
        </w:rPr>
        <w:t xml:space="preserve"> infectious </w:t>
      </w:r>
      <w:r w:rsidRPr="00AE3B35">
        <w:rPr>
          <w:rStyle w:val="Emphasis"/>
          <w:rFonts w:cs="Calibri"/>
          <w:highlight w:val="cyan"/>
        </w:rPr>
        <w:t>disease</w:t>
      </w:r>
      <w:r w:rsidRPr="00AE3B35">
        <w:rPr>
          <w:rFonts w:cs="Calibri"/>
          <w:sz w:val="16"/>
          <w:highlight w:val="cyan"/>
        </w:rPr>
        <w:t>.</w:t>
      </w:r>
      <w:r w:rsidRPr="00AE3B35">
        <w:rPr>
          <w:rFonts w:cs="Calibri"/>
          <w:sz w:val="16"/>
        </w:rPr>
        <w:t xml:space="preserve">38 </w:t>
      </w:r>
      <w:r w:rsidRPr="00AE3B35">
        <w:rPr>
          <w:rStyle w:val="Emphasis"/>
          <w:rFonts w:cs="Calibri"/>
        </w:rPr>
        <w:t>None</w:t>
      </w:r>
      <w:r w:rsidRPr="00AE3B35">
        <w:rPr>
          <w:rStyle w:val="StyleUnderline"/>
          <w:rFonts w:cs="Calibri"/>
        </w:rPr>
        <w:t xml:space="preserve"> of the mammals and amphibians on this list </w:t>
      </w:r>
      <w:r w:rsidRPr="00AE3B35">
        <w:rPr>
          <w:rStyle w:val="Emphasis"/>
          <w:rFonts w:cs="Calibri"/>
        </w:rPr>
        <w:t>were globally dispersed, and other factors</w:t>
      </w:r>
      <w:r w:rsidRPr="00AE3B35">
        <w:rPr>
          <w:rStyle w:val="StyleUnderline"/>
          <w:rFonts w:cs="Calibri"/>
        </w:rPr>
        <w:t xml:space="preserve"> aside from infectious disease also </w:t>
      </w:r>
      <w:r w:rsidRPr="00AE3B35">
        <w:rPr>
          <w:rStyle w:val="Emphasis"/>
          <w:rFonts w:cs="Calibri"/>
        </w:rPr>
        <w:t>contributed</w:t>
      </w:r>
      <w:r w:rsidRPr="00AE3B35">
        <w:rPr>
          <w:rStyle w:val="StyleUnderline"/>
          <w:rFonts w:cs="Calibri"/>
        </w:rPr>
        <w:t xml:space="preserve"> to their extinction. It therefore seems that </w:t>
      </w:r>
      <w:r w:rsidRPr="00AE3B35">
        <w:rPr>
          <w:rStyle w:val="Emphasis"/>
          <w:rFonts w:cs="Calibri"/>
        </w:rPr>
        <w:t>our own species,</w:t>
      </w:r>
      <w:r w:rsidRPr="00AE3B35">
        <w:rPr>
          <w:rStyle w:val="StyleUnderline"/>
          <w:rFonts w:cs="Calibri"/>
        </w:rPr>
        <w:t xml:space="preserve"> which </w:t>
      </w:r>
      <w:r w:rsidRPr="00AE3B35">
        <w:rPr>
          <w:rStyle w:val="Emphasis"/>
          <w:rFonts w:cs="Calibri"/>
        </w:rPr>
        <w:t>is</w:t>
      </w:r>
      <w:r w:rsidRPr="00AE3B35">
        <w:rPr>
          <w:rStyle w:val="StyleUnderline"/>
          <w:rFonts w:cs="Calibri"/>
        </w:rPr>
        <w:t xml:space="preserve"> very numerous, </w:t>
      </w:r>
      <w:r w:rsidRPr="00AE3B35">
        <w:rPr>
          <w:rStyle w:val="Emphasis"/>
          <w:rFonts w:cs="Calibri"/>
        </w:rPr>
        <w:t>globally dispersed, and capable of a rational response to problems</w:t>
      </w:r>
      <w:r w:rsidRPr="00AE3B35">
        <w:rPr>
          <w:rStyle w:val="StyleUnderline"/>
          <w:rFonts w:cs="Calibri"/>
        </w:rPr>
        <w:t xml:space="preserve">, is very unlikely to be killed off by a natural pandemic. One underlying explanation for this is that highly </w:t>
      </w:r>
      <w:r w:rsidRPr="00AE3B35">
        <w:rPr>
          <w:rStyle w:val="Emphasis"/>
          <w:rFonts w:cs="Calibri"/>
        </w:rPr>
        <w:t>lethal pathogens can kill their hosts before they</w:t>
      </w:r>
      <w:r w:rsidRPr="00AE3B35">
        <w:rPr>
          <w:rStyle w:val="StyleUnderline"/>
          <w:rFonts w:cs="Calibri"/>
        </w:rPr>
        <w:t xml:space="preserve"> have a chance to </w:t>
      </w:r>
      <w:r w:rsidRPr="00AE3B35">
        <w:rPr>
          <w:rStyle w:val="Emphasis"/>
          <w:rFonts w:cs="Calibri"/>
        </w:rPr>
        <w:t>spread</w:t>
      </w:r>
      <w:r w:rsidRPr="00AE3B35">
        <w:rPr>
          <w:rStyle w:val="StyleUnderline"/>
          <w:rFonts w:cs="Calibri"/>
        </w:rPr>
        <w:t>, so there is a selective pressure for pathogens not to be highly lethal.</w:t>
      </w:r>
      <w:r w:rsidRPr="00AE3B35">
        <w:rPr>
          <w:rFonts w:cs="Calibri"/>
          <w:sz w:val="16"/>
        </w:rPr>
        <w:t xml:space="preserve"> Therefore, </w:t>
      </w:r>
      <w:r w:rsidRPr="00AE3B35">
        <w:rPr>
          <w:rStyle w:val="Emphasis"/>
          <w:rFonts w:cs="Calibri"/>
        </w:rPr>
        <w:t xml:space="preserve">pathogens are likely to co-evolve with their hosts rather than kill all possible hosts.39 </w:t>
      </w:r>
    </w:p>
    <w:p w14:paraId="3F3C88C1" w14:textId="77777777" w:rsidR="00195446" w:rsidRPr="00AE3B35" w:rsidRDefault="00195446">
      <w:pPr>
        <w:rPr>
          <w:rFonts w:cs="Calibri"/>
        </w:rPr>
      </w:pPr>
    </w:p>
    <w:sectPr w:rsidR="00195446" w:rsidRPr="00AE3B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887CE4"/>
    <w:multiLevelType w:val="hybridMultilevel"/>
    <w:tmpl w:val="0CDA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7A5"/>
    <w:rsid w:val="00195446"/>
    <w:rsid w:val="002D27A5"/>
    <w:rsid w:val="00AE3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2641E0B"/>
  <w15:chartTrackingRefBased/>
  <w15:docId w15:val="{8C86B434-AA83-644D-BC94-0CAAED8C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27A5"/>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2D27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27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2D27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D27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2D27A5"/>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2D27A5"/>
    <w:rPr>
      <w:rFonts w:ascii="Calibri" w:eastAsiaTheme="majorEastAsia" w:hAnsi="Calibri" w:cstheme="majorBidi"/>
      <w:b/>
      <w:bCs/>
      <w:sz w:val="44"/>
      <w:szCs w:val="44"/>
      <w:u w:val="double"/>
      <w:lang w:eastAsia="en-US"/>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2D27A5"/>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D27A5"/>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D27A5"/>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2D27A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2D27A5"/>
    <w:rPr>
      <w:rFonts w:ascii="Calibri" w:hAnsi="Calibri"/>
      <w:b/>
      <w:iCs/>
      <w:sz w:val="22"/>
      <w:u w:val="single"/>
    </w:rPr>
  </w:style>
  <w:style w:type="character" w:styleId="FollowedHyperlink">
    <w:name w:val="FollowedHyperlink"/>
    <w:basedOn w:val="DefaultParagraphFont"/>
    <w:uiPriority w:val="99"/>
    <w:semiHidden/>
    <w:unhideWhenUsed/>
    <w:rsid w:val="002D27A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TA"/>
    <w:basedOn w:val="DefaultParagraphFont"/>
    <w:uiPriority w:val="99"/>
    <w:unhideWhenUsed/>
    <w:rsid w:val="002D27A5"/>
    <w:rPr>
      <w:color w:val="auto"/>
      <w:u w:val="none"/>
    </w:rPr>
  </w:style>
  <w:style w:type="paragraph" w:styleId="DocumentMap">
    <w:name w:val="Document Map"/>
    <w:basedOn w:val="Normal"/>
    <w:link w:val="DocumentMapChar"/>
    <w:uiPriority w:val="99"/>
    <w:semiHidden/>
    <w:unhideWhenUsed/>
    <w:rsid w:val="002D27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27A5"/>
    <w:rPr>
      <w:rFonts w:ascii="Lucida Grande" w:hAnsi="Lucida Grande" w:cs="Lucida Grande"/>
      <w:lang w:eastAsia="en-US"/>
    </w:rPr>
  </w:style>
  <w:style w:type="paragraph" w:customStyle="1" w:styleId="Emphasis1">
    <w:name w:val="Emphasis1"/>
    <w:basedOn w:val="Normal"/>
    <w:link w:val="Emphasis"/>
    <w:autoRedefine/>
    <w:uiPriority w:val="20"/>
    <w:qFormat/>
    <w:rsid w:val="002D27A5"/>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 w:type="paragraph" w:customStyle="1" w:styleId="textbold">
    <w:name w:val="text bold"/>
    <w:basedOn w:val="Normal"/>
    <w:uiPriority w:val="20"/>
    <w:qFormat/>
    <w:rsid w:val="002D27A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r.la.psu.edu/people/pfc2" TargetMode="External"/><Relationship Id="rId18" Type="http://schemas.openxmlformats.org/officeDocument/2006/relationships/hyperlink" Target="https://plsonline.eku.edu/insidelook/history-policing-united-states-part-3" TargetMode="External"/><Relationship Id="rId26" Type="http://schemas.openxmlformats.org/officeDocument/2006/relationships/hyperlink" Target="https://www.teenvogue.com/story/what-to-know-police-unions-labor-movement" TargetMode="External"/><Relationship Id="rId39" Type="http://schemas.openxmlformats.org/officeDocument/2006/relationships/hyperlink" Target="https://www.umu.se/sociologiska-institutionen/" TargetMode="External"/><Relationship Id="rId21" Type="http://schemas.openxmlformats.org/officeDocument/2006/relationships/hyperlink" Target="https://www.policemag.com/342098/the-2016-police-presidential-poll" TargetMode="External"/><Relationship Id="rId34" Type="http://schemas.openxmlformats.org/officeDocument/2006/relationships/hyperlink" Target="https://www.thedailybeast.com/the-gop-and-police-unions-a-love-story" TargetMode="External"/><Relationship Id="rId42" Type="http://schemas.openxmlformats.org/officeDocument/2006/relationships/hyperlink" Target="https://www.tandfonline.com/doi/full/10.1080/23251042.2015.1041212" TargetMode="External"/><Relationship Id="rId47" Type="http://schemas.openxmlformats.org/officeDocument/2006/relationships/fontTable" Target="fontTable.xml"/><Relationship Id="rId7" Type="http://schemas.openxmlformats.org/officeDocument/2006/relationships/hyperlink" Target="https://www.nytimes.com/2020/05/30/us/derek-chauvin-george-floyd.html" TargetMode="External"/><Relationship Id="rId2" Type="http://schemas.openxmlformats.org/officeDocument/2006/relationships/styles" Target="styles.xml"/><Relationship Id="rId16" Type="http://schemas.openxmlformats.org/officeDocument/2006/relationships/hyperlink" Target="https://plsonline.eku.edu/insidelook/history-policing-united-states-part-3" TargetMode="External"/><Relationship Id="rId29" Type="http://schemas.openxmlformats.org/officeDocument/2006/relationships/hyperlink" Target="https://www.washingtonpost.com/business/2020/06/10/police-unions-violence-research-george-floyd/" TargetMode="External"/><Relationship Id="rId1" Type="http://schemas.openxmlformats.org/officeDocument/2006/relationships/numbering" Target="numbering.xml"/><Relationship Id="rId6" Type="http://schemas.openxmlformats.org/officeDocument/2006/relationships/hyperlink" Target="https://www.salon.com/2020/06/27/police-unions-blamed-for-rise-in-fatal-shootings-even-as-crime-plummeted/" TargetMode="External"/><Relationship Id="rId11" Type="http://schemas.openxmlformats.org/officeDocument/2006/relationships/hyperlink" Target="https://www.latimes.com/politics/story/2020-06-15/police-unions-george-floyd-reform" TargetMode="External"/><Relationship Id="rId24" Type="http://schemas.openxmlformats.org/officeDocument/2006/relationships/hyperlink" Target="https://justfacts.votesmart.org/candidate/evaluations/55463/hillary-clinton" TargetMode="External"/><Relationship Id="rId32" Type="http://schemas.openxmlformats.org/officeDocument/2006/relationships/hyperlink" Target="https://www.nytimes.com/2020/05/30/us/derek-chauvin-george-floyd.html" TargetMode="External"/><Relationship Id="rId37" Type="http://schemas.openxmlformats.org/officeDocument/2006/relationships/hyperlink" Target="https://www.nbcnews.com/politics/politics-news/national-labor-groups-mostly-close-ranks-defend-police-unions-n1231573" TargetMode="External"/><Relationship Id="rId40" Type="http://schemas.openxmlformats.org/officeDocument/2006/relationships/hyperlink" Target="https://www.tandfonline.com/doi/full/10.1080/23251042.2015.1041212" TargetMode="External"/><Relationship Id="rId45" Type="http://schemas.openxmlformats.org/officeDocument/2006/relationships/hyperlink" Target="https://www.tandfonline.com/doi/full/10.1080/23251042.2015.1041212" TargetMode="External"/><Relationship Id="rId5" Type="http://schemas.openxmlformats.org/officeDocument/2006/relationships/hyperlink" Target="https://theconversation.com/why-police-unions-are-not-part-of-the-american-labor-movement-142538%20//accessed%2010/20/2021" TargetMode="External"/><Relationship Id="rId15" Type="http://schemas.openxmlformats.org/officeDocument/2006/relationships/hyperlink" Target="https://onlinelibrary.wiley.com/doi/full/10.1111/bjir.12526" TargetMode="External"/><Relationship Id="rId23" Type="http://schemas.openxmlformats.org/officeDocument/2006/relationships/hyperlink" Target="https://www.wsj.com/articles/democrats-labor-to-stem-flow-of-union-voters-to-trump-11567422002" TargetMode="External"/><Relationship Id="rId28" Type="http://schemas.openxmlformats.org/officeDocument/2006/relationships/hyperlink" Target="https://www.bjs.gov/content/pub/pdf/ftelea9716.pdf" TargetMode="External"/><Relationship Id="rId36" Type="http://schemas.openxmlformats.org/officeDocument/2006/relationships/hyperlink" Target="https://www.nytimes.com/2020/05/30/us/derek-chauvin-george-floyd.html" TargetMode="External"/><Relationship Id="rId10" Type="http://schemas.openxmlformats.org/officeDocument/2006/relationships/hyperlink" Target="https://www.mercurynews.com/2020/05/30/minneapolis-officers-work-personal-background-detailed-2/" TargetMode="External"/><Relationship Id="rId19" Type="http://schemas.openxmlformats.org/officeDocument/2006/relationships/hyperlink" Target="http://america.aljazeera.com/articles/2014/12/22/police-unions-havealwaysbeenalabormovementapart.html" TargetMode="External"/><Relationship Id="rId31" Type="http://schemas.openxmlformats.org/officeDocument/2006/relationships/hyperlink" Target="https://www.wsj.com/articles/the-problem-with-police-unions-11591830984" TargetMode="External"/><Relationship Id="rId44" Type="http://schemas.openxmlformats.org/officeDocument/2006/relationships/hyperlink" Target="https://www.tandfonline.com/doi/full/10.1080/23251042.2015.1041212" TargetMode="External"/><Relationship Id="rId4" Type="http://schemas.openxmlformats.org/officeDocument/2006/relationships/webSettings" Target="webSettings.xml"/><Relationship Id="rId9" Type="http://schemas.openxmlformats.org/officeDocument/2006/relationships/hyperlink" Target="https://www.npr.org/2020/06/03/868910542/chauvin-and-3-former-officers-face-new-charges-over-george-floyds-death" TargetMode="External"/><Relationship Id="rId14" Type="http://schemas.openxmlformats.org/officeDocument/2006/relationships/hyperlink" Target="https://theconversation.com/essential-us-workers-often-lack-sick-leave-and-health-care-benefits-taken-for-granted-in-most-other-countries-136802" TargetMode="External"/><Relationship Id="rId22" Type="http://schemas.openxmlformats.org/officeDocument/2006/relationships/hyperlink" Target="https://theintercept.com/2016/10/09/police-unions-reject-charges-of-bias-find-a-hero-in-donald-trump/" TargetMode="External"/><Relationship Id="rId27" Type="http://schemas.openxmlformats.org/officeDocument/2006/relationships/hyperlink" Target="https://www.theguardian.com/us-news/2020/jun/11/police-unions-american-labor-movement-protest" TargetMode="External"/><Relationship Id="rId30" Type="http://schemas.openxmlformats.org/officeDocument/2006/relationships/hyperlink" Target="https://www.theatlantic.com/politics/archive/2016/06/restorative-justice-police-violence/489221/" TargetMode="External"/><Relationship Id="rId35" Type="http://schemas.openxmlformats.org/officeDocument/2006/relationships/hyperlink" Target="https://nymag.com/intelligencer/2020/06/george-floyd-protests-police-abuse-reform-qualified-immunity-polls.html" TargetMode="External"/><Relationship Id="rId43" Type="http://schemas.openxmlformats.org/officeDocument/2006/relationships/hyperlink" Target="https://www.tandfonline.com/doi/full/10.1080/23251042.2015.1041212" TargetMode="External"/><Relationship Id="rId48" Type="http://schemas.openxmlformats.org/officeDocument/2006/relationships/theme" Target="theme/theme1.xml"/><Relationship Id="rId8" Type="http://schemas.openxmlformats.org/officeDocument/2006/relationships/hyperlink" Target="https://www.washingtonpost.com/outlook/2020/06/09/limits-when-police-can-use-force-is-better-solution-than-banning-police-unions/" TargetMode="External"/><Relationship Id="rId3" Type="http://schemas.openxmlformats.org/officeDocument/2006/relationships/settings" Target="settings.xml"/><Relationship Id="rId12" Type="http://schemas.openxmlformats.org/officeDocument/2006/relationships/hyperlink" Target="https://www.newyorker.com/news/news-desk/how-police-union-power-helped-increase-abuses" TargetMode="External"/><Relationship Id="rId17" Type="http://schemas.openxmlformats.org/officeDocument/2006/relationships/hyperlink" Target="https://www.businessinsider.com/mayhem-in-madison-police-remove-protesters-lockdown-capitol-2011-3" TargetMode="External"/><Relationship Id="rId25" Type="http://schemas.openxmlformats.org/officeDocument/2006/relationships/hyperlink" Target="https://aflcio.org/what-unions-do/social-economic-justice" TargetMode="External"/><Relationship Id="rId33" Type="http://schemas.openxmlformats.org/officeDocument/2006/relationships/hyperlink" Target="https://www.theguardian.com/us-news/2020/jun/23/police-unions-spending-policy-reform-chicago-new-york-la" TargetMode="External"/><Relationship Id="rId38" Type="http://schemas.openxmlformats.org/officeDocument/2006/relationships/hyperlink" Target="https://www.umu.se/sociologiska-institutionen/" TargetMode="External"/><Relationship Id="rId46" Type="http://schemas.openxmlformats.org/officeDocument/2006/relationships/hyperlink" Target="http://www.usnews.com/opinion/blogs/world-report/2013/03/20/cyber-attacks-not-yet-an-existential-threat-to-the-us" TargetMode="External"/><Relationship Id="rId20" Type="http://schemas.openxmlformats.org/officeDocument/2006/relationships/hyperlink" Target="https://www.smithsonianmag.com/history/how-1897-massacre-pennsylvania-coal-miners-morphed-galvanizing-crisis-forgotten-history-180971695/" TargetMode="External"/><Relationship Id="rId41" Type="http://schemas.openxmlformats.org/officeDocument/2006/relationships/hyperlink" Target="https://www.tandfonline.com/doi/full/10.1080/23251042.2015.1041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11482</Words>
  <Characters>65454</Characters>
  <Application>Microsoft Office Word</Application>
  <DocSecurity>0</DocSecurity>
  <Lines>545</Lines>
  <Paragraphs>153</Paragraphs>
  <ScaleCrop>false</ScaleCrop>
  <Company/>
  <LinksUpToDate>false</LinksUpToDate>
  <CharactersWithSpaces>76783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Zolkin, Tatum</dc:creator>
  <cp:keywords/>
  <dc:description/>
  <cp:lastModifiedBy>Zolkin, Tatum</cp:lastModifiedBy>
  <cp:revision>2</cp:revision>
  <dcterms:created xsi:type="dcterms:W3CDTF">2021-12-11T16:21:00Z</dcterms:created>
  <dcterms:modified xsi:type="dcterms:W3CDTF">2021-12-11T18:16:00Z</dcterms:modified>
</cp:coreProperties>
</file>