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FD7A5" w14:textId="77777777" w:rsidR="00813AC7" w:rsidRPr="00245808" w:rsidRDefault="00813AC7" w:rsidP="00813AC7">
      <w:pPr>
        <w:pStyle w:val="Heading2"/>
      </w:pPr>
      <w:r w:rsidRPr="00245808">
        <w:t>Advantage</w:t>
      </w:r>
    </w:p>
    <w:p w14:paraId="5620BAC5" w14:textId="77777777" w:rsidR="00813AC7" w:rsidRPr="00245808" w:rsidRDefault="00813AC7" w:rsidP="00813AC7">
      <w:pPr>
        <w:pStyle w:val="Heading4"/>
      </w:pPr>
      <w:r w:rsidRPr="00245808">
        <w:t>IP undermines competition and keeps medicine prices high.</w:t>
      </w:r>
    </w:p>
    <w:p w14:paraId="40A9EBB6" w14:textId="77777777" w:rsidR="00813AC7" w:rsidRPr="00245808" w:rsidRDefault="00813AC7" w:rsidP="00813AC7">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51C47E48" w14:textId="77777777" w:rsidR="00813AC7" w:rsidRPr="00245808" w:rsidRDefault="00813AC7" w:rsidP="00813AC7">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7A2D6FD6" w14:textId="77777777" w:rsidR="00813AC7" w:rsidRPr="00245808" w:rsidRDefault="00813AC7" w:rsidP="00813AC7">
      <w:pPr>
        <w:pStyle w:val="Heading4"/>
      </w:pPr>
      <w:r w:rsidRPr="00245808">
        <w:t>Millions, including many children, die from pneumonia and HPV, but low-income countries and families can’t afford the vaccines to prevent them.</w:t>
      </w:r>
    </w:p>
    <w:p w14:paraId="3C286339" w14:textId="77777777" w:rsidR="00813AC7" w:rsidRPr="00245808" w:rsidRDefault="00813AC7" w:rsidP="00813AC7">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74734C8F" w14:textId="77777777" w:rsidR="00813AC7" w:rsidRPr="00245808" w:rsidRDefault="00813AC7" w:rsidP="00813AC7">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around the world are left unprotected from pneumonia or HPV when Ministries of Health cannot afford to incorporate these vaccines into their national </w:t>
      </w:r>
      <w:proofErr w:type="spellStart"/>
      <w:r w:rsidRPr="00DF7958">
        <w:rPr>
          <w:rStyle w:val="StyleUnderline"/>
          <w:highlight w:val="yellow"/>
        </w:rPr>
        <w:t>immunisation</w:t>
      </w:r>
      <w:proofErr w:type="spellEnd"/>
      <w:r w:rsidRPr="00DF7958">
        <w:rPr>
          <w:rStyle w:val="StyleUnderline"/>
          <w:highlight w:val="yellow"/>
        </w:rPr>
        <w:t xml:space="preserve"> </w:t>
      </w:r>
      <w:proofErr w:type="spellStart"/>
      <w:proofErr w:type="gramStart"/>
      <w:r w:rsidRPr="00DF7958">
        <w:rPr>
          <w:rStyle w:val="StyleUnderline"/>
          <w:highlight w:val="yellow"/>
        </w:rPr>
        <w:t>programmes</w:t>
      </w:r>
      <w:proofErr w:type="spellEnd"/>
      <w:r w:rsidRPr="00DF7958">
        <w:rPr>
          <w:rStyle w:val="StyleUnderline"/>
          <w:highlight w:val="yellow"/>
        </w:rPr>
        <w:t>.</w:t>
      </w:r>
      <w:r w:rsidRPr="00245808">
        <w:rPr>
          <w:sz w:val="12"/>
        </w:rPr>
        <w:t>¶</w:t>
      </w:r>
      <w:proofErr w:type="gramEnd"/>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w:t>
      </w:r>
      <w:proofErr w:type="gramStart"/>
      <w:r w:rsidRPr="00245808">
        <w:rPr>
          <w:sz w:val="12"/>
        </w:rPr>
        <w:t>Millions</w:t>
      </w:r>
      <w:proofErr w:type="gramEnd"/>
      <w:r w:rsidRPr="00245808">
        <w:rPr>
          <w:sz w:val="12"/>
        </w:rPr>
        <w:t xml:space="preserve">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w:t>
      </w:r>
      <w:proofErr w:type="spellStart"/>
      <w:r w:rsidRPr="00245808">
        <w:rPr>
          <w:sz w:val="12"/>
        </w:rPr>
        <w:t>immunisation</w:t>
      </w:r>
      <w:proofErr w:type="spellEnd"/>
      <w:r w:rsidRPr="00245808">
        <w:rPr>
          <w:sz w:val="12"/>
        </w:rPr>
        <w:t xml:space="preserve"> services in their </w:t>
      </w:r>
      <w:proofErr w:type="gramStart"/>
      <w:r w:rsidRPr="00245808">
        <w:rPr>
          <w:sz w:val="12"/>
        </w:rPr>
        <w:t>country.¶</w:t>
      </w:r>
      <w:proofErr w:type="gramEnd"/>
      <w:r w:rsidRPr="00245808">
        <w:rPr>
          <w:sz w:val="12"/>
        </w:rPr>
        <w:t xml:space="preserve">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w:t>
      </w:r>
      <w:proofErr w:type="spellStart"/>
      <w:r w:rsidRPr="00245808">
        <w:rPr>
          <w:sz w:val="12"/>
        </w:rPr>
        <w:t>organisations</w:t>
      </w:r>
      <w:proofErr w:type="spellEnd"/>
      <w:r w:rsidRPr="00245808">
        <w:rPr>
          <w:sz w:val="12"/>
        </w:rPr>
        <w:t xml:space="preserve">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w:t>
      </w:r>
      <w:proofErr w:type="spellStart"/>
      <w:r w:rsidRPr="00245808">
        <w:rPr>
          <w:sz w:val="12"/>
        </w:rPr>
        <w:t>organisations</w:t>
      </w:r>
      <w:proofErr w:type="spellEnd"/>
      <w:r w:rsidRPr="00245808">
        <w:rPr>
          <w:sz w:val="12"/>
        </w:rPr>
        <w:t xml:space="preserve">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proofErr w:type="gramStart"/>
      <w:r w:rsidRPr="00DF7958">
        <w:rPr>
          <w:rStyle w:val="StyleUnderline"/>
          <w:highlight w:val="yellow"/>
        </w:rPr>
        <w:t>HPV.</w:t>
      </w:r>
      <w:proofErr w:type="gramEnd"/>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064CF566" w14:textId="77777777" w:rsidR="00813AC7" w:rsidRPr="00245808" w:rsidRDefault="00813AC7" w:rsidP="00813AC7">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516F0FD0" w14:textId="77777777" w:rsidR="00813AC7" w:rsidRPr="00245808" w:rsidRDefault="00813AC7" w:rsidP="00813AC7">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2CBE7C86" w14:textId="77777777" w:rsidR="00813AC7" w:rsidRPr="00245808" w:rsidRDefault="00813AC7" w:rsidP="00813AC7">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22BBF1FB" w14:textId="77777777" w:rsidR="00813AC7" w:rsidRDefault="00813AC7" w:rsidP="00813AC7">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1F3EE0BC" w14:textId="77777777" w:rsidR="00813AC7" w:rsidRDefault="00813AC7" w:rsidP="00813AC7">
      <w:r>
        <w:rPr>
          <w:rStyle w:val="Style13ptBold"/>
        </w:rPr>
        <w:t xml:space="preserve">Singer ’72 - </w:t>
      </w:r>
      <w:r>
        <w:t>Peter Singer [Prof. Bioethics at Princeton] “Famine, Affluence, and Morality” Philosophy and Public Affairs, vol. 1, no. 1 Spring 1972 AT</w:t>
      </w:r>
    </w:p>
    <w:p w14:paraId="4A4048C4" w14:textId="77777777" w:rsidR="00813AC7" w:rsidRDefault="00813AC7" w:rsidP="00813AC7">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1F345116" w14:textId="77777777" w:rsidR="00813AC7" w:rsidRPr="00245808" w:rsidRDefault="00813AC7" w:rsidP="00813AC7">
      <w:pPr>
        <w:pStyle w:val="Heading2"/>
      </w:pPr>
      <w:r w:rsidRPr="00245808">
        <w:t>Solvency</w:t>
      </w:r>
    </w:p>
    <w:p w14:paraId="35177037" w14:textId="77777777" w:rsidR="00813AC7" w:rsidRPr="00245808" w:rsidRDefault="00813AC7" w:rsidP="00813AC7">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5F38C2CC" w14:textId="77777777" w:rsidR="00813AC7" w:rsidRPr="00245808" w:rsidRDefault="00813AC7" w:rsidP="00813AC7">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1F95FDA1" w14:textId="77777777" w:rsidR="00813AC7" w:rsidRPr="00245808" w:rsidRDefault="00813AC7" w:rsidP="00813AC7">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82FC415" w14:textId="77777777" w:rsidR="00813AC7" w:rsidRPr="00245808" w:rsidRDefault="00813AC7" w:rsidP="00813AC7">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3B82351E" w14:textId="77777777" w:rsidR="00813AC7" w:rsidRPr="00245808" w:rsidRDefault="00813AC7" w:rsidP="00813AC7">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0D3C916D" w14:textId="77777777" w:rsidR="00813AC7" w:rsidRPr="00245808" w:rsidRDefault="00813AC7" w:rsidP="00813AC7">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67A3A7AF" w14:textId="77777777" w:rsidR="00813AC7" w:rsidRPr="00245808" w:rsidRDefault="00813AC7" w:rsidP="00813AC7">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0C64E169" w14:textId="77777777" w:rsidR="00813AC7" w:rsidRPr="00245808" w:rsidRDefault="00813AC7" w:rsidP="00813AC7">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15281DCA" w14:textId="77777777" w:rsidR="00813AC7" w:rsidRPr="00245808" w:rsidRDefault="00813AC7" w:rsidP="00813AC7">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F0B7B0A" w14:textId="77777777" w:rsidR="00813AC7" w:rsidRPr="00245808" w:rsidRDefault="00813AC7" w:rsidP="00813AC7">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367C125D" w14:textId="77777777" w:rsidR="00813AC7" w:rsidRPr="00245808" w:rsidRDefault="00813AC7" w:rsidP="00813AC7">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50D94A8F" w14:textId="77777777" w:rsidR="00813AC7" w:rsidRPr="00245808" w:rsidRDefault="00813AC7" w:rsidP="00813AC7">
      <w:pPr>
        <w:pStyle w:val="Heading4"/>
      </w:pPr>
      <w:r w:rsidRPr="00245808">
        <w:t>The neoliberal drive to privatization created the tragedy of the anti-commons, stifling innovation through excessive protection of ever more segmented intellectual property.</w:t>
      </w:r>
    </w:p>
    <w:p w14:paraId="3B0E2272" w14:textId="77777777" w:rsidR="00813AC7" w:rsidRDefault="00813AC7" w:rsidP="00813AC7">
      <w:r>
        <w:rPr>
          <w:rStyle w:val="Style13ptBold"/>
        </w:rPr>
        <w:t xml:space="preserve">Heller &amp; Eisenberg ’98 - </w:t>
      </w:r>
      <w:r>
        <w:t xml:space="preserve">Michael Heller [Prof. of Property Law, Columbia Law School] &amp; Rebecca S. Eisenberg [Prof. of Patent Law, Michigan Law], “Can Patents Deter Innovation? The </w:t>
      </w:r>
      <w:proofErr w:type="spellStart"/>
      <w:r>
        <w:t>Anticommons</w:t>
      </w:r>
      <w:proofErr w:type="spellEnd"/>
      <w:r>
        <w:t xml:space="preserve"> in Biomedical Research,” SCIENCE, VOL. 280, P. 698, 1998 (1998). &lt;</w:t>
      </w:r>
      <w:hyperlink r:id="rId12" w:history="1">
        <w:r w:rsidRPr="0030365A">
          <w:rPr>
            <w:rStyle w:val="Hyperlink"/>
          </w:rPr>
          <w:t>https://scholarship.law.columbia.edu/faculty_scholarship/1158</w:t>
        </w:r>
      </w:hyperlink>
      <w:r>
        <w:t>&gt; AT</w:t>
      </w:r>
    </w:p>
    <w:p w14:paraId="284C48BB" w14:textId="77777777" w:rsidR="00813AC7" w:rsidRPr="00245808" w:rsidRDefault="00813AC7" w:rsidP="00813AC7">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w:t>
      </w:r>
      <w:proofErr w:type="spellStart"/>
      <w:r w:rsidRPr="00245808">
        <w:rPr>
          <w:sz w:val="12"/>
        </w:rPr>
        <w:t>anticommons</w:t>
      </w:r>
      <w:proofErr w:type="spellEnd"/>
      <w:r w:rsidRPr="00245808">
        <w:rPr>
          <w:sz w:val="12"/>
        </w:rPr>
        <w:t xml:space="preserve"> property (3), this article identifies an unintended and paradoxical consequence of biomedical privatization: A proliferation of intellectual property rights upstream may be stifling life-saving innovations further downstream in the course of research and product </w:t>
      </w:r>
      <w:proofErr w:type="gramStart"/>
      <w:r w:rsidRPr="00245808">
        <w:rPr>
          <w:sz w:val="12"/>
        </w:rPr>
        <w:t>development.¶</w:t>
      </w:r>
      <w:proofErr w:type="gramEnd"/>
      <w:r w:rsidRPr="00245808">
        <w:rPr>
          <w:sz w:val="12"/>
        </w:rPr>
        <w:t xml:space="preserve"> The Tragedy of the </w:t>
      </w:r>
      <w:proofErr w:type="spellStart"/>
      <w:r w:rsidRPr="00245808">
        <w:rPr>
          <w:sz w:val="12"/>
        </w:rPr>
        <w:t>Anticommons</w:t>
      </w:r>
      <w:proofErr w:type="spellEnd"/>
      <w:r w:rsidRPr="00245808">
        <w:rPr>
          <w:sz w:val="12"/>
        </w:rPr>
        <w:t xml:space="preserve">¶ </w:t>
      </w:r>
      <w:proofErr w:type="spellStart"/>
      <w:r w:rsidRPr="00245808">
        <w:rPr>
          <w:sz w:val="12"/>
        </w:rPr>
        <w:t>Anticommons</w:t>
      </w:r>
      <w:proofErr w:type="spellEnd"/>
      <w:r w:rsidRPr="00245808">
        <w:rPr>
          <w:sz w:val="12"/>
        </w:rPr>
        <w:t xml:space="preserve">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 xml:space="preserve">a resource is prone to underuse in a “tragedy of the </w:t>
      </w:r>
      <w:proofErr w:type="spellStart"/>
      <w:r w:rsidRPr="00DF7958">
        <w:rPr>
          <w:rStyle w:val="StyleUnderline"/>
          <w:highlight w:val="yellow"/>
        </w:rPr>
        <w:t>anticommons</w:t>
      </w:r>
      <w:proofErr w:type="spellEnd"/>
      <w:r w:rsidRPr="00DF7958">
        <w:rPr>
          <w:rStyle w:val="StyleUnderline"/>
          <w:highlight w:val="yellow"/>
        </w:rPr>
        <w:t>” when multiple owners each have a right to exclude others from a scarce resource and no one has an effective privilege of use.</w:t>
      </w:r>
      <w:r w:rsidRPr="00245808">
        <w:rPr>
          <w:sz w:val="12"/>
        </w:rPr>
        <w:t xml:space="preserve"> In theory, in a world of costless transactions, people could always avoid commons or </w:t>
      </w:r>
      <w:proofErr w:type="spellStart"/>
      <w:r w:rsidRPr="00245808">
        <w:rPr>
          <w:sz w:val="12"/>
        </w:rPr>
        <w:t>anticommons</w:t>
      </w:r>
      <w:proofErr w:type="spellEnd"/>
      <w:r w:rsidRPr="00245808">
        <w:rPr>
          <w:sz w:val="12"/>
        </w:rPr>
        <w:t xml:space="preserve">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 xml:space="preserve">Once an </w:t>
      </w:r>
      <w:proofErr w:type="spellStart"/>
      <w:r w:rsidRPr="00DF7958">
        <w:rPr>
          <w:rStyle w:val="StyleUnderline"/>
          <w:highlight w:val="yellow"/>
        </w:rPr>
        <w:t>anticommons</w:t>
      </w:r>
      <w:proofErr w:type="spellEnd"/>
      <w:r w:rsidRPr="00DF7958">
        <w:rPr>
          <w:rStyle w:val="StyleUnderline"/>
          <w:highlight w:val="yellow"/>
        </w:rPr>
        <w:t xml:space="preserve">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proofErr w:type="gramStart"/>
      <w:r w:rsidRPr="00245808">
        <w:rPr>
          <w:sz w:val="12"/>
        </w:rPr>
        <w:t>)</w:t>
      </w:r>
      <w:r w:rsidRPr="00DF7958">
        <w:rPr>
          <w:rStyle w:val="StyleUnderline"/>
          <w:highlight w:val="yellow"/>
        </w:rPr>
        <w:t>.</w:t>
      </w:r>
      <w:r w:rsidRPr="00245808">
        <w:rPr>
          <w:sz w:val="12"/>
        </w:rPr>
        <w:t>¶</w:t>
      </w:r>
      <w:proofErr w:type="gramEnd"/>
      <w:r w:rsidRPr="00245808">
        <w:rPr>
          <w:sz w:val="12"/>
        </w:rPr>
        <w:t xml:space="preserve"> Privatization in </w:t>
      </w:r>
      <w:proofErr w:type="spellStart"/>
      <w:r w:rsidRPr="00245808">
        <w:rPr>
          <w:sz w:val="12"/>
        </w:rPr>
        <w:t>postsocialist</w:t>
      </w:r>
      <w:proofErr w:type="spellEnd"/>
      <w:r w:rsidRPr="00245808">
        <w:rPr>
          <w:sz w:val="12"/>
        </w:rPr>
        <w:t xml:space="preserve"> economies starkly illustrates how </w:t>
      </w:r>
      <w:proofErr w:type="spellStart"/>
      <w:r w:rsidRPr="00245808">
        <w:rPr>
          <w:sz w:val="12"/>
        </w:rPr>
        <w:t>anticommons</w:t>
      </w:r>
      <w:proofErr w:type="spellEnd"/>
      <w:r w:rsidRPr="00245808">
        <w:rPr>
          <w:sz w:val="12"/>
        </w:rPr>
        <w:t xml:space="preserve">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w:t>
      </w:r>
      <w:proofErr w:type="gramStart"/>
      <w:r w:rsidRPr="00245808">
        <w:rPr>
          <w:sz w:val="12"/>
        </w:rPr>
        <w:t>owners.¶</w:t>
      </w:r>
      <w:proofErr w:type="gramEnd"/>
      <w:r w:rsidRPr="00245808">
        <w:rPr>
          <w:sz w:val="12"/>
        </w:rPr>
        <w:t xml:space="preserve">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 xml:space="preserve">may create </w:t>
      </w:r>
      <w:proofErr w:type="spellStart"/>
      <w:r w:rsidRPr="00DF7958">
        <w:rPr>
          <w:rStyle w:val="StyleUnderline"/>
          <w:highlight w:val="yellow"/>
        </w:rPr>
        <w:t>anticommons</w:t>
      </w:r>
      <w:proofErr w:type="spellEnd"/>
      <w:r w:rsidRPr="00DF7958">
        <w:rPr>
          <w:rStyle w:val="StyleUnderline"/>
          <w:highlight w:val="yellow"/>
        </w:rPr>
        <w:t xml:space="preserve">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w:t>
      </w:r>
      <w:proofErr w:type="gramStart"/>
      <w:r w:rsidRPr="00245808">
        <w:rPr>
          <w:sz w:val="12"/>
        </w:rPr>
        <w:t>data.¶</w:t>
      </w:r>
      <w:proofErr w:type="gramEnd"/>
      <w:r w:rsidRPr="00245808">
        <w:rPr>
          <w:sz w:val="12"/>
        </w:rPr>
        <w:t xml:space="preserve"> In biomedical research, as in </w:t>
      </w:r>
      <w:proofErr w:type="spellStart"/>
      <w:r w:rsidRPr="00245808">
        <w:rPr>
          <w:sz w:val="12"/>
        </w:rPr>
        <w:t>postsocialist</w:t>
      </w:r>
      <w:proofErr w:type="spellEnd"/>
      <w:r w:rsidRPr="00245808">
        <w:rPr>
          <w:sz w:val="12"/>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w:t>
      </w:r>
      <w:proofErr w:type="spellStart"/>
      <w:r w:rsidRPr="00245808">
        <w:rPr>
          <w:sz w:val="12"/>
        </w:rPr>
        <w:t>coauthorship</w:t>
      </w:r>
      <w:proofErr w:type="spellEnd"/>
      <w:r w:rsidRPr="00245808">
        <w:rPr>
          <w:sz w:val="12"/>
        </w:rPr>
        <w:t xml:space="preserve">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w:t>
      </w:r>
      <w:proofErr w:type="gramStart"/>
      <w:r w:rsidRPr="00245808">
        <w:rPr>
          <w:sz w:val="12"/>
        </w:rPr>
        <w:t>domain.¶</w:t>
      </w:r>
      <w:proofErr w:type="gramEnd"/>
      <w:r w:rsidRPr="00245808">
        <w:rPr>
          <w:sz w:val="12"/>
        </w:rPr>
        <w:t xml:space="preserve"> The problem we identify is distinct from the routine underuse inherent in any </w:t>
      </w:r>
      <w:proofErr w:type="spellStart"/>
      <w:r w:rsidRPr="00245808">
        <w:rPr>
          <w:sz w:val="12"/>
        </w:rPr>
        <w:t>wellfunctioning</w:t>
      </w:r>
      <w:proofErr w:type="spellEnd"/>
      <w:r w:rsidRPr="00245808">
        <w:rPr>
          <w:sz w:val="12"/>
        </w:rPr>
        <w:t xml:space="preserve"> patent system. By conferring monopolies in discoveries, patents necessarily increase prices and restrict use—a cost society pays to motivate invention and disclosure. The tragedy of the </w:t>
      </w:r>
      <w:proofErr w:type="spellStart"/>
      <w:r w:rsidRPr="00245808">
        <w:rPr>
          <w:sz w:val="12"/>
        </w:rPr>
        <w:t>anticommons</w:t>
      </w:r>
      <w:proofErr w:type="spellEnd"/>
      <w:r w:rsidRPr="00245808">
        <w:rPr>
          <w:sz w:val="12"/>
        </w:rPr>
        <w:t xml:space="preserve">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118EF532" w14:textId="77777777" w:rsidR="00813AC7" w:rsidRPr="00245808" w:rsidRDefault="00813AC7" w:rsidP="00813AC7">
      <w:pPr>
        <w:ind w:left="720"/>
      </w:pPr>
    </w:p>
    <w:p w14:paraId="346128AD" w14:textId="77777777" w:rsidR="00813AC7" w:rsidRPr="00A50C23" w:rsidRDefault="00813AC7" w:rsidP="00813AC7">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0E624074" w14:textId="77777777" w:rsidR="00813AC7" w:rsidRPr="00A50C23" w:rsidRDefault="00813AC7" w:rsidP="00813AC7">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6A4F602E" w14:textId="77777777" w:rsidR="00813AC7" w:rsidRPr="00A50C23" w:rsidRDefault="00813AC7" w:rsidP="00813AC7">
      <w:pPr>
        <w:spacing w:after="0" w:line="240" w:lineRule="auto"/>
        <w:ind w:left="720" w:right="720"/>
        <w:rPr>
          <w:rFonts w:eastAsia="Times New Roman"/>
          <w:sz w:val="12"/>
        </w:rPr>
      </w:pPr>
      <w:r w:rsidRPr="00A50C23">
        <w:rPr>
          <w:rFonts w:eastAsia="Times New Roman"/>
          <w:sz w:val="12"/>
        </w:rPr>
        <w:t xml:space="preserve">Is there something to be gained from grieving, from tarrying with grief, from remaining exposed to its </w:t>
      </w:r>
      <w:proofErr w:type="spellStart"/>
      <w:r w:rsidRPr="00A50C23">
        <w:rPr>
          <w:rFonts w:eastAsia="Times New Roman"/>
          <w:sz w:val="12"/>
        </w:rPr>
        <w:t>unbearability</w:t>
      </w:r>
      <w:proofErr w:type="spellEnd"/>
      <w:r w:rsidRPr="00A50C23">
        <w:rPr>
          <w:rFonts w:eastAsia="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b/>
          <w:highlight w:val="yellow"/>
          <w:u w:val="single"/>
        </w:rPr>
        <w:t xml:space="preserve"> Could </w:t>
      </w:r>
      <w:r w:rsidRPr="00A50C23">
        <w:rPr>
          <w:sz w:val="12"/>
        </w:rPr>
        <w:t>the experience of a</w:t>
      </w:r>
      <w:r w:rsidRPr="00A50C23">
        <w:rPr>
          <w:rFonts w:eastAsia="Times New Roman"/>
          <w:b/>
          <w:sz w:val="14"/>
          <w:u w:val="single"/>
        </w:rPr>
        <w:t xml:space="preserve"> </w:t>
      </w:r>
      <w:r w:rsidRPr="00DF7958">
        <w:rPr>
          <w:rFonts w:eastAsia="Times New Roman"/>
          <w:b/>
          <w:highlight w:val="yellow"/>
          <w:u w:val="single"/>
        </w:rPr>
        <w:t xml:space="preserve">dislocation of First World safety </w:t>
      </w:r>
      <w:r w:rsidRPr="00A50C23">
        <w:rPr>
          <w:sz w:val="12"/>
        </w:rPr>
        <w:t>not</w:t>
      </w:r>
      <w:r w:rsidRPr="00A50C23">
        <w:rPr>
          <w:rFonts w:eastAsia="Times New Roman"/>
          <w:b/>
          <w:sz w:val="14"/>
          <w:u w:val="single"/>
        </w:rPr>
        <w:t xml:space="preserve"> </w:t>
      </w:r>
      <w:r w:rsidRPr="00DF7958">
        <w:rPr>
          <w:rFonts w:eastAsia="Times New Roman"/>
          <w:b/>
          <w:highlight w:val="yellow"/>
          <w:u w:val="single"/>
        </w:rPr>
        <w:t xml:space="preserve">condition </w:t>
      </w:r>
      <w:r w:rsidRPr="00A50C23">
        <w:t>the</w:t>
      </w:r>
      <w:r w:rsidRPr="00DF7958">
        <w:rPr>
          <w:rFonts w:eastAsia="Times New Roman"/>
          <w:b/>
          <w:highlight w:val="yellow"/>
          <w:u w:val="single"/>
        </w:rPr>
        <w:t xml:space="preserve"> insight into the radically inequitable ways that </w:t>
      </w:r>
      <w:r w:rsidRPr="00A50C23">
        <w:rPr>
          <w:sz w:val="12"/>
        </w:rPr>
        <w:t>corporeal</w:t>
      </w:r>
      <w:r w:rsidRPr="00A50C23">
        <w:rPr>
          <w:rFonts w:eastAsia="Times New Roman"/>
          <w:b/>
          <w:sz w:val="14"/>
          <w:u w:val="single"/>
        </w:rPr>
        <w:t xml:space="preserve"> </w:t>
      </w:r>
      <w:r w:rsidRPr="00DF7958">
        <w:rPr>
          <w:rFonts w:eastAsia="Times New Roman"/>
          <w:b/>
          <w:highlight w:val="yellow"/>
          <w:u w:val="single"/>
        </w:rPr>
        <w:t xml:space="preserve">vulnerability is distributed globally? </w:t>
      </w:r>
      <w:r w:rsidRPr="00A50C23">
        <w:rPr>
          <w:sz w:val="12"/>
        </w:rPr>
        <w:t>To foreclose that vulnerability,</w:t>
      </w:r>
      <w:r w:rsidRPr="00A50C23">
        <w:rPr>
          <w:rFonts w:eastAsia="Times New Roman"/>
          <w:b/>
          <w:sz w:val="14"/>
          <w:u w:val="single"/>
        </w:rPr>
        <w:t xml:space="preserve"> </w:t>
      </w:r>
      <w:r w:rsidRPr="00A50C23">
        <w:rPr>
          <w:rFonts w:eastAsia="Times New Roman"/>
          <w:sz w:val="12"/>
        </w:rPr>
        <w:t>to banish it,</w:t>
      </w:r>
      <w:r w:rsidRPr="00DF7958">
        <w:rPr>
          <w:rFonts w:eastAsia="Times New Roman"/>
          <w:b/>
          <w:highlight w:val="yellow"/>
          <w:u w:val="single"/>
        </w:rPr>
        <w:t xml:space="preserve"> to make ourselves secure at the expense of every other </w:t>
      </w:r>
      <w:r w:rsidRPr="00A50C23">
        <w:rPr>
          <w:sz w:val="12"/>
        </w:rPr>
        <w:t>human consideration</w:t>
      </w:r>
      <w:r w:rsidRPr="00A50C23">
        <w:rPr>
          <w:rFonts w:eastAsia="Times New Roman"/>
          <w:b/>
          <w:sz w:val="14"/>
          <w:u w:val="single"/>
        </w:rPr>
        <w:t xml:space="preserve"> </w:t>
      </w:r>
      <w:r w:rsidRPr="00DF7958">
        <w:rPr>
          <w:rFonts w:eastAsia="Times New Roman"/>
          <w:b/>
          <w:highlight w:val="yellow"/>
          <w:u w:val="single"/>
        </w:rPr>
        <w:t xml:space="preserve">is to eradicate </w:t>
      </w:r>
      <w:r w:rsidRPr="00A50C23">
        <w:rPr>
          <w:sz w:val="12"/>
        </w:rPr>
        <w:t>one of the</w:t>
      </w:r>
      <w:r w:rsidRPr="00A50C23">
        <w:rPr>
          <w:rFonts w:eastAsia="Times New Roman"/>
          <w:b/>
          <w:sz w:val="14"/>
          <w:u w:val="single"/>
        </w:rPr>
        <w:t xml:space="preserve"> </w:t>
      </w:r>
      <w:r w:rsidRPr="00DF7958">
        <w:rPr>
          <w:rFonts w:eastAsia="Times New Roman"/>
          <w:b/>
          <w:highlight w:val="yellow"/>
          <w:u w:val="single"/>
        </w:rPr>
        <w:t xml:space="preserve">most important resources from which we must </w:t>
      </w:r>
      <w:r w:rsidRPr="00A50C23">
        <w:rPr>
          <w:rFonts w:eastAsia="Times New Roman"/>
          <w:sz w:val="12"/>
        </w:rPr>
        <w:t xml:space="preserve">take our bearings and </w:t>
      </w:r>
      <w:r w:rsidRPr="00DF7958">
        <w:rPr>
          <w:rFonts w:eastAsia="Times New Roman"/>
          <w:b/>
          <w:highlight w:val="yellow"/>
          <w:u w:val="single"/>
        </w:rPr>
        <w:t>find our way.</w:t>
      </w:r>
      <w:r w:rsidRPr="00A50C23">
        <w:rPr>
          <w:rFonts w:eastAsia="Times New Roman"/>
          <w:b/>
          <w:sz w:val="12"/>
          <w:u w:val="single"/>
        </w:rPr>
        <w:t>¶</w:t>
      </w:r>
      <w:r w:rsidRPr="00A50C23">
        <w:rPr>
          <w:rFonts w:eastAsia="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A50C23">
        <w:rPr>
          <w:rFonts w:eastAsia="Times New Roman"/>
          <w:sz w:val="12"/>
        </w:rPr>
        <w:t>unknowingness.¶</w:t>
      </w:r>
      <w:proofErr w:type="gramEnd"/>
      <w:r w:rsidRPr="00A50C23">
        <w:rPr>
          <w:rFonts w:eastAsia="Times New Roman"/>
          <w:sz w:val="12"/>
        </w:rPr>
        <w:t xml:space="preserve">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b/>
          <w:highlight w:val="yellow"/>
          <w:u w:val="single"/>
        </w:rPr>
        <w:t xml:space="preserve"> </w:t>
      </w:r>
      <w:r w:rsidRPr="00A50C23">
        <w:rPr>
          <w:rFonts w:eastAsia="Times New Roman"/>
          <w:sz w:val="12"/>
        </w:rPr>
        <w:t xml:space="preserve">and thus certain human lives are more </w:t>
      </w:r>
      <w:proofErr w:type="spellStart"/>
      <w:r w:rsidRPr="00A50C23">
        <w:rPr>
          <w:rFonts w:eastAsia="Times New Roman"/>
          <w:sz w:val="12"/>
        </w:rPr>
        <w:t>grievable</w:t>
      </w:r>
      <w:proofErr w:type="spellEnd"/>
      <w:r w:rsidRPr="00A50C23">
        <w:rPr>
          <w:rFonts w:eastAsia="Times New Roman"/>
          <w:sz w:val="12"/>
        </w:rPr>
        <w:t xml:space="preserve"> than others</w:t>
      </w:r>
      <w:r w:rsidRPr="00A50C23">
        <w:rPr>
          <w:sz w:val="12"/>
        </w:rPr>
        <w:t>. From where</w:t>
      </w:r>
      <w:r w:rsidRPr="00DF7958">
        <w:rPr>
          <w:rFonts w:eastAsia="Times New Roman"/>
          <w:b/>
          <w:sz w:val="14"/>
          <w:highlight w:val="yellow"/>
          <w:u w:val="single"/>
        </w:rPr>
        <w:t xml:space="preserve"> </w:t>
      </w:r>
      <w:r w:rsidRPr="00DF7958">
        <w:rPr>
          <w:rFonts w:eastAsia="Times New Roman"/>
          <w:b/>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b/>
          <w:sz w:val="14"/>
          <w:highlight w:val="yellow"/>
          <w:u w:val="single"/>
        </w:rPr>
        <w:t xml:space="preserve"> </w:t>
      </w:r>
      <w:r w:rsidRPr="00DF7958">
        <w:rPr>
          <w:rFonts w:eastAsia="Times New Roman"/>
          <w:b/>
          <w:highlight w:val="yellow"/>
          <w:u w:val="single"/>
        </w:rPr>
        <w:t xml:space="preserve">from an apprehension of a common human vulnerability? </w:t>
      </w:r>
      <w:r w:rsidRPr="00A50C23">
        <w:rPr>
          <w:rFonts w:eastAsia="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A50C23">
        <w:rPr>
          <w:rFonts w:eastAsia="Times New Roman"/>
          <w:sz w:val="12"/>
        </w:rPr>
        <w:t>sustenance.¶</w:t>
      </w:r>
      <w:proofErr w:type="gramEnd"/>
      <w:r w:rsidRPr="00A50C23">
        <w:rPr>
          <w:rFonts w:eastAsia="Times New Roman"/>
          <w:sz w:val="12"/>
        </w:rPr>
        <w:t xml:space="preserve"> </w:t>
      </w:r>
      <w:r w:rsidRPr="00A50C23">
        <w:rPr>
          <w:sz w:val="12"/>
        </w:rPr>
        <w:t>We cannot understand vulnerability as a deprivation, however, unless we understand the need that is thwarted. S</w:t>
      </w:r>
      <w:r w:rsidRPr="00A50C23">
        <w:rPr>
          <w:rFonts w:eastAsia="Times New Roman"/>
          <w:sz w:val="12"/>
        </w:rPr>
        <w:t xml:space="preserve">uch infants still must be apprehended as given over, as given over to no one or to some insufficient support, or to an abandonment. It would be difficult, </w:t>
      </w:r>
      <w:proofErr w:type="spellStart"/>
      <w:r w:rsidRPr="00A50C23">
        <w:rPr>
          <w:rFonts w:eastAsia="Times New Roman"/>
          <w:sz w:val="12"/>
        </w:rPr>
        <w:t>it</w:t>
      </w:r>
      <w:proofErr w:type="spellEnd"/>
      <w:r w:rsidRPr="00A50C23">
        <w:rPr>
          <w:rFonts w:eastAsia="Times New Roman"/>
          <w:sz w:val="12"/>
        </w:rPr>
        <w:t xml:space="preserve">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b/>
          <w:highlight w:val="yellow"/>
          <w:u w:val="single"/>
        </w:rPr>
        <w:t>vulnerability</w:t>
      </w:r>
      <w:r w:rsidRPr="00A50C23">
        <w:rPr>
          <w:rFonts w:eastAsia="Times New Roman"/>
          <w:sz w:val="12"/>
        </w:rPr>
        <w:t xml:space="preserve">, of being given over to the touch of the other, even if there is no other there, and no support for our lives, </w:t>
      </w:r>
      <w:r w:rsidRPr="00DF7958">
        <w:rPr>
          <w:rFonts w:eastAsia="Times New Roman"/>
          <w:b/>
          <w:highlight w:val="yellow"/>
          <w:u w:val="single"/>
        </w:rPr>
        <w:t>signifies a primary helplessness and need</w:t>
      </w:r>
      <w:r w:rsidRPr="00A50C23">
        <w:rPr>
          <w:rFonts w:eastAsia="Times New Roman"/>
          <w:sz w:val="12"/>
        </w:rPr>
        <w:t xml:space="preserve">, one </w:t>
      </w:r>
      <w:r w:rsidRPr="00DF7958">
        <w:rPr>
          <w:rFonts w:eastAsia="Times New Roman"/>
          <w:b/>
          <w:highlight w:val="yellow"/>
          <w:u w:val="single"/>
        </w:rPr>
        <w:t xml:space="preserve">to which any society must attend. </w:t>
      </w:r>
      <w:r w:rsidRPr="00A50C23">
        <w:rPr>
          <w:sz w:val="12"/>
        </w:rPr>
        <w:t>Lives are supported and maintained differently, and</w:t>
      </w:r>
      <w:r w:rsidRPr="00A50C23">
        <w:rPr>
          <w:rFonts w:eastAsia="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b/>
          <w:highlight w:val="yellow"/>
          <w:u w:val="single"/>
        </w:rPr>
        <w:t xml:space="preserve">Certain lives will be highly protected, and the abrogation of their </w:t>
      </w:r>
      <w:r w:rsidRPr="00A50C23">
        <w:rPr>
          <w:sz w:val="12"/>
        </w:rPr>
        <w:t>claims to</w:t>
      </w:r>
      <w:r w:rsidRPr="00DF7958">
        <w:rPr>
          <w:rFonts w:eastAsia="Times New Roman"/>
          <w:b/>
          <w:highlight w:val="yellow"/>
          <w:u w:val="single"/>
        </w:rPr>
        <w:t xml:space="preserve"> sanctity will </w:t>
      </w:r>
      <w:r w:rsidRPr="00A50C23">
        <w:rPr>
          <w:sz w:val="12"/>
        </w:rPr>
        <w:t>be sufficient to</w:t>
      </w:r>
      <w:r w:rsidRPr="00DF7958">
        <w:rPr>
          <w:rFonts w:eastAsia="Times New Roman"/>
          <w:b/>
          <w:highlight w:val="yellow"/>
          <w:u w:val="single"/>
        </w:rPr>
        <w:t xml:space="preserve"> mobilize the forces of war. Other lives </w:t>
      </w:r>
      <w:r w:rsidRPr="00A50C23">
        <w:rPr>
          <w:sz w:val="12"/>
        </w:rPr>
        <w:t xml:space="preserve">will not find such fast and furious support </w:t>
      </w:r>
      <w:r w:rsidRPr="00A50C23">
        <w:rPr>
          <w:rFonts w:eastAsia="Times New Roman"/>
          <w:sz w:val="12"/>
        </w:rPr>
        <w:t xml:space="preserve">and </w:t>
      </w:r>
      <w:r w:rsidRPr="00DF7958">
        <w:rPr>
          <w:b/>
          <w:iCs/>
          <w:highlight w:val="yellow"/>
          <w:u w:val="single"/>
        </w:rPr>
        <w:t>will not even qualify as “</w:t>
      </w:r>
      <w:proofErr w:type="spellStart"/>
      <w:r w:rsidRPr="00DF7958">
        <w:rPr>
          <w:b/>
          <w:iCs/>
          <w:highlight w:val="yellow"/>
          <w:u w:val="single"/>
        </w:rPr>
        <w:t>grievable</w:t>
      </w:r>
      <w:proofErr w:type="spellEnd"/>
      <w:proofErr w:type="gramStart"/>
      <w:r w:rsidRPr="00DF7958">
        <w:rPr>
          <w:b/>
          <w:iCs/>
          <w:highlight w:val="yellow"/>
          <w:u w:val="single"/>
        </w:rPr>
        <w:t>.”</w:t>
      </w:r>
      <w:r w:rsidRPr="00A50C23">
        <w:rPr>
          <w:rFonts w:eastAsia="Times New Roman"/>
          <w:b/>
          <w:sz w:val="12"/>
          <w:u w:val="single"/>
        </w:rPr>
        <w:t>¶</w:t>
      </w:r>
      <w:proofErr w:type="gramEnd"/>
      <w:r w:rsidRPr="00A50C23">
        <w:rPr>
          <w:rFonts w:eastAsia="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b/>
          <w:sz w:val="12"/>
        </w:rPr>
        <w:t>. Do they have names, faces, personal histories, family, favorite hobbies, slogans by which they life?</w:t>
      </w:r>
      <w:r w:rsidRPr="00DF7958">
        <w:rPr>
          <w:rFonts w:eastAsia="Times New Roman"/>
          <w:b/>
          <w:highlight w:val="yellow"/>
          <w:u w:val="single"/>
        </w:rPr>
        <w:t xml:space="preserve"> </w:t>
      </w:r>
      <w:r w:rsidRPr="00A50C23">
        <w:rPr>
          <w:rFonts w:eastAsia="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b/>
          <w:sz w:val="14"/>
          <w:u w:val="single"/>
        </w:rPr>
        <w:t xml:space="preserve"> </w:t>
      </w:r>
      <w:r w:rsidRPr="00DF7958">
        <w:rPr>
          <w:rFonts w:eastAsia="Times New Roman"/>
          <w:b/>
          <w:highlight w:val="yellow"/>
          <w:u w:val="single"/>
        </w:rPr>
        <w:t xml:space="preserve">cultural frames for thinking the human set limits on the kinds of losses we can avow </w:t>
      </w:r>
      <w:r w:rsidRPr="00A50C23">
        <w:rPr>
          <w:sz w:val="12"/>
        </w:rPr>
        <w:t>as loss</w:t>
      </w:r>
      <w:r w:rsidRPr="00DF7958">
        <w:rPr>
          <w:rFonts w:eastAsia="Times New Roman"/>
          <w:b/>
          <w:highlight w:val="yellow"/>
          <w:u w:val="single"/>
        </w:rPr>
        <w:t>?</w:t>
      </w:r>
      <w:r w:rsidRPr="00A50C23">
        <w:rPr>
          <w:rFonts w:eastAsia="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sz w:val="12"/>
        </w:rPr>
        <w:t xml:space="preserve"> also </w:t>
      </w:r>
      <w:r w:rsidRPr="00DF7958">
        <w:rPr>
          <w:b/>
          <w:iCs/>
          <w:highlight w:val="yellow"/>
          <w:u w:val="single"/>
        </w:rPr>
        <w:t>be part of</w:t>
      </w:r>
      <w:r w:rsidRPr="00A50C23">
        <w:rPr>
          <w:rFonts w:eastAsia="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sz w:val="12"/>
        </w:rPr>
        <w:t xml:space="preserve"> the </w:t>
      </w:r>
      <w:r w:rsidRPr="00DF7958">
        <w:rPr>
          <w:b/>
          <w:iCs/>
          <w:highlight w:val="yellow"/>
          <w:u w:val="single"/>
        </w:rPr>
        <w:t>culturally viable notions of the human</w:t>
      </w:r>
      <w:r w:rsidRPr="00A50C23">
        <w:rPr>
          <w:rFonts w:eastAsia="Times New Roman"/>
          <w:sz w:val="12"/>
        </w:rPr>
        <w:t xml:space="preserve">, ones that we see </w:t>
      </w:r>
      <w:r w:rsidRPr="00DF7958">
        <w:rPr>
          <w:b/>
          <w:iCs/>
          <w:highlight w:val="yellow"/>
          <w:u w:val="single"/>
        </w:rPr>
        <w:t>acted out in</w:t>
      </w:r>
      <w:r w:rsidRPr="00A50C23">
        <w:rPr>
          <w:rFonts w:eastAsia="Times New Roman"/>
          <w:sz w:val="12"/>
        </w:rPr>
        <w:t xml:space="preserve"> dramatic and </w:t>
      </w:r>
      <w:r w:rsidRPr="00DF7958">
        <w:rPr>
          <w:b/>
          <w:iCs/>
          <w:highlight w:val="yellow"/>
          <w:u w:val="single"/>
        </w:rPr>
        <w:t>terrifying ways in the global arena</w:t>
      </w:r>
      <w:r w:rsidRPr="00A50C23">
        <w:rPr>
          <w:rFonts w:eastAsia="Times New Roman"/>
          <w:sz w:val="12"/>
        </w:rPr>
        <w:t xml:space="preserve"> at the present </w:t>
      </w:r>
      <w:proofErr w:type="gramStart"/>
      <w:r w:rsidRPr="00A50C23">
        <w:rPr>
          <w:rFonts w:eastAsia="Times New Roman"/>
          <w:sz w:val="12"/>
        </w:rPr>
        <w:t>time</w:t>
      </w:r>
      <w:r w:rsidRPr="00DF7958">
        <w:rPr>
          <w:b/>
          <w:iCs/>
          <w:highlight w:val="yellow"/>
          <w:u w:val="single"/>
        </w:rPr>
        <w:t>.</w:t>
      </w:r>
      <w:r w:rsidRPr="00A50C23">
        <w:rPr>
          <w:rFonts w:eastAsia="Times New Roman"/>
          <w:sz w:val="12"/>
        </w:rPr>
        <w:t>¶</w:t>
      </w:r>
      <w:proofErr w:type="gramEnd"/>
      <w:r w:rsidRPr="00A50C23">
        <w:rPr>
          <w:rFonts w:eastAsia="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sz w:val="12"/>
        </w:rPr>
        <w:t xml:space="preserve">, a critical opening up of the questions, </w:t>
      </w:r>
      <w:proofErr w:type="gramStart"/>
      <w:r w:rsidRPr="00A50C23">
        <w:rPr>
          <w:rFonts w:eastAsia="Times New Roman"/>
          <w:sz w:val="12"/>
        </w:rPr>
        <w:t>What</w:t>
      </w:r>
      <w:proofErr w:type="gramEnd"/>
      <w:r w:rsidRPr="00A50C23">
        <w:rPr>
          <w:rFonts w:eastAsia="Times New Roman"/>
          <w:sz w:val="12"/>
        </w:rPr>
        <w:t xml:space="preserve"> is real? </w:t>
      </w:r>
      <w:r w:rsidRPr="00DF7958">
        <w:rPr>
          <w:b/>
          <w:iCs/>
          <w:highlight w:val="yellow"/>
          <w:u w:val="single"/>
        </w:rPr>
        <w:t>Whose lives are real?</w:t>
      </w:r>
      <w:r w:rsidRPr="00A50C23">
        <w:rPr>
          <w:rFonts w:eastAsia="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A50C23">
        <w:rPr>
          <w:rFonts w:eastAsia="Times New Roman"/>
          <w:sz w:val="12"/>
        </w:rPr>
        <w:t>unreality?¶</w:t>
      </w:r>
      <w:proofErr w:type="gramEnd"/>
      <w:r w:rsidRPr="00A50C23">
        <w:rPr>
          <w:rFonts w:eastAsia="Times New Roman"/>
          <w:sz w:val="12"/>
        </w:rPr>
        <w:t xml:space="preserve">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sz w:val="2"/>
        </w:rPr>
        <w:t xml:space="preserve"> </w:t>
      </w:r>
      <w:r w:rsidRPr="00A50C23">
        <w:rPr>
          <w:rFonts w:eastAsia="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A50C23">
        <w:rPr>
          <w:rFonts w:eastAsia="Times New Roman"/>
          <w:sz w:val="12"/>
        </w:rPr>
        <w:t>aims.¶</w:t>
      </w:r>
      <w:proofErr w:type="gramEnd"/>
      <w:r w:rsidRPr="00A50C23">
        <w:rPr>
          <w:rFonts w:eastAsia="Times New Roman"/>
          <w:sz w:val="12"/>
        </w:rPr>
        <w:t xml:space="preserve">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sz w:val="12"/>
        </w:rPr>
        <w:t xml:space="preserve"> occurs first, at this level, and that this level then </w:t>
      </w:r>
      <w:r w:rsidRPr="00DF7958">
        <w:rPr>
          <w:b/>
          <w:iCs/>
          <w:highlight w:val="yellow"/>
          <w:u w:val="single"/>
        </w:rPr>
        <w:t>gives rise to</w:t>
      </w:r>
      <w:r w:rsidRPr="00A50C23">
        <w:rPr>
          <w:rFonts w:eastAsia="Times New Roman"/>
          <w:sz w:val="12"/>
        </w:rPr>
        <w:t xml:space="preserve"> a physical </w:t>
      </w:r>
      <w:r w:rsidRPr="00DF7958">
        <w:rPr>
          <w:b/>
          <w:iCs/>
          <w:highlight w:val="yellow"/>
          <w:u w:val="single"/>
        </w:rPr>
        <w:t>violence that</w:t>
      </w:r>
      <w:r w:rsidRPr="00A50C23">
        <w:rPr>
          <w:rFonts w:eastAsia="Times New Roman"/>
          <w:sz w:val="12"/>
        </w:rPr>
        <w:t xml:space="preserve"> in some sense </w:t>
      </w:r>
      <w:r w:rsidRPr="00DF7958">
        <w:rPr>
          <w:b/>
          <w:iCs/>
          <w:highlight w:val="yellow"/>
          <w:u w:val="single"/>
        </w:rPr>
        <w:t>delivers the message of dehumanization</w:t>
      </w:r>
      <w:r w:rsidRPr="00A50C23">
        <w:rPr>
          <w:rFonts w:eastAsia="Times New Roman"/>
          <w:sz w:val="12"/>
        </w:rPr>
        <w:t xml:space="preserve"> that is </w:t>
      </w:r>
      <w:r w:rsidRPr="00DF7958">
        <w:rPr>
          <w:b/>
          <w:iCs/>
          <w:highlight w:val="yellow"/>
          <w:u w:val="single"/>
        </w:rPr>
        <w:t>already at work in the culture.</w:t>
      </w:r>
      <w:r w:rsidRPr="00A50C23">
        <w:rPr>
          <w:rFonts w:eastAsia="Times New Roman"/>
          <w:sz w:val="12"/>
        </w:rPr>
        <w:t xml:space="preserve"> It is another thing to say that discourse itself effects violence through omission. If 2</w:t>
      </w:r>
      <w:proofErr w:type="gramStart"/>
      <w:r w:rsidRPr="00A50C23">
        <w:rPr>
          <w:rFonts w:eastAsia="Times New Roman"/>
          <w:sz w:val="12"/>
        </w:rPr>
        <w:t>oo,ooo</w:t>
      </w:r>
      <w:proofErr w:type="gramEnd"/>
      <w:r w:rsidRPr="00A50C23">
        <w:rPr>
          <w:rFonts w:eastAsia="Times New Roman"/>
          <w:sz w:val="12"/>
        </w:rPr>
        <w:t xml:space="preserve">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 xml:space="preserve">Are there names attached to those </w:t>
      </w:r>
      <w:proofErr w:type="gramStart"/>
      <w:r w:rsidRPr="00DF7958">
        <w:rPr>
          <w:b/>
          <w:iCs/>
          <w:highlight w:val="yellow"/>
          <w:u w:val="single"/>
        </w:rPr>
        <w:t>children?</w:t>
      </w:r>
      <w:r w:rsidRPr="00A50C23">
        <w:rPr>
          <w:rFonts w:eastAsia="Times New Roman"/>
          <w:sz w:val="12"/>
        </w:rPr>
        <w:t>¶</w:t>
      </w:r>
      <w:proofErr w:type="gramEnd"/>
      <w:r w:rsidRPr="00A50C23">
        <w:rPr>
          <w:rFonts w:eastAsia="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sz w:val="12"/>
        </w:rPr>
        <w:t xml:space="preserve"> Although we might argue that it would be impractical to write obituaries for all those people, or for all people, I think we have to ask, again and again, how the obituary functions as the instrument by which </w:t>
      </w:r>
      <w:proofErr w:type="spellStart"/>
      <w:r w:rsidRPr="00A50C23">
        <w:rPr>
          <w:rFonts w:eastAsia="Times New Roman"/>
          <w:sz w:val="12"/>
        </w:rPr>
        <w:t>grievability</w:t>
      </w:r>
      <w:proofErr w:type="spellEnd"/>
      <w:r w:rsidRPr="00A50C23">
        <w:rPr>
          <w:rFonts w:eastAsia="Times New Roman"/>
          <w:sz w:val="12"/>
        </w:rPr>
        <w:t xml:space="preserve"> is publicly distributed. It is the means by which a life becomes, or fails to become, a publicly </w:t>
      </w:r>
      <w:proofErr w:type="spellStart"/>
      <w:r w:rsidRPr="00A50C23">
        <w:rPr>
          <w:rFonts w:eastAsia="Times New Roman"/>
          <w:sz w:val="12"/>
        </w:rPr>
        <w:t>grievable</w:t>
      </w:r>
      <w:proofErr w:type="spellEnd"/>
      <w:r w:rsidRPr="00A50C23">
        <w:rPr>
          <w:rFonts w:eastAsia="Times New Roman"/>
          <w:sz w:val="12"/>
        </w:rPr>
        <w:t xml:space="preserve"> life, an icon for national self-recognition, the means by which a life becomes noteworthy. As a result, we have to consider the obituary as an act of nation-building. The matter is not a simple one, for, if a life is not </w:t>
      </w:r>
      <w:proofErr w:type="spellStart"/>
      <w:r w:rsidRPr="00A50C23">
        <w:rPr>
          <w:rFonts w:eastAsia="Times New Roman"/>
          <w:sz w:val="12"/>
        </w:rPr>
        <w:t>grievable</w:t>
      </w:r>
      <w:proofErr w:type="spellEnd"/>
      <w:r w:rsidRPr="00A50C23">
        <w:rPr>
          <w:rFonts w:eastAsia="Times New Roman"/>
          <w:sz w:val="12"/>
        </w:rPr>
        <w:t xml:space="preserve">, it is not quite a life; it does not qualify as a life and is not worth a note. It is already the unburied, if not the </w:t>
      </w:r>
      <w:proofErr w:type="spellStart"/>
      <w:proofErr w:type="gramStart"/>
      <w:r w:rsidRPr="00A50C23">
        <w:rPr>
          <w:rFonts w:eastAsia="Times New Roman"/>
          <w:sz w:val="12"/>
        </w:rPr>
        <w:t>unburiable</w:t>
      </w:r>
      <w:proofErr w:type="spellEnd"/>
      <w:r w:rsidRPr="00A50C23">
        <w:rPr>
          <w:rFonts w:eastAsia="Times New Roman"/>
          <w:sz w:val="12"/>
        </w:rPr>
        <w:t>.¶</w:t>
      </w:r>
      <w:proofErr w:type="gramEnd"/>
      <w:r w:rsidRPr="00A50C23">
        <w:rPr>
          <w:rFonts w:eastAsia="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A50C23">
        <w:rPr>
          <w:rFonts w:eastAsia="Times New Roman"/>
          <w:sz w:val="12"/>
        </w:rPr>
        <w:t>I</w:t>
      </w:r>
      <w:proofErr w:type="spellEnd"/>
      <w:r w:rsidRPr="00A50C23">
        <w:rPr>
          <w:rFonts w:eastAsia="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A50C23">
        <w:rPr>
          <w:rFonts w:eastAsia="Times New Roman"/>
          <w:sz w:val="12"/>
        </w:rPr>
        <w:t>grievable</w:t>
      </w:r>
      <w:proofErr w:type="spellEnd"/>
      <w:r w:rsidRPr="00A50C23">
        <w:rPr>
          <w:rFonts w:eastAsia="Times New Roman"/>
          <w:sz w:val="12"/>
        </w:rPr>
        <w:t xml:space="preserve"> losses, and how, for instance, the extensive deaths now taking place in Africa are also, in the media, for the most part unmarkable and </w:t>
      </w:r>
      <w:proofErr w:type="spellStart"/>
      <w:r w:rsidRPr="00A50C23">
        <w:rPr>
          <w:rFonts w:eastAsia="Times New Roman"/>
          <w:sz w:val="12"/>
        </w:rPr>
        <w:t>ungrievable</w:t>
      </w:r>
      <w:proofErr w:type="spellEnd"/>
      <w:r w:rsidRPr="00A50C23">
        <w:rPr>
          <w:rFonts w:eastAsia="Times New Roman"/>
          <w:sz w:val="12"/>
        </w:rPr>
        <w:t>.</w:t>
      </w:r>
    </w:p>
    <w:p w14:paraId="11B3CBB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3A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AC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698AC1"/>
  <w14:defaultImageDpi w14:val="300"/>
  <w15:docId w15:val="{0461FA11-73B9-8C4D-A8CE-FF43087F1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3A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3A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A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A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813A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A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AC7"/>
  </w:style>
  <w:style w:type="character" w:customStyle="1" w:styleId="Heading1Char">
    <w:name w:val="Heading 1 Char"/>
    <w:aliases w:val="Pocket Char"/>
    <w:basedOn w:val="DefaultParagraphFont"/>
    <w:link w:val="Heading1"/>
    <w:uiPriority w:val="9"/>
    <w:rsid w:val="00813A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3A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3AC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13A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AC7"/>
    <w:rPr>
      <w:b/>
      <w:sz w:val="26"/>
      <w:u w:val="none"/>
    </w:rPr>
  </w:style>
  <w:style w:type="character" w:customStyle="1" w:styleId="StyleUnderline">
    <w:name w:val="Style Underline"/>
    <w:aliases w:val="Underline"/>
    <w:basedOn w:val="DefaultParagraphFont"/>
    <w:uiPriority w:val="1"/>
    <w:qFormat/>
    <w:rsid w:val="00813AC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813A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3AC7"/>
    <w:rPr>
      <w:color w:val="auto"/>
      <w:u w:val="none"/>
    </w:rPr>
  </w:style>
  <w:style w:type="character" w:styleId="Hyperlink">
    <w:name w:val="Hyperlink"/>
    <w:basedOn w:val="DefaultParagraphFont"/>
    <w:uiPriority w:val="99"/>
    <w:unhideWhenUsed/>
    <w:rsid w:val="00813AC7"/>
    <w:rPr>
      <w:color w:val="auto"/>
      <w:u w:val="none"/>
    </w:rPr>
  </w:style>
  <w:style w:type="paragraph" w:styleId="DocumentMap">
    <w:name w:val="Document Map"/>
    <w:basedOn w:val="Normal"/>
    <w:link w:val="DocumentMapChar"/>
    <w:uiPriority w:val="99"/>
    <w:semiHidden/>
    <w:unhideWhenUsed/>
    <w:rsid w:val="00813A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3AC7"/>
    <w:rPr>
      <w:rFonts w:ascii="Lucida Grande" w:hAnsi="Lucida Grande" w:cs="Lucida Grande"/>
    </w:rPr>
  </w:style>
  <w:style w:type="paragraph" w:customStyle="1" w:styleId="textbold">
    <w:name w:val="text bold"/>
    <w:basedOn w:val="Normal"/>
    <w:link w:val="Emphasis"/>
    <w:uiPriority w:val="20"/>
    <w:qFormat/>
    <w:rsid w:val="00813AC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7569</Words>
  <Characters>43147</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1</cp:revision>
  <dcterms:created xsi:type="dcterms:W3CDTF">2021-10-16T16:29:00Z</dcterms:created>
  <dcterms:modified xsi:type="dcterms:W3CDTF">2021-10-16T16:35:00Z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