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016E9" w14:textId="77777777" w:rsidR="00426367" w:rsidRDefault="00426367" w:rsidP="00426367">
      <w:pPr>
        <w:pStyle w:val="Heading2"/>
      </w:pPr>
      <w:r>
        <w:t>Framework</w:t>
      </w:r>
    </w:p>
    <w:p w14:paraId="39DBA0C4" w14:textId="77777777" w:rsidR="00426367" w:rsidRPr="00FD4BB7" w:rsidRDefault="00426367" w:rsidP="00426367">
      <w:pPr>
        <w:pStyle w:val="Heading4"/>
        <w:rPr>
          <w:rFonts w:cs="Calibri"/>
        </w:rPr>
      </w:pPr>
      <w:r w:rsidRPr="00FD4BB7">
        <w:rPr>
          <w:rFonts w:eastAsia="Calibri" w:cs="Calibri"/>
        </w:rPr>
        <w:t>The standard is consistency with utilitarianism</w:t>
      </w:r>
    </w:p>
    <w:p w14:paraId="39B35AEB" w14:textId="77777777" w:rsidR="00426367" w:rsidRPr="00FD4BB7" w:rsidRDefault="00426367" w:rsidP="00426367">
      <w:pPr>
        <w:pStyle w:val="Heading4"/>
        <w:rPr>
          <w:rFonts w:cs="Calibri"/>
        </w:rPr>
      </w:pPr>
      <w:r w:rsidRPr="00FD4BB7">
        <w:rPr>
          <w:rFonts w:eastAsia="Calibri" w:cs="Calibri"/>
        </w:rPr>
        <w:t>1] No intent-foresight distinction – If we foresee a consequence, then it becomes part of our deliberation which makes it intrinsic to our action since we intend it to happen.</w:t>
      </w:r>
    </w:p>
    <w:p w14:paraId="30B3A970" w14:textId="77777777" w:rsidR="00426367" w:rsidRPr="00FD4BB7" w:rsidRDefault="00426367" w:rsidP="00426367">
      <w:pPr>
        <w:spacing w:line="240" w:lineRule="exact"/>
      </w:pPr>
      <w:r w:rsidRPr="00FD4BB7">
        <w:rPr>
          <w:rFonts w:eastAsia="Calibri"/>
          <w:szCs w:val="22"/>
        </w:rPr>
        <w:t xml:space="preserve"> </w:t>
      </w:r>
    </w:p>
    <w:p w14:paraId="7777ECC6" w14:textId="77777777" w:rsidR="00426367" w:rsidRPr="00FD4BB7" w:rsidRDefault="00426367" w:rsidP="00426367">
      <w:pPr>
        <w:pStyle w:val="Heading4"/>
        <w:rPr>
          <w:rFonts w:cs="Calibri"/>
        </w:rPr>
      </w:pPr>
      <w:r w:rsidRPr="00FD4BB7">
        <w:rPr>
          <w:rFonts w:eastAsia="Calibri" w:cs="Calibri"/>
        </w:rPr>
        <w:t xml:space="preserve">2] Actor specificity – Util is the only moral system available to policymakers. Just because the government uses Kant right now doesn’t mean they should. </w:t>
      </w:r>
      <w:proofErr w:type="spellStart"/>
      <w:r w:rsidRPr="00FD4BB7">
        <w:rPr>
          <w:rFonts w:eastAsia="Calibri" w:cs="Calibri"/>
        </w:rPr>
        <w:t>Goodin</w:t>
      </w:r>
      <w:proofErr w:type="spellEnd"/>
      <w:r w:rsidRPr="00FD4BB7">
        <w:rPr>
          <w:rFonts w:eastAsia="Calibri" w:cs="Calibri"/>
        </w:rPr>
        <w:t xml:space="preserve"> 95</w:t>
      </w:r>
    </w:p>
    <w:p w14:paraId="4EC365E2" w14:textId="77777777" w:rsidR="00426367" w:rsidRPr="00FD4BB7" w:rsidRDefault="00426367" w:rsidP="00426367">
      <w:pPr>
        <w:spacing w:line="240" w:lineRule="exact"/>
      </w:pPr>
      <w:r w:rsidRPr="00FD4BB7">
        <w:rPr>
          <w:rFonts w:eastAsia="Calibri"/>
          <w:sz w:val="16"/>
          <w:szCs w:val="16"/>
        </w:rPr>
        <w:t xml:space="preserve">Robert E. </w:t>
      </w:r>
      <w:proofErr w:type="spellStart"/>
      <w:r w:rsidRPr="00FD4BB7">
        <w:rPr>
          <w:rFonts w:eastAsia="Calibri"/>
          <w:szCs w:val="22"/>
          <w:u w:val="single"/>
        </w:rPr>
        <w:t>Goodin</w:t>
      </w:r>
      <w:proofErr w:type="spellEnd"/>
      <w:r w:rsidRPr="00FD4BB7">
        <w:rPr>
          <w:rFonts w:eastAsia="Calibri"/>
          <w:szCs w:val="22"/>
          <w:u w:val="single"/>
        </w:rPr>
        <w:t xml:space="preserve"> 95</w:t>
      </w:r>
      <w:r w:rsidRPr="00FD4BB7">
        <w:rPr>
          <w:rFonts w:eastAsia="Calibri"/>
          <w:sz w:val="16"/>
          <w:szCs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392875FB" w14:textId="77777777" w:rsidR="00426367" w:rsidRPr="00FD4BB7" w:rsidRDefault="00426367" w:rsidP="00426367">
      <w:pPr>
        <w:spacing w:line="240" w:lineRule="exact"/>
      </w:pPr>
      <w:r w:rsidRPr="00FD4BB7">
        <w:rPr>
          <w:rFonts w:eastAsia="Calibri"/>
          <w:szCs w:val="22"/>
          <w:highlight w:val="green"/>
          <w:u w:val="single"/>
        </w:rPr>
        <w:t>Consider</w:t>
      </w:r>
      <w:r w:rsidRPr="00FD4BB7">
        <w:rPr>
          <w:rFonts w:eastAsia="Calibri"/>
          <w:szCs w:val="22"/>
          <w:u w:val="single"/>
        </w:rPr>
        <w:t xml:space="preserve">, first, the argument from </w:t>
      </w:r>
      <w:r w:rsidRPr="00FD4BB7">
        <w:rPr>
          <w:rFonts w:eastAsia="Calibri"/>
          <w:szCs w:val="22"/>
          <w:highlight w:val="green"/>
          <w:u w:val="single"/>
        </w:rPr>
        <w:t>necessity. Public officials are obliged to make their choices under uncertainty</w:t>
      </w:r>
      <w:r w:rsidRPr="00FD4BB7">
        <w:rPr>
          <w:rFonts w:eastAsia="Calibri"/>
          <w:szCs w:val="22"/>
          <w:u w:val="single"/>
        </w:rPr>
        <w:t>, and uncertainty of a very special sort at that</w:t>
      </w:r>
      <w:r w:rsidRPr="00FD4BB7">
        <w:rPr>
          <w:rFonts w:eastAsia="Calibri"/>
          <w:sz w:val="16"/>
          <w:szCs w:val="16"/>
        </w:rPr>
        <w:t xml:space="preserve">. All choices - public and private alike - are made under some degree of uncertainty, of course. </w:t>
      </w:r>
      <w:r w:rsidRPr="00FD4BB7">
        <w:rPr>
          <w:rFonts w:eastAsia="Calibri"/>
          <w:szCs w:val="22"/>
          <w:u w:val="single"/>
        </w:rPr>
        <w:t xml:space="preserve">But </w:t>
      </w:r>
      <w:proofErr w:type="gramStart"/>
      <w:r w:rsidRPr="00FD4BB7">
        <w:rPr>
          <w:rFonts w:eastAsia="Calibri"/>
          <w:szCs w:val="22"/>
          <w:u w:val="single"/>
        </w:rPr>
        <w:t>in the nature of things</w:t>
      </w:r>
      <w:proofErr w:type="gramEnd"/>
      <w:r w:rsidRPr="00FD4BB7">
        <w:rPr>
          <w:rFonts w:eastAsia="Calibri"/>
          <w:szCs w:val="22"/>
          <w:u w:val="single"/>
        </w:rPr>
        <w:t xml:space="preserve">, </w:t>
      </w:r>
      <w:r w:rsidRPr="00FD4BB7">
        <w:rPr>
          <w:rFonts w:eastAsia="Calibri"/>
          <w:szCs w:val="22"/>
          <w:highlight w:val="green"/>
          <w:u w:val="single"/>
        </w:rPr>
        <w:t>private individuals</w:t>
      </w:r>
      <w:r w:rsidRPr="00FD4BB7">
        <w:rPr>
          <w:rFonts w:eastAsia="Calibri"/>
          <w:szCs w:val="22"/>
          <w:u w:val="single"/>
        </w:rPr>
        <w:t xml:space="preserve"> will usually </w:t>
      </w:r>
      <w:r w:rsidRPr="00FD4BB7">
        <w:rPr>
          <w:rFonts w:eastAsia="Calibri"/>
          <w:szCs w:val="22"/>
          <w:highlight w:val="green"/>
          <w:u w:val="single"/>
        </w:rPr>
        <w:t>have more complete information on</w:t>
      </w:r>
      <w:r w:rsidRPr="00FD4BB7">
        <w:rPr>
          <w:rFonts w:eastAsia="Calibri"/>
          <w:szCs w:val="22"/>
          <w:u w:val="single"/>
        </w:rPr>
        <w:t xml:space="preserve"> the peculiarities of </w:t>
      </w:r>
      <w:r w:rsidRPr="00FD4BB7">
        <w:rPr>
          <w:rFonts w:eastAsia="Calibri"/>
          <w:szCs w:val="22"/>
          <w:highlight w:val="green"/>
          <w:u w:val="single"/>
        </w:rPr>
        <w:t>their own circumstances</w:t>
      </w:r>
      <w:r w:rsidRPr="00FD4BB7">
        <w:rPr>
          <w:rFonts w:eastAsia="Calibri"/>
          <w:sz w:val="16"/>
          <w:szCs w:val="16"/>
        </w:rPr>
        <w:t xml:space="preserve"> and on the ramifications that alternative possible choices might have for them. </w:t>
      </w:r>
      <w:r w:rsidRPr="00FD4BB7">
        <w:rPr>
          <w:rFonts w:eastAsia="Calibri"/>
          <w:szCs w:val="22"/>
          <w:highlight w:val="green"/>
          <w:u w:val="single"/>
        </w:rPr>
        <w:t>Public officials</w:t>
      </w:r>
      <w:r w:rsidRPr="00FD4BB7">
        <w:rPr>
          <w:rFonts w:eastAsia="Calibri"/>
          <w:szCs w:val="22"/>
          <w:u w:val="single"/>
        </w:rPr>
        <w:t xml:space="preserve">, in contrast, </w:t>
      </w:r>
      <w:r w:rsidRPr="00FD4BB7">
        <w:rPr>
          <w:rFonts w:eastAsia="Calibri"/>
          <w:szCs w:val="22"/>
          <w:highlight w:val="green"/>
          <w:u w:val="single"/>
        </w:rPr>
        <w:t>are</w:t>
      </w:r>
      <w:r w:rsidRPr="00FD4BB7">
        <w:rPr>
          <w:rFonts w:eastAsia="Calibri"/>
          <w:szCs w:val="22"/>
          <w:u w:val="single"/>
        </w:rPr>
        <w:t xml:space="preserve"> relatively </w:t>
      </w:r>
      <w:r w:rsidRPr="00FD4BB7">
        <w:rPr>
          <w:rFonts w:eastAsia="Calibri"/>
          <w:szCs w:val="22"/>
          <w:highlight w:val="green"/>
          <w:u w:val="single"/>
        </w:rPr>
        <w:t>poorly informed as to the effects that their choices</w:t>
      </w:r>
      <w:r w:rsidRPr="00FD4BB7">
        <w:rPr>
          <w:rFonts w:eastAsia="Calibri"/>
          <w:szCs w:val="22"/>
          <w:u w:val="single"/>
        </w:rPr>
        <w:t xml:space="preserve"> will </w:t>
      </w:r>
      <w:r w:rsidRPr="00FD4BB7">
        <w:rPr>
          <w:rFonts w:eastAsia="Calibri"/>
          <w:szCs w:val="22"/>
          <w:highlight w:val="green"/>
          <w:u w:val="single"/>
        </w:rPr>
        <w:t>have on individuals</w:t>
      </w:r>
      <w:r w:rsidRPr="00FD4BB7">
        <w:rPr>
          <w:rFonts w:eastAsia="Calibri"/>
          <w:szCs w:val="22"/>
          <w:u w:val="single"/>
        </w:rPr>
        <w:t xml:space="preserve">, one by one. </w:t>
      </w:r>
      <w:r w:rsidRPr="00FD4BB7">
        <w:rPr>
          <w:rFonts w:eastAsia="Calibri"/>
          <w:szCs w:val="22"/>
          <w:highlight w:val="green"/>
          <w:u w:val="single"/>
        </w:rPr>
        <w:t>What they typically do know are generalities</w:t>
      </w:r>
      <w:r w:rsidRPr="00FD4BB7">
        <w:rPr>
          <w:rFonts w:eastAsia="Calibri"/>
          <w:szCs w:val="22"/>
          <w:u w:val="single"/>
        </w:rPr>
        <w:t>: averages and aggregates.</w:t>
      </w:r>
      <w:r w:rsidRPr="00FD4BB7">
        <w:rPr>
          <w:rFonts w:eastAsia="Calibri"/>
          <w:sz w:val="16"/>
          <w:szCs w:val="16"/>
        </w:rPr>
        <w:t xml:space="preserve"> They know what will happen most often to most people </w:t>
      </w:r>
      <w:proofErr w:type="gramStart"/>
      <w:r w:rsidRPr="00FD4BB7">
        <w:rPr>
          <w:rFonts w:eastAsia="Calibri"/>
          <w:sz w:val="16"/>
          <w:szCs w:val="16"/>
        </w:rPr>
        <w:t>as a result of</w:t>
      </w:r>
      <w:proofErr w:type="gramEnd"/>
      <w:r w:rsidRPr="00FD4BB7">
        <w:rPr>
          <w:rFonts w:eastAsia="Calibri"/>
          <w:sz w:val="16"/>
          <w:szCs w:val="16"/>
        </w:rPr>
        <w:t xml:space="preserve"> their various possible choices. But that is all. </w:t>
      </w:r>
      <w:r w:rsidRPr="00FD4BB7">
        <w:rPr>
          <w:rFonts w:eastAsia="Calibri"/>
          <w:szCs w:val="22"/>
          <w:highlight w:val="green"/>
          <w:u w:val="single"/>
        </w:rPr>
        <w:t>That is enough to allow</w:t>
      </w:r>
      <w:r w:rsidRPr="00FD4BB7">
        <w:rPr>
          <w:rFonts w:eastAsia="Calibri"/>
          <w:szCs w:val="22"/>
          <w:u w:val="single"/>
        </w:rPr>
        <w:t xml:space="preserve"> public </w:t>
      </w:r>
      <w:proofErr w:type="gramStart"/>
      <w:r w:rsidRPr="00FD4BB7">
        <w:rPr>
          <w:rFonts w:eastAsia="Calibri"/>
          <w:szCs w:val="22"/>
          <w:highlight w:val="green"/>
          <w:u w:val="single"/>
        </w:rPr>
        <w:t>policy-makers</w:t>
      </w:r>
      <w:proofErr w:type="gramEnd"/>
      <w:r w:rsidRPr="00FD4BB7">
        <w:rPr>
          <w:rFonts w:eastAsia="Calibri"/>
          <w:szCs w:val="22"/>
          <w:highlight w:val="green"/>
          <w:u w:val="single"/>
        </w:rPr>
        <w:t xml:space="preserve"> to use </w:t>
      </w:r>
      <w:r w:rsidRPr="00FD4BB7">
        <w:rPr>
          <w:rFonts w:eastAsia="Calibri"/>
          <w:szCs w:val="22"/>
          <w:u w:val="single"/>
        </w:rPr>
        <w:t xml:space="preserve">the </w:t>
      </w:r>
      <w:r w:rsidRPr="00FD4BB7">
        <w:rPr>
          <w:rFonts w:eastAsia="Calibri"/>
          <w:szCs w:val="22"/>
          <w:highlight w:val="green"/>
          <w:u w:val="single"/>
        </w:rPr>
        <w:t>util</w:t>
      </w:r>
      <w:r w:rsidRPr="00FD4BB7">
        <w:rPr>
          <w:rFonts w:eastAsia="Calibri"/>
          <w:szCs w:val="22"/>
          <w:u w:val="single"/>
        </w:rPr>
        <w:t>itarian calculus</w:t>
      </w:r>
      <w:r w:rsidRPr="00FD4BB7">
        <w:rPr>
          <w:rFonts w:eastAsia="Calibri"/>
          <w:sz w:val="16"/>
          <w:szCs w:val="16"/>
        </w:rPr>
        <w:t xml:space="preserve"> - if they want to use it at all - to choose general rules of conduct. Knowing aggregates and averages, </w:t>
      </w:r>
      <w:r w:rsidRPr="00FD4BB7">
        <w:rPr>
          <w:rFonts w:eastAsia="Calibri"/>
          <w:szCs w:val="22"/>
          <w:highlight w:val="green"/>
          <w:u w:val="single"/>
        </w:rPr>
        <w:t>they</w:t>
      </w:r>
      <w:r w:rsidRPr="00FD4BB7">
        <w:rPr>
          <w:rFonts w:eastAsia="Calibri"/>
          <w:szCs w:val="22"/>
          <w:u w:val="single"/>
        </w:rPr>
        <w:t xml:space="preserve"> can proceed to </w:t>
      </w:r>
      <w:r w:rsidRPr="00FD4BB7">
        <w:rPr>
          <w:rFonts w:eastAsia="Calibri"/>
          <w:szCs w:val="22"/>
          <w:highlight w:val="green"/>
          <w:u w:val="single"/>
        </w:rPr>
        <w:t>calculate the utility payoffs from adopting each alternative possible general rule.</w:t>
      </w:r>
      <w:r w:rsidRPr="00FD4BB7">
        <w:rPr>
          <w:rFonts w:eastAsia="Calibri"/>
          <w:sz w:val="16"/>
          <w:szCs w:val="16"/>
        </w:rPr>
        <w:t xml:space="preserve"> But they cannot be sure what the payoff will be to any given individual or on any </w:t>
      </w:r>
      <w:proofErr w:type="gramStart"/>
      <w:r w:rsidRPr="00FD4BB7">
        <w:rPr>
          <w:rFonts w:eastAsia="Calibri"/>
          <w:sz w:val="16"/>
          <w:szCs w:val="16"/>
        </w:rPr>
        <w:t>particular occasion</w:t>
      </w:r>
      <w:proofErr w:type="gramEnd"/>
      <w:r w:rsidRPr="00FD4BB7">
        <w:rPr>
          <w:rFonts w:eastAsia="Calibri"/>
          <w:sz w:val="16"/>
          <w:szCs w:val="16"/>
        </w:rPr>
        <w:t xml:space="preserve">. Their knowledge of </w:t>
      </w:r>
      <w:proofErr w:type="spellStart"/>
      <w:r w:rsidRPr="00FD4BB7">
        <w:rPr>
          <w:rFonts w:eastAsia="Calibri"/>
          <w:sz w:val="16"/>
          <w:szCs w:val="16"/>
        </w:rPr>
        <w:t>gener</w:t>
      </w:r>
      <w:proofErr w:type="spellEnd"/>
      <w:r w:rsidRPr="00FD4BB7">
        <w:rPr>
          <w:rFonts w:eastAsia="Calibri"/>
          <w:sz w:val="16"/>
          <w:szCs w:val="16"/>
        </w:rPr>
        <w:t xml:space="preserve">- </w:t>
      </w:r>
      <w:proofErr w:type="spellStart"/>
      <w:r w:rsidRPr="00FD4BB7">
        <w:rPr>
          <w:rFonts w:eastAsia="Calibri"/>
          <w:sz w:val="16"/>
          <w:szCs w:val="16"/>
        </w:rPr>
        <w:t>alities</w:t>
      </w:r>
      <w:proofErr w:type="spellEnd"/>
      <w:r w:rsidRPr="00FD4BB7">
        <w:rPr>
          <w:rFonts w:eastAsia="Calibri"/>
          <w:sz w:val="16"/>
          <w:szCs w:val="16"/>
        </w:rPr>
        <w:t xml:space="preserve">, aggregates and averages </w:t>
      </w:r>
      <w:proofErr w:type="gramStart"/>
      <w:r w:rsidRPr="00FD4BB7">
        <w:rPr>
          <w:rFonts w:eastAsia="Calibri"/>
          <w:sz w:val="16"/>
          <w:szCs w:val="16"/>
        </w:rPr>
        <w:t>is</w:t>
      </w:r>
      <w:proofErr w:type="gramEnd"/>
      <w:r w:rsidRPr="00FD4BB7">
        <w:rPr>
          <w:rFonts w:eastAsia="Calibri"/>
          <w:sz w:val="16"/>
          <w:szCs w:val="16"/>
        </w:rPr>
        <w:t xml:space="preserve"> just not sufficiently fine-grained for that.</w:t>
      </w:r>
    </w:p>
    <w:p w14:paraId="6042E0B8" w14:textId="77777777" w:rsidR="00426367" w:rsidRPr="00FD4BB7" w:rsidRDefault="00426367" w:rsidP="00426367">
      <w:pPr>
        <w:spacing w:line="240" w:lineRule="exact"/>
      </w:pPr>
      <w:r w:rsidRPr="00FD4BB7">
        <w:rPr>
          <w:rFonts w:eastAsia="Calibri"/>
          <w:sz w:val="16"/>
          <w:szCs w:val="16"/>
        </w:rPr>
        <w:t xml:space="preserve"> </w:t>
      </w:r>
    </w:p>
    <w:p w14:paraId="00B3D813" w14:textId="77777777" w:rsidR="00426367" w:rsidRPr="00FD4BB7" w:rsidRDefault="00426367" w:rsidP="00426367">
      <w:pPr>
        <w:pStyle w:val="Heading4"/>
        <w:rPr>
          <w:rFonts w:cs="Calibri"/>
        </w:rPr>
      </w:pPr>
      <w:r w:rsidRPr="00FD4BB7">
        <w:rPr>
          <w:rFonts w:eastAsia="Calibri" w:cs="Calibri"/>
        </w:rPr>
        <w:t>3] Pleasure and pain are intrinsically valuable.</w:t>
      </w:r>
    </w:p>
    <w:p w14:paraId="0E751398" w14:textId="77777777" w:rsidR="00426367" w:rsidRPr="00FD4BB7" w:rsidRDefault="00426367" w:rsidP="00426367">
      <w:pPr>
        <w:spacing w:line="299" w:lineRule="exact"/>
      </w:pPr>
      <w:r w:rsidRPr="00FD4BB7">
        <w:rPr>
          <w:rFonts w:eastAsia="Calibri"/>
          <w:b/>
          <w:bCs/>
          <w:sz w:val="26"/>
          <w:szCs w:val="26"/>
        </w:rPr>
        <w:t>Moen 16</w:t>
      </w:r>
      <w:r w:rsidRPr="00FD4BB7">
        <w:rPr>
          <w:rFonts w:eastAsia="Calibri"/>
          <w:szCs w:val="22"/>
        </w:rPr>
        <w:t xml:space="preserve"> [Ole Martin Moen, Research Fellow in Philosophy at University of Oslo “An Argument for Hedonism” Journal of Value Inquiry (Springer), 50 (2) 2016: 267–281] SJDI, brackets in original</w:t>
      </w:r>
    </w:p>
    <w:p w14:paraId="3C7D54A9" w14:textId="77777777" w:rsidR="00426367" w:rsidRPr="00FD4BB7" w:rsidRDefault="00426367" w:rsidP="00426367">
      <w:pPr>
        <w:spacing w:line="253" w:lineRule="exact"/>
      </w:pPr>
      <w:r w:rsidRPr="00FD4BB7">
        <w:rPr>
          <w:rFonts w:eastAsia="Calibri"/>
          <w:szCs w:val="22"/>
        </w:rPr>
        <w:t xml:space="preserve">Let us start by observing, empirically, that a widely shared judgment about intrinsic value and disvalue is that pleasure is intrinsically </w:t>
      </w:r>
      <w:proofErr w:type="gramStart"/>
      <w:r w:rsidRPr="00FD4BB7">
        <w:rPr>
          <w:rFonts w:eastAsia="Calibri"/>
          <w:szCs w:val="22"/>
        </w:rPr>
        <w:t>valuable</w:t>
      </w:r>
      <w:proofErr w:type="gramEnd"/>
      <w:r w:rsidRPr="00FD4BB7">
        <w:rPr>
          <w:rFonts w:eastAsia="Calibri"/>
          <w:szCs w:val="22"/>
        </w:rPr>
        <w:t xml:space="preserve"> and pain is intrinsically </w:t>
      </w:r>
      <w:proofErr w:type="spellStart"/>
      <w:r w:rsidRPr="00FD4BB7">
        <w:rPr>
          <w:rFonts w:eastAsia="Calibri"/>
          <w:szCs w:val="22"/>
        </w:rPr>
        <w:t>disvaluable</w:t>
      </w:r>
      <w:proofErr w:type="spellEnd"/>
      <w:r w:rsidRPr="00FD4BB7">
        <w:rPr>
          <w:rFonts w:eastAsia="Calibri"/>
          <w:szCs w:val="2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D4BB7">
        <w:rPr>
          <w:rFonts w:eastAsia="Calibri"/>
          <w:b/>
          <w:bCs/>
          <w:sz w:val="26"/>
          <w:szCs w:val="26"/>
          <w:highlight w:val="green"/>
          <w:u w:val="single"/>
        </w:rPr>
        <w:t>there is something undeniably good about</w:t>
      </w:r>
      <w:r w:rsidRPr="00FD4BB7">
        <w:rPr>
          <w:rFonts w:eastAsia="Calibri"/>
          <w:szCs w:val="22"/>
        </w:rPr>
        <w:t xml:space="preserve"> the way </w:t>
      </w:r>
      <w:r w:rsidRPr="00FD4BB7">
        <w:rPr>
          <w:rFonts w:eastAsia="Calibri"/>
          <w:b/>
          <w:bCs/>
          <w:sz w:val="26"/>
          <w:szCs w:val="26"/>
          <w:highlight w:val="green"/>
          <w:u w:val="single"/>
        </w:rPr>
        <w:t>pleasure</w:t>
      </w:r>
      <w:r w:rsidRPr="00FD4BB7">
        <w:rPr>
          <w:rFonts w:eastAsia="Calibri"/>
          <w:b/>
          <w:bCs/>
          <w:sz w:val="26"/>
          <w:szCs w:val="26"/>
          <w:u w:val="single"/>
        </w:rPr>
        <w:t xml:space="preserve"> </w:t>
      </w:r>
      <w:r w:rsidRPr="00FD4BB7">
        <w:rPr>
          <w:rFonts w:eastAsia="Calibri"/>
          <w:szCs w:val="22"/>
        </w:rPr>
        <w:t xml:space="preserve">feels </w:t>
      </w:r>
      <w:r w:rsidRPr="00FD4BB7">
        <w:rPr>
          <w:rFonts w:eastAsia="Calibri"/>
          <w:b/>
          <w:bCs/>
          <w:sz w:val="26"/>
          <w:szCs w:val="26"/>
          <w:highlight w:val="green"/>
          <w:u w:val="single"/>
        </w:rPr>
        <w:t>and</w:t>
      </w:r>
      <w:r w:rsidRPr="00FD4BB7">
        <w:rPr>
          <w:rFonts w:eastAsia="Calibri"/>
          <w:b/>
          <w:bCs/>
          <w:sz w:val="26"/>
          <w:szCs w:val="26"/>
          <w:u w:val="single"/>
        </w:rPr>
        <w:t xml:space="preserve"> </w:t>
      </w:r>
      <w:r w:rsidRPr="00FD4BB7">
        <w:rPr>
          <w:rFonts w:eastAsia="Calibri"/>
          <w:szCs w:val="22"/>
        </w:rPr>
        <w:t>something</w:t>
      </w:r>
      <w:r w:rsidRPr="00FD4BB7">
        <w:rPr>
          <w:rFonts w:eastAsia="Calibri"/>
          <w:b/>
          <w:bCs/>
          <w:sz w:val="26"/>
          <w:szCs w:val="26"/>
          <w:u w:val="single"/>
        </w:rPr>
        <w:t xml:space="preserve"> </w:t>
      </w:r>
      <w:r w:rsidRPr="00FD4BB7">
        <w:rPr>
          <w:rFonts w:eastAsia="Calibri"/>
          <w:b/>
          <w:bCs/>
          <w:sz w:val="26"/>
          <w:szCs w:val="26"/>
          <w:highlight w:val="green"/>
          <w:u w:val="single"/>
        </w:rPr>
        <w:t>undeniably bad about</w:t>
      </w:r>
      <w:r w:rsidRPr="00FD4BB7">
        <w:rPr>
          <w:rFonts w:eastAsia="Calibri"/>
          <w:szCs w:val="22"/>
        </w:rPr>
        <w:t xml:space="preserve"> the way </w:t>
      </w:r>
      <w:r w:rsidRPr="00FD4BB7">
        <w:rPr>
          <w:rFonts w:eastAsia="Calibri"/>
          <w:b/>
          <w:bCs/>
          <w:sz w:val="26"/>
          <w:szCs w:val="26"/>
          <w:highlight w:val="green"/>
          <w:u w:val="single"/>
        </w:rPr>
        <w:t>pain</w:t>
      </w:r>
      <w:r w:rsidRPr="00FD4BB7">
        <w:rPr>
          <w:rFonts w:eastAsia="Calibri"/>
          <w:b/>
          <w:bCs/>
          <w:sz w:val="26"/>
          <w:szCs w:val="26"/>
          <w:u w:val="single"/>
        </w:rPr>
        <w:t xml:space="preserve"> </w:t>
      </w:r>
      <w:r w:rsidRPr="00FD4BB7">
        <w:rPr>
          <w:rFonts w:eastAsia="Calibri"/>
          <w:szCs w:val="22"/>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FD4BB7">
        <w:rPr>
          <w:rFonts w:eastAsia="Calibri"/>
          <w:b/>
          <w:bCs/>
          <w:sz w:val="26"/>
          <w:szCs w:val="26"/>
          <w:u w:val="single"/>
        </w:rPr>
        <w:t xml:space="preserve">I might ask: “What for?” </w:t>
      </w:r>
      <w:r w:rsidRPr="00FD4BB7">
        <w:rPr>
          <w:rFonts w:eastAsia="Calibri"/>
          <w:szCs w:val="22"/>
        </w:rPr>
        <w:t xml:space="preserve">This is a reasonable question, for when you go to the convenience store you usually do so, not merely for the sake of going to the convenience store, but for the sake of achieving something further that you deem to be valuable. You might answer, for </w:t>
      </w:r>
      <w:r w:rsidRPr="00FD4BB7">
        <w:rPr>
          <w:rFonts w:eastAsia="Calibri"/>
          <w:szCs w:val="22"/>
        </w:rPr>
        <w:lastRenderedPageBreak/>
        <w:t xml:space="preserve">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FD4BB7">
        <w:rPr>
          <w:rFonts w:eastAsia="Calibri"/>
          <w:szCs w:val="22"/>
        </w:rPr>
        <w:t>I</w:t>
      </w:r>
      <w:proofErr w:type="gramEnd"/>
      <w:r w:rsidRPr="00FD4BB7">
        <w:rPr>
          <w:rFonts w:eastAsia="Calibri"/>
          <w:szCs w:val="22"/>
        </w:rPr>
        <w:t xml:space="preserve"> then proceed by asking “</w:t>
      </w:r>
      <w:r w:rsidRPr="00FD4BB7">
        <w:rPr>
          <w:rFonts w:eastAsia="Calibri"/>
          <w:b/>
          <w:bCs/>
          <w:sz w:val="26"/>
          <w:szCs w:val="26"/>
          <w:u w:val="single"/>
        </w:rPr>
        <w:t xml:space="preserve">But </w:t>
      </w:r>
      <w:r w:rsidRPr="00FD4BB7">
        <w:rPr>
          <w:rFonts w:eastAsia="Calibri"/>
          <w:szCs w:val="22"/>
        </w:rPr>
        <w:t xml:space="preserve">what is the pleasure of drinking the soda good for?” the discussion is likely to reach an awkward end. The reason is that the </w:t>
      </w:r>
      <w:r w:rsidRPr="00FD4BB7">
        <w:rPr>
          <w:rFonts w:eastAsia="Calibri"/>
          <w:b/>
          <w:bCs/>
          <w:sz w:val="26"/>
          <w:szCs w:val="26"/>
          <w:u w:val="single"/>
        </w:rPr>
        <w:t xml:space="preserve">pleasure is not good for anything further; </w:t>
      </w:r>
      <w:r w:rsidRPr="00FD4BB7">
        <w:rPr>
          <w:rFonts w:eastAsia="Calibri"/>
          <w:szCs w:val="22"/>
        </w:rPr>
        <w:t xml:space="preserve">it is simply that for which going to the convenience store and buying the soda is good.3 As Aristotle observes: </w:t>
      </w:r>
      <w:r w:rsidRPr="00FD4BB7">
        <w:rPr>
          <w:rFonts w:eastAsia="Calibri"/>
          <w:b/>
          <w:bCs/>
          <w:sz w:val="26"/>
          <w:szCs w:val="26"/>
          <w:u w:val="single"/>
        </w:rPr>
        <w:t>“</w:t>
      </w:r>
      <w:r w:rsidRPr="00FD4BB7">
        <w:rPr>
          <w:rFonts w:eastAsia="Calibri"/>
          <w:b/>
          <w:bCs/>
          <w:sz w:val="26"/>
          <w:szCs w:val="26"/>
          <w:highlight w:val="green"/>
          <w:u w:val="single"/>
        </w:rPr>
        <w:t>We never ask</w:t>
      </w:r>
      <w:r w:rsidRPr="00FD4BB7">
        <w:rPr>
          <w:rFonts w:eastAsia="Calibri"/>
          <w:szCs w:val="22"/>
        </w:rPr>
        <w:t xml:space="preserve"> [a man] </w:t>
      </w:r>
      <w:r w:rsidRPr="00FD4BB7">
        <w:rPr>
          <w:rFonts w:eastAsia="Calibri"/>
          <w:b/>
          <w:bCs/>
          <w:sz w:val="26"/>
          <w:szCs w:val="26"/>
          <w:highlight w:val="green"/>
          <w:u w:val="single"/>
        </w:rPr>
        <w:t>what</w:t>
      </w:r>
      <w:r w:rsidRPr="00FD4BB7">
        <w:rPr>
          <w:rFonts w:eastAsia="Calibri"/>
          <w:b/>
          <w:bCs/>
          <w:sz w:val="26"/>
          <w:szCs w:val="26"/>
          <w:u w:val="single"/>
        </w:rPr>
        <w:t xml:space="preserve"> his </w:t>
      </w:r>
      <w:r w:rsidRPr="00FD4BB7">
        <w:rPr>
          <w:rFonts w:eastAsia="Calibri"/>
          <w:b/>
          <w:bCs/>
          <w:sz w:val="26"/>
          <w:szCs w:val="26"/>
          <w:highlight w:val="green"/>
          <w:u w:val="single"/>
        </w:rPr>
        <w:t>end is in being pleased, because</w:t>
      </w:r>
      <w:r w:rsidRPr="00FD4BB7">
        <w:rPr>
          <w:rFonts w:eastAsia="Calibri"/>
          <w:b/>
          <w:bCs/>
          <w:sz w:val="26"/>
          <w:szCs w:val="26"/>
          <w:u w:val="single"/>
        </w:rPr>
        <w:t xml:space="preserve"> </w:t>
      </w:r>
      <w:r w:rsidRPr="00FD4BB7">
        <w:rPr>
          <w:rFonts w:eastAsia="Calibri"/>
          <w:szCs w:val="22"/>
        </w:rPr>
        <w:t xml:space="preserve">we assume that </w:t>
      </w:r>
      <w:r w:rsidRPr="00FD4BB7">
        <w:rPr>
          <w:rFonts w:eastAsia="Calibri"/>
          <w:b/>
          <w:bCs/>
          <w:sz w:val="26"/>
          <w:szCs w:val="26"/>
          <w:highlight w:val="green"/>
          <w:u w:val="single"/>
        </w:rPr>
        <w:t>pleasure is</w:t>
      </w:r>
      <w:r w:rsidRPr="00FD4BB7">
        <w:rPr>
          <w:rFonts w:eastAsia="Calibri"/>
          <w:b/>
          <w:bCs/>
          <w:sz w:val="26"/>
          <w:szCs w:val="26"/>
          <w:u w:val="single"/>
        </w:rPr>
        <w:t xml:space="preserve"> </w:t>
      </w:r>
      <w:r w:rsidRPr="00FD4BB7">
        <w:rPr>
          <w:rFonts w:eastAsia="Calibri"/>
          <w:szCs w:val="22"/>
        </w:rPr>
        <w:t xml:space="preserve">choice </w:t>
      </w:r>
      <w:r w:rsidRPr="00FD4BB7">
        <w:rPr>
          <w:rFonts w:eastAsia="Calibri"/>
          <w:b/>
          <w:bCs/>
          <w:sz w:val="26"/>
          <w:szCs w:val="26"/>
          <w:highlight w:val="green"/>
          <w:u w:val="single"/>
        </w:rPr>
        <w:t>worthy in itself</w:t>
      </w:r>
      <w:r w:rsidRPr="00FD4BB7">
        <w:rPr>
          <w:rFonts w:eastAsia="Calibri"/>
          <w:b/>
          <w:bCs/>
          <w:sz w:val="26"/>
          <w:szCs w:val="26"/>
          <w:u w:val="single"/>
        </w:rPr>
        <w:t>.”</w:t>
      </w:r>
      <w:r w:rsidRPr="00FD4BB7">
        <w:rPr>
          <w:rFonts w:eastAsia="Calibri"/>
          <w:szCs w:val="2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D4BB7">
        <w:rPr>
          <w:rFonts w:eastAsia="Calibri"/>
          <w:b/>
          <w:bCs/>
          <w:sz w:val="26"/>
          <w:szCs w:val="26"/>
          <w:highlight w:val="green"/>
          <w:u w:val="single"/>
        </w:rPr>
        <w:t>pleasure and pain are both places where we reach the end of the line in matters of value.</w:t>
      </w:r>
    </w:p>
    <w:p w14:paraId="2F259D57" w14:textId="77777777" w:rsidR="00426367" w:rsidRPr="00FD4BB7" w:rsidRDefault="00426367" w:rsidP="00426367">
      <w:pPr>
        <w:pStyle w:val="Heading4"/>
        <w:rPr>
          <w:rFonts w:cs="Calibri"/>
        </w:rPr>
      </w:pPr>
      <w:r w:rsidRPr="00FD4BB7">
        <w:rPr>
          <w:rFonts w:eastAsia="Calibri" w:cs="Calibri"/>
        </w:rPr>
        <w:t>4] No act-omission distinction –</w:t>
      </w:r>
    </w:p>
    <w:p w14:paraId="5111EEC4" w14:textId="77777777" w:rsidR="00426367" w:rsidRPr="00FD4BB7" w:rsidRDefault="00426367" w:rsidP="00426367">
      <w:pPr>
        <w:pStyle w:val="Heading4"/>
        <w:rPr>
          <w:rFonts w:cs="Calibri"/>
        </w:rPr>
      </w:pPr>
      <w:r w:rsidRPr="00FD4BB7">
        <w:rPr>
          <w:rFonts w:eastAsia="Calibri" w:cs="Calibri"/>
        </w:rPr>
        <w:t xml:space="preserve">A] Psychology – choosing to omit is an act itself – governments decide not to act which means being presented with the </w:t>
      </w:r>
      <w:proofErr w:type="spellStart"/>
      <w:r w:rsidRPr="00FD4BB7">
        <w:rPr>
          <w:rFonts w:eastAsia="Calibri" w:cs="Calibri"/>
        </w:rPr>
        <w:t>aff</w:t>
      </w:r>
      <w:proofErr w:type="spellEnd"/>
      <w:r w:rsidRPr="00FD4BB7">
        <w:rPr>
          <w:rFonts w:eastAsia="Calibri" w:cs="Calibri"/>
        </w:rPr>
        <w:t xml:space="preserve"> creates a choice between two actions, neither of which is an omission.</w:t>
      </w:r>
    </w:p>
    <w:p w14:paraId="3801BF14" w14:textId="77777777" w:rsidR="00426367" w:rsidRPr="00FD4BB7" w:rsidRDefault="00426367" w:rsidP="00426367">
      <w:pPr>
        <w:pStyle w:val="Heading4"/>
        <w:rPr>
          <w:rFonts w:cs="Calibri"/>
        </w:rPr>
      </w:pPr>
      <w:r w:rsidRPr="00FD4BB7">
        <w:rPr>
          <w:rFonts w:eastAsia="Calibri" w:cs="Calibri"/>
        </w:rPr>
        <w:t xml:space="preserve">B] Actor specificity – governments are culpable for omissions because their purpose is to protect the constituency – otherwise they would have no obligation to make murder illegal. Only util can escape culpability in the instance of tradeoffs – </w:t>
      </w:r>
      <w:proofErr w:type="gramStart"/>
      <w:r w:rsidRPr="00FD4BB7">
        <w:rPr>
          <w:rFonts w:eastAsia="Calibri" w:cs="Calibri"/>
        </w:rPr>
        <w:t>i.e.</w:t>
      </w:r>
      <w:proofErr w:type="gramEnd"/>
      <w:r w:rsidRPr="00FD4BB7">
        <w:rPr>
          <w:rFonts w:eastAsia="Calibri" w:cs="Calibri"/>
        </w:rPr>
        <w:t xml:space="preserve"> it resolves the trolley problem because a deontological theory would hold you responsible for killing regardless. Actor spec o/w – different agents have different ethical standings that affect their obligations and considerations.</w:t>
      </w:r>
    </w:p>
    <w:p w14:paraId="360C2EFE" w14:textId="77777777" w:rsidR="00426367" w:rsidRPr="00FD4BB7" w:rsidRDefault="00426367" w:rsidP="00426367">
      <w:pPr>
        <w:pStyle w:val="Heading4"/>
        <w:rPr>
          <w:rFonts w:cs="Calibri"/>
        </w:rPr>
      </w:pPr>
      <w:r w:rsidRPr="00FD4BB7">
        <w:rPr>
          <w:rFonts w:eastAsia="Calibri" w:cs="Calibri"/>
        </w:rPr>
        <w:t xml:space="preserve">5] </w:t>
      </w:r>
      <w:r w:rsidRPr="00FD4BB7">
        <w:rPr>
          <w:rFonts w:eastAsia="Cambria" w:cs="Calibri"/>
        </w:rPr>
        <w:t>The assumption that there are self-evident truths is the basic error of Kantian metaethics. A pragmatic, intersubjective conception of truth is preferable.</w:t>
      </w:r>
    </w:p>
    <w:p w14:paraId="0C73A01E" w14:textId="77777777" w:rsidR="00426367" w:rsidRPr="00FD4BB7" w:rsidRDefault="00426367" w:rsidP="00426367">
      <w:pPr>
        <w:spacing w:line="278" w:lineRule="exact"/>
      </w:pPr>
      <w:r w:rsidRPr="00FD4BB7">
        <w:rPr>
          <w:rFonts w:eastAsia="Cambria"/>
          <w:b/>
          <w:bCs/>
          <w:sz w:val="26"/>
          <w:szCs w:val="26"/>
        </w:rPr>
        <w:t xml:space="preserve">Habermas ’98 - </w:t>
      </w:r>
      <w:r w:rsidRPr="00FD4BB7">
        <w:rPr>
          <w:rFonts w:eastAsia="Cambria"/>
          <w:szCs w:val="22"/>
        </w:rPr>
        <w:t xml:space="preserve">Jurgen Habermas [Former Chair of Philosophy and Sociology, Johann Wolfgang Goethe University Frankfurt am Main Institute for Social Research, Permanent Visiting Professor at Northwestern University, "Theodor </w:t>
      </w:r>
      <w:proofErr w:type="spellStart"/>
      <w:r w:rsidRPr="00FD4BB7">
        <w:rPr>
          <w:rFonts w:eastAsia="Cambria"/>
          <w:szCs w:val="22"/>
        </w:rPr>
        <w:t>Heuss</w:t>
      </w:r>
      <w:proofErr w:type="spellEnd"/>
      <w:r w:rsidRPr="00FD4BB7">
        <w:rPr>
          <w:rFonts w:eastAsia="Cambria"/>
          <w:szCs w:val="22"/>
        </w:rPr>
        <w:t xml:space="preserve"> Professor" at The New School, New York.], The Inclusion of the Other: Studies in Political Theory. Cambridge: MIT Press (1998), p. 36-37 AT</w:t>
      </w:r>
    </w:p>
    <w:p w14:paraId="4AD24A35" w14:textId="77777777" w:rsidR="00426367" w:rsidRPr="00FD4BB7" w:rsidRDefault="00426367" w:rsidP="00426367">
      <w:pPr>
        <w:spacing w:line="240" w:lineRule="exact"/>
      </w:pPr>
      <w:r w:rsidRPr="00FD4BB7">
        <w:rPr>
          <w:rFonts w:eastAsia="Cambria"/>
          <w:szCs w:val="22"/>
        </w:rPr>
        <w:t xml:space="preserve"> </w:t>
      </w:r>
    </w:p>
    <w:p w14:paraId="0075ACA6" w14:textId="77777777" w:rsidR="00426367" w:rsidRPr="00FD4BB7" w:rsidRDefault="00426367" w:rsidP="00426367">
      <w:pPr>
        <w:spacing w:line="240" w:lineRule="exact"/>
      </w:pPr>
      <w:r w:rsidRPr="00FD4BB7">
        <w:rPr>
          <w:rFonts w:eastAsia="Cambria"/>
          <w:szCs w:val="22"/>
          <w:u w:val="single"/>
        </w:rPr>
        <w:t xml:space="preserve">A </w:t>
      </w:r>
      <w:r w:rsidRPr="00FD4BB7">
        <w:rPr>
          <w:rFonts w:eastAsia="Cambria"/>
          <w:sz w:val="12"/>
          <w:szCs w:val="12"/>
        </w:rPr>
        <w:t>sentence or</w:t>
      </w:r>
      <w:r w:rsidRPr="00FD4BB7">
        <w:rPr>
          <w:rFonts w:eastAsia="Cambria"/>
          <w:szCs w:val="22"/>
          <w:u w:val="single"/>
        </w:rPr>
        <w:t xml:space="preserve"> proposition is justified </w:t>
      </w:r>
      <w:r w:rsidRPr="00FD4BB7">
        <w:rPr>
          <w:rFonts w:eastAsia="Cambria"/>
          <w:sz w:val="12"/>
          <w:szCs w:val="12"/>
        </w:rPr>
        <w:t>on the semantic conception</w:t>
      </w:r>
      <w:r w:rsidRPr="00FD4BB7">
        <w:rPr>
          <w:rFonts w:eastAsia="Cambria"/>
          <w:szCs w:val="22"/>
          <w:u w:val="single"/>
        </w:rPr>
        <w:t xml:space="preserve"> if it can be derived from basic sentences according to valid rules of inference, where a class of basic sentences is distinguished by specific </w:t>
      </w:r>
      <w:r w:rsidRPr="00FD4BB7">
        <w:rPr>
          <w:rFonts w:eastAsia="Cambria"/>
          <w:sz w:val="12"/>
          <w:szCs w:val="12"/>
        </w:rPr>
        <w:t>(logical, epistemological, or psychological)</w:t>
      </w:r>
      <w:r w:rsidRPr="00FD4BB7">
        <w:rPr>
          <w:rFonts w:eastAsia="Cambria"/>
          <w:szCs w:val="22"/>
          <w:u w:val="single"/>
        </w:rPr>
        <w:t xml:space="preserve"> criteria. </w:t>
      </w:r>
      <w:r w:rsidRPr="00FD4BB7">
        <w:rPr>
          <w:rFonts w:eastAsia="Cambria"/>
          <w:sz w:val="12"/>
          <w:szCs w:val="12"/>
        </w:rPr>
        <w:t>But</w:t>
      </w:r>
      <w:r w:rsidRPr="00FD4BB7">
        <w:rPr>
          <w:rFonts w:eastAsia="Cambria"/>
          <w:szCs w:val="22"/>
          <w:u w:val="single"/>
        </w:rPr>
        <w:t xml:space="preserve"> </w:t>
      </w:r>
      <w:r w:rsidRPr="00FD4BB7">
        <w:rPr>
          <w:rFonts w:eastAsia="Cambria"/>
          <w:szCs w:val="22"/>
          <w:highlight w:val="yellow"/>
          <w:u w:val="single"/>
        </w:rPr>
        <w:t>the foundationalist assumption that there exists</w:t>
      </w:r>
      <w:r w:rsidRPr="00FD4BB7">
        <w:rPr>
          <w:rFonts w:eastAsia="Cambria"/>
          <w:szCs w:val="22"/>
          <w:u w:val="single"/>
        </w:rPr>
        <w:t xml:space="preserve"> such a class of </w:t>
      </w:r>
      <w:r w:rsidRPr="00FD4BB7">
        <w:rPr>
          <w:rFonts w:eastAsia="Cambria"/>
          <w:sz w:val="12"/>
          <w:szCs w:val="12"/>
        </w:rPr>
        <w:t>basic</w:t>
      </w:r>
      <w:r w:rsidRPr="00FD4BB7">
        <w:rPr>
          <w:rFonts w:eastAsia="Cambria"/>
          <w:szCs w:val="22"/>
          <w:u w:val="single"/>
        </w:rPr>
        <w:t xml:space="preserve"> </w:t>
      </w:r>
      <w:r w:rsidRPr="00FD4BB7">
        <w:rPr>
          <w:rFonts w:eastAsia="Cambria"/>
          <w:szCs w:val="22"/>
          <w:highlight w:val="yellow"/>
          <w:u w:val="single"/>
        </w:rPr>
        <w:t>sentences whose truth is immediately accessible</w:t>
      </w:r>
      <w:r w:rsidRPr="00FD4BB7">
        <w:rPr>
          <w:rFonts w:eastAsia="Cambria"/>
          <w:szCs w:val="22"/>
          <w:u w:val="single"/>
        </w:rPr>
        <w:t xml:space="preserve"> </w:t>
      </w:r>
      <w:r w:rsidRPr="00FD4BB7">
        <w:rPr>
          <w:rFonts w:eastAsia="Cambria"/>
          <w:sz w:val="12"/>
          <w:szCs w:val="12"/>
        </w:rPr>
        <w:t xml:space="preserve">to perception or to intuition </w:t>
      </w:r>
      <w:r w:rsidRPr="00FD4BB7">
        <w:rPr>
          <w:rFonts w:eastAsia="Cambria"/>
          <w:szCs w:val="22"/>
          <w:highlight w:val="yellow"/>
          <w:u w:val="single"/>
        </w:rPr>
        <w:t>has not withstood linguistic arguments</w:t>
      </w:r>
      <w:r w:rsidRPr="00FD4BB7">
        <w:rPr>
          <w:rFonts w:eastAsia="Cambria"/>
          <w:szCs w:val="22"/>
          <w:u w:val="single"/>
        </w:rPr>
        <w:t xml:space="preserve"> </w:t>
      </w:r>
      <w:r w:rsidRPr="00FD4BB7">
        <w:rPr>
          <w:rFonts w:eastAsia="Cambria"/>
          <w:sz w:val="12"/>
          <w:szCs w:val="12"/>
        </w:rPr>
        <w:t>for the holistic character of language and interpretation:</w:t>
      </w:r>
      <w:r w:rsidRPr="00FD4BB7">
        <w:rPr>
          <w:rFonts w:eastAsia="Cambria"/>
          <w:szCs w:val="22"/>
          <w:u w:val="single"/>
        </w:rPr>
        <w:t xml:space="preserve"> </w:t>
      </w:r>
      <w:r w:rsidRPr="00FD4BB7">
        <w:rPr>
          <w:rFonts w:eastAsia="Cambria"/>
          <w:szCs w:val="22"/>
          <w:highlight w:val="yellow"/>
          <w:u w:val="single"/>
        </w:rPr>
        <w:t xml:space="preserve">every justification must at least </w:t>
      </w:r>
      <w:r w:rsidRPr="00FD4BB7">
        <w:rPr>
          <w:rFonts w:eastAsia="Cambria"/>
          <w:i/>
          <w:iCs/>
          <w:szCs w:val="22"/>
          <w:highlight w:val="yellow"/>
          <w:u w:val="single"/>
        </w:rPr>
        <w:t>proceed from</w:t>
      </w:r>
      <w:r w:rsidRPr="00FD4BB7">
        <w:rPr>
          <w:rFonts w:eastAsia="Cambria"/>
          <w:szCs w:val="22"/>
          <w:highlight w:val="yellow"/>
          <w:u w:val="single"/>
        </w:rPr>
        <w:t xml:space="preserve"> a pre-understood context</w:t>
      </w:r>
      <w:r w:rsidRPr="00FD4BB7">
        <w:rPr>
          <w:rFonts w:eastAsia="Cambria"/>
          <w:szCs w:val="22"/>
          <w:u w:val="single"/>
        </w:rPr>
        <w:t xml:space="preserve"> </w:t>
      </w:r>
      <w:r w:rsidRPr="00FD4BB7">
        <w:rPr>
          <w:rFonts w:eastAsia="Cambria"/>
          <w:sz w:val="12"/>
          <w:szCs w:val="12"/>
        </w:rPr>
        <w:t>or background understanding.</w:t>
      </w:r>
      <w:r w:rsidRPr="00FD4BB7">
        <w:rPr>
          <w:rFonts w:eastAsia="Cambria"/>
          <w:szCs w:val="22"/>
          <w:u w:val="single"/>
        </w:rPr>
        <w:t xml:space="preserve"> </w:t>
      </w:r>
      <w:r w:rsidRPr="00FD4BB7">
        <w:rPr>
          <w:rFonts w:eastAsia="Cambria"/>
          <w:szCs w:val="22"/>
          <w:highlight w:val="yellow"/>
          <w:u w:val="single"/>
        </w:rPr>
        <w:t>This</w:t>
      </w:r>
      <w:r w:rsidRPr="00FD4BB7">
        <w:rPr>
          <w:rFonts w:eastAsia="Cambria"/>
          <w:szCs w:val="22"/>
          <w:u w:val="single"/>
        </w:rPr>
        <w:t xml:space="preserve"> failure of foundationalism </w:t>
      </w:r>
      <w:r w:rsidRPr="00FD4BB7">
        <w:rPr>
          <w:rFonts w:eastAsia="Cambria"/>
          <w:szCs w:val="22"/>
          <w:highlight w:val="yellow"/>
          <w:u w:val="single"/>
        </w:rPr>
        <w:t xml:space="preserve">recommends a pragmatic conception of justification as a public practice in which </w:t>
      </w:r>
      <w:proofErr w:type="spellStart"/>
      <w:r w:rsidRPr="00FD4BB7">
        <w:rPr>
          <w:rFonts w:eastAsia="Cambria"/>
          <w:szCs w:val="22"/>
          <w:highlight w:val="yellow"/>
          <w:u w:val="single"/>
        </w:rPr>
        <w:t>criticizable</w:t>
      </w:r>
      <w:proofErr w:type="spellEnd"/>
      <w:r w:rsidRPr="00FD4BB7">
        <w:rPr>
          <w:rFonts w:eastAsia="Cambria"/>
          <w:szCs w:val="22"/>
          <w:highlight w:val="yellow"/>
          <w:u w:val="single"/>
        </w:rPr>
        <w:t xml:space="preserve"> validity claims can be defended with good reasons.</w:t>
      </w:r>
      <w:r w:rsidRPr="00FD4BB7">
        <w:rPr>
          <w:rFonts w:eastAsia="Cambria"/>
          <w:szCs w:val="22"/>
          <w:u w:val="single"/>
        </w:rPr>
        <w:t xml:space="preserve"> Of course, the criteria of rationality that determine which reasons count as good reasons can themselves be made a matter for discussion. </w:t>
      </w:r>
      <w:r w:rsidRPr="00FD4BB7">
        <w:rPr>
          <w:rFonts w:eastAsia="Cambria"/>
          <w:sz w:val="12"/>
          <w:szCs w:val="12"/>
        </w:rPr>
        <w:t xml:space="preserve">Hence procedural characteristics of the process of argumentation itself must ultimately bear the burden of explaining why results achieved in a procedurally correct manner enjoy the presumption of validity. For example, the communicative structure of rational discourse can ensure that all relevant contributions are heard and that the unforced force of the </w:t>
      </w:r>
      <w:r w:rsidRPr="00FD4BB7">
        <w:rPr>
          <w:rFonts w:eastAsia="Cambria"/>
          <w:sz w:val="12"/>
          <w:szCs w:val="12"/>
        </w:rPr>
        <w:lastRenderedPageBreak/>
        <w:t xml:space="preserve">better argument alone determines the “yes” and “no” responses of the </w:t>
      </w:r>
      <w:proofErr w:type="gramStart"/>
      <w:r w:rsidRPr="00FD4BB7">
        <w:rPr>
          <w:rFonts w:eastAsia="Cambria"/>
          <w:sz w:val="12"/>
          <w:szCs w:val="12"/>
        </w:rPr>
        <w:t>participants.¶</w:t>
      </w:r>
      <w:proofErr w:type="gramEnd"/>
      <w:r w:rsidRPr="00FD4BB7">
        <w:rPr>
          <w:rFonts w:eastAsia="Cambria"/>
          <w:sz w:val="12"/>
          <w:szCs w:val="12"/>
        </w:rPr>
        <w:t xml:space="preserve"> </w:t>
      </w:r>
      <w:r w:rsidRPr="00FD4BB7">
        <w:rPr>
          <w:rFonts w:eastAsia="Cambria"/>
          <w:szCs w:val="22"/>
          <w:u w:val="single"/>
        </w:rPr>
        <w:t xml:space="preserve">The pragmatic conception of justification opens the way from an epistemic concept of truth that overcomes the well-known problems with the correspondence theory. The truth predicate refers to the </w:t>
      </w:r>
      <w:r w:rsidRPr="00FD4BB7">
        <w:rPr>
          <w:rFonts w:eastAsia="Cambria"/>
          <w:sz w:val="12"/>
          <w:szCs w:val="12"/>
        </w:rPr>
        <w:t>language game of justification, that is, to the</w:t>
      </w:r>
      <w:r w:rsidRPr="00FD4BB7">
        <w:rPr>
          <w:rFonts w:eastAsia="Cambria"/>
          <w:szCs w:val="22"/>
          <w:u w:val="single"/>
        </w:rPr>
        <w:t xml:space="preserve"> public redemption of validity claims. On the other hand, truth cannot be identified with </w:t>
      </w:r>
      <w:r w:rsidRPr="00FD4BB7">
        <w:rPr>
          <w:rFonts w:eastAsia="Cambria"/>
          <w:sz w:val="12"/>
          <w:szCs w:val="12"/>
        </w:rPr>
        <w:t>justifiability or</w:t>
      </w:r>
      <w:r w:rsidRPr="00FD4BB7">
        <w:rPr>
          <w:rFonts w:eastAsia="Cambria"/>
          <w:szCs w:val="22"/>
          <w:u w:val="single"/>
        </w:rPr>
        <w:t xml:space="preserve"> warranted </w:t>
      </w:r>
      <w:proofErr w:type="spellStart"/>
      <w:r w:rsidRPr="00FD4BB7">
        <w:rPr>
          <w:rFonts w:eastAsia="Cambria"/>
          <w:szCs w:val="22"/>
          <w:u w:val="single"/>
        </w:rPr>
        <w:t>assertability</w:t>
      </w:r>
      <w:proofErr w:type="spellEnd"/>
      <w:r w:rsidRPr="00FD4BB7">
        <w:rPr>
          <w:rFonts w:eastAsia="Cambria"/>
          <w:szCs w:val="22"/>
          <w:u w:val="single"/>
        </w:rPr>
        <w:t xml:space="preserve">. </w:t>
      </w:r>
      <w:r w:rsidRPr="00FD4BB7">
        <w:rPr>
          <w:rFonts w:eastAsia="Cambria"/>
          <w:szCs w:val="22"/>
          <w:highlight w:val="yellow"/>
          <w:u w:val="single"/>
        </w:rPr>
        <w:t>The “cautionary” use of</w:t>
      </w:r>
      <w:r w:rsidRPr="00FD4BB7">
        <w:rPr>
          <w:rFonts w:eastAsia="Cambria"/>
          <w:szCs w:val="22"/>
          <w:u w:val="single"/>
        </w:rPr>
        <w:t xml:space="preserve"> </w:t>
      </w:r>
      <w:r w:rsidRPr="00FD4BB7">
        <w:rPr>
          <w:rFonts w:eastAsia="Cambria"/>
          <w:sz w:val="12"/>
          <w:szCs w:val="12"/>
        </w:rPr>
        <w:t>the</w:t>
      </w:r>
      <w:r w:rsidRPr="00FD4BB7">
        <w:rPr>
          <w:rFonts w:eastAsia="Cambria"/>
          <w:szCs w:val="22"/>
          <w:u w:val="single"/>
        </w:rPr>
        <w:t xml:space="preserve"> </w:t>
      </w:r>
      <w:r w:rsidRPr="00FD4BB7">
        <w:rPr>
          <w:rFonts w:eastAsia="Cambria"/>
          <w:szCs w:val="22"/>
          <w:highlight w:val="yellow"/>
          <w:u w:val="single"/>
        </w:rPr>
        <w:t>truth</w:t>
      </w:r>
      <w:r w:rsidRPr="00FD4BB7">
        <w:rPr>
          <w:rFonts w:eastAsia="Cambria"/>
          <w:szCs w:val="22"/>
          <w:u w:val="single"/>
        </w:rPr>
        <w:t xml:space="preserve"> </w:t>
      </w:r>
      <w:r w:rsidRPr="00FD4BB7">
        <w:rPr>
          <w:rFonts w:eastAsia="Cambria"/>
          <w:sz w:val="12"/>
          <w:szCs w:val="12"/>
        </w:rPr>
        <w:t>predicate</w:t>
      </w:r>
      <w:r w:rsidRPr="00FD4BB7">
        <w:rPr>
          <w:rFonts w:eastAsia="Cambria"/>
          <w:szCs w:val="22"/>
          <w:u w:val="single"/>
        </w:rPr>
        <w:t xml:space="preserve"> </w:t>
      </w:r>
      <w:r w:rsidRPr="00FD4BB7">
        <w:rPr>
          <w:rFonts w:eastAsia="Cambria"/>
          <w:sz w:val="12"/>
          <w:szCs w:val="12"/>
        </w:rPr>
        <w:t>– regardless of how well “p” is justified, it still may not be true –</w:t>
      </w:r>
      <w:r w:rsidRPr="00FD4BB7">
        <w:rPr>
          <w:rFonts w:eastAsia="Cambria"/>
          <w:szCs w:val="22"/>
          <w:u w:val="single"/>
        </w:rPr>
        <w:t xml:space="preserve"> </w:t>
      </w:r>
      <w:r w:rsidRPr="00FD4BB7">
        <w:rPr>
          <w:rFonts w:eastAsia="Cambria"/>
          <w:szCs w:val="22"/>
          <w:highlight w:val="yellow"/>
          <w:u w:val="single"/>
        </w:rPr>
        <w:t>highlights the difference in meaning between “truth” as an irreducible property of statements and “rational acceptability” as a context-dependent property</w:t>
      </w:r>
      <w:r w:rsidRPr="00FD4BB7">
        <w:rPr>
          <w:rFonts w:eastAsia="Cambria"/>
          <w:szCs w:val="22"/>
          <w:u w:val="single"/>
        </w:rPr>
        <w:t xml:space="preserve"> </w:t>
      </w:r>
      <w:r w:rsidRPr="00FD4BB7">
        <w:rPr>
          <w:rFonts w:eastAsia="Cambria"/>
          <w:sz w:val="12"/>
          <w:szCs w:val="12"/>
        </w:rPr>
        <w:t>of utterances.</w:t>
      </w:r>
      <w:r w:rsidRPr="00FD4BB7">
        <w:rPr>
          <w:rFonts w:eastAsia="Cambria"/>
          <w:szCs w:val="22"/>
          <w:u w:val="single"/>
        </w:rPr>
        <w:t xml:space="preserve"> This difference can be understood </w:t>
      </w:r>
      <w:r w:rsidRPr="00FD4BB7">
        <w:rPr>
          <w:rFonts w:eastAsia="Cambria"/>
          <w:sz w:val="12"/>
          <w:szCs w:val="12"/>
        </w:rPr>
        <w:t>within the horizon of possible justifications</w:t>
      </w:r>
      <w:r w:rsidRPr="00FD4BB7">
        <w:rPr>
          <w:rFonts w:eastAsia="Cambria"/>
          <w:szCs w:val="22"/>
          <w:u w:val="single"/>
        </w:rPr>
        <w:t xml:space="preserve"> in terms of </w:t>
      </w:r>
      <w:r w:rsidRPr="00FD4BB7">
        <w:rPr>
          <w:rFonts w:eastAsia="Cambria"/>
          <w:szCs w:val="22"/>
          <w:highlight w:val="yellow"/>
          <w:u w:val="single"/>
        </w:rPr>
        <w:t>the distinction between “justified in our context” and “justified in every context.”</w:t>
      </w:r>
      <w:r w:rsidRPr="00FD4BB7">
        <w:rPr>
          <w:rFonts w:eastAsia="Cambria"/>
          <w:szCs w:val="22"/>
          <w:u w:val="single"/>
        </w:rPr>
        <w:t xml:space="preserve"> </w:t>
      </w:r>
      <w:r w:rsidRPr="00FD4BB7">
        <w:rPr>
          <w:rFonts w:eastAsia="Cambria"/>
          <w:sz w:val="12"/>
          <w:szCs w:val="12"/>
        </w:rPr>
        <w:t>This difference can be cashed out in turn through a weak idealization of our processes of argumentation, understood as capable of being extended indefinitely over time. When we assert “p” and thereby claim truth for “p” we accept the obligation to defend “p” in argumentation – in full awareness of its fallibility – against all future objections.</w:t>
      </w:r>
    </w:p>
    <w:p w14:paraId="3D6D042B" w14:textId="77777777" w:rsidR="00426367" w:rsidRPr="00FD4BB7" w:rsidRDefault="00426367" w:rsidP="00426367">
      <w:pPr>
        <w:pStyle w:val="Heading4"/>
        <w:rPr>
          <w:rFonts w:cs="Calibri"/>
        </w:rPr>
      </w:pPr>
      <w:r w:rsidRPr="00FD4BB7">
        <w:rPr>
          <w:rFonts w:eastAsia="Calibri" w:cs="Calibri"/>
        </w:rPr>
        <w:t>6] Collapses to util: Moreover, maximizing utility is the only way to affirm equal and unconditional human dignity.</w:t>
      </w:r>
    </w:p>
    <w:p w14:paraId="1A45B161" w14:textId="77777777" w:rsidR="00426367" w:rsidRPr="00FD4BB7" w:rsidRDefault="00426367" w:rsidP="00426367">
      <w:pPr>
        <w:spacing w:line="278" w:lineRule="exact"/>
      </w:pPr>
      <w:proofErr w:type="spellStart"/>
      <w:r w:rsidRPr="00FD4BB7">
        <w:rPr>
          <w:rFonts w:eastAsia="Calibri"/>
          <w:b/>
          <w:bCs/>
          <w:sz w:val="26"/>
          <w:szCs w:val="26"/>
        </w:rPr>
        <w:t>Cummiskey</w:t>
      </w:r>
      <w:proofErr w:type="spellEnd"/>
      <w:r w:rsidRPr="00FD4BB7">
        <w:rPr>
          <w:rFonts w:eastAsia="Calibri"/>
          <w:b/>
          <w:bCs/>
          <w:sz w:val="26"/>
          <w:szCs w:val="26"/>
        </w:rPr>
        <w:t xml:space="preserve"> ’90 - </w:t>
      </w:r>
      <w:r w:rsidRPr="00FD4BB7">
        <w:rPr>
          <w:rFonts w:eastAsia="Calibri"/>
          <w:sz w:val="16"/>
          <w:szCs w:val="16"/>
        </w:rPr>
        <w:t xml:space="preserve">David </w:t>
      </w:r>
      <w:proofErr w:type="spellStart"/>
      <w:r w:rsidRPr="00FD4BB7">
        <w:rPr>
          <w:rFonts w:eastAsia="Calibri"/>
          <w:sz w:val="16"/>
          <w:szCs w:val="16"/>
        </w:rPr>
        <w:t>Cummiskey</w:t>
      </w:r>
      <w:proofErr w:type="spellEnd"/>
      <w:r w:rsidRPr="00FD4BB7">
        <w:rPr>
          <w:rFonts w:eastAsia="Calibri"/>
          <w:sz w:val="16"/>
          <w:szCs w:val="16"/>
        </w:rPr>
        <w:t>. [Associate Philosophy Professor at Bates College</w:t>
      </w:r>
      <w:proofErr w:type="gramStart"/>
      <w:r w:rsidRPr="00FD4BB7">
        <w:rPr>
          <w:rFonts w:eastAsia="Calibri"/>
          <w:sz w:val="16"/>
          <w:szCs w:val="16"/>
        </w:rPr>
        <w:t>].Kantian</w:t>
      </w:r>
      <w:proofErr w:type="gramEnd"/>
      <w:r w:rsidRPr="00FD4BB7">
        <w:rPr>
          <w:rFonts w:eastAsia="Calibri"/>
          <w:sz w:val="16"/>
          <w:szCs w:val="16"/>
        </w:rPr>
        <w:t xml:space="preserve"> Consequentialism. Ethics, Vol. 100, No. 3. 1990. </w:t>
      </w:r>
      <w:hyperlink r:id="rId9">
        <w:r w:rsidRPr="00FD4BB7">
          <w:rPr>
            <w:rStyle w:val="Hyperlink"/>
            <w:rFonts w:eastAsia="Calibri"/>
            <w:sz w:val="16"/>
            <w:szCs w:val="16"/>
          </w:rPr>
          <w:t>http://www.jstor.org/stable/2381810</w:t>
        </w:r>
      </w:hyperlink>
      <w:r w:rsidRPr="00FD4BB7">
        <w:rPr>
          <w:rFonts w:eastAsia="Calibri"/>
          <w:sz w:val="16"/>
          <w:szCs w:val="16"/>
        </w:rPr>
        <w:t>.</w:t>
      </w:r>
    </w:p>
    <w:p w14:paraId="7EB28750" w14:textId="77777777" w:rsidR="00426367" w:rsidRPr="00FD4BB7" w:rsidRDefault="00426367" w:rsidP="00426367">
      <w:pPr>
        <w:jc w:val="both"/>
      </w:pPr>
      <w:r w:rsidRPr="00FD4BB7">
        <w:rPr>
          <w:rFonts w:eastAsia="Calibri"/>
          <w:b/>
          <w:bCs/>
        </w:rPr>
        <w:t xml:space="preserve"> </w:t>
      </w:r>
    </w:p>
    <w:p w14:paraId="21FE074B" w14:textId="77777777" w:rsidR="00426367" w:rsidRPr="00FD4BB7" w:rsidRDefault="00426367" w:rsidP="00426367">
      <w:r w:rsidRPr="00FD4BB7">
        <w:rPr>
          <w:rFonts w:eastAsia="Calibri"/>
          <w:sz w:val="12"/>
          <w:szCs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FD4BB7">
        <w:rPr>
          <w:rFonts w:eastAsia="Calibri"/>
          <w:b/>
          <w:bCs/>
          <w:u w:val="single"/>
        </w:rPr>
        <w:t xml:space="preserve"> By emphasizing </w:t>
      </w:r>
      <w:proofErr w:type="gramStart"/>
      <w:r w:rsidRPr="00FD4BB7">
        <w:rPr>
          <w:rFonts w:eastAsia="Calibri"/>
          <w:b/>
          <w:bCs/>
          <w:u w:val="single"/>
        </w:rPr>
        <w:t>solely</w:t>
      </w:r>
      <w:proofErr w:type="gramEnd"/>
      <w:r w:rsidRPr="00FD4BB7">
        <w:rPr>
          <w:rFonts w:eastAsia="Calibri"/>
          <w:b/>
          <w:bCs/>
          <w:u w:val="single"/>
        </w:rPr>
        <w:t xml:space="preserve"> the one who must bear the cost if we act, we fail to</w:t>
      </w:r>
      <w:r w:rsidRPr="00FD4BB7">
        <w:rPr>
          <w:rFonts w:eastAsia="Calibri"/>
          <w:sz w:val="12"/>
          <w:szCs w:val="12"/>
        </w:rPr>
        <w:t xml:space="preserve"> sufficiently </w:t>
      </w:r>
      <w:r w:rsidRPr="00FD4BB7">
        <w:rPr>
          <w:rFonts w:eastAsia="Calibri"/>
          <w:b/>
          <w:bCs/>
          <w:u w:val="single"/>
        </w:rPr>
        <w:t>respect</w:t>
      </w:r>
      <w:r w:rsidRPr="00FD4BB7">
        <w:rPr>
          <w:rFonts w:eastAsia="Calibri"/>
          <w:sz w:val="12"/>
          <w:szCs w:val="12"/>
        </w:rPr>
        <w:t xml:space="preserve"> and take account of </w:t>
      </w:r>
      <w:r w:rsidRPr="00FD4BB7">
        <w:rPr>
          <w:rFonts w:eastAsia="Calibri"/>
          <w:b/>
          <w:bCs/>
          <w:u w:val="single"/>
        </w:rPr>
        <w:t>the many other separate persons</w:t>
      </w:r>
      <w:r w:rsidRPr="00FD4BB7">
        <w:rPr>
          <w:rFonts w:eastAsia="Calibri"/>
          <w:sz w:val="12"/>
          <w:szCs w:val="12"/>
        </w:rPr>
        <w:t xml:space="preserve">, </w:t>
      </w:r>
      <w:r w:rsidRPr="00FD4BB7">
        <w:rPr>
          <w:rFonts w:eastAsia="Calibri"/>
          <w:b/>
          <w:bCs/>
          <w:u w:val="single"/>
        </w:rPr>
        <w:t>each with only one life, who will bear the cost of our inaction.</w:t>
      </w:r>
      <w:r w:rsidRPr="00FD4BB7">
        <w:rPr>
          <w:rFonts w:eastAsia="Calibri"/>
          <w:sz w:val="12"/>
          <w:szCs w:val="12"/>
        </w:rPr>
        <w:t xml:space="preserve"> In such a situation, what would a conscientious Kantian agent, an agent motivated by the unconditional value of rational beings, choose? A morally good agent recognizes that the basis of all </w:t>
      </w:r>
      <w:proofErr w:type="gramStart"/>
      <w:r w:rsidRPr="00FD4BB7">
        <w:rPr>
          <w:rFonts w:eastAsia="Calibri"/>
          <w:sz w:val="12"/>
          <w:szCs w:val="12"/>
        </w:rPr>
        <w:t>particular duties</w:t>
      </w:r>
      <w:proofErr w:type="gramEnd"/>
      <w:r w:rsidRPr="00FD4BB7">
        <w:rPr>
          <w:rFonts w:eastAsia="Calibri"/>
          <w:sz w:val="12"/>
          <w:szCs w:val="12"/>
        </w:rPr>
        <w:t xml:space="preserve"> is the principle that “rational nature exists as an end in itself” (GMM 429). Rational nature as such is the supreme objective end of all conduct</w:t>
      </w:r>
      <w:r w:rsidRPr="00FD4BB7">
        <w:rPr>
          <w:rFonts w:eastAsia="Calibri"/>
          <w:sz w:val="12"/>
          <w:szCs w:val="12"/>
          <w:highlight w:val="yellow"/>
        </w:rPr>
        <w:t xml:space="preserve">. </w:t>
      </w:r>
      <w:r w:rsidRPr="00FD4BB7">
        <w:rPr>
          <w:rFonts w:eastAsia="Calibri"/>
          <w:b/>
          <w:bCs/>
          <w:highlight w:val="yellow"/>
          <w:u w:val="single"/>
        </w:rPr>
        <w:t>If one</w:t>
      </w:r>
      <w:r w:rsidRPr="00FD4BB7">
        <w:rPr>
          <w:rFonts w:eastAsia="Calibri"/>
          <w:sz w:val="12"/>
          <w:szCs w:val="12"/>
        </w:rPr>
        <w:t xml:space="preserve"> truly </w:t>
      </w:r>
      <w:r w:rsidRPr="00FD4BB7">
        <w:rPr>
          <w:rFonts w:eastAsia="Calibri"/>
          <w:b/>
          <w:bCs/>
          <w:highlight w:val="yellow"/>
          <w:u w:val="single"/>
        </w:rPr>
        <w:t>believes</w:t>
      </w:r>
      <w:r w:rsidRPr="00FD4BB7">
        <w:rPr>
          <w:rFonts w:eastAsia="Calibri"/>
          <w:sz w:val="12"/>
          <w:szCs w:val="12"/>
        </w:rPr>
        <w:t xml:space="preserve"> that </w:t>
      </w:r>
      <w:r w:rsidRPr="00FD4BB7">
        <w:rPr>
          <w:rFonts w:eastAsia="Calibri"/>
          <w:b/>
          <w:bCs/>
          <w:highlight w:val="yellow"/>
          <w:u w:val="single"/>
        </w:rPr>
        <w:t>all rational beings have</w:t>
      </w:r>
      <w:r w:rsidRPr="00FD4BB7">
        <w:rPr>
          <w:rFonts w:eastAsia="Calibri"/>
          <w:sz w:val="12"/>
          <w:szCs w:val="12"/>
        </w:rPr>
        <w:t xml:space="preserve"> an </w:t>
      </w:r>
      <w:r w:rsidRPr="00FD4BB7">
        <w:rPr>
          <w:rFonts w:eastAsia="Calibri"/>
          <w:b/>
          <w:bCs/>
          <w:highlight w:val="yellow"/>
          <w:u w:val="single"/>
        </w:rPr>
        <w:t>equal value</w:t>
      </w:r>
      <w:r w:rsidRPr="00FD4BB7">
        <w:rPr>
          <w:rFonts w:eastAsia="Calibri"/>
          <w:sz w:val="12"/>
          <w:szCs w:val="12"/>
        </w:rPr>
        <w:t xml:space="preserve">, then </w:t>
      </w:r>
      <w:r w:rsidRPr="00FD4BB7">
        <w:rPr>
          <w:rFonts w:eastAsia="Calibri"/>
          <w:b/>
          <w:bCs/>
          <w:highlight w:val="yellow"/>
          <w:u w:val="single"/>
        </w:rPr>
        <w:t>the</w:t>
      </w:r>
      <w:r w:rsidRPr="00FD4BB7">
        <w:rPr>
          <w:rFonts w:eastAsia="Calibri"/>
          <w:sz w:val="12"/>
          <w:szCs w:val="12"/>
        </w:rPr>
        <w:t xml:space="preserve"> rational </w:t>
      </w:r>
      <w:r w:rsidRPr="00FD4BB7">
        <w:rPr>
          <w:rFonts w:eastAsia="Calibri"/>
          <w:b/>
          <w:bCs/>
          <w:highlight w:val="yellow"/>
          <w:u w:val="single"/>
        </w:rPr>
        <w:t>solution</w:t>
      </w:r>
      <w:r w:rsidRPr="00FD4BB7">
        <w:rPr>
          <w:rFonts w:eastAsia="Calibri"/>
          <w:sz w:val="12"/>
          <w:szCs w:val="12"/>
        </w:rPr>
        <w:t xml:space="preserve"> to such a dilemma </w:t>
      </w:r>
      <w:r w:rsidRPr="00FD4BB7">
        <w:rPr>
          <w:rFonts w:eastAsia="Calibri"/>
          <w:b/>
          <w:bCs/>
          <w:highlight w:val="yellow"/>
          <w:u w:val="single"/>
        </w:rPr>
        <w:t>involves maximally promoting the lives and liberties of as many</w:t>
      </w:r>
      <w:r w:rsidRPr="00FD4BB7">
        <w:rPr>
          <w:rFonts w:eastAsia="Calibri"/>
          <w:sz w:val="12"/>
          <w:szCs w:val="12"/>
        </w:rPr>
        <w:t xml:space="preserve"> rational beings </w:t>
      </w:r>
      <w:r w:rsidRPr="00FD4BB7">
        <w:rPr>
          <w:rFonts w:eastAsia="Calibri"/>
          <w:b/>
          <w:bCs/>
          <w:highlight w:val="yellow"/>
          <w:u w:val="single"/>
        </w:rPr>
        <w:t>as possible</w:t>
      </w:r>
      <w:r w:rsidRPr="00FD4BB7">
        <w:rPr>
          <w:rFonts w:eastAsia="Calibri"/>
          <w:sz w:val="12"/>
          <w:szCs w:val="12"/>
        </w:rPr>
        <w:t xml:space="preserve"> (chapter 5). </w:t>
      </w:r>
      <w:proofErr w:type="gramStart"/>
      <w:r w:rsidRPr="00FD4BB7">
        <w:rPr>
          <w:rFonts w:eastAsia="Calibri"/>
          <w:sz w:val="12"/>
          <w:szCs w:val="12"/>
        </w:rPr>
        <w:t>In order to</w:t>
      </w:r>
      <w:proofErr w:type="gramEnd"/>
      <w:r w:rsidRPr="00FD4BB7">
        <w:rPr>
          <w:rFonts w:eastAsia="Calibri"/>
          <w:sz w:val="12"/>
          <w:szCs w:val="12"/>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FD4BB7">
        <w:rPr>
          <w:rFonts w:eastAsia="Calibri"/>
          <w:b/>
          <w:bCs/>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FD4BB7">
        <w:rPr>
          <w:rFonts w:eastAsia="Calibri"/>
          <w:b/>
          <w:bCs/>
          <w:u w:val="single"/>
        </w:rPr>
        <w:t xml:space="preserve"> Persons may have “dignity</w:t>
      </w:r>
      <w:r w:rsidRPr="00FD4BB7">
        <w:rPr>
          <w:rFonts w:eastAsia="Calibri"/>
          <w:sz w:val="12"/>
          <w:szCs w:val="12"/>
        </w:rPr>
        <w:t xml:space="preserve">, </w:t>
      </w:r>
      <w:r w:rsidRPr="00FD4BB7">
        <w:rPr>
          <w:rFonts w:eastAsia="Calibri"/>
          <w:b/>
          <w:bCs/>
          <w:u w:val="single"/>
        </w:rPr>
        <w:t>that</w:t>
      </w:r>
      <w:r w:rsidRPr="00FD4BB7">
        <w:rPr>
          <w:rFonts w:eastAsia="Calibri"/>
          <w:sz w:val="12"/>
          <w:szCs w:val="12"/>
        </w:rPr>
        <w:t xml:space="preserve"> is, an unconditional and incomparable worth” that </w:t>
      </w:r>
      <w:r w:rsidRPr="00FD4BB7">
        <w:rPr>
          <w:rFonts w:eastAsia="Calibri"/>
          <w:b/>
          <w:bCs/>
          <w:u w:val="single"/>
        </w:rPr>
        <w:t>transcends</w:t>
      </w:r>
      <w:r w:rsidRPr="00FD4BB7">
        <w:rPr>
          <w:rFonts w:eastAsia="Calibri"/>
          <w:sz w:val="12"/>
          <w:szCs w:val="12"/>
        </w:rPr>
        <w:t xml:space="preserve"> any </w:t>
      </w:r>
      <w:r w:rsidRPr="00FD4BB7">
        <w:rPr>
          <w:rFonts w:eastAsia="Calibri"/>
          <w:b/>
          <w:bCs/>
          <w:u w:val="single"/>
        </w:rPr>
        <w:t>market value</w:t>
      </w:r>
      <w:r w:rsidRPr="00FD4BB7">
        <w:rPr>
          <w:rFonts w:eastAsia="Calibri"/>
          <w:sz w:val="12"/>
          <w:szCs w:val="12"/>
        </w:rPr>
        <w:t xml:space="preserve"> (GMM 436), </w:t>
      </w:r>
      <w:r w:rsidRPr="00FD4BB7">
        <w:rPr>
          <w:rFonts w:eastAsia="Calibri"/>
          <w:b/>
          <w:bCs/>
          <w:u w:val="single"/>
        </w:rPr>
        <w:t xml:space="preserve">but </w:t>
      </w:r>
      <w:r w:rsidRPr="00FD4BB7">
        <w:rPr>
          <w:rFonts w:eastAsia="Calibri"/>
          <w:b/>
          <w:bCs/>
          <w:highlight w:val="yellow"/>
          <w:u w:val="single"/>
        </w:rPr>
        <w:t>persons</w:t>
      </w:r>
      <w:r w:rsidRPr="00FD4BB7">
        <w:rPr>
          <w:rFonts w:eastAsia="Calibri"/>
          <w:b/>
          <w:bCs/>
          <w:u w:val="single"/>
        </w:rPr>
        <w:t xml:space="preserve"> also </w:t>
      </w:r>
      <w:r w:rsidRPr="00FD4BB7">
        <w:rPr>
          <w:rFonts w:eastAsia="Calibri"/>
          <w:b/>
          <w:bCs/>
          <w:highlight w:val="yellow"/>
          <w:u w:val="single"/>
        </w:rPr>
        <w:t>have a fundamental equality that dictates that some must sometimes give way for the sake of others</w:t>
      </w:r>
      <w:r w:rsidRPr="00FD4BB7">
        <w:rPr>
          <w:rFonts w:eastAsia="Calibri"/>
          <w:sz w:val="12"/>
          <w:szCs w:val="12"/>
        </w:rPr>
        <w:t xml:space="preserve"> (chapters 5 and 7). The concept of the end-in-itself does not support the view that we may never force another to bear some cost </w:t>
      </w:r>
      <w:proofErr w:type="gramStart"/>
      <w:r w:rsidRPr="00FD4BB7">
        <w:rPr>
          <w:rFonts w:eastAsia="Calibri"/>
          <w:sz w:val="12"/>
          <w:szCs w:val="12"/>
        </w:rPr>
        <w:t>in order to</w:t>
      </w:r>
      <w:proofErr w:type="gramEnd"/>
      <w:r w:rsidRPr="00FD4BB7">
        <w:rPr>
          <w:rFonts w:eastAsia="Calibri"/>
          <w:sz w:val="12"/>
          <w:szCs w:val="12"/>
        </w:rPr>
        <w:t xml:space="preserve"> benefit others. If one focuses on the equal value of all rational beings, then equal consideration suggests that one may have to sacrifice some to save many.</w:t>
      </w:r>
    </w:p>
    <w:p w14:paraId="296A8C35" w14:textId="77777777" w:rsidR="00426367" w:rsidRPr="00FD4BB7" w:rsidRDefault="00426367" w:rsidP="00426367">
      <w:pPr>
        <w:pStyle w:val="Heading4"/>
        <w:rPr>
          <w:rFonts w:cs="Calibri"/>
        </w:rPr>
      </w:pPr>
      <w:r w:rsidRPr="00FD4BB7">
        <w:rPr>
          <w:rFonts w:eastAsia="Calibri" w:cs="Calibri"/>
        </w:rPr>
        <w:t>Kant’s construction of ‘rational man’ which is dominant in the western tradition justifies oppressing those constructed as insufficiently rational.</w:t>
      </w:r>
    </w:p>
    <w:p w14:paraId="77919D6D" w14:textId="77777777" w:rsidR="00426367" w:rsidRPr="00FD4BB7" w:rsidRDefault="00426367" w:rsidP="00426367">
      <w:pPr>
        <w:spacing w:line="278" w:lineRule="exact"/>
      </w:pPr>
      <w:proofErr w:type="spellStart"/>
      <w:r w:rsidRPr="00FD4BB7">
        <w:rPr>
          <w:rFonts w:eastAsia="Calibri"/>
          <w:b/>
          <w:bCs/>
          <w:sz w:val="26"/>
          <w:szCs w:val="26"/>
        </w:rPr>
        <w:t>Minnich</w:t>
      </w:r>
      <w:proofErr w:type="spellEnd"/>
      <w:r w:rsidRPr="00FD4BB7">
        <w:rPr>
          <w:rFonts w:eastAsia="Calibri"/>
          <w:b/>
          <w:bCs/>
          <w:sz w:val="26"/>
          <w:szCs w:val="26"/>
        </w:rPr>
        <w:t xml:space="preserve"> ’05 - </w:t>
      </w:r>
      <w:r w:rsidRPr="00FD4BB7">
        <w:rPr>
          <w:rFonts w:eastAsia="Calibri"/>
          <w:szCs w:val="22"/>
        </w:rPr>
        <w:t xml:space="preserve">Elizabeth </w:t>
      </w:r>
      <w:proofErr w:type="spellStart"/>
      <w:r w:rsidRPr="00FD4BB7">
        <w:rPr>
          <w:rFonts w:eastAsia="Calibri"/>
          <w:szCs w:val="22"/>
        </w:rPr>
        <w:t>Kamarck</w:t>
      </w:r>
      <w:proofErr w:type="spellEnd"/>
      <w:r w:rsidRPr="00FD4BB7">
        <w:rPr>
          <w:rFonts w:eastAsia="Calibri"/>
          <w:szCs w:val="22"/>
        </w:rPr>
        <w:t xml:space="preserve"> </w:t>
      </w:r>
      <w:proofErr w:type="spellStart"/>
      <w:r w:rsidRPr="00FD4BB7">
        <w:rPr>
          <w:rFonts w:eastAsia="Calibri"/>
          <w:szCs w:val="22"/>
        </w:rPr>
        <w:t>Minnich</w:t>
      </w:r>
      <w:proofErr w:type="spellEnd"/>
      <w:r w:rsidRPr="00FD4BB7">
        <w:rPr>
          <w:rFonts w:eastAsia="Calibri"/>
          <w:szCs w:val="22"/>
        </w:rPr>
        <w:t xml:space="preserve"> [Senior Scholar, Association of American Colleges &amp; Universities, Ph.D., Philosophy. Graduate Faculty of Political and Social Science, The New School for Social Research], Transforming Knowledge, 2nd ed. Philadelphia: Temple University Press (2005). p. 148-149   AT</w:t>
      </w:r>
    </w:p>
    <w:p w14:paraId="28514613" w14:textId="77777777" w:rsidR="00426367" w:rsidRPr="00FD4BB7" w:rsidRDefault="00426367" w:rsidP="00426367">
      <w:r w:rsidRPr="00FD4BB7">
        <w:rPr>
          <w:rFonts w:eastAsia="Calibri"/>
          <w:b/>
          <w:bCs/>
        </w:rPr>
        <w:t xml:space="preserve">            </w:t>
      </w:r>
      <w:r w:rsidRPr="00FD4BB7">
        <w:rPr>
          <w:rFonts w:eastAsia="Calibri"/>
          <w:sz w:val="12"/>
          <w:szCs w:val="12"/>
        </w:rPr>
        <w:t xml:space="preserve">The point is not to collect absurdities uttered by European American male philosophers. It is to note that the same mind that believed these absurdities also gave us the critiques of “pure reason” and “judgment” that remain central to the field of philosophy as it is still taught. How can we assume that Kant’s treatment of reason not skewed? </w:t>
      </w:r>
      <w:r w:rsidRPr="00FD4BB7">
        <w:rPr>
          <w:rFonts w:eastAsia="Calibri"/>
          <w:szCs w:val="22"/>
          <w:highlight w:val="yellow"/>
          <w:u w:val="single"/>
        </w:rPr>
        <w:t>Knowing that he excluded</w:t>
      </w:r>
      <w:r w:rsidRPr="00FD4BB7">
        <w:rPr>
          <w:rFonts w:eastAsia="Calibri"/>
          <w:b/>
          <w:bCs/>
          <w:highlight w:val="yellow"/>
          <w:u w:val="single"/>
        </w:rPr>
        <w:t xml:space="preserve"> and devalued modes of thought</w:t>
      </w:r>
      <w:r w:rsidRPr="00FD4BB7">
        <w:rPr>
          <w:rFonts w:eastAsia="Calibri"/>
          <w:b/>
          <w:bCs/>
          <w:u w:val="single"/>
        </w:rPr>
        <w:t xml:space="preserve"> </w:t>
      </w:r>
      <w:r w:rsidRPr="00FD4BB7">
        <w:rPr>
          <w:rFonts w:eastAsia="Calibri"/>
          <w:sz w:val="12"/>
          <w:szCs w:val="12"/>
        </w:rPr>
        <w:t xml:space="preserve">and </w:t>
      </w:r>
      <w:r w:rsidRPr="00FD4BB7">
        <w:rPr>
          <w:rFonts w:eastAsia="Calibri"/>
          <w:sz w:val="12"/>
          <w:szCs w:val="12"/>
          <w:highlight w:val="yellow"/>
        </w:rPr>
        <w:t>feeling</w:t>
      </w:r>
      <w:r w:rsidRPr="00FD4BB7">
        <w:rPr>
          <w:rFonts w:eastAsia="Calibri"/>
          <w:b/>
          <w:bCs/>
          <w:highlight w:val="yellow"/>
          <w:u w:val="single"/>
        </w:rPr>
        <w:t xml:space="preserve"> he considered characteristic of the “fair sex” and the Arab man, we should surely hesitate before we assume that his notions of pure reason can be universal. He has taken the few to be the norm, and</w:t>
      </w:r>
      <w:r w:rsidRPr="00FD4BB7">
        <w:rPr>
          <w:rFonts w:eastAsia="Calibri"/>
          <w:b/>
          <w:bCs/>
          <w:u w:val="single"/>
        </w:rPr>
        <w:t xml:space="preserve"> </w:t>
      </w:r>
      <w:r w:rsidRPr="00FD4BB7">
        <w:rPr>
          <w:rFonts w:eastAsia="Calibri"/>
          <w:sz w:val="12"/>
          <w:szCs w:val="12"/>
        </w:rPr>
        <w:t xml:space="preserve">from, as well as for, </w:t>
      </w:r>
      <w:r w:rsidRPr="00FD4BB7">
        <w:rPr>
          <w:rFonts w:eastAsia="Calibri"/>
          <w:sz w:val="12"/>
          <w:szCs w:val="12"/>
        </w:rPr>
        <w:lastRenderedPageBreak/>
        <w:t xml:space="preserve">them he has sought </w:t>
      </w:r>
      <w:r w:rsidRPr="00FD4BB7">
        <w:rPr>
          <w:rFonts w:eastAsia="Calibri"/>
          <w:b/>
          <w:bCs/>
          <w:highlight w:val="yellow"/>
          <w:u w:val="single"/>
        </w:rPr>
        <w:t>the ideal.</w:t>
      </w:r>
      <w:r w:rsidRPr="00FD4BB7">
        <w:rPr>
          <w:rFonts w:eastAsia="Calibri"/>
          <w:b/>
          <w:bCs/>
          <w:u w:val="single"/>
        </w:rPr>
        <w:t xml:space="preserve"> </w:t>
      </w:r>
      <w:r w:rsidRPr="00FD4BB7">
        <w:rPr>
          <w:rFonts w:eastAsia="Calibri"/>
          <w:sz w:val="12"/>
          <w:szCs w:val="12"/>
        </w:rPr>
        <w:t>He has generalized too far from too few, drawing on and then re-creating representatives that were already prescriptive, not descriptive, for the included and the excluded.</w:t>
      </w:r>
      <w:r w:rsidRPr="00FD4BB7">
        <w:rPr>
          <w:rFonts w:eastAsia="Calibri"/>
          <w:b/>
          <w:bCs/>
          <w:u w:val="single"/>
        </w:rPr>
        <w:t xml:space="preserve"> </w:t>
      </w:r>
      <w:r w:rsidRPr="00FD4BB7">
        <w:rPr>
          <w:rFonts w:eastAsia="Calibri"/>
          <w:b/>
          <w:bCs/>
          <w:highlight w:val="yellow"/>
          <w:u w:val="single"/>
        </w:rPr>
        <w:t>This is how prescriptions on a cultural level are absorbed into, and become formative of, philosophical prescriptions that claim</w:t>
      </w:r>
      <w:r w:rsidRPr="00FD4BB7">
        <w:rPr>
          <w:rFonts w:eastAsia="Calibri"/>
          <w:b/>
          <w:bCs/>
          <w:u w:val="single"/>
        </w:rPr>
        <w:t xml:space="preserve"> </w:t>
      </w:r>
      <w:r w:rsidRPr="00FD4BB7">
        <w:rPr>
          <w:rFonts w:eastAsia="Calibri"/>
          <w:sz w:val="12"/>
          <w:szCs w:val="12"/>
        </w:rPr>
        <w:t xml:space="preserve">(and desire) </w:t>
      </w:r>
      <w:r w:rsidRPr="00FD4BB7">
        <w:rPr>
          <w:rFonts w:eastAsia="Calibri"/>
          <w:b/>
          <w:bCs/>
          <w:highlight w:val="yellow"/>
          <w:u w:val="single"/>
        </w:rPr>
        <w:t>to derive their warrant from ‘pure’ reason alone.</w:t>
      </w:r>
    </w:p>
    <w:p w14:paraId="50FA1AE5" w14:textId="77777777" w:rsidR="00426367" w:rsidRPr="00FD4BB7" w:rsidRDefault="00426367" w:rsidP="00426367">
      <w:r w:rsidRPr="00FD4BB7">
        <w:rPr>
          <w:rFonts w:eastAsia="Calibri"/>
          <w:b/>
          <w:bCs/>
        </w:rPr>
        <w:t xml:space="preserve">            </w:t>
      </w:r>
      <w:r w:rsidRPr="00FD4BB7">
        <w:rPr>
          <w:rFonts w:eastAsia="Calibri"/>
          <w:sz w:val="12"/>
          <w:szCs w:val="12"/>
        </w:rPr>
        <w:t xml:space="preserve">In its false generalizations, what Kant says of the Arab man and of women is strikingly like what Thomas Jefferson says of the African writer Ignatius Sancho, who published his epistles in 1782 in London. Jefferson, writing about a particular person and work, used a standard of ‘real’ and ‘sound’ reason to see in Sancho not difference but inferiority, deviance. Clearly, nothing in Jefferson’s background and education prepared him to read Sancho in terms of that might have been appropriate to Sancho himself and to a culture his thinking did represent. Sancho’s epistles may have been excellent or they may have been poor examples of their own kind; we cannot tell what they represent from Jefferson’s comments, because Jefferson can see only how Sancho fails to be what Jefferson thinks he ought to be: “His imagination is wild and extravagant, escapes incessantly from every restraint of reason and taste, and, in the course of its vagaries, leaves a track of thought as incoherent and eccentric, as in the course of a meteor through the sky. His subjects should have led him to a process of sober reasoning: yet we find him always substituting sentiment for demonstration.” 30 Just like a woman, as Kant might observe. And we should note that males ‘othered’ by dominant </w:t>
      </w:r>
      <w:proofErr w:type="spellStart"/>
      <w:r w:rsidRPr="00FD4BB7">
        <w:rPr>
          <w:rFonts w:eastAsia="Calibri"/>
          <w:sz w:val="12"/>
          <w:szCs w:val="12"/>
        </w:rPr>
        <w:t>traiditions</w:t>
      </w:r>
      <w:proofErr w:type="spellEnd"/>
      <w:r w:rsidRPr="00FD4BB7">
        <w:rPr>
          <w:rFonts w:eastAsia="Calibri"/>
          <w:sz w:val="12"/>
          <w:szCs w:val="12"/>
        </w:rPr>
        <w:t xml:space="preserve"> are frequently feminized as well, which unfortunately has not tended to encourage those men to make common cause with women but, instead, has caused outrage over such a demeaning association.</w:t>
      </w:r>
    </w:p>
    <w:p w14:paraId="25E6B4C9" w14:textId="77777777" w:rsidR="00426367" w:rsidRPr="00FD4BB7" w:rsidRDefault="00426367" w:rsidP="00426367">
      <w:r w:rsidRPr="00FD4BB7">
        <w:rPr>
          <w:rFonts w:eastAsia="Calibri"/>
          <w:b/>
          <w:bCs/>
        </w:rPr>
        <w:t xml:space="preserve">            </w:t>
      </w:r>
      <w:r w:rsidRPr="00FD4BB7">
        <w:rPr>
          <w:rFonts w:eastAsia="Calibri"/>
          <w:b/>
          <w:bCs/>
          <w:highlight w:val="yellow"/>
          <w:u w:val="single"/>
        </w:rPr>
        <w:t>“Rational man,” as we have been taught to think of him in the Euro-American dominant tradition, is a gendered, racialized construct, a partial prescription of and for a particular few. “Rational man” is not only not representative but potentially dangerous when idealized. The capacity for ‘adequate’ rationality has been enshrined as a criterion for moral agency and so also for political rights.</w:t>
      </w:r>
      <w:r w:rsidRPr="00FD4BB7">
        <w:rPr>
          <w:rFonts w:eastAsia="Calibri"/>
          <w:b/>
          <w:bCs/>
          <w:u w:val="single"/>
        </w:rPr>
        <w:t xml:space="preserve"> </w:t>
      </w:r>
      <w:r w:rsidRPr="00FD4BB7">
        <w:rPr>
          <w:rFonts w:eastAsia="Calibri"/>
          <w:sz w:val="12"/>
          <w:szCs w:val="12"/>
        </w:rPr>
        <w:t>As women’s and men’s multiple traditions, modes, works are retrieved, revivified, published, and studied around the globe, philosophy can only benefit from such rich evidence of the achievements of human minds. We will still select representatives of what we wish to aspire to as “the best,” but it is to be hoped that our selection process will proceed less prejudicially by moving to idealization after, not before, appropriate judgments are rendered.</w:t>
      </w:r>
    </w:p>
    <w:p w14:paraId="1EB24496" w14:textId="77777777" w:rsidR="00426367" w:rsidRPr="00FD4BB7" w:rsidRDefault="00426367" w:rsidP="00426367">
      <w:r w:rsidRPr="00FD4BB7">
        <w:rPr>
          <w:rFonts w:eastAsia="Calibri"/>
        </w:rPr>
        <w:t xml:space="preserve"> </w:t>
      </w:r>
    </w:p>
    <w:p w14:paraId="37FDDF7F" w14:textId="77777777" w:rsidR="00426367" w:rsidRPr="00FD4BB7" w:rsidRDefault="00426367" w:rsidP="00426367">
      <w:pPr>
        <w:pStyle w:val="Heading4"/>
        <w:rPr>
          <w:rFonts w:cs="Calibri"/>
        </w:rPr>
      </w:pPr>
      <w:r w:rsidRPr="00FD4BB7">
        <w:rPr>
          <w:rFonts w:eastAsia="Calibri" w:cs="Calibri"/>
        </w:rPr>
        <w:t>Such exclusive conceptions of rationality and moral personhood serve to justify domination and repress meaningful moral discourse.</w:t>
      </w:r>
    </w:p>
    <w:p w14:paraId="2173DD09" w14:textId="77777777" w:rsidR="00426367" w:rsidRPr="00FD4BB7" w:rsidRDefault="00426367" w:rsidP="00426367">
      <w:pPr>
        <w:spacing w:line="278" w:lineRule="exact"/>
      </w:pPr>
      <w:proofErr w:type="spellStart"/>
      <w:r w:rsidRPr="00FD4BB7">
        <w:rPr>
          <w:rFonts w:eastAsia="Calibri"/>
          <w:b/>
          <w:bCs/>
          <w:sz w:val="26"/>
          <w:szCs w:val="26"/>
        </w:rPr>
        <w:t>Minnich</w:t>
      </w:r>
      <w:proofErr w:type="spellEnd"/>
      <w:r w:rsidRPr="00FD4BB7">
        <w:rPr>
          <w:rFonts w:eastAsia="Calibri"/>
          <w:b/>
          <w:bCs/>
          <w:sz w:val="26"/>
          <w:szCs w:val="26"/>
        </w:rPr>
        <w:t xml:space="preserve"> ’05 - </w:t>
      </w:r>
      <w:r w:rsidRPr="00FD4BB7">
        <w:rPr>
          <w:rFonts w:eastAsia="Calibri"/>
          <w:szCs w:val="22"/>
        </w:rPr>
        <w:t xml:space="preserve">Elizabeth </w:t>
      </w:r>
      <w:proofErr w:type="spellStart"/>
      <w:r w:rsidRPr="00FD4BB7">
        <w:rPr>
          <w:rFonts w:eastAsia="Calibri"/>
          <w:szCs w:val="22"/>
        </w:rPr>
        <w:t>Kamarck</w:t>
      </w:r>
      <w:proofErr w:type="spellEnd"/>
      <w:r w:rsidRPr="00FD4BB7">
        <w:rPr>
          <w:rFonts w:eastAsia="Calibri"/>
          <w:szCs w:val="22"/>
        </w:rPr>
        <w:t xml:space="preserve"> </w:t>
      </w:r>
      <w:proofErr w:type="spellStart"/>
      <w:r w:rsidRPr="00FD4BB7">
        <w:rPr>
          <w:rFonts w:eastAsia="Calibri"/>
          <w:szCs w:val="22"/>
        </w:rPr>
        <w:t>Minnich</w:t>
      </w:r>
      <w:proofErr w:type="spellEnd"/>
      <w:r w:rsidRPr="00FD4BB7">
        <w:rPr>
          <w:rFonts w:eastAsia="Calibri"/>
          <w:szCs w:val="22"/>
        </w:rPr>
        <w:t xml:space="preserve"> [Senior Scholar, Association of American Colleges &amp; Universities, Ph.D., Philosophy. Graduate Faculty of Political and Social Science, The New School for Social Research], Transforming Knowledge, 2nd ed. Philadelphia: Temple University Press (2005). p. 189-190   AT</w:t>
      </w:r>
    </w:p>
    <w:p w14:paraId="74F36A33" w14:textId="77777777" w:rsidR="00426367" w:rsidRPr="00FD4BB7" w:rsidRDefault="00426367" w:rsidP="00426367">
      <w:r w:rsidRPr="00FD4BB7">
        <w:rPr>
          <w:rFonts w:eastAsia="Calibri"/>
        </w:rPr>
        <w:t xml:space="preserve"> </w:t>
      </w:r>
    </w:p>
    <w:p w14:paraId="393E0EC1" w14:textId="77777777" w:rsidR="00426367" w:rsidRPr="00FD4BB7" w:rsidRDefault="00426367" w:rsidP="00426367">
      <w:r w:rsidRPr="00FD4BB7">
        <w:rPr>
          <w:rFonts w:eastAsia="Calibri"/>
          <w:sz w:val="12"/>
          <w:szCs w:val="12"/>
        </w:rPr>
        <w:t xml:space="preserve">But here we should recall that we are exploring </w:t>
      </w:r>
      <w:r w:rsidRPr="00FD4BB7">
        <w:rPr>
          <w:rFonts w:eastAsia="Calibri"/>
          <w:i/>
          <w:iCs/>
          <w:sz w:val="12"/>
          <w:szCs w:val="12"/>
        </w:rPr>
        <w:t>mystified</w:t>
      </w:r>
      <w:r w:rsidRPr="00FD4BB7">
        <w:rPr>
          <w:rFonts w:eastAsia="Calibri"/>
          <w:sz w:val="12"/>
          <w:szCs w:val="12"/>
        </w:rPr>
        <w:t xml:space="preserve"> concepts, which raises </w:t>
      </w:r>
      <w:proofErr w:type="gramStart"/>
      <w:r w:rsidRPr="00FD4BB7">
        <w:rPr>
          <w:rFonts w:eastAsia="Calibri"/>
          <w:sz w:val="12"/>
          <w:szCs w:val="12"/>
        </w:rPr>
        <w:t>particular kinds</w:t>
      </w:r>
      <w:proofErr w:type="gramEnd"/>
      <w:r w:rsidRPr="00FD4BB7">
        <w:rPr>
          <w:rFonts w:eastAsia="Calibri"/>
          <w:sz w:val="12"/>
          <w:szCs w:val="12"/>
        </w:rPr>
        <w:t xml:space="preserve"> of questions. In this vein, I suggest that the narrow view of reason we find functioning in (rather than consciously held by) many academics (among others) has served some purposes in the world, whatever its merit or lack thereof to epistemologists and logicians. Among other things,</w:t>
      </w:r>
      <w:r w:rsidRPr="00FD4BB7">
        <w:rPr>
          <w:rFonts w:eastAsia="Calibri"/>
          <w:b/>
          <w:bCs/>
          <w:u w:val="single"/>
        </w:rPr>
        <w:t xml:space="preserve"> </w:t>
      </w:r>
      <w:r w:rsidRPr="00FD4BB7">
        <w:rPr>
          <w:rFonts w:eastAsia="Calibri"/>
          <w:b/>
          <w:bCs/>
          <w:highlight w:val="yellow"/>
          <w:u w:val="single"/>
        </w:rPr>
        <w:t>a tightly prescriptive, narrow definition has worked</w:t>
      </w:r>
      <w:r w:rsidRPr="00FD4BB7">
        <w:rPr>
          <w:rFonts w:eastAsia="Calibri"/>
          <w:b/>
          <w:bCs/>
          <w:u w:val="single"/>
        </w:rPr>
        <w:t xml:space="preserve"> </w:t>
      </w:r>
      <w:r w:rsidRPr="00FD4BB7">
        <w:rPr>
          <w:rFonts w:eastAsia="Calibri"/>
          <w:sz w:val="12"/>
          <w:szCs w:val="12"/>
        </w:rPr>
        <w:t>effectively</w:t>
      </w:r>
      <w:r w:rsidRPr="00FD4BB7">
        <w:rPr>
          <w:rFonts w:eastAsia="Calibri"/>
          <w:b/>
          <w:bCs/>
          <w:u w:val="single"/>
        </w:rPr>
        <w:t xml:space="preserve"> to allow the dominant few in the Western tradition to brand others “irrational.” In a tradition that has taken rationality to be </w:t>
      </w:r>
      <w:r w:rsidRPr="00FD4BB7">
        <w:rPr>
          <w:rFonts w:eastAsia="Calibri"/>
          <w:b/>
          <w:bCs/>
          <w:i/>
          <w:iCs/>
          <w:u w:val="single"/>
        </w:rPr>
        <w:t>the</w:t>
      </w:r>
      <w:r w:rsidRPr="00FD4BB7">
        <w:rPr>
          <w:rFonts w:eastAsia="Calibri"/>
          <w:b/>
          <w:bCs/>
          <w:u w:val="single"/>
        </w:rPr>
        <w:t xml:space="preserve"> characteristic of the truly, fully human – and, in influential schools of thought such as the Kantian, also of the possibility of being ethical, or a “moral subject” </w:t>
      </w:r>
      <w:r w:rsidRPr="00FD4BB7">
        <w:rPr>
          <w:rFonts w:eastAsia="Calibri"/>
          <w:sz w:val="12"/>
          <w:szCs w:val="12"/>
        </w:rPr>
        <w:t xml:space="preserve">or “citizen” </w:t>
      </w:r>
      <w:r w:rsidRPr="00FD4BB7">
        <w:rPr>
          <w:rFonts w:eastAsia="Calibri"/>
          <w:b/>
          <w:bCs/>
          <w:u w:val="single"/>
        </w:rPr>
        <w:t>– this move has had very serious consequences. As Aristotle said, slaves and</w:t>
      </w:r>
      <w:r w:rsidRPr="00FD4BB7">
        <w:rPr>
          <w:rFonts w:eastAsia="Calibri"/>
          <w:sz w:val="12"/>
          <w:szCs w:val="12"/>
        </w:rPr>
        <w:t>, in different ways,</w:t>
      </w:r>
      <w:r w:rsidRPr="00FD4BB7">
        <w:rPr>
          <w:rFonts w:eastAsia="Calibri"/>
          <w:b/>
          <w:bCs/>
          <w:u w:val="single"/>
        </w:rPr>
        <w:t xml:space="preserve"> ‘free’ women, being less rational than free men, </w:t>
      </w:r>
      <w:r w:rsidRPr="00FD4BB7">
        <w:rPr>
          <w:rFonts w:eastAsia="Calibri"/>
          <w:b/>
          <w:bCs/>
          <w:i/>
          <w:iCs/>
          <w:u w:val="single"/>
        </w:rPr>
        <w:t>need</w:t>
      </w:r>
      <w:r w:rsidRPr="00FD4BB7">
        <w:rPr>
          <w:rFonts w:eastAsia="Calibri"/>
          <w:b/>
          <w:bCs/>
          <w:u w:val="single"/>
        </w:rPr>
        <w:t xml:space="preserve"> to be ruled – and, the European colonial tradition added, the “Dark Continent” </w:t>
      </w:r>
      <w:r w:rsidRPr="00FD4BB7">
        <w:rPr>
          <w:rFonts w:eastAsia="Calibri"/>
          <w:b/>
          <w:bCs/>
          <w:i/>
          <w:iCs/>
          <w:u w:val="single"/>
        </w:rPr>
        <w:t>needs</w:t>
      </w:r>
      <w:r w:rsidRPr="00FD4BB7">
        <w:rPr>
          <w:rFonts w:eastAsia="Calibri"/>
          <w:b/>
          <w:bCs/>
          <w:u w:val="single"/>
        </w:rPr>
        <w:t xml:space="preserve"> to have ‘enlightened’ rule imposed. Conquest, rule, mastery </w:t>
      </w:r>
      <w:proofErr w:type="gramStart"/>
      <w:r w:rsidRPr="00FD4BB7">
        <w:rPr>
          <w:rFonts w:eastAsia="Calibri"/>
          <w:b/>
          <w:bCs/>
          <w:u w:val="single"/>
        </w:rPr>
        <w:t>are</w:t>
      </w:r>
      <w:proofErr w:type="gramEnd"/>
      <w:r w:rsidRPr="00FD4BB7">
        <w:rPr>
          <w:rFonts w:eastAsia="Calibri"/>
          <w:b/>
          <w:bCs/>
          <w:u w:val="single"/>
        </w:rPr>
        <w:t xml:space="preserve"> all well served by a notion of reason that is both narrow and absolutized. When one has said, “That’s an irrational idea,” one has exempted oneself not only from asking whether it is true, but also from considering whether it is personally, socially, politically, morally meaningful; expressive of a significant, sharable experience; or indicative of someone’s good-faith effort to remedy a situation. </w:t>
      </w:r>
      <w:r w:rsidRPr="00FD4BB7">
        <w:rPr>
          <w:rFonts w:eastAsia="Calibri"/>
          <w:sz w:val="12"/>
          <w:szCs w:val="12"/>
        </w:rPr>
        <w:t xml:space="preserve">One need not ask, for example, when thus defended, whether that which now seems “irrational” is perhaps born of an “intuition” of a “new world.” The irrational, judged as such against a particular definition of “rational,” is not the same as the </w:t>
      </w:r>
      <w:r w:rsidRPr="00FD4BB7">
        <w:rPr>
          <w:rFonts w:eastAsia="Calibri"/>
          <w:i/>
          <w:iCs/>
          <w:sz w:val="12"/>
          <w:szCs w:val="12"/>
        </w:rPr>
        <w:t>anti</w:t>
      </w:r>
      <w:r w:rsidRPr="00FD4BB7">
        <w:rPr>
          <w:rFonts w:eastAsia="Calibri"/>
          <w:sz w:val="12"/>
          <w:szCs w:val="12"/>
        </w:rPr>
        <w:t xml:space="preserve">-rational – although it may be </w:t>
      </w:r>
      <w:r w:rsidRPr="00FD4BB7">
        <w:rPr>
          <w:rFonts w:eastAsia="Calibri"/>
          <w:i/>
          <w:iCs/>
          <w:sz w:val="12"/>
          <w:szCs w:val="12"/>
        </w:rPr>
        <w:t>anti</w:t>
      </w:r>
      <w:r w:rsidRPr="00FD4BB7">
        <w:rPr>
          <w:rFonts w:eastAsia="Calibri"/>
          <w:sz w:val="12"/>
          <w:szCs w:val="12"/>
        </w:rPr>
        <w:t xml:space="preserve"> an imposed status ordering of ‘kinds’ of people.</w:t>
      </w:r>
    </w:p>
    <w:p w14:paraId="1CC8CF11" w14:textId="77777777" w:rsidR="00426367" w:rsidRPr="00FD4BB7" w:rsidRDefault="00426367" w:rsidP="00426367">
      <w:r w:rsidRPr="00FD4BB7">
        <w:rPr>
          <w:rFonts w:eastAsia="Calibri"/>
        </w:rPr>
        <w:t xml:space="preserve"> </w:t>
      </w:r>
    </w:p>
    <w:p w14:paraId="5EBC878E" w14:textId="77777777" w:rsidR="00426367" w:rsidRPr="00FD4BB7" w:rsidRDefault="00426367" w:rsidP="00426367">
      <w:pPr>
        <w:pStyle w:val="Heading4"/>
        <w:rPr>
          <w:rFonts w:cs="Calibri"/>
        </w:rPr>
      </w:pPr>
      <w:r w:rsidRPr="00FD4BB7">
        <w:rPr>
          <w:rFonts w:eastAsia="Calibri" w:cs="Calibri"/>
        </w:rPr>
        <w:lastRenderedPageBreak/>
        <w:t xml:space="preserve">Deontology fails to account for the unchosen moral demands of </w:t>
      </w:r>
      <w:proofErr w:type="gramStart"/>
      <w:r w:rsidRPr="00FD4BB7">
        <w:rPr>
          <w:rFonts w:eastAsia="Calibri" w:cs="Calibri"/>
        </w:rPr>
        <w:t>particular identities</w:t>
      </w:r>
      <w:proofErr w:type="gramEnd"/>
      <w:r w:rsidRPr="00FD4BB7">
        <w:rPr>
          <w:rFonts w:eastAsia="Calibri" w:cs="Calibri"/>
        </w:rPr>
        <w:t xml:space="preserve"> and so fails to account for indispensable aspects of the moral experience.</w:t>
      </w:r>
    </w:p>
    <w:p w14:paraId="01A93E43" w14:textId="77777777" w:rsidR="00426367" w:rsidRPr="00FD4BB7" w:rsidRDefault="00426367" w:rsidP="00426367">
      <w:pPr>
        <w:spacing w:line="278" w:lineRule="exact"/>
      </w:pPr>
      <w:r w:rsidRPr="00FD4BB7">
        <w:rPr>
          <w:rFonts w:eastAsia="Calibri"/>
          <w:b/>
          <w:bCs/>
          <w:sz w:val="26"/>
          <w:szCs w:val="26"/>
        </w:rPr>
        <w:t xml:space="preserve">Sandel ’98 - </w:t>
      </w:r>
      <w:r w:rsidRPr="00FD4BB7">
        <w:rPr>
          <w:rFonts w:eastAsia="Calibri"/>
          <w:szCs w:val="22"/>
        </w:rPr>
        <w:t>Michael J. Sandel [Professor of Political Philosophy, Harvard University], Liberalism and the Limits of Justice: Second Edition. Cambridge: Cambridge University Press (1998). P. 178-179   AT</w:t>
      </w:r>
    </w:p>
    <w:p w14:paraId="54C6447D" w14:textId="77777777" w:rsidR="00426367" w:rsidRPr="00FD4BB7" w:rsidRDefault="00426367" w:rsidP="00426367">
      <w:pPr>
        <w:ind w:firstLine="720"/>
      </w:pPr>
      <w:r w:rsidRPr="00FD4BB7">
        <w:rPr>
          <w:rFonts w:eastAsia="Calibri"/>
          <w:sz w:val="12"/>
          <w:szCs w:val="12"/>
        </w:rPr>
        <w:t>If the deontological ethic fails to redeem its own liberating promise, it also fails plausibly to account for certain indispensable aspects of our moral experience.</w:t>
      </w:r>
      <w:r w:rsidRPr="00FD4BB7">
        <w:rPr>
          <w:rFonts w:eastAsia="Calibri"/>
          <w:b/>
          <w:bCs/>
          <w:u w:val="single"/>
        </w:rPr>
        <w:t xml:space="preserve"> </w:t>
      </w:r>
      <w:r w:rsidRPr="00FD4BB7">
        <w:rPr>
          <w:rFonts w:eastAsia="Calibri"/>
          <w:sz w:val="12"/>
          <w:szCs w:val="12"/>
        </w:rPr>
        <w:t>For</w:t>
      </w:r>
      <w:r w:rsidRPr="00FD4BB7">
        <w:rPr>
          <w:rFonts w:eastAsia="Calibri"/>
          <w:b/>
          <w:bCs/>
          <w:u w:val="single"/>
        </w:rPr>
        <w:t xml:space="preserve"> </w:t>
      </w:r>
      <w:r w:rsidRPr="00FD4BB7">
        <w:rPr>
          <w:rFonts w:eastAsia="Calibri"/>
          <w:b/>
          <w:bCs/>
          <w:highlight w:val="yellow"/>
          <w:u w:val="single"/>
        </w:rPr>
        <w:t>deontology insists that we view ourselves as</w:t>
      </w:r>
      <w:r w:rsidRPr="00FD4BB7">
        <w:rPr>
          <w:rFonts w:eastAsia="Calibri"/>
          <w:b/>
          <w:bCs/>
          <w:u w:val="single"/>
        </w:rPr>
        <w:t xml:space="preserve"> </w:t>
      </w:r>
      <w:r w:rsidRPr="00FD4BB7">
        <w:rPr>
          <w:rFonts w:eastAsia="Calibri"/>
          <w:sz w:val="12"/>
          <w:szCs w:val="12"/>
        </w:rPr>
        <w:t>independent selves,</w:t>
      </w:r>
      <w:r w:rsidRPr="00FD4BB7">
        <w:rPr>
          <w:rFonts w:eastAsia="Calibri"/>
          <w:b/>
          <w:bCs/>
          <w:u w:val="single"/>
        </w:rPr>
        <w:t xml:space="preserve"> </w:t>
      </w:r>
      <w:r w:rsidRPr="00FD4BB7">
        <w:rPr>
          <w:rFonts w:eastAsia="Calibri"/>
          <w:b/>
          <w:bCs/>
          <w:highlight w:val="yellow"/>
          <w:u w:val="single"/>
        </w:rPr>
        <w:t>independent in the sense that our identity is never tied to our aims and attachments.</w:t>
      </w:r>
      <w:r w:rsidRPr="00FD4BB7">
        <w:rPr>
          <w:rFonts w:eastAsia="Calibri"/>
          <w:b/>
          <w:bCs/>
          <w:u w:val="single"/>
        </w:rPr>
        <w:t xml:space="preserve"> </w:t>
      </w:r>
      <w:r w:rsidRPr="00FD4BB7">
        <w:rPr>
          <w:rFonts w:eastAsia="Calibri"/>
          <w:sz w:val="12"/>
          <w:szCs w:val="12"/>
        </w:rPr>
        <w:t>Given our ‘moral power to form, to revise, and rationally to pursue a conception of the good’ (Rawls 1980: 544), the continuity of our identity is unproblematically assured. No transformation of my aims and attachments could call into question the person I am, for no such allegiances, however deeply held, could possibly engage my identity to begin with.</w:t>
      </w:r>
    </w:p>
    <w:p w14:paraId="553E596F" w14:textId="77777777" w:rsidR="00426367" w:rsidRPr="00FD4BB7" w:rsidRDefault="00426367" w:rsidP="00426367">
      <w:pPr>
        <w:ind w:firstLine="720"/>
      </w:pPr>
      <w:r w:rsidRPr="00FD4BB7">
        <w:rPr>
          <w:rFonts w:eastAsia="Calibri"/>
          <w:b/>
          <w:bCs/>
          <w:u w:val="single"/>
        </w:rPr>
        <w:t xml:space="preserve">But </w:t>
      </w:r>
      <w:r w:rsidRPr="00FD4BB7">
        <w:rPr>
          <w:rFonts w:eastAsia="Calibri"/>
          <w:b/>
          <w:bCs/>
          <w:highlight w:val="yellow"/>
          <w:u w:val="single"/>
        </w:rPr>
        <w:t xml:space="preserve">we cannot regard ourselves as independent in this way without great cost to those loyalties and convictions whose moral force consists partly in the fact that living by them is inseparable from understanding ourselves as the </w:t>
      </w:r>
      <w:proofErr w:type="gramStart"/>
      <w:r w:rsidRPr="00FD4BB7">
        <w:rPr>
          <w:rFonts w:eastAsia="Calibri"/>
          <w:b/>
          <w:bCs/>
          <w:highlight w:val="yellow"/>
          <w:u w:val="single"/>
        </w:rPr>
        <w:t>particular persons</w:t>
      </w:r>
      <w:proofErr w:type="gramEnd"/>
      <w:r w:rsidRPr="00FD4BB7">
        <w:rPr>
          <w:rFonts w:eastAsia="Calibri"/>
          <w:b/>
          <w:bCs/>
          <w:highlight w:val="yellow"/>
          <w:u w:val="single"/>
        </w:rPr>
        <w:t xml:space="preserve"> we are - as members of this</w:t>
      </w:r>
      <w:r w:rsidRPr="00FD4BB7">
        <w:rPr>
          <w:rFonts w:eastAsia="Calibri"/>
          <w:b/>
          <w:bCs/>
          <w:u w:val="single"/>
        </w:rPr>
        <w:t xml:space="preserve"> </w:t>
      </w:r>
      <w:r w:rsidRPr="00FD4BB7">
        <w:rPr>
          <w:rFonts w:eastAsia="Calibri"/>
          <w:sz w:val="12"/>
          <w:szCs w:val="12"/>
        </w:rPr>
        <w:t>family or</w:t>
      </w:r>
      <w:r w:rsidRPr="00FD4BB7">
        <w:rPr>
          <w:rFonts w:eastAsia="Calibri"/>
          <w:b/>
          <w:bCs/>
          <w:u w:val="single"/>
        </w:rPr>
        <w:t xml:space="preserve"> </w:t>
      </w:r>
      <w:r w:rsidRPr="00FD4BB7">
        <w:rPr>
          <w:rFonts w:eastAsia="Calibri"/>
          <w:b/>
          <w:bCs/>
          <w:highlight w:val="yellow"/>
          <w:u w:val="single"/>
        </w:rPr>
        <w:t>community or nation or people</w:t>
      </w:r>
      <w:r w:rsidRPr="00FD4BB7">
        <w:rPr>
          <w:rFonts w:eastAsia="Calibri"/>
          <w:b/>
          <w:bCs/>
          <w:u w:val="single"/>
        </w:rPr>
        <w:t xml:space="preserve">, </w:t>
      </w:r>
      <w:r w:rsidRPr="00FD4BB7">
        <w:rPr>
          <w:rFonts w:eastAsia="Calibri"/>
          <w:sz w:val="12"/>
          <w:szCs w:val="12"/>
        </w:rPr>
        <w:t>as bearers of this history, as sons and daughters of that revolution, as citizens of this republic.</w:t>
      </w:r>
      <w:r w:rsidRPr="00FD4BB7">
        <w:rPr>
          <w:rFonts w:eastAsia="Calibri"/>
          <w:b/>
          <w:bCs/>
          <w:u w:val="single"/>
        </w:rPr>
        <w:t xml:space="preserve"> Allegiances such as these are more than values I happen to have </w:t>
      </w:r>
      <w:r w:rsidRPr="00FD4BB7">
        <w:rPr>
          <w:rFonts w:eastAsia="Calibri"/>
          <w:sz w:val="12"/>
          <w:szCs w:val="12"/>
        </w:rPr>
        <w:t xml:space="preserve">or aims I ‘espouse at any given time’. </w:t>
      </w:r>
      <w:r w:rsidRPr="00FD4BB7">
        <w:rPr>
          <w:rFonts w:eastAsia="Calibri"/>
          <w:b/>
          <w:bCs/>
          <w:u w:val="single"/>
        </w:rPr>
        <w:t xml:space="preserve">They go beyond the obligations I voluntarily incur </w:t>
      </w:r>
      <w:r w:rsidRPr="00FD4BB7">
        <w:rPr>
          <w:rFonts w:eastAsia="Calibri"/>
          <w:sz w:val="12"/>
          <w:szCs w:val="12"/>
        </w:rPr>
        <w:t xml:space="preserve">and the ‘natural duties’ I owe to human beings as such. </w:t>
      </w:r>
      <w:r w:rsidRPr="00FD4BB7">
        <w:rPr>
          <w:rFonts w:eastAsia="Calibri"/>
          <w:b/>
          <w:bCs/>
          <w:highlight w:val="yellow"/>
          <w:u w:val="single"/>
        </w:rPr>
        <w:t xml:space="preserve">They allow that to some I owe more than justice requires or even permits, not by reason of agreements I have made but instead in virtue of those </w:t>
      </w:r>
      <w:proofErr w:type="gramStart"/>
      <w:r w:rsidRPr="00FD4BB7">
        <w:rPr>
          <w:rFonts w:eastAsia="Calibri"/>
          <w:szCs w:val="22"/>
        </w:rPr>
        <w:t>more or less</w:t>
      </w:r>
      <w:r w:rsidRPr="00FD4BB7">
        <w:rPr>
          <w:rFonts w:eastAsia="Calibri"/>
          <w:b/>
          <w:bCs/>
          <w:highlight w:val="yellow"/>
          <w:u w:val="single"/>
        </w:rPr>
        <w:t xml:space="preserve"> enduring</w:t>
      </w:r>
      <w:proofErr w:type="gramEnd"/>
      <w:r w:rsidRPr="00FD4BB7">
        <w:rPr>
          <w:rFonts w:eastAsia="Calibri"/>
          <w:b/>
          <w:bCs/>
          <w:highlight w:val="yellow"/>
          <w:u w:val="single"/>
        </w:rPr>
        <w:t xml:space="preserve"> attachments</w:t>
      </w:r>
      <w:r w:rsidRPr="00FD4BB7">
        <w:rPr>
          <w:rFonts w:eastAsia="Calibri"/>
          <w:b/>
          <w:bCs/>
          <w:u w:val="single"/>
        </w:rPr>
        <w:t xml:space="preserve"> </w:t>
      </w:r>
      <w:r w:rsidRPr="00FD4BB7">
        <w:rPr>
          <w:rFonts w:eastAsia="Calibri"/>
          <w:sz w:val="12"/>
          <w:szCs w:val="12"/>
        </w:rPr>
        <w:t>and commitments</w:t>
      </w:r>
      <w:r w:rsidRPr="00FD4BB7">
        <w:rPr>
          <w:rFonts w:eastAsia="Calibri"/>
          <w:b/>
          <w:bCs/>
          <w:u w:val="single"/>
        </w:rPr>
        <w:t xml:space="preserve"> </w:t>
      </w:r>
      <w:r w:rsidRPr="00FD4BB7">
        <w:rPr>
          <w:rFonts w:eastAsia="Calibri"/>
          <w:b/>
          <w:bCs/>
          <w:highlight w:val="yellow"/>
          <w:u w:val="single"/>
        </w:rPr>
        <w:t>which</w:t>
      </w:r>
      <w:r w:rsidRPr="00FD4BB7">
        <w:rPr>
          <w:rFonts w:eastAsia="Calibri"/>
          <w:b/>
          <w:bCs/>
          <w:u w:val="single"/>
        </w:rPr>
        <w:t xml:space="preserve"> </w:t>
      </w:r>
      <w:r w:rsidRPr="00FD4BB7">
        <w:rPr>
          <w:rFonts w:eastAsia="Calibri"/>
          <w:sz w:val="12"/>
          <w:szCs w:val="12"/>
        </w:rPr>
        <w:t>taken together</w:t>
      </w:r>
      <w:r w:rsidRPr="00FD4BB7">
        <w:rPr>
          <w:rFonts w:eastAsia="Calibri"/>
          <w:b/>
          <w:bCs/>
          <w:u w:val="single"/>
        </w:rPr>
        <w:t xml:space="preserve"> </w:t>
      </w:r>
      <w:r w:rsidRPr="00FD4BB7">
        <w:rPr>
          <w:rFonts w:eastAsia="Calibri"/>
          <w:sz w:val="12"/>
          <w:szCs w:val="12"/>
        </w:rPr>
        <w:t>partly</w:t>
      </w:r>
      <w:r w:rsidRPr="00FD4BB7">
        <w:rPr>
          <w:rFonts w:eastAsia="Calibri"/>
          <w:b/>
          <w:bCs/>
          <w:u w:val="single"/>
        </w:rPr>
        <w:t xml:space="preserve"> </w:t>
      </w:r>
      <w:r w:rsidRPr="00FD4BB7">
        <w:rPr>
          <w:rFonts w:eastAsia="Calibri"/>
          <w:b/>
          <w:bCs/>
          <w:highlight w:val="yellow"/>
          <w:u w:val="single"/>
        </w:rPr>
        <w:t>define the person I am.</w:t>
      </w:r>
    </w:p>
    <w:p w14:paraId="53F9DD73" w14:textId="77777777" w:rsidR="00426367" w:rsidRPr="00FD4BB7" w:rsidRDefault="00426367" w:rsidP="00426367">
      <w:pPr>
        <w:ind w:firstLine="720"/>
      </w:pPr>
      <w:r w:rsidRPr="00FD4BB7">
        <w:rPr>
          <w:rFonts w:eastAsia="Calibri"/>
          <w:b/>
          <w:bCs/>
          <w:highlight w:val="yellow"/>
          <w:u w:val="single"/>
        </w:rPr>
        <w:t>To imagine a person incapable of constitutive attachments such as these is not to conceive an ideally free and rational agent, but to imagine a person wholly</w:t>
      </w:r>
      <w:r w:rsidRPr="00FD4BB7">
        <w:rPr>
          <w:rFonts w:eastAsia="Calibri"/>
          <w:b/>
          <w:bCs/>
          <w:u w:val="single"/>
        </w:rPr>
        <w:t xml:space="preserve"> </w:t>
      </w:r>
      <w:r w:rsidRPr="00FD4BB7">
        <w:rPr>
          <w:rFonts w:eastAsia="Calibri"/>
          <w:sz w:val="12"/>
          <w:szCs w:val="12"/>
        </w:rPr>
        <w:t>without character,</w:t>
      </w:r>
      <w:r w:rsidRPr="00FD4BB7">
        <w:rPr>
          <w:rFonts w:eastAsia="Calibri"/>
          <w:b/>
          <w:bCs/>
          <w:u w:val="single"/>
        </w:rPr>
        <w:t xml:space="preserve"> </w:t>
      </w:r>
      <w:r w:rsidRPr="00FD4BB7">
        <w:rPr>
          <w:rFonts w:eastAsia="Calibri"/>
          <w:b/>
          <w:bCs/>
          <w:highlight w:val="yellow"/>
          <w:u w:val="single"/>
        </w:rPr>
        <w:t>without moral depth.</w:t>
      </w:r>
      <w:r w:rsidRPr="00FD4BB7">
        <w:rPr>
          <w:rFonts w:eastAsia="Calibri"/>
          <w:b/>
          <w:bCs/>
          <w:u w:val="single"/>
        </w:rPr>
        <w:t xml:space="preserve"> For to have character is to know that I move in a history I neither summon nor command, which carries consequences none the less for my choices </w:t>
      </w:r>
      <w:r w:rsidRPr="00FD4BB7">
        <w:rPr>
          <w:rFonts w:eastAsia="Calibri"/>
          <w:sz w:val="12"/>
          <w:szCs w:val="12"/>
        </w:rPr>
        <w:t>and conduct.</w:t>
      </w:r>
      <w:r w:rsidRPr="00FD4BB7">
        <w:rPr>
          <w:rFonts w:eastAsia="Calibri"/>
          <w:b/>
          <w:bCs/>
          <w:u w:val="single"/>
        </w:rPr>
        <w:t xml:space="preserve"> </w:t>
      </w:r>
      <w:r w:rsidRPr="00FD4BB7">
        <w:rPr>
          <w:rFonts w:eastAsia="Calibri"/>
          <w:sz w:val="12"/>
          <w:szCs w:val="12"/>
        </w:rPr>
        <w:t>It draws me closer to some and more distant from others; it makes some aims more appropriate, others less so.</w:t>
      </w:r>
      <w:r w:rsidRPr="00FD4BB7">
        <w:rPr>
          <w:rFonts w:eastAsia="Calibri"/>
          <w:b/>
          <w:bCs/>
          <w:u w:val="single"/>
        </w:rPr>
        <w:t xml:space="preserve"> As a self-interpreting being, I </w:t>
      </w:r>
      <w:proofErr w:type="gramStart"/>
      <w:r w:rsidRPr="00FD4BB7">
        <w:rPr>
          <w:rFonts w:eastAsia="Calibri"/>
          <w:b/>
          <w:bCs/>
          <w:u w:val="single"/>
        </w:rPr>
        <w:t>am able to</w:t>
      </w:r>
      <w:proofErr w:type="gramEnd"/>
      <w:r w:rsidRPr="00FD4BB7">
        <w:rPr>
          <w:rFonts w:eastAsia="Calibri"/>
          <w:b/>
          <w:bCs/>
          <w:u w:val="single"/>
        </w:rPr>
        <w:t xml:space="preserve"> reflect on my history and in this sense to distance myself from it, but the distance is always precarious and provisional, the point of reflection never finally secured outside the history itself. A person with character thus knows that he is implicated in various ways even as he </w:t>
      </w:r>
      <w:proofErr w:type="gramStart"/>
      <w:r w:rsidRPr="00FD4BB7">
        <w:rPr>
          <w:rFonts w:eastAsia="Calibri"/>
          <w:b/>
          <w:bCs/>
          <w:u w:val="single"/>
        </w:rPr>
        <w:t>reflects, and</w:t>
      </w:r>
      <w:proofErr w:type="gramEnd"/>
      <w:r w:rsidRPr="00FD4BB7">
        <w:rPr>
          <w:rFonts w:eastAsia="Calibri"/>
          <w:b/>
          <w:bCs/>
          <w:u w:val="single"/>
        </w:rPr>
        <w:t xml:space="preserve"> feels the moral weight of what he knows.</w:t>
      </w:r>
    </w:p>
    <w:p w14:paraId="1FF882AD" w14:textId="4A6BC177" w:rsidR="00426367" w:rsidRPr="002C002A" w:rsidRDefault="00426367" w:rsidP="00426367">
      <w:r w:rsidRPr="00FD4BB7">
        <w:rPr>
          <w:rFonts w:eastAsia="Calibri"/>
          <w:sz w:val="36"/>
          <w:szCs w:val="36"/>
        </w:rPr>
        <w:t xml:space="preserve"> </w:t>
      </w:r>
    </w:p>
    <w:p w14:paraId="1BB9F081" w14:textId="77777777" w:rsidR="00426367" w:rsidRDefault="00426367" w:rsidP="00426367">
      <w:pPr>
        <w:pStyle w:val="Heading4"/>
        <w:rPr>
          <w:rFonts w:eastAsia="Calibri" w:cs="Calibri"/>
        </w:rPr>
      </w:pPr>
      <w:r w:rsidRPr="00FD4BB7">
        <w:rPr>
          <w:rFonts w:eastAsia="Calibri" w:cs="Calibri"/>
        </w:rPr>
        <w:t xml:space="preserve">Even if you don’t buy that, Kantianism opens the door to racism and sexism—anyone labeled irrational is stripped of their autonomy and moral worth. Means women, the mentally ill, animals, indigenous groups, animals, </w:t>
      </w:r>
      <w:proofErr w:type="spellStart"/>
      <w:r w:rsidRPr="00FD4BB7">
        <w:rPr>
          <w:rFonts w:eastAsia="Calibri" w:cs="Calibri"/>
        </w:rPr>
        <w:t>etc</w:t>
      </w:r>
      <w:proofErr w:type="spellEnd"/>
      <w:r w:rsidRPr="00FD4BB7">
        <w:rPr>
          <w:rFonts w:eastAsia="Calibri" w:cs="Calibri"/>
        </w:rPr>
        <w:t xml:space="preserve"> will lose moral valu</w:t>
      </w:r>
      <w:r>
        <w:rPr>
          <w:rFonts w:eastAsia="Calibri" w:cs="Calibri"/>
        </w:rPr>
        <w:t>e</w:t>
      </w:r>
    </w:p>
    <w:p w14:paraId="474C4D8B" w14:textId="77777777" w:rsidR="00426367" w:rsidRPr="00411E40" w:rsidRDefault="00426367" w:rsidP="00426367">
      <w:pPr>
        <w:pStyle w:val="Heading4"/>
        <w:rPr>
          <w:rFonts w:eastAsia="Calibri" w:cs="Calibri"/>
        </w:rPr>
      </w:pPr>
      <w:r>
        <w:rPr>
          <w:rFonts w:eastAsia="Calibri" w:cs="Calibri"/>
        </w:rPr>
        <w:t xml:space="preserve">Impact calc – 1) Because intent doesn’t include the impacts of actions, it allows for infinite pain and suffering, while the actor can continue to be morally good. Instead prefer evaluating based on the consequences because that is the only thing that can prevent pain and suffering. 2) We can negate because we are negating the way they evaluate arguments. The very fact that we are questioning reason shows that it is not exempt from infinite regress. </w:t>
      </w:r>
    </w:p>
    <w:p w14:paraId="5547AEAD" w14:textId="77777777" w:rsidR="00426367" w:rsidRDefault="00426367" w:rsidP="00426367">
      <w:pPr>
        <w:pStyle w:val="Heading2"/>
      </w:pPr>
      <w:r>
        <w:lastRenderedPageBreak/>
        <w:t>Post-Work K</w:t>
      </w:r>
    </w:p>
    <w:p w14:paraId="3A05133E" w14:textId="77777777" w:rsidR="00426367" w:rsidRPr="004F3F7A" w:rsidRDefault="00426367" w:rsidP="00426367">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6FBFF6AE" w14:textId="77777777" w:rsidR="00426367" w:rsidRPr="0024759A" w:rsidRDefault="00426367" w:rsidP="00426367">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32676427" w14:textId="77777777" w:rsidR="00426367" w:rsidRPr="00F23A1A" w:rsidRDefault="00426367" w:rsidP="00426367">
      <w:pPr>
        <w:rPr>
          <w:sz w:val="16"/>
        </w:rPr>
      </w:pPr>
      <w:r w:rsidRPr="00F23A1A">
        <w:rPr>
          <w:sz w:val="16"/>
        </w:rPr>
        <w:t>The societal dependence on work</w:t>
      </w:r>
    </w:p>
    <w:p w14:paraId="4379F838" w14:textId="77777777" w:rsidR="00426367" w:rsidRPr="009A6DC9" w:rsidRDefault="00426367" w:rsidP="00426367">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39346432" w14:textId="77777777" w:rsidR="00426367" w:rsidRPr="009A6DC9" w:rsidRDefault="00426367" w:rsidP="00426367">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29F4A290" w14:textId="77777777" w:rsidR="00426367" w:rsidRPr="00F23A1A" w:rsidRDefault="00426367" w:rsidP="00426367">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290D4455" w14:textId="77777777" w:rsidR="00426367" w:rsidRPr="00F23A1A" w:rsidRDefault="00426367" w:rsidP="00426367">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w:t>
      </w:r>
      <w:r w:rsidRPr="00DD394F">
        <w:rPr>
          <w:rStyle w:val="StyleUnderline"/>
        </w:rPr>
        <w:lastRenderedPageBreak/>
        <w:t xml:space="preserve">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7D03386F" w14:textId="77777777" w:rsidR="00426367" w:rsidRPr="00F23A1A" w:rsidRDefault="00426367" w:rsidP="00426367">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7F98E611" w14:textId="77777777" w:rsidR="00426367" w:rsidRPr="00DD394F" w:rsidRDefault="00426367" w:rsidP="00426367">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27BF222C" w14:textId="77777777" w:rsidR="00426367" w:rsidRDefault="00426367" w:rsidP="00426367">
      <w:pPr>
        <w:pStyle w:val="Heading4"/>
      </w:pPr>
      <w:r>
        <w:t>Work necessitates material throughput and waste that destroys the environment, even when the jobs are ‘green’</w:t>
      </w:r>
    </w:p>
    <w:p w14:paraId="6A8EBF88" w14:textId="77777777" w:rsidR="00426367" w:rsidRPr="0000117A" w:rsidRDefault="00426367" w:rsidP="00426367">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0156C48A" w14:textId="77777777" w:rsidR="00426367" w:rsidRPr="006E7E43" w:rsidRDefault="00426367" w:rsidP="00426367">
      <w:pPr>
        <w:rPr>
          <w:sz w:val="16"/>
        </w:rPr>
      </w:pPr>
      <w:r w:rsidRPr="006E7E43">
        <w:rPr>
          <w:sz w:val="16"/>
        </w:rPr>
        <w:t>An ecological critique of work</w:t>
      </w:r>
    </w:p>
    <w:p w14:paraId="78BE8678" w14:textId="77777777" w:rsidR="00426367" w:rsidRPr="006E7E43" w:rsidRDefault="00426367" w:rsidP="00426367">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4039AD78" w14:textId="77777777" w:rsidR="00426367" w:rsidRPr="006E7E43" w:rsidRDefault="00426367" w:rsidP="00426367">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7FC0ADFB" w14:textId="77777777" w:rsidR="00426367" w:rsidRPr="006E7E43" w:rsidRDefault="00426367" w:rsidP="00426367">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1DDF6AC6" w14:textId="77777777" w:rsidR="00426367" w:rsidRPr="006E7E43" w:rsidRDefault="00426367" w:rsidP="00426367">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1F0FF9AF" w14:textId="77777777" w:rsidR="00426367" w:rsidRDefault="00426367" w:rsidP="00426367">
      <w:pPr>
        <w:pStyle w:val="Heading4"/>
      </w:pPr>
      <w:r>
        <w:t>Unions are intrinsically invested in labor being good – they don’t strike to get rid of work; they strike to get people back to work. Lundström 14:</w:t>
      </w:r>
    </w:p>
    <w:p w14:paraId="42EA7A8D" w14:textId="77777777" w:rsidR="00426367" w:rsidRPr="00050F02" w:rsidRDefault="00426367" w:rsidP="00426367">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10"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1"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386C541B" w14:textId="77777777" w:rsidR="00426367" w:rsidRPr="004F3F7A" w:rsidRDefault="00426367" w:rsidP="00426367">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2"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3"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4" w:history="1">
        <w:r w:rsidRPr="00050F02">
          <w:rPr>
            <w:rStyle w:val="Hyperlink"/>
            <w:sz w:val="12"/>
          </w:rPr>
          <w:t>1998</w:t>
        </w:r>
      </w:hyperlink>
      <w:r w:rsidRPr="00050F02">
        <w:rPr>
          <w:sz w:val="12"/>
        </w:rPr>
        <w:t>). Polanyi later reduced the concept of the ‘metabolic rift’ to the commodification of land (Polanyi </w:t>
      </w:r>
      <w:hyperlink r:id="rId15"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6"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7"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2EE36454" w14:textId="77777777" w:rsidR="00426367" w:rsidRDefault="00426367" w:rsidP="00426367">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648CC028" w14:textId="77777777" w:rsidR="00426367" w:rsidRPr="00E73C56" w:rsidRDefault="00426367" w:rsidP="00426367">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06B4AFFA" w14:textId="77777777" w:rsidR="00426367" w:rsidRPr="00CD77D8" w:rsidRDefault="00426367" w:rsidP="00426367">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5CCFBD72" w14:textId="77777777" w:rsidR="00426367" w:rsidRPr="009A6DC9" w:rsidRDefault="00426367" w:rsidP="00426367">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28A39E06" w14:textId="77777777" w:rsidR="00426367" w:rsidRPr="00A72FF2" w:rsidRDefault="00426367" w:rsidP="00426367">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 xml:space="preserve">the </w:t>
      </w:r>
      <w:r w:rsidRPr="009A6DC9">
        <w:rPr>
          <w:rStyle w:val="Emphasis"/>
        </w:rPr>
        <w:lastRenderedPageBreak/>
        <w:t>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27F21D54" w14:textId="77777777" w:rsidR="00426367" w:rsidRPr="00A72FF2" w:rsidRDefault="00426367" w:rsidP="00426367">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0E5BEE7E" w14:textId="77777777" w:rsidR="00426367" w:rsidRPr="00A72FF2" w:rsidRDefault="00426367" w:rsidP="00426367">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77D91C7B" w14:textId="77777777" w:rsidR="00426367" w:rsidRPr="00A72FF2" w:rsidRDefault="00426367" w:rsidP="00426367">
      <w:pPr>
        <w:rPr>
          <w:sz w:val="14"/>
        </w:rPr>
      </w:pPr>
      <w:r w:rsidRPr="00A72FF2">
        <w:rPr>
          <w:sz w:val="14"/>
        </w:rPr>
        <w:t xml:space="preserve">The ecological case for </w:t>
      </w:r>
      <w:proofErr w:type="spellStart"/>
      <w:r w:rsidRPr="00A72FF2">
        <w:rPr>
          <w:sz w:val="14"/>
        </w:rPr>
        <w:t>postwork</w:t>
      </w:r>
      <w:proofErr w:type="spellEnd"/>
    </w:p>
    <w:p w14:paraId="5F268A2D" w14:textId="77777777" w:rsidR="00426367" w:rsidRPr="00A72FF2" w:rsidRDefault="00426367" w:rsidP="00426367">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648FC4F9" w14:textId="77777777" w:rsidR="00426367" w:rsidRPr="00A72FF2" w:rsidRDefault="00426367" w:rsidP="00426367">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 xml:space="preserve">attempts at </w:t>
      </w:r>
      <w:r w:rsidRPr="00877105">
        <w:rPr>
          <w:rStyle w:val="StyleUnderline"/>
          <w:highlight w:val="yellow"/>
        </w:rPr>
        <w:lastRenderedPageBreak/>
        <w:t>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7A84827C" w14:textId="77777777" w:rsidR="00426367" w:rsidRPr="008018E5" w:rsidRDefault="00426367" w:rsidP="00426367">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488EBCD1" w14:textId="77777777" w:rsidR="00426367" w:rsidRPr="00A72FF2" w:rsidRDefault="00426367" w:rsidP="00426367">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26EE7BD0" w14:textId="77777777" w:rsidR="00426367" w:rsidRPr="00A72FF2" w:rsidRDefault="00426367" w:rsidP="00426367">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2610A4E5" w14:textId="77777777" w:rsidR="00426367" w:rsidRPr="00A72FF2" w:rsidRDefault="00426367" w:rsidP="00426367">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67929FDC" w14:textId="77777777" w:rsidR="00426367" w:rsidRPr="004F0127" w:rsidRDefault="00426367" w:rsidP="00426367">
      <w:pPr>
        <w:rPr>
          <w:u w:val="single"/>
        </w:rPr>
      </w:pPr>
      <w:r w:rsidRPr="00A72FF2">
        <w:rPr>
          <w:sz w:val="14"/>
        </w:rPr>
        <w:lastRenderedPageBreak/>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7F0B9D60" w14:textId="77777777" w:rsidR="00426367" w:rsidRPr="00A72FF2" w:rsidRDefault="00426367" w:rsidP="00426367">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7BA15FA3" w14:textId="77777777" w:rsidR="00426367" w:rsidRPr="00A72FF2" w:rsidRDefault="00426367" w:rsidP="00426367">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78DEE27A" w14:textId="77777777" w:rsidR="00426367" w:rsidRPr="00A72FF2" w:rsidRDefault="00426367" w:rsidP="00426367">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19A362AD" w14:textId="77777777" w:rsidR="00426367" w:rsidRPr="00A72FF2" w:rsidRDefault="00426367" w:rsidP="00426367">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2C0D402B" w14:textId="77777777" w:rsidR="00426367" w:rsidRPr="00A72FF2" w:rsidRDefault="00426367" w:rsidP="00426367">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lastRenderedPageBreak/>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136389BD" w14:textId="77777777" w:rsidR="00426367" w:rsidRPr="008018E5" w:rsidRDefault="00426367" w:rsidP="00426367">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6CA7E283" w14:textId="77777777" w:rsidR="00426367" w:rsidRDefault="00426367" w:rsidP="00426367">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7FA9A709" w14:textId="77777777" w:rsidR="00426367" w:rsidRDefault="00426367" w:rsidP="00426367">
      <w:pPr>
        <w:pStyle w:val="Heading2"/>
      </w:pPr>
      <w:r>
        <w:lastRenderedPageBreak/>
        <w:t>Case</w:t>
      </w:r>
    </w:p>
    <w:p w14:paraId="2A79F065" w14:textId="77777777" w:rsidR="00426367" w:rsidRPr="00FF2075" w:rsidRDefault="00426367" w:rsidP="00426367">
      <w:pPr>
        <w:pStyle w:val="Heading4"/>
        <w:numPr>
          <w:ilvl w:val="0"/>
          <w:numId w:val="12"/>
        </w:numPr>
        <w:tabs>
          <w:tab w:val="num" w:pos="360"/>
        </w:tabs>
        <w:ind w:left="0" w:firstLine="0"/>
        <w:rPr>
          <w:rFonts w:asciiTheme="majorHAnsi" w:hAnsiTheme="majorHAnsi" w:cstheme="majorHAnsi"/>
        </w:rPr>
      </w:pPr>
      <w:r>
        <w:rPr>
          <w:rFonts w:asciiTheme="majorHAnsi" w:hAnsiTheme="majorHAnsi" w:cstheme="majorHAnsi"/>
        </w:rPr>
        <w:t xml:space="preserve">Turn: </w:t>
      </w:r>
      <w:r w:rsidRPr="00FF2075">
        <w:rPr>
          <w:rFonts w:asciiTheme="majorHAnsi" w:hAnsiTheme="majorHAnsi" w:cstheme="majorHAnsi"/>
        </w:rPr>
        <w:t xml:space="preserve">Strikes lead to backlash bills </w:t>
      </w:r>
      <w:r>
        <w:rPr>
          <w:rFonts w:asciiTheme="majorHAnsi" w:hAnsiTheme="majorHAnsi" w:cstheme="majorHAnsi"/>
        </w:rPr>
        <w:t>that</w:t>
      </w:r>
      <w:r w:rsidRPr="00FF2075">
        <w:rPr>
          <w:rFonts w:asciiTheme="majorHAnsi" w:hAnsiTheme="majorHAnsi" w:cstheme="majorHAnsi"/>
        </w:rPr>
        <w:t xml:space="preserve"> weaken unions – empirically proven. </w:t>
      </w:r>
      <w:proofErr w:type="spellStart"/>
      <w:r w:rsidRPr="00FF2075">
        <w:rPr>
          <w:rFonts w:asciiTheme="majorHAnsi" w:hAnsiTheme="majorHAnsi" w:cstheme="majorHAnsi"/>
        </w:rPr>
        <w:t>Partelow</w:t>
      </w:r>
      <w:proofErr w:type="spellEnd"/>
      <w:r w:rsidRPr="00FF2075">
        <w:rPr>
          <w:rFonts w:asciiTheme="majorHAnsi" w:hAnsiTheme="majorHAnsi" w:cstheme="majorHAnsi"/>
        </w:rPr>
        <w:t xml:space="preserve"> ‘19</w:t>
      </w:r>
    </w:p>
    <w:p w14:paraId="23080A5D" w14:textId="77777777" w:rsidR="00426367" w:rsidRPr="00FF2075" w:rsidRDefault="00426367" w:rsidP="00426367">
      <w:pPr>
        <w:rPr>
          <w:rFonts w:asciiTheme="majorHAnsi" w:hAnsiTheme="majorHAnsi" w:cstheme="majorHAnsi"/>
        </w:rPr>
      </w:pPr>
      <w:r w:rsidRPr="00FF2075">
        <w:rPr>
          <w:rFonts w:asciiTheme="majorHAnsi" w:hAnsiTheme="majorHAnsi" w:cstheme="majorHAnsi"/>
        </w:rPr>
        <w:t xml:space="preserve">Lisette </w:t>
      </w:r>
      <w:proofErr w:type="spellStart"/>
      <w:r w:rsidRPr="00FF2075">
        <w:rPr>
          <w:rFonts w:asciiTheme="majorHAnsi" w:hAnsiTheme="majorHAnsi" w:cstheme="majorHAnsi"/>
        </w:rPr>
        <w:t>Partelow</w:t>
      </w:r>
      <w:proofErr w:type="spellEnd"/>
      <w:r w:rsidRPr="00FF2075">
        <w:rPr>
          <w:rFonts w:asciiTheme="majorHAnsi" w:hAnsiTheme="majorHAnsi" w:cstheme="majorHAnsi"/>
        </w:rPr>
        <w:t xml:space="preserve"> [Lisette </w:t>
      </w:r>
      <w:proofErr w:type="spellStart"/>
      <w:r w:rsidRPr="00FF2075">
        <w:rPr>
          <w:rFonts w:asciiTheme="majorHAnsi" w:hAnsiTheme="majorHAnsi" w:cstheme="majorHAnsi"/>
        </w:rPr>
        <w:t>Partelow</w:t>
      </w:r>
      <w:proofErr w:type="spellEnd"/>
      <w:r w:rsidRPr="00FF2075">
        <w:rPr>
          <w:rFonts w:asciiTheme="majorHAnsi" w:hAnsiTheme="majorHAnsi" w:cstheme="majorHAnsi"/>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FF2075">
        <w:rPr>
          <w:rFonts w:asciiTheme="majorHAnsi" w:hAnsiTheme="majorHAnsi" w:cstheme="majorHAnsi"/>
        </w:rPr>
        <w:t>MJen</w:t>
      </w:r>
      <w:proofErr w:type="spellEnd"/>
      <w:r w:rsidRPr="00FF2075">
        <w:rPr>
          <w:rFonts w:asciiTheme="majorHAnsi" w:hAnsiTheme="majorHAnsi" w:cstheme="majorHAnsi"/>
        </w:rPr>
        <w:t>]</w:t>
      </w:r>
    </w:p>
    <w:p w14:paraId="06826A0E" w14:textId="77777777" w:rsidR="00426367" w:rsidRPr="00FF2075" w:rsidRDefault="00426367" w:rsidP="00426367">
      <w:pPr>
        <w:spacing w:after="0" w:line="240" w:lineRule="auto"/>
        <w:ind w:left="720"/>
        <w:textAlignment w:val="baseline"/>
        <w:rPr>
          <w:rStyle w:val="StyleUnderline"/>
          <w:rFonts w:asciiTheme="majorHAnsi" w:hAnsiTheme="majorHAnsi" w:cstheme="majorHAnsi"/>
          <w:lang w:val="en-HK" w:eastAsia="zh-CN"/>
        </w:rPr>
      </w:pPr>
      <w:r w:rsidRPr="00FF2075">
        <w:rPr>
          <w:rFonts w:asciiTheme="majorHAnsi" w:eastAsia="Times New Roman" w:hAnsiTheme="majorHAnsi" w:cstheme="majorHAnsi"/>
          <w:color w:val="2C2C25"/>
          <w:spacing w:val="1"/>
          <w:sz w:val="14"/>
          <w:szCs w:val="81"/>
          <w:bdr w:val="none" w:sz="0" w:space="0" w:color="auto" w:frame="1"/>
          <w:lang w:val="en-HK" w:eastAsia="zh-CN"/>
        </w:rPr>
        <w:t>I</w:t>
      </w:r>
      <w:r w:rsidRPr="00FF2075">
        <w:rPr>
          <w:rFonts w:asciiTheme="majorHAnsi" w:eastAsia="Times New Roman" w:hAnsiTheme="majorHAnsi" w:cstheme="majorHAnsi"/>
          <w:color w:val="2C2C25"/>
          <w:spacing w:val="1"/>
          <w:sz w:val="14"/>
          <w:lang w:val="en-HK" w:eastAsia="zh-CN"/>
        </w:rPr>
        <w:t xml:space="preserve">n 2018 and 2019, after a decade of disinvestment in education that led to stagnant teacher salaries, policymakers have introduced </w:t>
      </w:r>
      <w:hyperlink r:id="rId18"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proposals in states</w:t>
        </w:r>
      </w:hyperlink>
      <w:r w:rsidRPr="00FF2075">
        <w:rPr>
          <w:rFonts w:asciiTheme="majorHAnsi" w:eastAsia="Times New Roman" w:hAnsiTheme="majorHAnsi" w:cstheme="majorHAnsi"/>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FF2075">
        <w:rPr>
          <w:rStyle w:val="StyleUnderline"/>
          <w:rFonts w:asciiTheme="majorHAnsi" w:hAnsiTheme="majorHAnsi" w:cstheme="majorHAnsi"/>
          <w:lang w:val="en-HK" w:eastAsia="zh-CN"/>
        </w:rPr>
        <w:t xml:space="preserve">, a predictable backlash has also emerged. </w:t>
      </w:r>
      <w:r w:rsidRPr="00FF2075">
        <w:rPr>
          <w:rStyle w:val="StyleUnderline"/>
          <w:rFonts w:asciiTheme="majorHAnsi" w:hAnsiTheme="majorHAnsi" w:cstheme="majorHAnsi"/>
          <w:highlight w:val="yellow"/>
          <w:lang w:val="en-HK" w:eastAsia="zh-CN"/>
        </w:rPr>
        <w:t>Legislators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in</w:t>
      </w:r>
      <w:r w:rsidRPr="00FF2075">
        <w:rPr>
          <w:rStyle w:val="StyleUnderline"/>
          <w:rFonts w:asciiTheme="majorHAnsi" w:hAnsiTheme="majorHAnsi" w:cstheme="majorHAnsi"/>
          <w:lang w:val="en-HK" w:eastAsia="zh-CN"/>
        </w:rPr>
        <w:t xml:space="preserve"> some states that were </w:t>
      </w:r>
      <w:r w:rsidRPr="00FF2075">
        <w:rPr>
          <w:rStyle w:val="StyleUnderline"/>
          <w:rFonts w:asciiTheme="majorHAnsi" w:hAnsiTheme="majorHAnsi" w:cstheme="majorHAnsi"/>
          <w:highlight w:val="yellow"/>
          <w:lang w:val="en-HK" w:eastAsia="zh-CN"/>
        </w:rPr>
        <w:t xml:space="preserve">hotbeds of teacher activism are </w:t>
      </w:r>
      <w:hyperlink r:id="rId19" w:tgtFrame="_blank" w:history="1">
        <w:r w:rsidRPr="00FF2075">
          <w:rPr>
            <w:rStyle w:val="StyleUnderline"/>
            <w:rFonts w:asciiTheme="majorHAnsi" w:hAnsiTheme="majorHAnsi" w:cstheme="majorHAnsi"/>
            <w:highlight w:val="yellow"/>
            <w:lang w:val="en-HK" w:eastAsia="zh-CN"/>
          </w:rPr>
          <w:t>introducing bills</w:t>
        </w:r>
      </w:hyperlink>
      <w:r w:rsidRPr="00FF2075">
        <w:rPr>
          <w:rStyle w:val="StyleUnderline"/>
          <w:rFonts w:asciiTheme="majorHAnsi" w:hAnsiTheme="majorHAnsi" w:cstheme="majorHAnsi"/>
          <w:highlight w:val="yellow"/>
          <w:lang w:val="en-HK" w:eastAsia="zh-CN"/>
        </w:rPr>
        <w:t xml:space="preserve"> to</w:t>
      </w:r>
      <w:r w:rsidRPr="00FF2075">
        <w:rPr>
          <w:rStyle w:val="StyleUnderline"/>
          <w:rFonts w:asciiTheme="majorHAnsi" w:hAnsiTheme="majorHAnsi" w:cstheme="majorHAnsi"/>
          <w:lang w:val="en-HK" w:eastAsia="zh-CN"/>
        </w:rPr>
        <w:t xml:space="preserve"> explicitly </w:t>
      </w:r>
      <w:r w:rsidRPr="00FF2075">
        <w:rPr>
          <w:rStyle w:val="StyleUnderline"/>
          <w:rFonts w:asciiTheme="majorHAnsi" w:hAnsiTheme="majorHAnsi" w:cstheme="majorHAnsi"/>
          <w:highlight w:val="yellow"/>
          <w:lang w:val="en-HK" w:eastAsia="zh-CN"/>
        </w:rPr>
        <w:t>prohibit walkouts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or punish teachers</w:t>
      </w:r>
      <w:r w:rsidRPr="00FF2075">
        <w:rPr>
          <w:rStyle w:val="StyleUnderline"/>
          <w:rFonts w:asciiTheme="majorHAnsi" w:hAnsiTheme="majorHAnsi" w:cstheme="majorHAnsi"/>
          <w:lang w:val="en-HK" w:eastAsia="zh-CN"/>
        </w:rPr>
        <w:t xml:space="preserve"> who participate, often </w:t>
      </w:r>
      <w:r w:rsidRPr="00FF2075">
        <w:rPr>
          <w:rStyle w:val="StyleUnderline"/>
          <w:rFonts w:asciiTheme="majorHAnsi" w:hAnsiTheme="majorHAnsi" w:cstheme="majorHAnsi"/>
          <w:highlight w:val="yellow"/>
          <w:lang w:val="en-HK" w:eastAsia="zh-CN"/>
        </w:rPr>
        <w:t>with</w:t>
      </w:r>
      <w:r w:rsidRPr="00FF2075">
        <w:rPr>
          <w:rStyle w:val="StyleUnderline"/>
          <w:rFonts w:asciiTheme="majorHAnsi" w:hAnsiTheme="majorHAnsi" w:cstheme="majorHAnsi"/>
          <w:lang w:val="en-HK" w:eastAsia="zh-CN"/>
        </w:rPr>
        <w:t xml:space="preserve"> a sprinkling of </w:t>
      </w:r>
      <w:r w:rsidRPr="00FF2075">
        <w:rPr>
          <w:rStyle w:val="StyleUnderline"/>
          <w:rFonts w:asciiTheme="majorHAnsi" w:hAnsiTheme="majorHAnsi" w:cstheme="majorHAnsi"/>
          <w:highlight w:val="yellow"/>
          <w:lang w:val="en-HK" w:eastAsia="zh-CN"/>
        </w:rPr>
        <w:t>additional anti-union provisions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b/>
          <w:bCs/>
          <w:highlight w:val="yellow"/>
          <w:lang w:val="en-HK" w:eastAsia="zh-CN"/>
        </w:rPr>
        <w:t>Weakening unions and refusing to invest in education</w:t>
      </w:r>
      <w:r w:rsidRPr="00FF2075">
        <w:rPr>
          <w:rStyle w:val="StyleUnderline"/>
          <w:rFonts w:asciiTheme="majorHAnsi" w:hAnsiTheme="majorHAnsi" w:cstheme="majorHAnsi"/>
          <w:lang w:val="en-HK" w:eastAsia="zh-CN"/>
        </w:rPr>
        <w:t xml:space="preserve"> are long-standing conservative tenets, and these bills are evidence that we should expect conservative policymakers to return to them as soon as they believe them to be politically viable. </w:t>
      </w:r>
      <w:r w:rsidRPr="00FF2075">
        <w:rPr>
          <w:rFonts w:asciiTheme="majorHAnsi" w:eastAsia="Times New Roman" w:hAnsiTheme="majorHAnsi" w:cstheme="majorHAnsi"/>
          <w:color w:val="2C2C25"/>
          <w:spacing w:val="1"/>
          <w:sz w:val="14"/>
          <w:lang w:val="en-HK" w:eastAsia="zh-CN"/>
        </w:rPr>
        <w:t xml:space="preserve">The consequences of a decade of education funding cuts came into sharp relief last spring, after teachers staged walkouts in </w:t>
      </w:r>
      <w:hyperlink r:id="rId20"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half a dozen states</w:t>
        </w:r>
      </w:hyperlink>
      <w:r w:rsidRPr="00FF2075">
        <w:rPr>
          <w:rFonts w:asciiTheme="majorHAnsi" w:eastAsia="Times New Roman" w:hAnsiTheme="majorHAnsi" w:cstheme="majorHAnsi"/>
          <w:color w:val="2C2C25"/>
          <w:spacing w:val="1"/>
          <w:sz w:val="14"/>
          <w:lang w:val="en-HK" w:eastAsia="zh-CN"/>
        </w:rPr>
        <w:t xml:space="preserve">. The </w:t>
      </w:r>
      <w:hyperlink r:id="rId21"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decade of disinvestment</w:t>
        </w:r>
      </w:hyperlink>
      <w:r w:rsidRPr="00FF2075">
        <w:rPr>
          <w:rFonts w:asciiTheme="majorHAnsi" w:eastAsia="Times New Roman" w:hAnsiTheme="majorHAnsi" w:cstheme="majorHAnsi"/>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22"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result</w:t>
        </w:r>
      </w:hyperlink>
      <w:r w:rsidRPr="00FF2075">
        <w:rPr>
          <w:rFonts w:asciiTheme="majorHAnsi" w:eastAsia="Times New Roman" w:hAnsiTheme="majorHAnsi" w:cstheme="majorHAnsi"/>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23"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crumbling schools</w:t>
        </w:r>
      </w:hyperlink>
      <w:r w:rsidRPr="00FF2075">
        <w:rPr>
          <w:rFonts w:asciiTheme="majorHAnsi" w:eastAsia="Times New Roman" w:hAnsiTheme="majorHAnsi" w:cstheme="majorHAnsi"/>
          <w:color w:val="2C2C25"/>
          <w:spacing w:val="1"/>
          <w:sz w:val="14"/>
          <w:lang w:val="en-HK" w:eastAsia="zh-CN"/>
        </w:rPr>
        <w:t xml:space="preserve">, students learning from </w:t>
      </w:r>
      <w:hyperlink r:id="rId24"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decades-old textbooks</w:t>
        </w:r>
      </w:hyperlink>
      <w:r w:rsidRPr="00FF2075">
        <w:rPr>
          <w:rFonts w:asciiTheme="majorHAnsi" w:eastAsia="Times New Roman" w:hAnsiTheme="majorHAnsi" w:cstheme="majorHAnsi"/>
          <w:color w:val="2C2C25"/>
          <w:spacing w:val="1"/>
          <w:sz w:val="14"/>
          <w:lang w:val="en-HK" w:eastAsia="zh-CN"/>
        </w:rPr>
        <w:t xml:space="preserve">, high teacher turnover, and staff </w:t>
      </w:r>
      <w:hyperlink r:id="rId25"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shortages</w:t>
        </w:r>
      </w:hyperlink>
      <w:r w:rsidRPr="00FF2075">
        <w:rPr>
          <w:rFonts w:asciiTheme="majorHAnsi" w:eastAsia="Times New Roman" w:hAnsiTheme="majorHAnsi" w:cstheme="majorHAnsi"/>
          <w:color w:val="2C2C25"/>
          <w:spacing w:val="1"/>
          <w:sz w:val="14"/>
          <w:lang w:val="en-HK" w:eastAsia="zh-CN"/>
        </w:rPr>
        <w:t xml:space="preserve"> in these states became common. Teachers had reached their </w:t>
      </w:r>
      <w:hyperlink r:id="rId26"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boiling point</w:t>
        </w:r>
      </w:hyperlink>
      <w:r w:rsidRPr="00FF2075">
        <w:rPr>
          <w:rFonts w:asciiTheme="majorHAnsi" w:eastAsia="Times New Roman" w:hAnsiTheme="majorHAnsi" w:cstheme="majorHAnsi"/>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27"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education funding</w:t>
        </w:r>
      </w:hyperlink>
      <w:r w:rsidRPr="00FF2075">
        <w:rPr>
          <w:rFonts w:asciiTheme="majorHAnsi" w:eastAsia="Times New Roman" w:hAnsiTheme="majorHAnsi" w:cstheme="majorHAnsi"/>
          <w:color w:val="2C2C25"/>
          <w:spacing w:val="1"/>
          <w:sz w:val="14"/>
          <w:lang w:val="en-HK" w:eastAsia="zh-CN"/>
        </w:rPr>
        <w:t xml:space="preserve"> agreed to enact significant </w:t>
      </w:r>
      <w:hyperlink r:id="rId28"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pay raises</w:t>
        </w:r>
      </w:hyperlink>
      <w:r w:rsidRPr="00FF2075">
        <w:rPr>
          <w:rFonts w:asciiTheme="majorHAnsi" w:eastAsia="Times New Roman" w:hAnsiTheme="majorHAnsi" w:cstheme="majorHAnsi"/>
          <w:color w:val="2C2C25"/>
          <w:spacing w:val="1"/>
          <w:sz w:val="14"/>
          <w:lang w:val="en-HK" w:eastAsia="zh-CN"/>
        </w:rPr>
        <w:t xml:space="preserve"> and increases in education funding. For example, in Arizona, Republican Gov. Doug </w:t>
      </w:r>
      <w:proofErr w:type="spellStart"/>
      <w:r w:rsidRPr="00FF2075">
        <w:rPr>
          <w:rFonts w:asciiTheme="majorHAnsi" w:eastAsia="Times New Roman" w:hAnsiTheme="majorHAnsi" w:cstheme="majorHAnsi"/>
          <w:color w:val="2C2C25"/>
          <w:spacing w:val="1"/>
          <w:sz w:val="14"/>
          <w:lang w:val="en-HK" w:eastAsia="zh-CN"/>
        </w:rPr>
        <w:t>Ducey</w:t>
      </w:r>
      <w:proofErr w:type="spellEnd"/>
      <w:r w:rsidRPr="00FF2075">
        <w:rPr>
          <w:rFonts w:asciiTheme="majorHAnsi" w:eastAsia="Times New Roman" w:hAnsiTheme="majorHAnsi" w:cstheme="majorHAnsi"/>
          <w:color w:val="2C2C25"/>
          <w:spacing w:val="1"/>
          <w:sz w:val="14"/>
          <w:lang w:val="en-HK" w:eastAsia="zh-CN"/>
        </w:rPr>
        <w:t xml:space="preserve"> was forced to sign off on a teacher pay bill he had </w:t>
      </w:r>
      <w:hyperlink r:id="rId29"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previously opposed</w:t>
        </w:r>
      </w:hyperlink>
      <w:r w:rsidRPr="00FF2075">
        <w:rPr>
          <w:rFonts w:asciiTheme="majorHAnsi" w:eastAsia="Times New Roman" w:hAnsiTheme="majorHAnsi" w:cstheme="majorHAnsi"/>
          <w:color w:val="2C2C25"/>
          <w:spacing w:val="1"/>
          <w:sz w:val="14"/>
          <w:lang w:val="en-HK" w:eastAsia="zh-CN"/>
        </w:rPr>
        <w:t xml:space="preserve"> that provided a </w:t>
      </w:r>
      <w:hyperlink r:id="rId30"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20 percent raise</w:t>
        </w:r>
      </w:hyperlink>
      <w:r w:rsidRPr="00FF2075">
        <w:rPr>
          <w:rFonts w:asciiTheme="majorHAnsi" w:eastAsia="Times New Roman" w:hAnsiTheme="majorHAnsi" w:cstheme="majorHAnsi"/>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31"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deep-red states</w:t>
        </w:r>
      </w:hyperlink>
      <w:r w:rsidRPr="00FF2075">
        <w:rPr>
          <w:rFonts w:asciiTheme="majorHAnsi" w:eastAsia="Times New Roman" w:hAnsiTheme="majorHAnsi" w:cstheme="majorHAnsi"/>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32"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paid less</w:t>
        </w:r>
      </w:hyperlink>
      <w:r w:rsidRPr="00FF2075">
        <w:rPr>
          <w:rFonts w:asciiTheme="majorHAnsi" w:eastAsia="Times New Roman" w:hAnsiTheme="majorHAnsi" w:cstheme="majorHAnsi"/>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33" w:tgtFrame="_blank" w:history="1">
        <w:r w:rsidRPr="00FF2075">
          <w:rPr>
            <w:rFonts w:asciiTheme="majorHAnsi" w:eastAsia="Times New Roman" w:hAnsiTheme="majorHAnsi" w:cstheme="majorHAnsi"/>
            <w:color w:val="333333"/>
            <w:spacing w:val="1"/>
            <w:sz w:val="24"/>
            <w:u w:val="single"/>
            <w:bdr w:val="none" w:sz="0" w:space="0" w:color="auto" w:frame="1"/>
            <w:lang w:val="en-HK" w:eastAsia="zh-CN"/>
          </w:rPr>
          <w:t>support for increasing teacher pay</w:t>
        </w:r>
      </w:hyperlink>
      <w:r w:rsidRPr="00FF2075">
        <w:rPr>
          <w:rFonts w:asciiTheme="majorHAnsi" w:eastAsia="Times New Roman" w:hAnsiTheme="majorHAnsi" w:cstheme="majorHAnsi"/>
          <w:color w:val="2C2C25"/>
          <w:spacing w:val="1"/>
          <w:sz w:val="14"/>
          <w:lang w:val="en-HK" w:eastAsia="zh-CN"/>
        </w:rPr>
        <w:t xml:space="preserve">, particularly in the states where walkouts occurred. </w:t>
      </w:r>
      <w:r w:rsidRPr="00FF2075">
        <w:rPr>
          <w:rStyle w:val="StyleUnderline"/>
          <w:rFonts w:asciiTheme="majorHAnsi" w:hAnsiTheme="majorHAnsi" w:cstheme="majorHAnsi"/>
          <w:lang w:val="en-HK" w:eastAsia="zh-CN"/>
        </w:rPr>
        <w:t xml:space="preserve">But even as some conservative </w:t>
      </w:r>
      <w:r w:rsidRPr="00FF2075">
        <w:rPr>
          <w:rStyle w:val="StyleUnderline"/>
          <w:rFonts w:asciiTheme="majorHAnsi" w:hAnsiTheme="majorHAnsi" w:cstheme="majorHAnsi"/>
          <w:highlight w:val="yellow"/>
          <w:lang w:val="en-HK" w:eastAsia="zh-CN"/>
        </w:rPr>
        <w:t>policymakers</w:t>
      </w:r>
      <w:r w:rsidRPr="00FF2075">
        <w:rPr>
          <w:rStyle w:val="StyleUnderline"/>
          <w:rFonts w:asciiTheme="majorHAnsi" w:hAnsiTheme="majorHAnsi" w:cstheme="majorHAnsi"/>
          <w:lang w:val="en-HK" w:eastAsia="zh-CN"/>
        </w:rPr>
        <w:t xml:space="preserve"> agree to raise teacher salaries, as the 2019 legislative sessions have begun, others </w:t>
      </w:r>
      <w:r w:rsidRPr="00FF2075">
        <w:rPr>
          <w:rStyle w:val="StyleUnderline"/>
          <w:rFonts w:asciiTheme="majorHAnsi" w:hAnsiTheme="majorHAnsi" w:cstheme="majorHAnsi"/>
          <w:highlight w:val="yellow"/>
          <w:lang w:val="en-HK" w:eastAsia="zh-CN"/>
        </w:rPr>
        <w:t>in Arizona, Oklahoma, and West Virginia have introduced</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bills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that</w:t>
      </w:r>
      <w:r w:rsidRPr="00FF2075">
        <w:rPr>
          <w:rStyle w:val="StyleUnderline"/>
          <w:rFonts w:asciiTheme="majorHAnsi" w:hAnsiTheme="majorHAnsi" w:cstheme="majorHAnsi"/>
          <w:lang w:val="en-HK" w:eastAsia="zh-CN"/>
        </w:rPr>
        <w:t xml:space="preserve"> would </w:t>
      </w:r>
      <w:hyperlink r:id="rId34" w:tgtFrame="_blank" w:history="1">
        <w:r w:rsidRPr="00FF2075">
          <w:rPr>
            <w:rStyle w:val="StyleUnderline"/>
            <w:rFonts w:asciiTheme="majorHAnsi" w:hAnsiTheme="majorHAnsi" w:cstheme="majorHAnsi"/>
            <w:highlight w:val="yellow"/>
            <w:lang w:val="en-HK" w:eastAsia="zh-CN"/>
          </w:rPr>
          <w:t>make walkouts illegal</w:t>
        </w:r>
      </w:hyperlink>
      <w:r w:rsidRPr="00FF2075">
        <w:rPr>
          <w:rStyle w:val="StyleUnderline"/>
          <w:rFonts w:asciiTheme="majorHAnsi" w:hAnsiTheme="majorHAnsi" w:cstheme="majorHAnsi"/>
          <w:highlight w:val="yellow"/>
          <w:lang w:val="en-HK" w:eastAsia="zh-CN"/>
        </w:rPr>
        <w:t xml:space="preserve"> and penalize</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with</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fines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loss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of</w:t>
      </w:r>
      <w:r w:rsidRPr="00FF2075">
        <w:rPr>
          <w:rStyle w:val="StyleUnderline"/>
          <w:rFonts w:asciiTheme="majorHAnsi" w:hAnsiTheme="majorHAnsi" w:cstheme="majorHAnsi"/>
          <w:lang w:val="en-HK" w:eastAsia="zh-CN"/>
        </w:rPr>
        <w:t xml:space="preserve"> their teaching </w:t>
      </w:r>
      <w:r w:rsidRPr="00FF2075">
        <w:rPr>
          <w:rStyle w:val="StyleUnderline"/>
          <w:rFonts w:asciiTheme="majorHAnsi" w:hAnsiTheme="majorHAnsi" w:cstheme="majorHAnsi"/>
          <w:highlight w:val="yellow"/>
          <w:lang w:val="en-HK" w:eastAsia="zh-CN"/>
        </w:rPr>
        <w:t>licenses</w:t>
      </w:r>
      <w:r w:rsidRPr="00FF2075">
        <w:rPr>
          <w:rStyle w:val="StyleUnderline"/>
          <w:rFonts w:asciiTheme="majorHAnsi" w:hAnsiTheme="majorHAnsi" w:cstheme="majorHAnsi"/>
          <w:lang w:val="en-HK" w:eastAsia="zh-CN"/>
        </w:rPr>
        <w:t xml:space="preserve">, or even </w:t>
      </w:r>
      <w:hyperlink r:id="rId35" w:tgtFrame="_blank" w:history="1">
        <w:r w:rsidRPr="00FF2075">
          <w:rPr>
            <w:rStyle w:val="StyleUnderline"/>
            <w:rFonts w:asciiTheme="majorHAnsi" w:hAnsiTheme="majorHAnsi" w:cstheme="majorHAnsi"/>
            <w:highlight w:val="yellow"/>
            <w:lang w:val="en-HK" w:eastAsia="zh-CN"/>
          </w:rPr>
          <w:t>jail time</w:t>
        </w:r>
      </w:hyperlink>
      <w:r w:rsidRPr="00FF2075">
        <w:rPr>
          <w:rStyle w:val="StyleUnderline"/>
          <w:rFonts w:asciiTheme="majorHAnsi" w:hAnsiTheme="majorHAnsi" w:cstheme="majorHAnsi"/>
          <w:lang w:val="en-HK" w:eastAsia="zh-CN"/>
        </w:rPr>
        <w:t xml:space="preserve">. Some of the bills also contain </w:t>
      </w:r>
      <w:r w:rsidRPr="00FF2075">
        <w:rPr>
          <w:rStyle w:val="StyleUnderline"/>
          <w:rFonts w:asciiTheme="majorHAnsi" w:hAnsiTheme="majorHAnsi" w:cstheme="majorHAnsi"/>
          <w:highlight w:val="yellow"/>
          <w:lang w:val="en-HK" w:eastAsia="zh-CN"/>
        </w:rPr>
        <w:t>provisions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designed</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specifically</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to</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weaken</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lang w:val="en-HK" w:eastAsia="zh-CN"/>
        </w:rPr>
        <w:lastRenderedPageBreak/>
        <w:t xml:space="preserve">teachers </w:t>
      </w:r>
      <w:r w:rsidRPr="00FF2075">
        <w:rPr>
          <w:rStyle w:val="StyleUnderline"/>
          <w:rFonts w:asciiTheme="majorHAnsi" w:hAnsiTheme="majorHAnsi" w:cstheme="majorHAnsi"/>
          <w:highlight w:val="yellow"/>
          <w:lang w:val="en-HK" w:eastAsia="zh-CN"/>
        </w:rPr>
        <w:t>unions</w:t>
      </w:r>
      <w:r w:rsidRPr="00FF2075">
        <w:rPr>
          <w:rStyle w:val="StyleUnderline"/>
          <w:rFonts w:asciiTheme="majorHAnsi" w:hAnsiTheme="majorHAnsi" w:cstheme="majorHAnsi"/>
          <w:lang w:val="en-HK" w:eastAsia="zh-CN"/>
        </w:rPr>
        <w:t xml:space="preserve">, such as </w:t>
      </w:r>
      <w:r w:rsidRPr="00FF2075">
        <w:rPr>
          <w:rStyle w:val="StyleUnderline"/>
          <w:rFonts w:asciiTheme="majorHAnsi" w:hAnsiTheme="majorHAnsi" w:cstheme="majorHAnsi"/>
          <w:highlight w:val="yellow"/>
          <w:lang w:val="en-HK" w:eastAsia="zh-CN"/>
        </w:rPr>
        <w:t xml:space="preserve">a requirement that teachers must </w:t>
      </w:r>
      <w:hyperlink r:id="rId36" w:tgtFrame="_blank" w:history="1">
        <w:r w:rsidRPr="00FF2075">
          <w:rPr>
            <w:rStyle w:val="StyleUnderline"/>
            <w:rFonts w:asciiTheme="majorHAnsi" w:hAnsiTheme="majorHAnsi" w:cstheme="majorHAnsi"/>
            <w:highlight w:val="yellow"/>
            <w:lang w:val="en-HK" w:eastAsia="zh-CN"/>
          </w:rPr>
          <w:t>opt in to dues each year</w:t>
        </w:r>
      </w:hyperlink>
      <w:r w:rsidRPr="00FF2075">
        <w:rPr>
          <w:rStyle w:val="StyleUnderline"/>
          <w:rFonts w:asciiTheme="majorHAnsi" w:hAnsiTheme="majorHAnsi" w:cstheme="majorHAnsi"/>
          <w:highlight w:val="yellow"/>
          <w:lang w:val="en-HK" w:eastAsia="zh-CN"/>
        </w:rPr>
        <w:t>,</w:t>
      </w:r>
      <w:r w:rsidRPr="00FF2075">
        <w:rPr>
          <w:rStyle w:val="StyleUnderline"/>
          <w:rFonts w:asciiTheme="majorHAnsi" w:hAnsiTheme="majorHAnsi" w:cstheme="majorHAnsi"/>
          <w:lang w:val="en-HK" w:eastAsia="zh-CN"/>
        </w:rPr>
        <w:t xml:space="preserve"> which sponsors hope </w:t>
      </w:r>
      <w:r w:rsidRPr="00FF2075">
        <w:rPr>
          <w:rStyle w:val="StyleUnderline"/>
          <w:rFonts w:asciiTheme="majorHAnsi" w:hAnsiTheme="majorHAnsi" w:cstheme="majorHAnsi"/>
          <w:highlight w:val="yellow"/>
          <w:lang w:val="en-HK" w:eastAsia="zh-CN"/>
        </w:rPr>
        <w:t>will reduce membership by adding an extra step to the process</w:t>
      </w:r>
      <w:r w:rsidRPr="00FF2075">
        <w:rPr>
          <w:rStyle w:val="StyleUnderline"/>
          <w:rFonts w:asciiTheme="majorHAnsi" w:hAnsiTheme="majorHAnsi" w:cstheme="majorHAnsi"/>
          <w:lang w:val="en-HK" w:eastAsia="zh-CN"/>
        </w:rPr>
        <w:t xml:space="preserve">. Legislators in walkout states have also introduced </w:t>
      </w:r>
      <w:r w:rsidRPr="00FF2075">
        <w:rPr>
          <w:rStyle w:val="StyleUnderline"/>
          <w:rFonts w:asciiTheme="majorHAnsi" w:hAnsiTheme="majorHAnsi" w:cstheme="majorHAnsi"/>
          <w:highlight w:val="yellow"/>
          <w:lang w:val="en-HK" w:eastAsia="zh-CN"/>
        </w:rPr>
        <w:t xml:space="preserve">stand-alone proposals designed to </w:t>
      </w:r>
      <w:r w:rsidRPr="00FF2075">
        <w:rPr>
          <w:rStyle w:val="StyleUnderline"/>
          <w:rFonts w:asciiTheme="majorHAnsi" w:hAnsiTheme="majorHAnsi" w:cstheme="majorHAnsi"/>
          <w:b/>
          <w:bCs/>
          <w:highlight w:val="yellow"/>
          <w:lang w:val="en-HK" w:eastAsia="zh-CN"/>
        </w:rPr>
        <w:t xml:space="preserve">make </w:t>
      </w:r>
      <w:r w:rsidRPr="00FF2075">
        <w:rPr>
          <w:rStyle w:val="StyleUnderline"/>
          <w:rFonts w:asciiTheme="majorHAnsi" w:hAnsiTheme="majorHAnsi" w:cstheme="majorHAnsi"/>
          <w:b/>
          <w:bCs/>
          <w:lang w:val="en-HK" w:eastAsia="zh-CN"/>
        </w:rPr>
        <w:t xml:space="preserve">union </w:t>
      </w:r>
      <w:r w:rsidRPr="00FF2075">
        <w:rPr>
          <w:rStyle w:val="StyleUnderline"/>
          <w:rFonts w:asciiTheme="majorHAnsi" w:hAnsiTheme="majorHAnsi" w:cstheme="majorHAnsi"/>
          <w:b/>
          <w:bCs/>
          <w:highlight w:val="yellow"/>
          <w:lang w:val="en-HK" w:eastAsia="zh-CN"/>
        </w:rPr>
        <w:t xml:space="preserve">membership </w:t>
      </w:r>
      <w:r w:rsidRPr="00FF2075">
        <w:rPr>
          <w:rStyle w:val="StyleUnderline"/>
          <w:rFonts w:asciiTheme="majorHAnsi" w:hAnsiTheme="majorHAnsi" w:cstheme="majorHAnsi"/>
          <w:b/>
          <w:bCs/>
          <w:lang w:val="en-HK" w:eastAsia="zh-CN"/>
        </w:rPr>
        <w:t>more difficult</w:t>
      </w:r>
      <w:r w:rsidRPr="00FF2075">
        <w:rPr>
          <w:rStyle w:val="StyleUnderline"/>
          <w:rFonts w:asciiTheme="majorHAnsi" w:hAnsiTheme="majorHAnsi" w:cstheme="majorHAnsi"/>
          <w:lang w:val="en-HK" w:eastAsia="zh-CN"/>
        </w:rPr>
        <w:t xml:space="preserve"> and, therefore</w:t>
      </w:r>
      <w:r w:rsidRPr="00FF2075">
        <w:rPr>
          <w:rStyle w:val="StyleUnderline"/>
          <w:rFonts w:asciiTheme="majorHAnsi" w:hAnsiTheme="majorHAnsi" w:cstheme="majorHAnsi"/>
          <w:highlight w:val="yellow"/>
          <w:lang w:val="en-HK" w:eastAsia="zh-CN"/>
        </w:rPr>
        <w:t>, less likely</w:t>
      </w:r>
      <w:r w:rsidRPr="00FF2075">
        <w:rPr>
          <w:rStyle w:val="StyleUnderline"/>
          <w:rFonts w:asciiTheme="majorHAnsi" w:hAnsiTheme="majorHAnsi" w:cstheme="majorHAnsi"/>
          <w:lang w:val="en-HK" w:eastAsia="zh-CN"/>
        </w:rPr>
        <w:t xml:space="preserve">, such as a </w:t>
      </w:r>
      <w:r w:rsidRPr="00FF2075">
        <w:rPr>
          <w:rStyle w:val="StyleUnderline"/>
          <w:rFonts w:asciiTheme="majorHAnsi" w:hAnsiTheme="majorHAnsi" w:cstheme="majorHAnsi"/>
          <w:highlight w:val="yellow"/>
          <w:lang w:val="en-HK" w:eastAsia="zh-CN"/>
        </w:rPr>
        <w:t>prohibition on</w:t>
      </w:r>
      <w:r w:rsidRPr="00FF2075">
        <w:rPr>
          <w:rStyle w:val="StyleUnderline"/>
          <w:rFonts w:asciiTheme="majorHAnsi" w:hAnsiTheme="majorHAnsi" w:cstheme="majorHAnsi"/>
          <w:lang w:val="en-HK" w:eastAsia="zh-CN"/>
        </w:rPr>
        <w:t xml:space="preserve"> districts </w:t>
      </w:r>
      <w:hyperlink r:id="rId37" w:tgtFrame="_blank" w:history="1">
        <w:r w:rsidRPr="00FF2075">
          <w:rPr>
            <w:rStyle w:val="StyleUnderline"/>
            <w:rFonts w:asciiTheme="majorHAnsi" w:hAnsiTheme="majorHAnsi" w:cstheme="majorHAnsi"/>
            <w:highlight w:val="yellow"/>
            <w:lang w:val="en-HK" w:eastAsia="zh-CN"/>
          </w:rPr>
          <w:t>withholding union dues</w:t>
        </w:r>
      </w:hyperlink>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from</w:t>
      </w:r>
      <w:r w:rsidRPr="00FF2075">
        <w:rPr>
          <w:rStyle w:val="StyleUnderline"/>
          <w:rFonts w:asciiTheme="majorHAnsi" w:hAnsiTheme="majorHAnsi" w:cstheme="majorHAnsi"/>
          <w:lang w:val="en-HK" w:eastAsia="zh-CN"/>
        </w:rPr>
        <w:t xml:space="preserve"> teachers’ </w:t>
      </w:r>
      <w:proofErr w:type="spellStart"/>
      <w:r w:rsidRPr="00FF2075">
        <w:rPr>
          <w:rStyle w:val="StyleUnderline"/>
          <w:rFonts w:asciiTheme="majorHAnsi" w:hAnsiTheme="majorHAnsi" w:cstheme="majorHAnsi"/>
          <w:highlight w:val="yellow"/>
          <w:lang w:val="en-HK" w:eastAsia="zh-CN"/>
        </w:rPr>
        <w:t>paychecks</w:t>
      </w:r>
      <w:proofErr w:type="spellEnd"/>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These backlash bills</w:t>
      </w:r>
      <w:r w:rsidRPr="00FF2075">
        <w:rPr>
          <w:rStyle w:val="StyleUnderline"/>
          <w:rFonts w:asciiTheme="majorHAnsi" w:hAnsiTheme="majorHAnsi" w:cstheme="majorHAnsi"/>
          <w:lang w:val="en-HK" w:eastAsia="zh-CN"/>
        </w:rPr>
        <w:t xml:space="preserve"> hint at a much more familiar conservative education agenda of </w:t>
      </w:r>
      <w:r w:rsidRPr="00FF2075">
        <w:rPr>
          <w:rStyle w:val="StyleUnderline"/>
          <w:rFonts w:asciiTheme="majorHAnsi" w:hAnsiTheme="majorHAnsi" w:cstheme="majorHAnsi"/>
          <w:highlight w:val="yellow"/>
          <w:lang w:val="en-HK" w:eastAsia="zh-CN"/>
        </w:rPr>
        <w:t>slash</w:t>
      </w:r>
      <w:r w:rsidRPr="00FF2075">
        <w:rPr>
          <w:rStyle w:val="StyleUnderline"/>
          <w:rFonts w:asciiTheme="majorHAnsi" w:hAnsiTheme="majorHAnsi" w:cstheme="majorHAnsi"/>
          <w:lang w:val="en-HK" w:eastAsia="zh-CN"/>
        </w:rPr>
        <w:t xml:space="preserve">ing </w:t>
      </w:r>
      <w:r w:rsidRPr="00FF2075">
        <w:rPr>
          <w:rStyle w:val="StyleUnderline"/>
          <w:rFonts w:asciiTheme="majorHAnsi" w:hAnsiTheme="majorHAnsi" w:cstheme="majorHAnsi"/>
          <w:highlight w:val="yellow"/>
          <w:lang w:val="en-HK" w:eastAsia="zh-CN"/>
        </w:rPr>
        <w:t>funding and work</w:t>
      </w:r>
      <w:r w:rsidRPr="00FF2075">
        <w:rPr>
          <w:rStyle w:val="StyleUnderline"/>
          <w:rFonts w:asciiTheme="majorHAnsi" w:hAnsiTheme="majorHAnsi" w:cstheme="majorHAnsi"/>
          <w:lang w:val="en-HK" w:eastAsia="zh-CN"/>
        </w:rPr>
        <w:t xml:space="preserve">ing </w:t>
      </w:r>
      <w:r w:rsidRPr="00FF2075">
        <w:rPr>
          <w:rStyle w:val="StyleUnderline"/>
          <w:rFonts w:asciiTheme="majorHAnsi" w:hAnsiTheme="majorHAnsi" w:cstheme="majorHAnsi"/>
          <w:highlight w:val="yellow"/>
          <w:lang w:val="en-HK" w:eastAsia="zh-CN"/>
        </w:rPr>
        <w:t>to weaken</w:t>
      </w:r>
      <w:r w:rsidRPr="00FF2075">
        <w:rPr>
          <w:rStyle w:val="StyleUnderline"/>
          <w:rFonts w:asciiTheme="majorHAnsi" w:hAnsiTheme="majorHAnsi" w:cstheme="majorHAnsi"/>
          <w:lang w:val="en-HK" w:eastAsia="zh-CN"/>
        </w:rPr>
        <w:t xml:space="preserve"> teachers </w:t>
      </w:r>
      <w:r w:rsidRPr="00FF2075">
        <w:rPr>
          <w:rStyle w:val="StyleUnderline"/>
          <w:rFonts w:asciiTheme="majorHAnsi" w:hAnsiTheme="majorHAnsi" w:cstheme="majorHAnsi"/>
          <w:highlight w:val="yellow"/>
          <w:lang w:val="en-HK" w:eastAsia="zh-CN"/>
        </w:rPr>
        <w:t>unions</w:t>
      </w:r>
      <w:r w:rsidRPr="00FF2075">
        <w:rPr>
          <w:rStyle w:val="StyleUnderline"/>
          <w:rFonts w:asciiTheme="majorHAnsi" w:hAnsiTheme="majorHAnsi" w:cstheme="majorHAnsi"/>
          <w:lang w:val="en-HK" w:eastAsia="zh-CN"/>
        </w:rPr>
        <w:t xml:space="preserve">. After all, it is </w:t>
      </w:r>
      <w:r w:rsidRPr="00FF2075">
        <w:rPr>
          <w:rStyle w:val="StyleUnderline"/>
          <w:rFonts w:asciiTheme="majorHAnsi" w:hAnsiTheme="majorHAnsi" w:cstheme="majorHAnsi"/>
          <w:highlight w:val="yellow"/>
          <w:lang w:val="en-HK" w:eastAsia="zh-CN"/>
        </w:rPr>
        <w:t>this agenda</w:t>
      </w:r>
      <w:r w:rsidRPr="00FF2075">
        <w:rPr>
          <w:rStyle w:val="StyleUnderline"/>
          <w:rFonts w:asciiTheme="majorHAnsi" w:hAnsiTheme="majorHAnsi" w:cstheme="majorHAnsi"/>
          <w:lang w:val="en-HK" w:eastAsia="zh-CN"/>
        </w:rPr>
        <w:t xml:space="preserve"> that </w:t>
      </w:r>
      <w:r w:rsidRPr="00FF2075">
        <w:rPr>
          <w:rStyle w:val="StyleUnderline"/>
          <w:rFonts w:asciiTheme="majorHAnsi" w:hAnsiTheme="majorHAnsi" w:cstheme="majorHAnsi"/>
          <w:highlight w:val="yellow"/>
          <w:lang w:val="en-HK" w:eastAsia="zh-CN"/>
        </w:rPr>
        <w:t>led to stagnant</w:t>
      </w:r>
      <w:r w:rsidRPr="00FF2075">
        <w:rPr>
          <w:rStyle w:val="StyleUnderline"/>
          <w:rFonts w:asciiTheme="majorHAnsi" w:hAnsiTheme="majorHAnsi" w:cstheme="majorHAnsi"/>
          <w:lang w:val="en-HK" w:eastAsia="zh-CN"/>
        </w:rPr>
        <w:t xml:space="preserve"> teacher </w:t>
      </w:r>
      <w:r w:rsidRPr="00FF2075">
        <w:rPr>
          <w:rStyle w:val="StyleUnderline"/>
          <w:rFonts w:asciiTheme="majorHAnsi" w:hAnsiTheme="majorHAnsi" w:cstheme="majorHAnsi"/>
          <w:highlight w:val="yellow"/>
          <w:lang w:val="en-HK" w:eastAsia="zh-CN"/>
        </w:rPr>
        <w:t>salaries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deplorable</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conditions</w:t>
      </w:r>
      <w:r w:rsidRPr="00FF2075">
        <w:rPr>
          <w:rStyle w:val="StyleUnderline"/>
          <w:rFonts w:asciiTheme="majorHAnsi" w:hAnsiTheme="majorHAnsi" w:cstheme="majorHAnsi"/>
          <w:lang w:val="en-HK" w:eastAsia="zh-CN"/>
        </w:rPr>
        <w:t xml:space="preserve"> in many school buildings, </w:t>
      </w:r>
      <w:r w:rsidRPr="00FF2075">
        <w:rPr>
          <w:rStyle w:val="StyleUnderline"/>
          <w:rFonts w:asciiTheme="majorHAnsi" w:hAnsiTheme="majorHAnsi" w:cstheme="majorHAnsi"/>
          <w:highlight w:val="yellow"/>
          <w:lang w:val="en-HK" w:eastAsia="zh-CN"/>
        </w:rPr>
        <w:t>and consequences</w:t>
      </w:r>
      <w:r w:rsidRPr="00FF2075">
        <w:rPr>
          <w:rStyle w:val="StyleUnderline"/>
          <w:rFonts w:asciiTheme="majorHAnsi" w:hAnsiTheme="majorHAnsi" w:cstheme="majorHAnsi"/>
          <w:lang w:val="en-HK" w:eastAsia="zh-CN"/>
        </w:rPr>
        <w:t xml:space="preserve"> </w:t>
      </w:r>
      <w:r w:rsidRPr="00FF2075">
        <w:rPr>
          <w:rStyle w:val="StyleUnderline"/>
          <w:rFonts w:asciiTheme="majorHAnsi" w:hAnsiTheme="majorHAnsi" w:cstheme="majorHAnsi"/>
          <w:highlight w:val="yellow"/>
          <w:lang w:val="en-HK" w:eastAsia="zh-CN"/>
        </w:rPr>
        <w:t>for</w:t>
      </w:r>
      <w:r w:rsidRPr="00FF2075">
        <w:rPr>
          <w:rStyle w:val="StyleUnderline"/>
          <w:rFonts w:asciiTheme="majorHAnsi" w:hAnsiTheme="majorHAnsi" w:cstheme="majorHAnsi"/>
          <w:lang w:val="en-HK" w:eastAsia="zh-CN"/>
        </w:rPr>
        <w:t xml:space="preserve"> students whose schools were </w:t>
      </w:r>
      <w:r w:rsidRPr="00FF2075">
        <w:rPr>
          <w:rStyle w:val="StyleUnderline"/>
          <w:rFonts w:asciiTheme="majorHAnsi" w:hAnsiTheme="majorHAnsi" w:cstheme="majorHAnsi"/>
          <w:highlight w:val="yellow"/>
          <w:lang w:val="en-HK" w:eastAsia="zh-CN"/>
        </w:rPr>
        <w:t>chronically underfunded</w:t>
      </w:r>
      <w:r w:rsidRPr="00FF2075">
        <w:rPr>
          <w:rStyle w:val="StyleUnderline"/>
          <w:rFonts w:asciiTheme="majorHAnsi" w:hAnsiTheme="majorHAnsi" w:cstheme="majorHAnsi"/>
          <w:lang w:val="en-HK" w:eastAsia="zh-CN"/>
        </w:rPr>
        <w:t xml:space="preserve"> in the first place. </w:t>
      </w:r>
      <w:r w:rsidRPr="00FF2075">
        <w:rPr>
          <w:rFonts w:asciiTheme="majorHAnsi" w:eastAsia="Times New Roman" w:hAnsiTheme="majorHAnsi" w:cstheme="majorHAnsi"/>
          <w:color w:val="2C2C25"/>
          <w:spacing w:val="1"/>
          <w:sz w:val="14"/>
          <w:lang w:val="en-HK" w:eastAsia="zh-CN"/>
        </w:rPr>
        <w:t>Supporting increases to teacher pay and greater investment in schools is the right thing to do for America’s students</w:t>
      </w:r>
      <w:r w:rsidRPr="00FF2075">
        <w:rPr>
          <w:rStyle w:val="StyleUnderline"/>
          <w:rFonts w:asciiTheme="majorHAnsi" w:hAnsiTheme="majorHAnsi" w:cstheme="majorHAnsi"/>
          <w:lang w:val="en-HK" w:eastAsia="zh-CN"/>
        </w:rPr>
        <w:t>. Unfortunately, this wave of backlash makes clear that for some policymakers, it’s all about politics — and as soon as they have the chance, they’ll once again slash education funding and attack hardworking teachers.</w:t>
      </w:r>
    </w:p>
    <w:p w14:paraId="542B4D83" w14:textId="77777777" w:rsidR="00426367" w:rsidRDefault="00426367" w:rsidP="00426367"/>
    <w:p w14:paraId="1C497DCC" w14:textId="77777777" w:rsidR="00426367" w:rsidRPr="00411E40" w:rsidRDefault="00426367" w:rsidP="00426367">
      <w:pPr>
        <w:pStyle w:val="Heading4"/>
        <w:ind w:left="720"/>
      </w:pPr>
      <w:proofErr w:type="spellStart"/>
      <w:r>
        <w:t>Anti union</w:t>
      </w:r>
      <w:proofErr w:type="spellEnd"/>
      <w:r>
        <w:t xml:space="preserve"> action reduces the power of </w:t>
      </w:r>
      <w:proofErr w:type="gramStart"/>
      <w:r>
        <w:t>workers, and</w:t>
      </w:r>
      <w:proofErr w:type="gramEnd"/>
      <w:r>
        <w:t xml:space="preserve"> means that strikes are actually causing harm to the labor movement. </w:t>
      </w:r>
    </w:p>
    <w:p w14:paraId="15D000AB" w14:textId="77777777" w:rsidR="006D698F" w:rsidRPr="002E25ED" w:rsidRDefault="006D698F" w:rsidP="006D698F">
      <w:pPr>
        <w:pStyle w:val="Heading3"/>
      </w:pPr>
      <w:r w:rsidRPr="002E25ED">
        <w:lastRenderedPageBreak/>
        <w:t>No Solvency (US)</w:t>
      </w:r>
    </w:p>
    <w:p w14:paraId="67B64D00" w14:textId="77777777" w:rsidR="006D698F" w:rsidRPr="002E25ED" w:rsidRDefault="006D698F" w:rsidP="006D698F">
      <w:pPr>
        <w:pStyle w:val="Heading4"/>
      </w:pPr>
      <w:r>
        <w:t xml:space="preserve">10% solvency at best, </w:t>
      </w:r>
      <w:proofErr w:type="gramStart"/>
      <w:r>
        <w:t>t</w:t>
      </w:r>
      <w:r w:rsidRPr="002E25ED">
        <w:t>he vast major</w:t>
      </w:r>
      <w:r>
        <w:t>ity of</w:t>
      </w:r>
      <w:proofErr w:type="gramEnd"/>
      <w:r>
        <w:t xml:space="preserve"> workers aren’t unionized</w:t>
      </w:r>
      <w:r w:rsidRPr="002E25ED">
        <w:t>.</w:t>
      </w:r>
    </w:p>
    <w:p w14:paraId="57B4F1A2" w14:textId="77777777" w:rsidR="006D698F" w:rsidRPr="002E25ED" w:rsidRDefault="006D698F" w:rsidP="006D698F">
      <w:r w:rsidRPr="002E25ED">
        <w:rPr>
          <w:rStyle w:val="Style13ptBold"/>
        </w:rPr>
        <w:t xml:space="preserve">BLS 1/22 - </w:t>
      </w:r>
      <w:r w:rsidRPr="002E25ED">
        <w:t>Bureau of Labor Statistics, “Economic News Release: Unions Members Summary,” January 22, 2021. &lt;</w:t>
      </w:r>
      <w:hyperlink r:id="rId38" w:history="1">
        <w:r w:rsidRPr="002E25ED">
          <w:rPr>
            <w:rStyle w:val="Hyperlink"/>
          </w:rPr>
          <w:t>https://www.bls.gov/news.release/union2.nr0.htm</w:t>
        </w:r>
      </w:hyperlink>
      <w:r w:rsidRPr="002E25ED">
        <w:t>&gt; AT</w:t>
      </w:r>
    </w:p>
    <w:p w14:paraId="53A6BEA0" w14:textId="77777777" w:rsidR="006D698F" w:rsidRPr="002E25ED" w:rsidRDefault="006D698F" w:rsidP="006D698F">
      <w:pPr>
        <w:ind w:left="720"/>
        <w:rPr>
          <w:sz w:val="12"/>
        </w:rPr>
      </w:pPr>
      <w:r w:rsidRPr="002E25ED">
        <w:rPr>
          <w:rStyle w:val="StyleUnderline"/>
          <w:highlight w:val="yellow"/>
        </w:rPr>
        <w:t>In 2020</w:t>
      </w:r>
      <w:r w:rsidRPr="002E25ED">
        <w:rPr>
          <w:sz w:val="12"/>
        </w:rPr>
        <w:t>, the percent of wage and salary workers who were members of unions--</w:t>
      </w:r>
      <w:r w:rsidRPr="002E25ED">
        <w:rPr>
          <w:rStyle w:val="StyleUnderline"/>
          <w:highlight w:val="yellow"/>
        </w:rPr>
        <w:t>the union membership rate</w:t>
      </w:r>
      <w:r w:rsidRPr="002E25ED">
        <w:rPr>
          <w:sz w:val="12"/>
        </w:rPr>
        <w:t>--</w:t>
      </w:r>
      <w:r w:rsidRPr="002E25ED">
        <w:rPr>
          <w:rStyle w:val="StyleUnderline"/>
          <w:highlight w:val="yellow"/>
        </w:rPr>
        <w:t>was 10.8 percent</w:t>
      </w:r>
      <w:r w:rsidRPr="002E25ED">
        <w:rPr>
          <w:sz w:val="12"/>
        </w:rPr>
        <w:t>, up by 0.5 percentage point from 2019, the U.S. Bureau of Labor Statistics reported today. The number of wage and salary workers belonging to unions, at 14.3 million in 2020, was down by 321,000, or 2.2 percent, from 2019. However, the decline in total wage and salary employment was 9.6 million (mostly among nonunion workers), or 6.7 percent. The disproportionately large decline in total wage and salary employment compared with the decline in the number of union members led to an increase in the union membership rate. In 1983, the first year for which comparable union data are available, the union membership rate was 20.1 percent and there were 17.7 million union workers.</w:t>
      </w:r>
    </w:p>
    <w:p w14:paraId="3EEBD3BF" w14:textId="77777777" w:rsidR="006D698F" w:rsidRPr="002E25ED" w:rsidRDefault="006D698F" w:rsidP="006D698F">
      <w:pPr>
        <w:pStyle w:val="Heading4"/>
      </w:pPr>
      <w:r w:rsidRPr="002E25ED">
        <w:t>Non-Unique – Strikes are already high.</w:t>
      </w:r>
    </w:p>
    <w:p w14:paraId="78271522" w14:textId="77777777" w:rsidR="006D698F" w:rsidRPr="002E25ED" w:rsidRDefault="006D698F" w:rsidP="006D698F">
      <w:r w:rsidRPr="002E25ED">
        <w:rPr>
          <w:rStyle w:val="Style13ptBold"/>
        </w:rPr>
        <w:t xml:space="preserve">Greenhouse 11/5 - </w:t>
      </w:r>
      <w:r w:rsidRPr="002E25ED">
        <w:t xml:space="preserve">Steven Greenhouse [American labor and workplace journalist and writer], “Op-Ed: Why unions are striking — and winning more public support than in 50 years,” </w:t>
      </w:r>
      <w:r w:rsidRPr="002E25ED">
        <w:rPr>
          <w:i/>
        </w:rPr>
        <w:t>Los Angeles Times</w:t>
      </w:r>
      <w:r w:rsidRPr="002E25ED">
        <w:t xml:space="preserve"> (Web). Nov. 4, 2021. Accessed Nov. 5, 2021. &lt;https://www.latimes.com/opinion/story/2021-11-04/unions-strikes-economic-justice-agenda-public-approval&gt; AT</w:t>
      </w:r>
    </w:p>
    <w:p w14:paraId="0E62B5E3" w14:textId="77777777" w:rsidR="006D698F" w:rsidRPr="002E25ED" w:rsidRDefault="006D698F" w:rsidP="006D698F">
      <w:pPr>
        <w:ind w:left="720"/>
        <w:rPr>
          <w:sz w:val="12"/>
        </w:rPr>
      </w:pPr>
      <w:r w:rsidRPr="002E25ED">
        <w:rPr>
          <w:rStyle w:val="StyleUnderline"/>
          <w:highlight w:val="yellow"/>
        </w:rPr>
        <w:t>The U.S. is experiencing an</w:t>
      </w:r>
      <w:r w:rsidRPr="002E25ED">
        <w:rPr>
          <w:sz w:val="12"/>
        </w:rPr>
        <w:t xml:space="preserve"> unusual </w:t>
      </w:r>
      <w:r w:rsidRPr="002E25ED">
        <w:rPr>
          <w:rStyle w:val="StyleUnderline"/>
          <w:highlight w:val="yellow"/>
        </w:rPr>
        <w:t>surge of strikes</w:t>
      </w:r>
      <w:r w:rsidRPr="002E25ED">
        <w:rPr>
          <w:sz w:val="12"/>
        </w:rPr>
        <w:t xml:space="preserve"> — </w:t>
      </w:r>
      <w:r w:rsidRPr="002E25ED">
        <w:rPr>
          <w:rStyle w:val="StyleUnderline"/>
          <w:highlight w:val="yellow"/>
        </w:rPr>
        <w:t>10,000 John Deere workers went on strike in October</w:t>
      </w:r>
      <w:r w:rsidRPr="002E25ED">
        <w:rPr>
          <w:sz w:val="12"/>
        </w:rPr>
        <w:t xml:space="preserve">, and </w:t>
      </w:r>
      <w:r w:rsidRPr="002E25ED">
        <w:rPr>
          <w:rStyle w:val="StyleUnderline"/>
          <w:highlight w:val="yellow"/>
        </w:rPr>
        <w:t xml:space="preserve">so did 1,400 Kellogg workers, and now 35,000 Kaiser Permanente healthcare workers are threatening to walk </w:t>
      </w:r>
      <w:proofErr w:type="gramStart"/>
      <w:r w:rsidRPr="002E25ED">
        <w:rPr>
          <w:rStyle w:val="StyleUnderline"/>
          <w:highlight w:val="yellow"/>
        </w:rPr>
        <w:t>out.</w:t>
      </w:r>
      <w:r w:rsidRPr="002E25ED">
        <w:rPr>
          <w:sz w:val="12"/>
        </w:rPr>
        <w:t>¶</w:t>
      </w:r>
      <w:proofErr w:type="gramEnd"/>
      <w:r w:rsidRPr="002E25ED">
        <w:rPr>
          <w:sz w:val="12"/>
        </w:rPr>
        <w:t xml:space="preserve"> Workplace experts generally point to two reasons for this surge. First, </w:t>
      </w:r>
      <w:r w:rsidRPr="002E25ED">
        <w:rPr>
          <w:rStyle w:val="StyleUnderline"/>
          <w:highlight w:val="yellow"/>
        </w:rPr>
        <w:t>after</w:t>
      </w:r>
      <w:r w:rsidRPr="002E25ED">
        <w:rPr>
          <w:sz w:val="12"/>
        </w:rPr>
        <w:t xml:space="preserve"> working so hard and often risking their lives during </w:t>
      </w:r>
      <w:r w:rsidRPr="002E25ED">
        <w:rPr>
          <w:rStyle w:val="StyleUnderline"/>
          <w:highlight w:val="yellow"/>
        </w:rPr>
        <w:t>the pandemic</w:t>
      </w:r>
      <w:r w:rsidRPr="002E25ED">
        <w:rPr>
          <w:sz w:val="12"/>
        </w:rPr>
        <w:t xml:space="preserve">, many </w:t>
      </w:r>
      <w:r w:rsidRPr="002E25ED">
        <w:rPr>
          <w:rStyle w:val="StyleUnderline"/>
          <w:highlight w:val="yellow"/>
        </w:rPr>
        <w:t>workers believe that they deserve better</w:t>
      </w:r>
      <w:r w:rsidRPr="002E25ED">
        <w:rPr>
          <w:sz w:val="12"/>
        </w:rPr>
        <w:t xml:space="preserve"> pay and </w:t>
      </w:r>
      <w:r w:rsidRPr="002E25ED">
        <w:rPr>
          <w:rStyle w:val="StyleUnderline"/>
          <w:highlight w:val="yellow"/>
        </w:rPr>
        <w:t>treatment.</w:t>
      </w:r>
      <w:r w:rsidRPr="002E25ED">
        <w:rPr>
          <w:sz w:val="12"/>
        </w:rPr>
        <w:t xml:space="preserve"> Second, American </w:t>
      </w:r>
      <w:r w:rsidRPr="002E25ED">
        <w:rPr>
          <w:rStyle w:val="StyleUnderline"/>
          <w:highlight w:val="yellow"/>
        </w:rPr>
        <w:t>workers</w:t>
      </w:r>
      <w:r w:rsidRPr="002E25ED">
        <w:rPr>
          <w:sz w:val="12"/>
        </w:rPr>
        <w:t xml:space="preserve"> — especially long-underappreciated essential and low-wage workers — </w:t>
      </w:r>
      <w:r w:rsidRPr="002E25ED">
        <w:rPr>
          <w:rStyle w:val="StyleUnderline"/>
          <w:highlight w:val="yellow"/>
        </w:rPr>
        <w:t>are</w:t>
      </w:r>
      <w:r w:rsidRPr="002E25ED">
        <w:rPr>
          <w:sz w:val="12"/>
        </w:rPr>
        <w:t xml:space="preserve"> suddenly </w:t>
      </w:r>
      <w:r w:rsidRPr="002E25ED">
        <w:rPr>
          <w:rStyle w:val="StyleUnderline"/>
          <w:highlight w:val="yellow"/>
        </w:rPr>
        <w:t xml:space="preserve">feeling empowered because of today’s labor </w:t>
      </w:r>
      <w:proofErr w:type="gramStart"/>
      <w:r w:rsidRPr="002E25ED">
        <w:rPr>
          <w:rStyle w:val="StyleUnderline"/>
          <w:highlight w:val="yellow"/>
        </w:rPr>
        <w:t>shortage.</w:t>
      </w:r>
      <w:r w:rsidRPr="002E25ED">
        <w:rPr>
          <w:sz w:val="12"/>
        </w:rPr>
        <w:t>¶</w:t>
      </w:r>
      <w:proofErr w:type="gramEnd"/>
      <w:r w:rsidRPr="002E25ED">
        <w:rPr>
          <w:sz w:val="12"/>
        </w:rPr>
        <w:t xml:space="preserve"> </w:t>
      </w:r>
      <w:r w:rsidRPr="002E25ED">
        <w:rPr>
          <w:rStyle w:val="StyleUnderline"/>
          <w:highlight w:val="yellow"/>
        </w:rPr>
        <w:t>These factors</w:t>
      </w:r>
      <w:r w:rsidRPr="002E25ED">
        <w:rPr>
          <w:sz w:val="12"/>
        </w:rPr>
        <w:t xml:space="preserve"> have certainly helped </w:t>
      </w:r>
      <w:r w:rsidRPr="002E25ED">
        <w:rPr>
          <w:rStyle w:val="StyleUnderline"/>
          <w:highlight w:val="yellow"/>
        </w:rPr>
        <w:t>cause the wave of walkouts</w:t>
      </w:r>
      <w:r w:rsidRPr="002E25ED">
        <w:rPr>
          <w:sz w:val="12"/>
        </w:rPr>
        <w:t>, but there’s another huge but often overlooked factor behind the strikes: It takes two to tangle.</w:t>
      </w:r>
    </w:p>
    <w:p w14:paraId="7BE874BE" w14:textId="77777777" w:rsidR="006D698F" w:rsidRDefault="006D698F" w:rsidP="006D698F">
      <w:pPr>
        <w:pStyle w:val="Heading3"/>
      </w:pPr>
      <w:r w:rsidRPr="002E25ED">
        <w:lastRenderedPageBreak/>
        <w:t>No Solvency (General)</w:t>
      </w:r>
    </w:p>
    <w:p w14:paraId="1FD38E78" w14:textId="77777777" w:rsidR="006D698F" w:rsidRPr="002E25ED" w:rsidRDefault="006D698F" w:rsidP="006D698F">
      <w:pPr>
        <w:pStyle w:val="Heading4"/>
      </w:pPr>
      <w:r>
        <w:t xml:space="preserve">Conditional RTS is enough. </w:t>
      </w:r>
      <w:r w:rsidRPr="002E25ED">
        <w:t>Countries generally restrict the right to strike, even where Unions are effective and powerful.</w:t>
      </w:r>
    </w:p>
    <w:p w14:paraId="120D455F" w14:textId="77777777" w:rsidR="006D698F" w:rsidRPr="002E25ED" w:rsidRDefault="006D698F" w:rsidP="006D698F">
      <w:r>
        <w:rPr>
          <w:rStyle w:val="Style13ptBold"/>
        </w:rPr>
        <w:t xml:space="preserve">Wass ’13 - </w:t>
      </w:r>
      <w:r w:rsidRPr="002E25ED">
        <w:t xml:space="preserve">Dr. Bernd </w:t>
      </w:r>
      <w:proofErr w:type="spellStart"/>
      <w:r w:rsidRPr="002E25ED">
        <w:t>Waas</w:t>
      </w:r>
      <w:proofErr w:type="spellEnd"/>
      <w:r w:rsidRPr="002E25ED">
        <w:t>, Goethe University Frankfurt, Germany, 2012, Strike as a Fundamental Right of the Workers and its Risks of Conflicting with other Fundamental Rights of the Citizens, https://www.islssl.org/wp-content/uploads/2013/01/Strike-Waas.pdf</w:t>
      </w:r>
    </w:p>
    <w:p w14:paraId="222B14B2" w14:textId="77777777" w:rsidR="006D698F" w:rsidRDefault="006D698F" w:rsidP="006D698F">
      <w:pPr>
        <w:ind w:left="720"/>
        <w:rPr>
          <w:sz w:val="12"/>
        </w:rPr>
      </w:pPr>
      <w:r w:rsidRPr="002E25ED">
        <w:rPr>
          <w:sz w:val="12"/>
        </w:rPr>
        <w:t xml:space="preserve">Limitations of the Right to Strike </w:t>
      </w:r>
      <w:r w:rsidRPr="002E25ED">
        <w:rPr>
          <w:b/>
          <w:bCs/>
          <w:highlight w:val="yellow"/>
          <w:u w:val="single"/>
        </w:rPr>
        <w:t xml:space="preserve">A </w:t>
      </w:r>
      <w:r w:rsidRPr="002E25ED">
        <w:rPr>
          <w:sz w:val="12"/>
        </w:rPr>
        <w:t>positive</w:t>
      </w:r>
      <w:r w:rsidRPr="002E25ED">
        <w:rPr>
          <w:b/>
          <w:bCs/>
          <w:sz w:val="12"/>
          <w:highlight w:val="yellow"/>
          <w:u w:val="single"/>
        </w:rPr>
        <w:t xml:space="preserve"> </w:t>
      </w:r>
      <w:r w:rsidRPr="002E25ED">
        <w:rPr>
          <w:b/>
          <w:bCs/>
          <w:highlight w:val="yellow"/>
          <w:u w:val="single"/>
        </w:rPr>
        <w:t xml:space="preserve">right to strike does not mean that it is </w:t>
      </w:r>
      <w:r w:rsidRPr="002E25ED">
        <w:rPr>
          <w:sz w:val="12"/>
        </w:rPr>
        <w:t>guaranteed</w:t>
      </w:r>
      <w:r w:rsidRPr="002E25ED">
        <w:rPr>
          <w:b/>
          <w:bCs/>
          <w:sz w:val="12"/>
          <w:highlight w:val="yellow"/>
          <w:u w:val="single"/>
        </w:rPr>
        <w:t xml:space="preserve"> </w:t>
      </w:r>
      <w:r w:rsidRPr="002E25ED">
        <w:rPr>
          <w:b/>
          <w:bCs/>
          <w:highlight w:val="yellow"/>
          <w:u w:val="single"/>
        </w:rPr>
        <w:t xml:space="preserve">without restriction. The </w:t>
      </w:r>
      <w:r w:rsidRPr="002E25ED">
        <w:rPr>
          <w:sz w:val="12"/>
        </w:rPr>
        <w:t>freedoms and</w:t>
      </w:r>
      <w:r w:rsidRPr="002E25ED">
        <w:rPr>
          <w:b/>
          <w:bCs/>
          <w:sz w:val="12"/>
          <w:highlight w:val="yellow"/>
          <w:u w:val="single"/>
        </w:rPr>
        <w:t xml:space="preserve"> </w:t>
      </w:r>
      <w:r w:rsidRPr="002E25ED">
        <w:rPr>
          <w:b/>
          <w:bCs/>
          <w:highlight w:val="yellow"/>
          <w:u w:val="single"/>
        </w:rPr>
        <w:t xml:space="preserve">rights of other persons must be respected. </w:t>
      </w:r>
      <w:r w:rsidRPr="002E25ED">
        <w:rPr>
          <w:sz w:val="12"/>
        </w:rPr>
        <w:t>Apart from that,</w:t>
      </w:r>
      <w:r w:rsidRPr="002E25ED">
        <w:rPr>
          <w:b/>
          <w:bCs/>
          <w:sz w:val="12"/>
          <w:highlight w:val="yellow"/>
          <w:u w:val="single"/>
        </w:rPr>
        <w:t xml:space="preserve"> </w:t>
      </w:r>
      <w:r w:rsidRPr="002E25ED">
        <w:rPr>
          <w:b/>
          <w:bCs/>
          <w:highlight w:val="yellow"/>
          <w:u w:val="single"/>
        </w:rPr>
        <w:t>inherent limitations may exist as well.</w:t>
      </w:r>
      <w:r w:rsidRPr="002E25ED">
        <w:rPr>
          <w:b/>
          <w:bCs/>
          <w:u w:val="single"/>
        </w:rPr>
        <w:t xml:space="preserve"> </w:t>
      </w:r>
      <w:r w:rsidRPr="002E25ED">
        <w:rPr>
          <w:sz w:val="12"/>
        </w:rPr>
        <w:t xml:space="preserve">This is the case in Germany, for instance. The right to strike is acknowledged because such a right is required for collective bargaining to take place. Bargaining without the right to strike would be no more than “collective begging”, to put it in the words of the Federal </w:t>
      </w:r>
      <w:proofErr w:type="spellStart"/>
      <w:r w:rsidRPr="002E25ED">
        <w:rPr>
          <w:sz w:val="12"/>
        </w:rPr>
        <w:t>Labour</w:t>
      </w:r>
      <w:proofErr w:type="spellEnd"/>
      <w:r w:rsidRPr="002E25ED">
        <w:rPr>
          <w:sz w:val="12"/>
        </w:rPr>
        <w:t xml:space="preserve"> Court. That the right to strike is based on the right to bargain collectively has an important consequence, namely, that the right to strike is guaranteed only insofar as the strike is related to that very purpose</w:t>
      </w:r>
      <w:r w:rsidRPr="002E25ED">
        <w:rPr>
          <w:b/>
          <w:bCs/>
          <w:i/>
          <w:iCs/>
          <w:u w:val="single"/>
        </w:rPr>
        <w:t xml:space="preserve">. </w:t>
      </w:r>
      <w:r w:rsidRPr="002E25ED">
        <w:rPr>
          <w:b/>
          <w:bCs/>
          <w:i/>
          <w:iCs/>
          <w:highlight w:val="yellow"/>
          <w:u w:val="single"/>
        </w:rPr>
        <w:t>The need to ensure collective bargaining both justifies and limits the right to strike</w:t>
      </w:r>
      <w:r w:rsidRPr="002E25ED">
        <w:rPr>
          <w:b/>
          <w:bCs/>
          <w:highlight w:val="yellow"/>
          <w:u w:val="single"/>
        </w:rPr>
        <w:t xml:space="preserve">. </w:t>
      </w:r>
      <w:r w:rsidRPr="002E25ED">
        <w:rPr>
          <w:sz w:val="12"/>
        </w:rPr>
        <w:t>In other words:</w:t>
      </w:r>
      <w:r w:rsidRPr="002E25ED">
        <w:rPr>
          <w:b/>
          <w:bCs/>
          <w:sz w:val="12"/>
          <w:highlight w:val="yellow"/>
          <w:u w:val="single"/>
        </w:rPr>
        <w:t xml:space="preserve"> </w:t>
      </w:r>
      <w:r w:rsidRPr="002E25ED">
        <w:rPr>
          <w:b/>
          <w:bCs/>
          <w:highlight w:val="yellow"/>
          <w:u w:val="single"/>
        </w:rPr>
        <w:t>A strike is lawful in Germany if and only if its underlying objective is the reaching of a collective bargaining agreement</w:t>
      </w:r>
      <w:r w:rsidRPr="002E25ED">
        <w:rPr>
          <w:sz w:val="12"/>
        </w:rPr>
        <w:t>. This implies that the regulation demanded must be viable and fall within the competence of the “social partners” (as it affects “working and economic 12 conditions”). Similarly</w:t>
      </w:r>
      <w:r w:rsidRPr="002E25ED">
        <w:rPr>
          <w:b/>
          <w:bCs/>
          <w:u w:val="single"/>
        </w:rPr>
        <w:t xml:space="preserve">, </w:t>
      </w:r>
      <w:r w:rsidRPr="002E25ED">
        <w:rPr>
          <w:b/>
          <w:bCs/>
          <w:highlight w:val="yellow"/>
          <w:u w:val="single"/>
        </w:rPr>
        <w:t>in the Czech Republic, a strike may only be called in a dispute over entering into a collective agreement. In Chile, too, the right to strike is strictly related to collective bargaining</w:t>
      </w:r>
      <w:r w:rsidRPr="002E25ED">
        <w:rPr>
          <w:sz w:val="12"/>
        </w:rPr>
        <w:t xml:space="preserve">. This right can only be exercised if negotiations between the parties fail. Outside the framework of collective bargaining, striking is regarded a violation of </w:t>
      </w:r>
      <w:proofErr w:type="spellStart"/>
      <w:r w:rsidRPr="002E25ED">
        <w:rPr>
          <w:sz w:val="12"/>
        </w:rPr>
        <w:t>labour</w:t>
      </w:r>
      <w:proofErr w:type="spellEnd"/>
      <w:r w:rsidRPr="002E25ED">
        <w:rPr>
          <w:sz w:val="12"/>
        </w:rPr>
        <w:t xml:space="preserve"> law, and possibly even a crime. In practice, however, a considerable number of strikes take place outside these boundaries. Though the constitutional background differs entirely from Germany, the law in the United States also requires a strike to be related to collective bargaining. Workers may only strike over so-called “mandatory subjects of bargaining” which are “wages, hours, and other terms and conditions of employment.” Though it is true that parties may lawfully bargain over other issues – so-called “permissive” bargaining subjects – neither is legally obliged to do so. In addition, neither party may insist upon – or strike over – such permissive topics. </w:t>
      </w:r>
      <w:r w:rsidRPr="002E25ED">
        <w:rPr>
          <w:b/>
          <w:bCs/>
          <w:u w:val="single"/>
        </w:rPr>
        <w:t xml:space="preserve">A </w:t>
      </w:r>
      <w:proofErr w:type="spellStart"/>
      <w:r w:rsidRPr="002E25ED">
        <w:rPr>
          <w:b/>
          <w:bCs/>
          <w:u w:val="single"/>
        </w:rPr>
        <w:t>labour</w:t>
      </w:r>
      <w:proofErr w:type="spellEnd"/>
      <w:r w:rsidRPr="002E25ED">
        <w:rPr>
          <w:b/>
          <w:bCs/>
          <w:u w:val="single"/>
        </w:rPr>
        <w:t xml:space="preserve"> union may certainly not demand bargaining over – or strike over – an unlawful topic</w:t>
      </w:r>
      <w:r w:rsidRPr="002E25ED">
        <w:rPr>
          <w:sz w:val="12"/>
        </w:rPr>
        <w:t>. No relation to collective bargaining exists, on the other hand, in Slovenia. It suffices if the strike serves the workers’ economic or social interests. Consequently, the right to strike is neither limited to the conclusion of a collective agreement, nor is it required for the strike to be aimed at inducing the employer to concur to a collective agreement.</w:t>
      </w:r>
    </w:p>
    <w:p w14:paraId="69C5B991" w14:textId="77777777" w:rsidR="006D698F" w:rsidRDefault="006D698F" w:rsidP="006D698F">
      <w:pPr>
        <w:pStyle w:val="Heading4"/>
      </w:pPr>
      <w:r>
        <w:t xml:space="preserve">The problem with worker organization isn’t the right to strike- it’s companies taking deliberate anti-union action, which the </w:t>
      </w:r>
      <w:proofErr w:type="spellStart"/>
      <w:r>
        <w:t>aff</w:t>
      </w:r>
      <w:proofErr w:type="spellEnd"/>
      <w:r>
        <w:t xml:space="preserve"> doesn’t solve. Means the </w:t>
      </w:r>
      <w:proofErr w:type="spellStart"/>
      <w:r>
        <w:t>aff</w:t>
      </w:r>
      <w:proofErr w:type="spellEnd"/>
      <w:r>
        <w:t xml:space="preserve"> can never solve.</w:t>
      </w:r>
    </w:p>
    <w:p w14:paraId="616CE5C3" w14:textId="77777777" w:rsidR="006D698F" w:rsidRDefault="006D698F" w:rsidP="006D698F">
      <w:r w:rsidRPr="000F21B8">
        <w:t>Heidi</w:t>
      </w:r>
      <w:r w:rsidRPr="00F64730">
        <w:rPr>
          <w:b/>
          <w:bCs/>
          <w:sz w:val="26"/>
          <w:szCs w:val="26"/>
        </w:rPr>
        <w:t xml:space="preserve"> </w:t>
      </w:r>
      <w:proofErr w:type="spellStart"/>
      <w:r w:rsidRPr="00F64730">
        <w:rPr>
          <w:b/>
          <w:bCs/>
          <w:sz w:val="26"/>
          <w:szCs w:val="26"/>
        </w:rPr>
        <w:t>Shierholz</w:t>
      </w:r>
      <w:proofErr w:type="spellEnd"/>
      <w:r w:rsidRPr="00F64730">
        <w:rPr>
          <w:b/>
          <w:bCs/>
          <w:sz w:val="26"/>
          <w:szCs w:val="26"/>
        </w:rPr>
        <w:t>, 20</w:t>
      </w:r>
      <w:r>
        <w:t xml:space="preserve"> - ("Weakened labor movement leads to rising economic inequality," Economic Policy Institute, 1-27-2020, 11-4-2021https://www.epi.org/blog/weakened-labor-movement-leads-to-rising-economic-inequality/)//AW</w:t>
      </w:r>
    </w:p>
    <w:p w14:paraId="29B74DDF" w14:textId="77777777" w:rsidR="006D698F" w:rsidRPr="00730326" w:rsidRDefault="006D698F" w:rsidP="006D698F">
      <w:pPr>
        <w:ind w:left="720"/>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w:t>
      </w:r>
      <w:proofErr w:type="gramStart"/>
      <w:r w:rsidRPr="00730326">
        <w:rPr>
          <w:sz w:val="12"/>
        </w:rPr>
        <w:t>as a result of</w:t>
      </w:r>
      <w:proofErr w:type="gramEnd"/>
      <w:r w:rsidRPr="00730326">
        <w:rPr>
          <w:sz w:val="12"/>
        </w:rPr>
        <w:t xml:space="preserve"> the erosion of union coverage over the last four decades—with that money being redistributed upward, to the rich. The good news is that restoring union coverage—and strengthening workers’ abilities to </w:t>
      </w:r>
      <w:proofErr w:type="gramStart"/>
      <w:r w:rsidRPr="00730326">
        <w:rPr>
          <w:sz w:val="12"/>
        </w:rPr>
        <w:t>join together</w:t>
      </w:r>
      <w:proofErr w:type="gramEnd"/>
      <w:r w:rsidRPr="00730326">
        <w:rPr>
          <w:sz w:val="12"/>
        </w:rPr>
        <w:t xml:space="preserve">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4F53A6">
        <w:rPr>
          <w:u w:val="single"/>
        </w:rPr>
        <w:t>PRO) Act</w:t>
      </w:r>
      <w:r w:rsidRPr="004F53A6">
        <w:rPr>
          <w:sz w:val="12"/>
        </w:rPr>
        <w:t xml:space="preserve">, that </w:t>
      </w:r>
      <w:r w:rsidRPr="004F53A6">
        <w:rPr>
          <w:u w:val="single"/>
        </w:rPr>
        <w:t xml:space="preserve">would </w:t>
      </w:r>
      <w:r w:rsidRPr="004F53A6">
        <w:rPr>
          <w:sz w:val="12"/>
        </w:rPr>
        <w:t xml:space="preserve">significantly </w:t>
      </w:r>
      <w:r w:rsidRPr="004F53A6">
        <w:rPr>
          <w:u w:val="single"/>
        </w:rPr>
        <w:t>reform current labor law</w:t>
      </w:r>
      <w:r w:rsidRPr="004F53A6">
        <w:rPr>
          <w:sz w:val="12"/>
        </w:rPr>
        <w:t xml:space="preserve">. Building on the reforms in the PRO Act, the Clean Slate for Worker Power Project proposes further transformation of labor law, </w:t>
      </w:r>
      <w:r w:rsidRPr="004F53A6">
        <w:rPr>
          <w:u w:val="single"/>
        </w:rPr>
        <w:t>with innovative ideas to create balance in our economy.</w:t>
      </w:r>
      <w:r w:rsidRPr="004F53A6">
        <w:rPr>
          <w:sz w:val="12"/>
        </w:rPr>
        <w:t xml:space="preserve"> How is it that de-unionization has played such a large role in wage stagnation for working people and the rise of inequality? When workers </w:t>
      </w:r>
      <w:proofErr w:type="gramStart"/>
      <w:r w:rsidRPr="004F53A6">
        <w:rPr>
          <w:sz w:val="12"/>
        </w:rPr>
        <w:t>are able to</w:t>
      </w:r>
      <w:proofErr w:type="gramEnd"/>
      <w:r w:rsidRPr="004F53A6">
        <w:rPr>
          <w:sz w:val="12"/>
        </w:rPr>
        <w:t xml:space="preserve"> join together, form a union and collectively</w:t>
      </w:r>
      <w:r w:rsidRPr="00730326">
        <w:rPr>
          <w:sz w:val="12"/>
        </w:rPr>
        <w:t xml:space="preserve"> bargain, their pay goes up. On average, a worker covered by a union contract earns 13.2 percent more than a peer with similar education, </w:t>
      </w:r>
      <w:proofErr w:type="gramStart"/>
      <w:r w:rsidRPr="00730326">
        <w:rPr>
          <w:sz w:val="12"/>
        </w:rPr>
        <w:t>occupation</w:t>
      </w:r>
      <w:proofErr w:type="gramEnd"/>
      <w:r w:rsidRPr="00730326">
        <w:rPr>
          <w:sz w:val="12"/>
        </w:rPr>
        <w:t xml:space="preserve"> and experience in a non-unionized workplace in the same sector. Furthermore, the benefits of collective bargaining extend well beyond union workers. Where unions are strong, they essentially set broader standards that non-union employers must match </w:t>
      </w:r>
      <w:proofErr w:type="gramStart"/>
      <w:r w:rsidRPr="00730326">
        <w:rPr>
          <w:sz w:val="12"/>
        </w:rPr>
        <w:t>in order to</w:t>
      </w:r>
      <w:proofErr w:type="gramEnd"/>
      <w:r w:rsidRPr="00730326">
        <w:rPr>
          <w:sz w:val="12"/>
        </w:rPr>
        <w:t xml:space="preserve">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lastRenderedPageBreak/>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w:t>
      </w:r>
      <w:r w:rsidRPr="004F53A6">
        <w:rPr>
          <w:sz w:val="12"/>
        </w:rPr>
        <w:t xml:space="preserve">union organizing, policymakers have egregiously failed to update labor laws to balance the system. </w:t>
      </w:r>
      <w:r w:rsidRPr="004F53A6">
        <w:rPr>
          <w:u w:val="single"/>
        </w:rPr>
        <w:t>Fundamental reform is necessary to build worker power</w:t>
      </w:r>
      <w:r w:rsidRPr="004F53A6">
        <w:rPr>
          <w:sz w:val="12"/>
        </w:rPr>
        <w:t xml:space="preserve"> and guarantee all workers the right to come together and have a real voice in their workplace.</w:t>
      </w:r>
    </w:p>
    <w:p w14:paraId="3ECED72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7722BED"/>
    <w:multiLevelType w:val="hybridMultilevel"/>
    <w:tmpl w:val="57B66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1"/>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63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367"/>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98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6E4"/>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0BF8E1"/>
  <w14:defaultImageDpi w14:val="300"/>
  <w15:docId w15:val="{911713DC-FCB4-AD45-8BA7-BCBC6152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636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263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63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263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4263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63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6367"/>
  </w:style>
  <w:style w:type="character" w:customStyle="1" w:styleId="Heading1Char">
    <w:name w:val="Heading 1 Char"/>
    <w:aliases w:val="Pocket Char"/>
    <w:basedOn w:val="DefaultParagraphFont"/>
    <w:link w:val="Heading1"/>
    <w:uiPriority w:val="9"/>
    <w:rsid w:val="004263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636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2636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263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26367"/>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42636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42636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2636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426367"/>
    <w:rPr>
      <w:color w:val="auto"/>
      <w:u w:val="none"/>
    </w:rPr>
  </w:style>
  <w:style w:type="paragraph" w:styleId="DocumentMap">
    <w:name w:val="Document Map"/>
    <w:basedOn w:val="Normal"/>
    <w:link w:val="DocumentMapChar"/>
    <w:uiPriority w:val="99"/>
    <w:semiHidden/>
    <w:unhideWhenUsed/>
    <w:rsid w:val="004263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6367"/>
    <w:rPr>
      <w:rFonts w:ascii="Lucida Grande" w:hAnsi="Lucida Grande" w:cs="Lucida Grande"/>
    </w:rPr>
  </w:style>
  <w:style w:type="paragraph" w:customStyle="1" w:styleId="Emphasis1">
    <w:name w:val="Emphasis1"/>
    <w:basedOn w:val="Normal"/>
    <w:link w:val="Emphasis"/>
    <w:autoRedefine/>
    <w:uiPriority w:val="20"/>
    <w:qFormat/>
    <w:rsid w:val="0042636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s://thehill.com/homenews/state-watch/426030-states-race-to-prevent-teacher-strikes-by-boosting-pay" TargetMode="External"/><Relationship Id="rId26" Type="http://schemas.openxmlformats.org/officeDocument/2006/relationships/hyperlink" Target="https://morningconsult.com/opinions/americas-teachers-are-at-their-boiling-point/" TargetMode="External"/><Relationship Id="rId39" Type="http://schemas.openxmlformats.org/officeDocument/2006/relationships/fontTable" Target="fontTable.xml"/><Relationship Id="rId21" Type="http://schemas.openxmlformats.org/officeDocument/2006/relationships/hyperlink" Target="https://www.americanprogress.org/issues/education-k-12/reports/2018/09/20/457750/fixing-chronic-disinvestment-k-12-schools/" TargetMode="External"/><Relationship Id="rId34" Type="http://schemas.openxmlformats.org/officeDocument/2006/relationships/hyperlink" Target="http://nymag.com/intelligencer/2019/01/teacher-walkouts-gop-lawmakers-push-retaliatory-bills.html" TargetMode="Externa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www.tandfonline.com/doi/full/10.1080/23251042.2015.1041212" TargetMode="External"/><Relationship Id="rId25" Type="http://schemas.openxmlformats.org/officeDocument/2006/relationships/hyperlink" Target="https://tucson.com/news/local/we-continue-to-worsen-nearly-arizona-teaching-jobs-remain-vacant/article_1c8d665a-a422-5c7b-95b9-98afe0cb0c6f.html" TargetMode="External"/><Relationship Id="rId33" Type="http://schemas.openxmlformats.org/officeDocument/2006/relationships/hyperlink" Target="https://www.apnews.com/883e9d387709112a11ee8901c223294e" TargetMode="External"/><Relationship Id="rId38" Type="http://schemas.openxmlformats.org/officeDocument/2006/relationships/hyperlink" Target="https://www.bls.gov/news.release/union2.nr0.htm" TargetMode="Externa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0" Type="http://schemas.openxmlformats.org/officeDocument/2006/relationships/hyperlink" Target="https://www.nytimes.com/2018/05/16/us/teacher-walkout-north-carolina.html" TargetMode="External"/><Relationship Id="rId29" Type="http://schemas.openxmlformats.org/officeDocument/2006/relationships/hyperlink" Target="https://tucson.com/news/local/gov-ducey-teachers-aren-t-going-to-get-percent-pay/article_75a9b7dc-930b-5374-be12-61fb840e4ced.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mu.se/sociologiska-institutionen/" TargetMode="External"/><Relationship Id="rId24" Type="http://schemas.openxmlformats.org/officeDocument/2006/relationships/hyperlink" Target="https://www.cnn.com/2018/04/03/us/oklahoma-teachers-textbooks-trnd/index.html" TargetMode="External"/><Relationship Id="rId32" Type="http://schemas.openxmlformats.org/officeDocument/2006/relationships/hyperlink" Target="http://www.nea.org/assets/docs/180413-Rankings_And_Estimates_Report_2018.pdf" TargetMode="External"/><Relationship Id="rId37" Type="http://schemas.openxmlformats.org/officeDocument/2006/relationships/hyperlink" Target="https://newsok.com/article/5593286/bill-is-revenge-for-teacher-walkout-unions-say"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motherjones.com/politics/2018/01/its-not-just-freezing-classrooms-in-baltimore-americas-schools-are-physically-falling-apart/" TargetMode="External"/><Relationship Id="rId28" Type="http://schemas.openxmlformats.org/officeDocument/2006/relationships/hyperlink" Target="https://www.latimes.com/nation/la-na-teacher-funding-20180306-story.html" TargetMode="External"/><Relationship Id="rId36" Type="http://schemas.openxmlformats.org/officeDocument/2006/relationships/hyperlink" Target="https://www.nytimes.com/aponline/2019/01/28/us/ap-us-education-bill-west-virginia.html" TargetMode="External"/><Relationship Id="rId10" Type="http://schemas.openxmlformats.org/officeDocument/2006/relationships/hyperlink" Target="https://www.umu.se/sociologiska-institutionen/" TargetMode="External"/><Relationship Id="rId19" Type="http://schemas.openxmlformats.org/officeDocument/2006/relationships/hyperlink" Target="http://nymag.com/intelligencer/2019/01/teacher-walkouts-gop-lawmakers-push-retaliatory-bills.html" TargetMode="External"/><Relationship Id="rId31" Type="http://schemas.openxmlformats.org/officeDocument/2006/relationships/hyperlink" Target="https://thehill.com/homenews/state-watch/426030-states-race-to-prevent-teacher-strikes-by-boosting-pay" TargetMode="External"/><Relationship Id="rId4" Type="http://schemas.openxmlformats.org/officeDocument/2006/relationships/customXml" Target="../customXml/item4.xml"/><Relationship Id="rId9" Type="http://schemas.openxmlformats.org/officeDocument/2006/relationships/hyperlink" Target="http://www.jstor.org/stable/2381810"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americanprogress.org/issues/education-k-12/reports/2018/09/20/457750/fixing-chronic-disinvestment-k-12-schools/%5b" TargetMode="External"/><Relationship Id="rId27" Type="http://schemas.openxmlformats.org/officeDocument/2006/relationships/hyperlink" Target="https://www.americanprogressaction.org/issues/education/news/2018/10/09/171813/little-late-many-gubernatorial-candidates-education-funding/" TargetMode="External"/><Relationship Id="rId30" Type="http://schemas.openxmlformats.org/officeDocument/2006/relationships/hyperlink" Target="https://www.reuters.com/article/us-usa-education-arizona/arizona-governor-signs-bill-to-boost-teachers-wages-amid-strike-idUSKBN1I40N8" TargetMode="External"/><Relationship Id="rId35" Type="http://schemas.openxmlformats.org/officeDocument/2006/relationships/hyperlink" Target="https://www.vox.com/policy-and-politics/2018/4/23/17270422/colorado-teachers-strike-jail-bil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mawollaeg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128CB6-056B-3C4E-9B05-B4969C79254B}">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18</Pages>
  <Words>11003</Words>
  <Characters>62721</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Wollaeger, Emma</dc:creator>
  <cp:keywords>5.2</cp:keywords>
  <dc:description/>
  <cp:lastModifiedBy>Wollaeger, Emma</cp:lastModifiedBy>
  <cp:revision>1</cp:revision>
  <dcterms:created xsi:type="dcterms:W3CDTF">2021-11-21T17:38:00Z</dcterms:created>
  <dcterms:modified xsi:type="dcterms:W3CDTF">2021-11-21T18:11:00Z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