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FF3CE" w14:textId="77777777" w:rsidR="00A50828" w:rsidRDefault="00A50828" w:rsidP="00A50828">
      <w:pPr>
        <w:pStyle w:val="Heading2"/>
      </w:pPr>
      <w:r>
        <w:t>Covid CP</w:t>
      </w:r>
    </w:p>
    <w:p w14:paraId="11B9181B" w14:textId="77777777" w:rsidR="00A50828" w:rsidRDefault="00A50828" w:rsidP="00A50828">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04DE775D" w14:textId="77777777" w:rsidR="00A50828" w:rsidRPr="0066493E" w:rsidRDefault="00A50828" w:rsidP="00A50828">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6595DD0F" w14:textId="77777777" w:rsidR="00A50828" w:rsidRDefault="00A50828" w:rsidP="00A50828">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w:t>
      </w:r>
      <w:proofErr w:type="gramStart"/>
      <w:r w:rsidRPr="0066493E">
        <w:rPr>
          <w:sz w:val="12"/>
        </w:rPr>
        <w:t>First of all</w:t>
      </w:r>
      <w:proofErr w:type="gramEnd"/>
      <w:r w:rsidRPr="0066493E">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66493E">
        <w:rPr>
          <w:sz w:val="12"/>
        </w:rPr>
        <w:t>a number of</w:t>
      </w:r>
      <w:proofErr w:type="gramEnd"/>
      <w:r w:rsidRPr="0066493E">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66493E">
        <w:rPr>
          <w:sz w:val="12"/>
        </w:rPr>
        <w:t>letting</w:t>
      </w:r>
      <w:proofErr w:type="gramEnd"/>
      <w:r w:rsidRPr="0066493E">
        <w:rPr>
          <w:sz w:val="12"/>
        </w:rPr>
        <w:t xml:space="preserve">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w:t>
      </w:r>
      <w:proofErr w:type="gramStart"/>
      <w:r w:rsidRPr="0066493E">
        <w:rPr>
          <w:sz w:val="12"/>
        </w:rPr>
        <w:t>and also</w:t>
      </w:r>
      <w:proofErr w:type="gramEnd"/>
      <w:r w:rsidRPr="0066493E">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7389618D" w14:textId="77777777" w:rsidR="00CA1310" w:rsidRDefault="00CA1310" w:rsidP="00CA1310">
      <w:pPr>
        <w:pStyle w:val="Heading1"/>
      </w:pPr>
      <w:r>
        <w:lastRenderedPageBreak/>
        <w:t>Innovation DA 3.0</w:t>
      </w:r>
    </w:p>
    <w:p w14:paraId="7870617E" w14:textId="77777777" w:rsidR="00CA1310" w:rsidRDefault="00CA1310" w:rsidP="00CA1310">
      <w:pPr>
        <w:pStyle w:val="Heading2"/>
      </w:pPr>
      <w:r>
        <w:lastRenderedPageBreak/>
        <w:t xml:space="preserve">NC Materials </w:t>
      </w:r>
    </w:p>
    <w:p w14:paraId="0A5927F9" w14:textId="77777777" w:rsidR="00CA1310" w:rsidRDefault="00CA1310" w:rsidP="00CA1310">
      <w:pPr>
        <w:pStyle w:val="Heading3"/>
        <w:rPr>
          <w:rFonts w:cs="Calibri"/>
        </w:rPr>
      </w:pPr>
      <w:r>
        <w:rPr>
          <w:rFonts w:cs="Calibri"/>
        </w:rPr>
        <w:lastRenderedPageBreak/>
        <w:t>Bioterror - Short NC Shell</w:t>
      </w:r>
    </w:p>
    <w:p w14:paraId="195F1F0D" w14:textId="77777777" w:rsidR="00CA1310" w:rsidRPr="00405D88" w:rsidRDefault="00CA1310" w:rsidP="00CA131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7136F3E9" w14:textId="77777777" w:rsidR="00CA1310" w:rsidRPr="00405D88" w:rsidRDefault="00CA1310" w:rsidP="00CA1310">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643828B4" w14:textId="77777777" w:rsidR="00CA1310" w:rsidRPr="00405D88" w:rsidRDefault="00CA1310" w:rsidP="00CA131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w:t>
      </w:r>
      <w:r w:rsidRPr="00405D88">
        <w:rPr>
          <w:rStyle w:val="StyleUnderline"/>
        </w:rPr>
        <w:lastRenderedPageBreak/>
        <w:t xml:space="preserve">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597E735B" w14:textId="77777777" w:rsidR="00CA1310" w:rsidRPr="009026E1" w:rsidRDefault="00CA1310" w:rsidP="00CA1310">
      <w:pPr>
        <w:pStyle w:val="Heading4"/>
      </w:pPr>
      <w:r>
        <w:t>This sets a precedent that spills over to all future diseases – Hopkins 21:</w:t>
      </w:r>
    </w:p>
    <w:p w14:paraId="631C4E76" w14:textId="77777777" w:rsidR="00CA1310" w:rsidRPr="00405D88" w:rsidRDefault="00CA1310" w:rsidP="00CA1310">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4FFAEDFE" w14:textId="77777777" w:rsidR="00CA1310" w:rsidRPr="00856058" w:rsidRDefault="00CA1310" w:rsidP="00CA1310">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6888FD0B" w14:textId="77777777" w:rsidR="00CA1310" w:rsidRPr="00405D88" w:rsidRDefault="00CA1310" w:rsidP="00CA1310">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6A606BAE" w14:textId="77777777" w:rsidR="00CA1310" w:rsidRPr="00405D88" w:rsidRDefault="00CA1310" w:rsidP="00CA1310">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100FE681" w14:textId="77777777" w:rsidR="00CA1310" w:rsidRPr="00405D88" w:rsidRDefault="00CA1310" w:rsidP="00CA1310">
      <w:pPr>
        <w:ind w:left="720"/>
        <w:rPr>
          <w:rStyle w:val="StyleUnderline"/>
        </w:rPr>
      </w:pPr>
      <w:r w:rsidRPr="009E7424">
        <w:rPr>
          <w:rStyle w:val="StyleUnderline"/>
          <w:highlight w:val="yellow"/>
        </w:rPr>
        <w:lastRenderedPageBreak/>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D0A92BE" w14:textId="77777777" w:rsidR="00CA1310" w:rsidRPr="00082772" w:rsidRDefault="00CA1310" w:rsidP="00CA1310"/>
    <w:p w14:paraId="3C5FD641" w14:textId="77777777" w:rsidR="00CA1310" w:rsidRDefault="00CA1310" w:rsidP="00CA1310">
      <w:pPr>
        <w:pStyle w:val="Heading3"/>
      </w:pPr>
      <w:r>
        <w:lastRenderedPageBreak/>
        <w:t>Future Pandemics – Longer NC Shell</w:t>
      </w:r>
    </w:p>
    <w:p w14:paraId="43AB5B26" w14:textId="77777777" w:rsidR="00CA1310" w:rsidRPr="00405D88" w:rsidRDefault="00CA1310" w:rsidP="00CA1310">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1FD48AFC" w14:textId="77777777" w:rsidR="00CA1310" w:rsidRPr="00405D88" w:rsidRDefault="00CA1310" w:rsidP="00CA1310">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7E4B8A5" w14:textId="77777777" w:rsidR="00CA1310" w:rsidRPr="00405D88" w:rsidRDefault="00CA1310" w:rsidP="00CA1310">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5C8C5646" w14:textId="77777777" w:rsidR="00CA1310" w:rsidRDefault="00CA1310" w:rsidP="00CA1310"/>
    <w:p w14:paraId="0ED6AE73" w14:textId="77777777" w:rsidR="00CA1310" w:rsidRPr="00405D88" w:rsidRDefault="00CA1310" w:rsidP="00CA1310">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5CEF1E49" w14:textId="77777777" w:rsidR="00CA1310" w:rsidRPr="00405D88" w:rsidRDefault="00CA1310" w:rsidP="00CA1310">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w:t>
      </w:r>
      <w:r w:rsidRPr="00405D88">
        <w:lastRenderedPageBreak/>
        <w:t xml:space="preserve">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5C69AC50" w14:textId="77777777" w:rsidR="00CA1310" w:rsidRPr="00405D88" w:rsidRDefault="00CA1310" w:rsidP="00CA1310">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 xml:space="preserve">drug </w:t>
      </w:r>
      <w:r w:rsidRPr="00405D88">
        <w:rPr>
          <w:rStyle w:val="Emphasis"/>
        </w:rPr>
        <w:lastRenderedPageBreak/>
        <w:t>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 xml:space="preserve">with strong IP protection, the chances of counterfeit products reaching the market are </w:t>
      </w:r>
      <w:r w:rsidRPr="009E7424">
        <w:rPr>
          <w:rStyle w:val="Emphasis"/>
          <w:highlight w:val="yellow"/>
        </w:rPr>
        <w:lastRenderedPageBreak/>
        <w:t>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5D045213" w14:textId="77777777" w:rsidR="00CA1310" w:rsidRPr="009026E1" w:rsidRDefault="00CA1310" w:rsidP="00CA1310">
      <w:pPr>
        <w:pStyle w:val="Heading4"/>
      </w:pPr>
      <w:r>
        <w:lastRenderedPageBreak/>
        <w:t>This sets a precedent that spills over to all future diseases – Hopkins 21:</w:t>
      </w:r>
    </w:p>
    <w:p w14:paraId="09CD9B04" w14:textId="77777777" w:rsidR="00CA1310" w:rsidRPr="00405D88" w:rsidRDefault="00CA1310" w:rsidP="00CA1310">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2FC0A273" w14:textId="77777777" w:rsidR="00CA1310" w:rsidRPr="00856058" w:rsidRDefault="00CA1310" w:rsidP="00CA1310">
      <w:pPr>
        <w:ind w:left="720"/>
        <w:rPr>
          <w:sz w:val="12"/>
        </w:rPr>
      </w:pPr>
      <w:r w:rsidRPr="00405D88">
        <w:rPr>
          <w:sz w:val="12"/>
        </w:rPr>
        <w:t xml:space="preserve">The Biden administration’s unexpected support for </w:t>
      </w:r>
      <w:hyperlink r:id="rId14"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5" w:history="1">
        <w:proofErr w:type="spellStart"/>
        <w:r w:rsidRPr="00405D88">
          <w:rPr>
            <w:rStyle w:val="Hyperlink"/>
            <w:rFonts w:eastAsiaTheme="majorEastAsia"/>
            <w:sz w:val="12"/>
          </w:rPr>
          <w:t>Moderna</w:t>
        </w:r>
        <w:proofErr w:type="spellEnd"/>
      </w:hyperlink>
      <w:r w:rsidRPr="00405D88">
        <w:rPr>
          <w:sz w:val="12"/>
        </w:rPr>
        <w:t xml:space="preserve"> Inc., </w:t>
      </w:r>
      <w:hyperlink r:id="rId16" w:history="1">
        <w:r w:rsidRPr="00405D88">
          <w:rPr>
            <w:rStyle w:val="Hyperlink"/>
            <w:rFonts w:eastAsiaTheme="majorEastAsia"/>
            <w:sz w:val="12"/>
          </w:rPr>
          <w:t xml:space="preserve">MRNA -4.12% </w:t>
        </w:r>
      </w:hyperlink>
      <w:hyperlink r:id="rId17" w:history="1">
        <w:r w:rsidRPr="00405D88">
          <w:rPr>
            <w:rStyle w:val="Hyperlink"/>
            <w:rFonts w:eastAsiaTheme="majorEastAsia"/>
            <w:sz w:val="12"/>
          </w:rPr>
          <w:t>Pfizer</w:t>
        </w:r>
      </w:hyperlink>
      <w:r w:rsidRPr="00405D88">
        <w:rPr>
          <w:sz w:val="12"/>
        </w:rPr>
        <w:t xml:space="preserve"> Inc. </w:t>
      </w:r>
      <w:hyperlink r:id="rId18"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0C24DFE3" w14:textId="77777777" w:rsidR="00CA1310" w:rsidRDefault="00CA1310" w:rsidP="00CA1310">
      <w:pPr>
        <w:pStyle w:val="Heading4"/>
      </w:pPr>
      <w:r>
        <w:t xml:space="preserve">The DA outweighs on </w:t>
      </w:r>
      <w:proofErr w:type="gramStart"/>
      <w:r>
        <w:t>time-frame</w:t>
      </w:r>
      <w:proofErr w:type="gramEnd"/>
      <w:r>
        <w:t xml:space="preserve"> and magnitude: Need to sustain effective research</w:t>
      </w:r>
      <w:r>
        <w:rPr>
          <w:u w:val="single"/>
        </w:rPr>
        <w:t xml:space="preserve"> now</w:t>
      </w:r>
      <w:r>
        <w:t xml:space="preserve"> to avoid future pandemics</w:t>
      </w:r>
    </w:p>
    <w:p w14:paraId="7DADAD3A" w14:textId="77777777" w:rsidR="00CA1310" w:rsidRPr="00AC1140" w:rsidRDefault="00CA1310" w:rsidP="00CA1310">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0ADB78E5" w14:textId="77777777" w:rsidR="00CA1310" w:rsidRPr="00BA7256" w:rsidRDefault="00CA1310" w:rsidP="00CA1310">
      <w:pPr>
        <w:ind w:left="720"/>
        <w:rPr>
          <w:u w:val="single"/>
        </w:rPr>
      </w:pPr>
      <w:hyperlink r:id="rId19"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w:t>
      </w:r>
      <w:r w:rsidRPr="00482720">
        <w:rPr>
          <w:sz w:val="16"/>
        </w:rPr>
        <w:lastRenderedPageBreak/>
        <w:t xml:space="preserve">States alone is </w:t>
      </w:r>
      <w:hyperlink r:id="rId20" w:tgtFrame="_blank" w:history="1">
        <w:r w:rsidRPr="00482720">
          <w:rPr>
            <w:rStyle w:val="Hyperlink"/>
            <w:sz w:val="16"/>
          </w:rPr>
          <w:t>more than 614,000 lives</w:t>
        </w:r>
      </w:hyperlink>
      <w:r w:rsidRPr="00482720">
        <w:rPr>
          <w:sz w:val="16"/>
        </w:rPr>
        <w:t xml:space="preserve"> and has been estimated to exceed </w:t>
      </w:r>
      <w:hyperlink r:id="rId21"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22"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482720">
        <w:rPr>
          <w:sz w:val="16"/>
        </w:rPr>
        <w:t xml:space="preserve">. We have a great deal of work still ahead. The development of </w:t>
      </w:r>
      <w:hyperlink r:id="rId23"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Pr="00482720">
        <w:rPr>
          <w:sz w:val="16"/>
        </w:rPr>
        <w:t>partners, because</w:t>
      </w:r>
      <w:proofErr w:type="gramEnd"/>
      <w:r w:rsidRPr="00482720">
        <w:rPr>
          <w:sz w:val="16"/>
        </w:rPr>
        <w:t xml:space="preserv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24"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0B98F2F" w14:textId="77777777" w:rsidR="00CA1310" w:rsidRDefault="00CA1310" w:rsidP="00CA1310">
      <w:pPr>
        <w:pStyle w:val="Heading4"/>
      </w:pPr>
      <w:r>
        <w:t>Ecosystem sensitivity from climate change means future pandemics will cause extinction—assumes COVID</w:t>
      </w:r>
    </w:p>
    <w:p w14:paraId="09B6B513" w14:textId="77777777" w:rsidR="00CA1310" w:rsidRPr="00C95710" w:rsidRDefault="00CA1310" w:rsidP="00CA1310">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w:t>
      </w:r>
      <w:r w:rsidRPr="006F65A7">
        <w:lastRenderedPageBreak/>
        <w:t xml:space="preserve">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414D59D1" w14:textId="77777777" w:rsidR="00CA1310" w:rsidRPr="00FC5568" w:rsidRDefault="00CA1310" w:rsidP="00CA1310">
      <w:pPr>
        <w:ind w:left="720"/>
        <w:rPr>
          <w:b/>
          <w:bCs/>
          <w:u w:val="single"/>
        </w:rPr>
      </w:pPr>
      <w:r w:rsidRPr="00482720">
        <w:rPr>
          <w:sz w:val="16"/>
        </w:rPr>
        <w:t xml:space="preserve">Expert argues that human-caused changes to the environment can lead to </w:t>
      </w:r>
      <w:r w:rsidRPr="007A784E">
        <w:rPr>
          <w:u w:val="single"/>
        </w:rPr>
        <w:t xml:space="preserve">the emergence of </w:t>
      </w:r>
      <w:r w:rsidRPr="00A12174">
        <w:rPr>
          <w:highlight w:val="cyan"/>
          <w:u w:val="single"/>
        </w:rPr>
        <w:t>pathogens</w:t>
      </w:r>
      <w:r w:rsidRPr="00482720">
        <w:rPr>
          <w:sz w:val="16"/>
        </w:rP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rsidRPr="00482720">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482720">
        <w:rPr>
          <w:sz w:val="16"/>
        </w:rPr>
        <w:t>Chatelier</w:t>
      </w:r>
      <w:proofErr w:type="spellEnd"/>
      <w:r w:rsidRPr="00482720">
        <w:rPr>
          <w:sz w:val="16"/>
        </w:rPr>
        <w:t xml:space="preserve"> for chemical reactions, this theory can be applied to almost anything else. In an essay published on the online server Preprints*, </w:t>
      </w:r>
      <w:proofErr w:type="spellStart"/>
      <w:r w:rsidRPr="00482720">
        <w:rPr>
          <w:sz w:val="16"/>
        </w:rPr>
        <w:t>Eleftherios</w:t>
      </w:r>
      <w:proofErr w:type="spellEnd"/>
      <w:r w:rsidRPr="00482720">
        <w:rPr>
          <w:sz w:val="16"/>
        </w:rPr>
        <w:t xml:space="preserve">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rsidRPr="00482720">
        <w:rPr>
          <w:sz w:val="16"/>
        </w:rPr>
        <w:t xml:space="preserve">. Because our ecosystems are so complex, we don’t know how our actions will affect us in the long run, so humans generally disregard them. Changing our environment Everything around us is changing, from living organisms to the climate, water, and soil. Some estimates say about half the organisms that existed 50 years ago have already become extinct, and about 80% of the species may become extinct in the future. As the debate on global warming continues, according to data, the </w:t>
      </w:r>
      <w:r w:rsidRPr="006F65A7">
        <w:rPr>
          <w:u w:val="single"/>
        </w:rPr>
        <w:t>last six years have been the warmest on record</w:t>
      </w:r>
      <w:r w:rsidRPr="00482720">
        <w:rPr>
          <w:sz w:val="16"/>
        </w:rPr>
        <w:t xml:space="preserve">.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rsidRPr="00482720">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r w:rsidRPr="00482720">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482720">
        <w:rPr>
          <w:sz w:val="16"/>
        </w:rPr>
        <w:t>unkown</w:t>
      </w:r>
      <w:proofErr w:type="spellEnd"/>
      <w:r w:rsidRPr="00482720">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482720">
        <w:rPr>
          <w:sz w:val="16"/>
        </w:rPr>
        <w:t>gut bacteria</w:t>
      </w:r>
      <w:proofErr w:type="gramEnd"/>
      <w:r w:rsidRPr="00482720">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F7B7E71" w14:textId="77777777" w:rsidR="00CA1310" w:rsidRDefault="00CA1310" w:rsidP="00CA1310">
      <w:pPr>
        <w:pStyle w:val="Heading3"/>
      </w:pPr>
      <w:r>
        <w:lastRenderedPageBreak/>
        <w:t>Warming – NC Shell</w:t>
      </w:r>
    </w:p>
    <w:p w14:paraId="4FAE94E2" w14:textId="77777777" w:rsidR="00CA1310" w:rsidRPr="00FB5463" w:rsidRDefault="00CA1310" w:rsidP="00CA1310">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77928827" w14:textId="77777777" w:rsidR="00CA1310" w:rsidRPr="00FB5463" w:rsidRDefault="00CA1310" w:rsidP="00CA1310">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B7E2924" w14:textId="77777777" w:rsidR="00CA1310" w:rsidRDefault="00CA1310" w:rsidP="00CA1310">
      <w:pPr>
        <w:ind w:left="720"/>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25"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26"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w:t>
      </w:r>
      <w:r w:rsidRPr="00FB5463">
        <w:rPr>
          <w:sz w:val="16"/>
        </w:rPr>
        <w:lastRenderedPageBreak/>
        <w:t xml:space="preserve">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27"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41FD365A" w14:textId="77777777" w:rsidR="00CA1310" w:rsidRPr="00405D88" w:rsidRDefault="00CA1310" w:rsidP="00CA1310">
      <w:pPr>
        <w:pStyle w:val="Heading4"/>
        <w:rPr>
          <w:rFonts w:cs="Calibri"/>
        </w:rPr>
      </w:pPr>
      <w:r w:rsidRPr="00405D88">
        <w:rPr>
          <w:rFonts w:cs="Calibri"/>
        </w:rPr>
        <w:t>Biotech innovation crucial to stopping warming.</w:t>
      </w:r>
      <w:r>
        <w:rPr>
          <w:rFonts w:cs="Calibri"/>
        </w:rPr>
        <w:t xml:space="preserve"> </w:t>
      </w:r>
      <w:proofErr w:type="spellStart"/>
      <w:r>
        <w:rPr>
          <w:rFonts w:cs="Calibri"/>
        </w:rPr>
        <w:t>Mcmurry</w:t>
      </w:r>
      <w:proofErr w:type="spellEnd"/>
      <w:r>
        <w:rPr>
          <w:rFonts w:cs="Calibri"/>
        </w:rPr>
        <w:t>-Heath 5-21:</w:t>
      </w:r>
    </w:p>
    <w:p w14:paraId="2A1AE03B" w14:textId="77777777" w:rsidR="00CA1310" w:rsidRPr="00405D88" w:rsidRDefault="00CA1310" w:rsidP="00CA1310">
      <w:r w:rsidRPr="00405D88">
        <w:t xml:space="preserve">Michelle </w:t>
      </w:r>
      <w:proofErr w:type="spellStart"/>
      <w:r w:rsidRPr="00405D88">
        <w:t>Mcmurry</w:t>
      </w:r>
      <w:proofErr w:type="spellEnd"/>
      <w:r w:rsidRPr="00405D88">
        <w:t>-Heath {Michelle McMurry-Heath is a physician-scientist and the president and CEO of the Biotechnology Innovation Organization}, 21 - ("To help solve climate change, look to the biosciences," STAT, 5-21-2021, https://www.statnews.com/2021/05/21/climate-change-solutions-from-biosciences/)//marlborough-wr/</w:t>
      </w:r>
    </w:p>
    <w:p w14:paraId="6419007D" w14:textId="77777777" w:rsidR="00CA1310" w:rsidRPr="00405D88" w:rsidRDefault="00CA1310" w:rsidP="00CA1310">
      <w:pPr>
        <w:ind w:left="720"/>
        <w:rPr>
          <w:sz w:val="12"/>
        </w:rPr>
      </w:pPr>
      <w:r w:rsidRPr="00405D88">
        <w:rPr>
          <w:rStyle w:val="StyleUnderline"/>
        </w:rPr>
        <w:t xml:space="preserve">President Biden’s pledge </w:t>
      </w:r>
      <w:r w:rsidRPr="009B1AE8">
        <w:rPr>
          <w:rStyle w:val="StyleUnderline"/>
          <w:highlight w:val="yellow"/>
        </w:rPr>
        <w:t>to cut U.S. greenhouse gas emissions in half by 2030</w:t>
      </w:r>
      <w:r w:rsidRPr="00405D88">
        <w:rPr>
          <w:rStyle w:val="StyleUnderline"/>
        </w:rPr>
        <w:t xml:space="preserve"> is an admirable and ambitious undertaking.</w:t>
      </w:r>
      <w:r w:rsidRPr="00405D88">
        <w:rPr>
          <w:sz w:val="12"/>
        </w:rPr>
        <w:t xml:space="preserve"> It’s nearly double the goal set by President Obama in 2015. And </w:t>
      </w:r>
      <w:r w:rsidRPr="00405D88">
        <w:rPr>
          <w:rStyle w:val="StyleUnderline"/>
        </w:rPr>
        <w:t>it establishes the United States as a world leader in battling climate change. But reaching the president’s target in just under 10 years is a monumental task.</w:t>
      </w:r>
      <w:r w:rsidRPr="00405D88">
        <w:rPr>
          <w:sz w:val="12"/>
        </w:rPr>
        <w:t xml:space="preserve"> It’s so big, in fact, that </w:t>
      </w:r>
      <w:r w:rsidRPr="009B1AE8">
        <w:rPr>
          <w:rStyle w:val="Emphasis"/>
          <w:highlight w:val="yellow"/>
        </w:rPr>
        <w:t>we’ll never get there by government action alone.</w:t>
      </w:r>
      <w:r w:rsidRPr="00405D88">
        <w:rPr>
          <w:sz w:val="12"/>
        </w:rPr>
        <w:t xml:space="preserve"> </w:t>
      </w:r>
      <w:r w:rsidRPr="00405D88">
        <w:rPr>
          <w:rStyle w:val="StyleUnderline"/>
        </w:rPr>
        <w:t xml:space="preserve">No amount of vehicle efficiency standards, forest conservation efforts, or gas taxes can </w:t>
      </w:r>
      <w:hyperlink r:id="rId28" w:tgtFrame="_blank" w:history="1">
        <w:r w:rsidRPr="00405D88">
          <w:rPr>
            <w:rStyle w:val="StyleUnderline"/>
          </w:rPr>
          <w:t>fully solve the problem</w:t>
        </w:r>
      </w:hyperlink>
      <w:r w:rsidRPr="00405D88">
        <w:rPr>
          <w:rStyle w:val="StyleUnderline"/>
        </w:rPr>
        <w:t>.</w:t>
      </w:r>
      <w:r w:rsidRPr="00405D88">
        <w:rPr>
          <w:sz w:val="12"/>
        </w:rPr>
        <w:t xml:space="preserve"> We have to science our way out of it. </w:t>
      </w:r>
      <w:r w:rsidRPr="00405D88">
        <w:rPr>
          <w:rStyle w:val="Emphasis"/>
        </w:rPr>
        <w:t xml:space="preserve">The biosciences, including </w:t>
      </w:r>
      <w:r w:rsidRPr="009B1AE8">
        <w:rPr>
          <w:rStyle w:val="Emphasis"/>
          <w:highlight w:val="yellow"/>
        </w:rPr>
        <w:t>biotechnology</w:t>
      </w:r>
      <w:r w:rsidRPr="00405D88">
        <w:rPr>
          <w:rStyle w:val="Emphasis"/>
        </w:rPr>
        <w:t xml:space="preserve">, </w:t>
      </w:r>
      <w:r w:rsidRPr="009B1AE8">
        <w:rPr>
          <w:rStyle w:val="Emphasis"/>
          <w:highlight w:val="yellow"/>
        </w:rPr>
        <w:t>will play a pivotal role</w:t>
      </w:r>
      <w:r w:rsidRPr="00405D88">
        <w:rPr>
          <w:rStyle w:val="Emphasis"/>
        </w:rPr>
        <w:t xml:space="preserve"> in the fight against climate change.</w:t>
      </w:r>
      <w:r w:rsidRPr="00405D88">
        <w:rPr>
          <w:sz w:val="12"/>
        </w:rPr>
        <w:t xml:space="preserve"> It is already leading the way on several fronts. According to a </w:t>
      </w:r>
      <w:hyperlink r:id="rId29" w:tgtFrame="_blank" w:history="1">
        <w:r w:rsidRPr="00405D88">
          <w:rPr>
            <w:rStyle w:val="Hyperlink"/>
            <w:sz w:val="12"/>
          </w:rPr>
          <w:t>report from BIO</w:t>
        </w:r>
      </w:hyperlink>
      <w:r w:rsidRPr="00405D88">
        <w:rPr>
          <w:sz w:val="12"/>
        </w:rPr>
        <w:t xml:space="preserve">, the organization I work for, </w:t>
      </w:r>
      <w:r w:rsidRPr="00405D88">
        <w:rPr>
          <w:rStyle w:val="Emphasis"/>
        </w:rPr>
        <w:t xml:space="preserve">the </w:t>
      </w:r>
      <w:r w:rsidRPr="009B1AE8">
        <w:rPr>
          <w:rStyle w:val="Emphasis"/>
          <w:highlight w:val="yellow"/>
        </w:rPr>
        <w:t>biotech</w:t>
      </w:r>
      <w:r w:rsidRPr="00405D88">
        <w:rPr>
          <w:rStyle w:val="Emphasis"/>
        </w:rPr>
        <w:t xml:space="preserve"> industry’s green initiatives </w:t>
      </w:r>
      <w:r w:rsidRPr="009B1AE8">
        <w:rPr>
          <w:rStyle w:val="Emphasis"/>
          <w:highlight w:val="yellow"/>
        </w:rPr>
        <w:t>could mitigate</w:t>
      </w:r>
      <w:r w:rsidRPr="00405D88">
        <w:rPr>
          <w:rStyle w:val="Emphasis"/>
        </w:rPr>
        <w:t xml:space="preserve"> the equivalent of </w:t>
      </w:r>
      <w:r w:rsidRPr="009B1AE8">
        <w:rPr>
          <w:rStyle w:val="Emphasis"/>
          <w:highlight w:val="yellow"/>
        </w:rPr>
        <w:t xml:space="preserve">3 billion tons of carbon dioxide every year by 2030, or </w:t>
      </w:r>
      <w:hyperlink r:id="rId30" w:anchor=":~:text=Energy%E2%80%90related%20CO2%20emissions%20in,economy%20declined%204.9%25%20in%202019." w:tgtFrame="_blank" w:history="1">
        <w:r w:rsidRPr="009B1AE8">
          <w:rPr>
            <w:rStyle w:val="Emphasis"/>
            <w:highlight w:val="yellow"/>
          </w:rPr>
          <w:t>about half</w:t>
        </w:r>
      </w:hyperlink>
      <w:r w:rsidRPr="009B1AE8">
        <w:rPr>
          <w:rStyle w:val="Emphasis"/>
          <w:highlight w:val="yellow"/>
        </w:rPr>
        <w:t xml:space="preserve"> of the country’s annual</w:t>
      </w:r>
      <w:r w:rsidRPr="00405D88">
        <w:rPr>
          <w:rStyle w:val="Emphasis"/>
        </w:rPr>
        <w:t xml:space="preserve"> CO2 </w:t>
      </w:r>
      <w:r w:rsidRPr="009B1AE8">
        <w:rPr>
          <w:rStyle w:val="Emphasis"/>
          <w:highlight w:val="yellow"/>
        </w:rPr>
        <w:t>emissions.</w:t>
      </w:r>
      <w:r w:rsidRPr="00405D88">
        <w:rPr>
          <w:sz w:val="12"/>
        </w:rPr>
        <w:t xml:space="preserve"> Take food, for example. </w:t>
      </w:r>
      <w:r w:rsidRPr="00405D88">
        <w:rPr>
          <w:rStyle w:val="StyleUnderline"/>
        </w:rPr>
        <w:t>Food consumption — and production — is central to human existence.</w:t>
      </w:r>
      <w:r w:rsidRPr="00405D88">
        <w:rPr>
          <w:sz w:val="12"/>
        </w:rPr>
        <w:t xml:space="preserve"> </w:t>
      </w:r>
      <w:r w:rsidRPr="00405D88">
        <w:rPr>
          <w:rStyle w:val="StyleUnderline"/>
        </w:rPr>
        <w:t xml:space="preserve">Global food production accounts for </w:t>
      </w:r>
      <w:hyperlink r:id="rId31" w:tgtFrame="_blank" w:history="1">
        <w:r w:rsidRPr="00405D88">
          <w:rPr>
            <w:rStyle w:val="StyleUnderline"/>
          </w:rPr>
          <w:t>one-quarter of greenhouse gas emissions</w:t>
        </w:r>
      </w:hyperlink>
      <w:r w:rsidRPr="00405D88">
        <w:rPr>
          <w:rStyle w:val="StyleUnderline"/>
        </w:rPr>
        <w:t>.</w:t>
      </w:r>
      <w:r w:rsidRPr="00405D88">
        <w:rPr>
          <w:sz w:val="12"/>
        </w:rPr>
        <w:t xml:space="preserve"> A recent report from an international team of researchers concluded that even </w:t>
      </w:r>
      <w:r w:rsidRPr="00405D88">
        <w:rPr>
          <w:rStyle w:val="StyleUnderline"/>
        </w:rPr>
        <w:t xml:space="preserve">if all other fossil fuel emissions were eliminated, </w:t>
      </w:r>
      <w:hyperlink r:id="rId32" w:tgtFrame="_blank" w:history="1">
        <w:r w:rsidRPr="009B1AE8">
          <w:rPr>
            <w:rStyle w:val="Emphasis"/>
            <w:highlight w:val="yellow"/>
          </w:rPr>
          <w:t>emissions from food production alone</w:t>
        </w:r>
      </w:hyperlink>
      <w:r w:rsidRPr="009B1AE8">
        <w:rPr>
          <w:rStyle w:val="Emphasis"/>
          <w:highlight w:val="yellow"/>
        </w:rPr>
        <w:t xml:space="preserve"> would prevent us from </w:t>
      </w:r>
      <w:r w:rsidRPr="009B1AE8">
        <w:rPr>
          <w:rStyle w:val="Emphasis"/>
        </w:rPr>
        <w:t>reaching a key goal of the</w:t>
      </w:r>
      <w:r w:rsidRPr="00405D88">
        <w:rPr>
          <w:rStyle w:val="Emphasis"/>
        </w:rPr>
        <w:t xml:space="preserve"> climate change agreement</w:t>
      </w:r>
      <w:r w:rsidRPr="00405D88">
        <w:rPr>
          <w:rStyle w:val="StyleUnderline"/>
        </w:rPr>
        <w:t xml:space="preserve"> signed in Paris: </w:t>
      </w:r>
      <w:r w:rsidRPr="009B1AE8">
        <w:rPr>
          <w:rStyle w:val="StyleUnderline"/>
          <w:highlight w:val="yellow"/>
        </w:rPr>
        <w:t xml:space="preserve">preventing the global temperature from </w:t>
      </w:r>
      <w:hyperlink r:id="rId33" w:tgtFrame="_blank" w:history="1">
        <w:r w:rsidRPr="009B1AE8">
          <w:rPr>
            <w:rStyle w:val="StyleUnderline"/>
            <w:highlight w:val="yellow"/>
          </w:rPr>
          <w:t>rising more than 2 degrees Celsius</w:t>
        </w:r>
      </w:hyperlink>
      <w:r w:rsidRPr="00405D88">
        <w:rPr>
          <w:rStyle w:val="StyleUnderline"/>
        </w:rPr>
        <w:t>.</w:t>
      </w:r>
      <w:r w:rsidRPr="00405D88">
        <w:rPr>
          <w:sz w:val="12"/>
        </w:rPr>
        <w:t xml:space="preserve"> </w:t>
      </w:r>
      <w:r w:rsidRPr="00405D88">
        <w:rPr>
          <w:rStyle w:val="StyleUnderline"/>
        </w:rPr>
        <w:t xml:space="preserve">Halting food production isn’t an option, so </w:t>
      </w:r>
      <w:r w:rsidRPr="009B1AE8">
        <w:rPr>
          <w:rStyle w:val="StyleUnderline"/>
          <w:highlight w:val="yellow"/>
        </w:rPr>
        <w:t>biotech companies are</w:t>
      </w:r>
      <w:r w:rsidRPr="00405D88">
        <w:rPr>
          <w:rStyle w:val="StyleUnderline"/>
        </w:rPr>
        <w:t xml:space="preserve"> helping farmers</w:t>
      </w:r>
      <w:r w:rsidRPr="00405D88">
        <w:rPr>
          <w:sz w:val="12"/>
        </w:rPr>
        <w:t xml:space="preserve"> become part of the climate solution. Take, for example, Boston-based </w:t>
      </w:r>
      <w:hyperlink r:id="rId34" w:tgtFrame="_blank" w:history="1">
        <w:proofErr w:type="spellStart"/>
        <w:r w:rsidRPr="00405D88">
          <w:rPr>
            <w:rStyle w:val="StyleUnderline"/>
          </w:rPr>
          <w:t>Joyn</w:t>
        </w:r>
        <w:proofErr w:type="spellEnd"/>
        <w:r w:rsidRPr="00405D88">
          <w:rPr>
            <w:rStyle w:val="StyleUnderline"/>
          </w:rPr>
          <w:t xml:space="preserve"> Bio</w:t>
        </w:r>
      </w:hyperlink>
      <w:r w:rsidRPr="00405D88">
        <w:rPr>
          <w:sz w:val="12"/>
        </w:rPr>
        <w:t xml:space="preserve">. It </w:t>
      </w:r>
      <w:r w:rsidRPr="00405D88">
        <w:rPr>
          <w:rStyle w:val="StyleUnderline"/>
        </w:rPr>
        <w:t xml:space="preserve">is </w:t>
      </w:r>
      <w:r w:rsidRPr="009B1AE8">
        <w:rPr>
          <w:rStyle w:val="StyleUnderline"/>
          <w:highlight w:val="yellow"/>
        </w:rPr>
        <w:t>engineering bacteria that pull nitrogen directly from the atmosphere.</w:t>
      </w:r>
      <w:r w:rsidRPr="00405D88">
        <w:rPr>
          <w:rStyle w:val="StyleUnderline"/>
        </w:rPr>
        <w:t xml:space="preserve"> These microbes then pass the nitrogen to crops like wheat and corn, reducing the need to make, transport, and apply nitrogen fertilizers, which reduces greenhouse gas emissions.</w:t>
      </w:r>
      <w:r w:rsidRPr="00405D88">
        <w:rPr>
          <w:sz w:val="12"/>
        </w:rPr>
        <w:t xml:space="preserve"> Minnesota-based </w:t>
      </w:r>
      <w:proofErr w:type="spellStart"/>
      <w:r w:rsidRPr="00405D88">
        <w:rPr>
          <w:rStyle w:val="StyleUnderline"/>
        </w:rPr>
        <w:t>Acceligen</w:t>
      </w:r>
      <w:proofErr w:type="spellEnd"/>
      <w:r w:rsidRPr="00405D88">
        <w:rPr>
          <w:rStyle w:val="StyleUnderline"/>
        </w:rPr>
        <w:t xml:space="preserve"> is using</w:t>
      </w:r>
      <w:r w:rsidRPr="00405D88">
        <w:rPr>
          <w:sz w:val="12"/>
        </w:rPr>
        <w:t xml:space="preserve"> a technique it calls </w:t>
      </w:r>
      <w:hyperlink r:id="rId35" w:tgtFrame="_blank" w:history="1">
        <w:r w:rsidRPr="009B1AE8">
          <w:rPr>
            <w:rStyle w:val="StyleUnderline"/>
            <w:highlight w:val="yellow"/>
          </w:rPr>
          <w:t>precision breeding</w:t>
        </w:r>
      </w:hyperlink>
      <w:r w:rsidRPr="00405D88">
        <w:rPr>
          <w:rStyle w:val="StyleUnderline"/>
        </w:rPr>
        <w:t xml:space="preserve"> that </w:t>
      </w:r>
      <w:r w:rsidRPr="009B1AE8">
        <w:rPr>
          <w:rStyle w:val="StyleUnderline"/>
          <w:highlight w:val="yellow"/>
        </w:rPr>
        <w:t>improves the health of livestock while reducing their waste, greenhouse gas emissions, and water usage.</w:t>
      </w:r>
      <w:r w:rsidRPr="00405D88">
        <w:rPr>
          <w:sz w:val="12"/>
        </w:rPr>
        <w:t xml:space="preserve"> </w:t>
      </w:r>
      <w:r w:rsidRPr="00405D88">
        <w:rPr>
          <w:rStyle w:val="StyleUnderline"/>
        </w:rPr>
        <w:t>Biotechnology can also help protect food from climate change.</w:t>
      </w:r>
      <w:r w:rsidRPr="00405D88">
        <w:rPr>
          <w:sz w:val="12"/>
        </w:rPr>
        <w:t xml:space="preserve"> As fungal and bacterial infections accelerated by </w:t>
      </w:r>
      <w:hyperlink r:id="rId36" w:tgtFrame="_blank" w:history="1">
        <w:r w:rsidRPr="00405D88">
          <w:rPr>
            <w:rStyle w:val="Hyperlink"/>
            <w:sz w:val="12"/>
          </w:rPr>
          <w:t>human-driven environmental disturbances</w:t>
        </w:r>
      </w:hyperlink>
      <w:r w:rsidRPr="00405D88">
        <w:rPr>
          <w:sz w:val="12"/>
        </w:rPr>
        <w:t xml:space="preserve"> threaten to wipe out Cavendish bananas, </w:t>
      </w:r>
      <w:hyperlink r:id="rId37" w:tgtFrame="_blank" w:history="1">
        <w:r w:rsidRPr="00405D88">
          <w:rPr>
            <w:rStyle w:val="Hyperlink"/>
            <w:sz w:val="12"/>
          </w:rPr>
          <w:t>Tropic Biosciences</w:t>
        </w:r>
      </w:hyperlink>
      <w:r w:rsidRPr="00405D88">
        <w:rPr>
          <w:sz w:val="12"/>
        </w:rPr>
        <w:t xml:space="preserve"> in the United Kingdom is using </w:t>
      </w:r>
      <w:r w:rsidRPr="009B1AE8">
        <w:rPr>
          <w:rStyle w:val="StyleUnderline"/>
          <w:highlight w:val="yellow"/>
        </w:rPr>
        <w:t>CRISPR</w:t>
      </w:r>
      <w:r w:rsidRPr="00405D88">
        <w:rPr>
          <w:rStyle w:val="StyleUnderline"/>
        </w:rPr>
        <w:t xml:space="preserve"> gene-editing technology</w:t>
      </w:r>
      <w:r w:rsidRPr="00405D88">
        <w:rPr>
          <w:sz w:val="12"/>
        </w:rPr>
        <w:t xml:space="preserve"> to </w:t>
      </w:r>
      <w:r w:rsidRPr="009B1AE8">
        <w:rPr>
          <w:rStyle w:val="StyleUnderline"/>
          <w:highlight w:val="yellow"/>
        </w:rPr>
        <w:t>engineer infection-resistant bananas.</w:t>
      </w:r>
      <w:r w:rsidRPr="00405D88">
        <w:rPr>
          <w:sz w:val="12"/>
        </w:rPr>
        <w:t xml:space="preserve"> </w:t>
      </w:r>
      <w:r w:rsidRPr="00405D88">
        <w:rPr>
          <w:rStyle w:val="StyleUnderline"/>
        </w:rPr>
        <w:t>Companies are also rethinking how food is packaged to reduce plastic pollution and open high-tech paths to broader adoption of biodegradables. This would be a game-changer in the interlinked fight to modulate climate change and protect the oceans.</w:t>
      </w:r>
      <w:r w:rsidRPr="00405D88">
        <w:rPr>
          <w:sz w:val="12"/>
        </w:rPr>
        <w:t xml:space="preserve"> Globally, </w:t>
      </w:r>
      <w:hyperlink r:id="rId38" w:anchor="gs.0r1uqu" w:tgtFrame="_blank" w:history="1">
        <w:r w:rsidRPr="00405D88">
          <w:rPr>
            <w:rStyle w:val="StyleUnderline"/>
          </w:rPr>
          <w:t>100 million tons</w:t>
        </w:r>
      </w:hyperlink>
      <w:r w:rsidRPr="00405D88">
        <w:rPr>
          <w:rStyle w:val="StyleUnderline"/>
        </w:rPr>
        <w:t xml:space="preserve"> of plastic are produced every year, </w:t>
      </w:r>
      <w:hyperlink r:id="rId39" w:anchor="gs.0r1uqu" w:tgtFrame="_blank" w:history="1">
        <w:r w:rsidRPr="00405D88">
          <w:rPr>
            <w:rStyle w:val="StyleUnderline"/>
          </w:rPr>
          <w:t>8 million of which ends up in the oceans</w:t>
        </w:r>
      </w:hyperlink>
      <w:r w:rsidRPr="00405D88">
        <w:rPr>
          <w:rStyle w:val="StyleUnderline"/>
        </w:rPr>
        <w:t xml:space="preserve">. The production of plastic </w:t>
      </w:r>
      <w:r w:rsidRPr="00405D88">
        <w:rPr>
          <w:rStyle w:val="StyleUnderline"/>
        </w:rPr>
        <w:lastRenderedPageBreak/>
        <w:t>requires at least 8% of the world’s petroleum.</w:t>
      </w:r>
      <w:r w:rsidRPr="00405D88">
        <w:rPr>
          <w:sz w:val="12"/>
        </w:rPr>
        <w:t xml:space="preserve"> </w:t>
      </w:r>
      <w:r w:rsidRPr="009B1AE8">
        <w:rPr>
          <w:rStyle w:val="StyleUnderline"/>
          <w:highlight w:val="yellow"/>
        </w:rPr>
        <w:t>Greenhouse gas emissions from plastic production</w:t>
      </w:r>
      <w:r w:rsidRPr="00405D88">
        <w:rPr>
          <w:rStyle w:val="StyleUnderline"/>
        </w:rPr>
        <w:t xml:space="preserve"> and incineration </w:t>
      </w:r>
      <w:hyperlink r:id="rId40" w:anchor="gs.0r1uqu" w:tgtFrame="_blank" w:history="1">
        <w:r w:rsidRPr="009B1AE8">
          <w:rPr>
            <w:rStyle w:val="StyleUnderline"/>
            <w:highlight w:val="yellow"/>
          </w:rPr>
          <w:t>could rise</w:t>
        </w:r>
      </w:hyperlink>
      <w:r w:rsidRPr="00405D88">
        <w:rPr>
          <w:rStyle w:val="StyleUnderline"/>
        </w:rPr>
        <w:t xml:space="preserve"> from the current 850 million tons a year to </w:t>
      </w:r>
      <w:r w:rsidRPr="009B1AE8">
        <w:rPr>
          <w:rStyle w:val="StyleUnderline"/>
          <w:highlight w:val="yellow"/>
        </w:rPr>
        <w:t>3 billion tons a year by 2050.</w:t>
      </w:r>
      <w:r w:rsidRPr="00405D88">
        <w:rPr>
          <w:sz w:val="12"/>
        </w:rPr>
        <w:t xml:space="preserve"> And </w:t>
      </w:r>
      <w:r w:rsidRPr="00405D88">
        <w:rPr>
          <w:rStyle w:val="StyleUnderline"/>
        </w:rPr>
        <w:t>discarded plastic that ends up in the ocean slowly breaks down in sunlight, releasing greenhouse gases and toxic microplastics.</w:t>
      </w:r>
      <w:r w:rsidRPr="00405D88">
        <w:rPr>
          <w:sz w:val="12"/>
        </w:rPr>
        <w:t xml:space="preserve"> Georgia-based </w:t>
      </w:r>
      <w:hyperlink r:id="rId41" w:tgtFrame="_blank" w:history="1">
        <w:proofErr w:type="spellStart"/>
        <w:r w:rsidRPr="00405D88">
          <w:rPr>
            <w:rStyle w:val="Hyperlink"/>
            <w:sz w:val="12"/>
          </w:rPr>
          <w:t>Danimer</w:t>
        </w:r>
        <w:proofErr w:type="spellEnd"/>
        <w:r w:rsidRPr="00405D88">
          <w:rPr>
            <w:rStyle w:val="Hyperlink"/>
            <w:sz w:val="12"/>
          </w:rPr>
          <w:t xml:space="preserve"> Scientific</w:t>
        </w:r>
      </w:hyperlink>
      <w:r w:rsidRPr="00405D88">
        <w:rPr>
          <w:sz w:val="12"/>
        </w:rPr>
        <w:t xml:space="preserve"> — partnering with the Mars Wrigley candy company — is working on </w:t>
      </w:r>
      <w:r w:rsidRPr="00405D88">
        <w:rPr>
          <w:rStyle w:val="StyleUnderline"/>
        </w:rPr>
        <w:t xml:space="preserve">biodegradable packaging that uses plant oils to manufacture “plastic” that dissolves in soil and water. </w:t>
      </w:r>
      <w:r w:rsidRPr="009B1AE8">
        <w:rPr>
          <w:rStyle w:val="Emphasis"/>
          <w:highlight w:val="yellow"/>
        </w:rPr>
        <w:t>Bioplastics and biopolymers can reduce greenhouse gas emissions reductions</w:t>
      </w:r>
      <w:r w:rsidRPr="00405D88">
        <w:rPr>
          <w:rStyle w:val="Emphasis"/>
        </w:rPr>
        <w:t xml:space="preserve"> by up to </w:t>
      </w:r>
      <w:hyperlink r:id="rId42" w:tgtFrame="_blank" w:history="1">
        <w:r w:rsidRPr="009B1AE8">
          <w:rPr>
            <w:rStyle w:val="Emphasis"/>
            <w:highlight w:val="yellow"/>
          </w:rPr>
          <w:t>80%</w:t>
        </w:r>
      </w:hyperlink>
      <w:r w:rsidRPr="00405D88">
        <w:rPr>
          <w:sz w:val="12"/>
        </w:rPr>
        <w:t xml:space="preserve"> more compared to their petroleum-based counterparts. Fuel is another target for biotechnology. </w:t>
      </w:r>
      <w:r w:rsidRPr="009B1AE8">
        <w:rPr>
          <w:rStyle w:val="StyleUnderline"/>
          <w:highlight w:val="yellow"/>
        </w:rPr>
        <w:t xml:space="preserve">Transportation accounts for the </w:t>
      </w:r>
      <w:hyperlink r:id="rId43" w:tgtFrame="_blank" w:history="1">
        <w:r w:rsidRPr="009B1AE8">
          <w:rPr>
            <w:rStyle w:val="StyleUnderline"/>
            <w:highlight w:val="yellow"/>
          </w:rPr>
          <w:t>highest percentage</w:t>
        </w:r>
      </w:hyperlink>
      <w:r w:rsidRPr="009B1AE8">
        <w:rPr>
          <w:rStyle w:val="StyleUnderline"/>
          <w:highlight w:val="yellow"/>
        </w:rPr>
        <w:t xml:space="preserve"> of U.S. greenhouse gas emissions.</w:t>
      </w:r>
      <w:r w:rsidRPr="00405D88">
        <w:rPr>
          <w:sz w:val="12"/>
        </w:rPr>
        <w:t xml:space="preserve"> While electric cars are gaining popularity, and the $174 billion allocated to support the transition to electrics in Biden’s American Jobs Plan is important, </w:t>
      </w:r>
      <w:r w:rsidRPr="009B1AE8">
        <w:rPr>
          <w:rStyle w:val="Emphasis"/>
          <w:highlight w:val="yellow"/>
        </w:rPr>
        <w:t>biofuels</w:t>
      </w:r>
      <w:r w:rsidRPr="00405D88">
        <w:rPr>
          <w:rStyle w:val="Emphasis"/>
        </w:rPr>
        <w:t xml:space="preserve"> — which are </w:t>
      </w:r>
      <w:hyperlink r:id="rId44" w:anchor=":~:text=of%20climate%20change.-,Biofuels%20can%20reduce%20the%20consumption%20of%20fossil%20fuels%20and%20thus,because%20biofuels%20are%20carbon%20neutral.&amp;text=The%20production%20of%20a%20biofuel,material%20for%20making%20liquid%20fuel." w:tgtFrame="_blank" w:history="1">
        <w:r w:rsidRPr="00405D88">
          <w:rPr>
            <w:rStyle w:val="Emphasis"/>
          </w:rPr>
          <w:t>carbon neutral</w:t>
        </w:r>
      </w:hyperlink>
      <w:r w:rsidRPr="00405D88">
        <w:rPr>
          <w:rStyle w:val="Emphasis"/>
        </w:rPr>
        <w:t xml:space="preserve"> — </w:t>
      </w:r>
      <w:r w:rsidRPr="009B1AE8">
        <w:rPr>
          <w:rStyle w:val="Emphasis"/>
          <w:highlight w:val="yellow"/>
        </w:rPr>
        <w:t>will be needed to</w:t>
      </w:r>
      <w:r w:rsidRPr="00405D88">
        <w:rPr>
          <w:rStyle w:val="Emphasis"/>
        </w:rPr>
        <w:t xml:space="preserve"> help </w:t>
      </w:r>
      <w:r w:rsidRPr="009B1AE8">
        <w:rPr>
          <w:rStyle w:val="Emphasis"/>
          <w:highlight w:val="yellow"/>
        </w:rPr>
        <w:t>reduce emissions</w:t>
      </w:r>
      <w:r w:rsidRPr="00405D88">
        <w:rPr>
          <w:rStyle w:val="Emphasis"/>
        </w:rPr>
        <w:t xml:space="preserve"> in transportation and need comparable support.</w:t>
      </w:r>
      <w:r w:rsidRPr="00405D88">
        <w:rPr>
          <w:sz w:val="12"/>
        </w:rPr>
        <w:t xml:space="preserve"> The biotech company</w:t>
      </w:r>
      <w:r w:rsidRPr="00405D88">
        <w:rPr>
          <w:rStyle w:val="StyleUnderline"/>
        </w:rPr>
        <w:t xml:space="preserve"> </w:t>
      </w:r>
      <w:hyperlink r:id="rId45" w:anchor="beyond_biofuels" w:tgtFrame="_blank" w:history="1">
        <w:r w:rsidRPr="00405D88">
          <w:rPr>
            <w:rStyle w:val="StyleUnderline"/>
          </w:rPr>
          <w:t>Synthetic Genomics</w:t>
        </w:r>
      </w:hyperlink>
      <w:r w:rsidRPr="00405D88">
        <w:rPr>
          <w:rStyle w:val="StyleUnderline"/>
        </w:rPr>
        <w:t>, for instance, is utilizing saltwater algae, which convert sunlight and carbon dioxide into biomass, to make sustainable auto fuel.</w:t>
      </w:r>
      <w:r w:rsidRPr="00405D88">
        <w:rPr>
          <w:sz w:val="12"/>
        </w:rPr>
        <w:t xml:space="preserve"> </w:t>
      </w:r>
      <w:r w:rsidRPr="009B1AE8">
        <w:rPr>
          <w:rStyle w:val="StyleUnderline"/>
          <w:highlight w:val="yellow"/>
        </w:rPr>
        <w:t>By 2025, 10,000 barrels of the algal biofuel could be produced per day for commercial use.</w:t>
      </w:r>
      <w:r w:rsidRPr="00405D88">
        <w:rPr>
          <w:sz w:val="12"/>
        </w:rPr>
        <w:t xml:space="preserve"> Biofuels will also play an important role in air travel. While </w:t>
      </w:r>
      <w:r w:rsidRPr="00405D88">
        <w:rPr>
          <w:rStyle w:val="StyleUnderline"/>
        </w:rPr>
        <w:t>flying</w:t>
      </w:r>
      <w:r w:rsidRPr="00405D88">
        <w:rPr>
          <w:sz w:val="12"/>
        </w:rPr>
        <w:t xml:space="preserve"> accounts for less than </w:t>
      </w:r>
      <w:hyperlink r:id="rId46" w:tgtFrame="_blank" w:history="1">
        <w:r w:rsidRPr="00405D88">
          <w:rPr>
            <w:rStyle w:val="Hyperlink"/>
            <w:sz w:val="12"/>
          </w:rPr>
          <w:t>3% of global CO2 emissions</w:t>
        </w:r>
      </w:hyperlink>
      <w:r w:rsidRPr="00405D88">
        <w:rPr>
          <w:sz w:val="12"/>
        </w:rPr>
        <w:t xml:space="preserve"> a year, on a per-mile calculation </w:t>
      </w:r>
      <w:r w:rsidRPr="00405D88">
        <w:rPr>
          <w:rStyle w:val="StyleUnderline"/>
        </w:rPr>
        <w:t>it’s the least green form of travel. With the number of air travel passengers expected to double by 2040, the Biden administration is upping the financial incentives — through tax credits — for companies that produce sustainable aircraft fuels.</w:t>
      </w:r>
      <w:r w:rsidRPr="00405D88">
        <w:rPr>
          <w:sz w:val="12"/>
        </w:rPr>
        <w:t xml:space="preserve"> </w:t>
      </w:r>
      <w:r w:rsidRPr="00405D88">
        <w:rPr>
          <w:rStyle w:val="StyleUnderline"/>
        </w:rPr>
        <w:t>Biotech firms</w:t>
      </w:r>
      <w:r w:rsidRPr="00405D88">
        <w:rPr>
          <w:sz w:val="12"/>
        </w:rPr>
        <w:t xml:space="preserve"> are already stepping up. Companies </w:t>
      </w:r>
      <w:r w:rsidRPr="00405D88">
        <w:rPr>
          <w:rStyle w:val="StyleUnderline"/>
        </w:rPr>
        <w:t xml:space="preserve">like </w:t>
      </w:r>
      <w:hyperlink r:id="rId47" w:tgtFrame="_blank" w:history="1">
        <w:r w:rsidRPr="00405D88">
          <w:rPr>
            <w:rStyle w:val="StyleUnderline"/>
          </w:rPr>
          <w:t>Neste</w:t>
        </w:r>
      </w:hyperlink>
      <w:r w:rsidRPr="00405D88">
        <w:rPr>
          <w:rStyle w:val="StyleUnderline"/>
        </w:rPr>
        <w:t xml:space="preserve">, </w:t>
      </w:r>
      <w:hyperlink r:id="rId48" w:tgtFrame="_blank" w:history="1">
        <w:proofErr w:type="spellStart"/>
        <w:r w:rsidRPr="00405D88">
          <w:rPr>
            <w:rStyle w:val="StyleUnderline"/>
          </w:rPr>
          <w:t>Gevo</w:t>
        </w:r>
        <w:proofErr w:type="spellEnd"/>
      </w:hyperlink>
      <w:r w:rsidRPr="00405D88">
        <w:rPr>
          <w:rStyle w:val="StyleUnderline"/>
        </w:rPr>
        <w:t xml:space="preserve">, and </w:t>
      </w:r>
      <w:hyperlink r:id="rId49" w:tgtFrame="_blank" w:history="1">
        <w:r w:rsidRPr="00405D88">
          <w:rPr>
            <w:rStyle w:val="StyleUnderline"/>
          </w:rPr>
          <w:t>World Energy</w:t>
        </w:r>
      </w:hyperlink>
      <w:r w:rsidRPr="00405D88">
        <w:rPr>
          <w:rStyle w:val="StyleUnderline"/>
        </w:rPr>
        <w:t xml:space="preserve"> are using everything from algae to used or wasted cooking oil to create sustainable jet fuels. </w:t>
      </w:r>
      <w:hyperlink r:id="rId50" w:tgtFrame="_blank" w:history="1">
        <w:proofErr w:type="spellStart"/>
        <w:r w:rsidRPr="00405D88">
          <w:rPr>
            <w:rStyle w:val="StyleUnderline"/>
          </w:rPr>
          <w:t>LanzaTech</w:t>
        </w:r>
        <w:proofErr w:type="spellEnd"/>
      </w:hyperlink>
      <w:r w:rsidRPr="00405D88">
        <w:rPr>
          <w:rStyle w:val="StyleUnderline"/>
        </w:rPr>
        <w:t xml:space="preserve"> recycles carbon from industrial emissions and other sources and turns it into aviation fuel — and has recently </w:t>
      </w:r>
      <w:hyperlink r:id="rId51" w:tgtFrame="_blank" w:history="1">
        <w:r w:rsidRPr="00405D88">
          <w:rPr>
            <w:rStyle w:val="StyleUnderline"/>
          </w:rPr>
          <w:t>partnered with other corporations</w:t>
        </w:r>
      </w:hyperlink>
      <w:r w:rsidRPr="00405D88">
        <w:rPr>
          <w:rStyle w:val="StyleUnderline"/>
        </w:rPr>
        <w:t xml:space="preserve"> to bring that fuel to market for commercial airline use.</w:t>
      </w:r>
      <w:r w:rsidRPr="00405D88">
        <w:rPr>
          <w:sz w:val="12"/>
        </w:rPr>
        <w:t xml:space="preserve"> </w:t>
      </w:r>
      <w:r w:rsidRPr="009B1AE8">
        <w:rPr>
          <w:rStyle w:val="StyleUnderline"/>
          <w:highlight w:val="yellow"/>
        </w:rPr>
        <w:t>With help from biotech</w:t>
      </w:r>
      <w:r w:rsidRPr="00405D88">
        <w:rPr>
          <w:rStyle w:val="StyleUnderline"/>
        </w:rPr>
        <w:t xml:space="preserve">nology, </w:t>
      </w:r>
      <w:r w:rsidRPr="009B1AE8">
        <w:rPr>
          <w:rStyle w:val="StyleUnderline"/>
          <w:highlight w:val="yellow"/>
        </w:rPr>
        <w:t>the U.S. can achieve the climate change goals outlined by</w:t>
      </w:r>
      <w:r w:rsidRPr="00405D88">
        <w:rPr>
          <w:rStyle w:val="StyleUnderline"/>
        </w:rPr>
        <w:t xml:space="preserve"> the </w:t>
      </w:r>
      <w:r w:rsidRPr="009B1AE8">
        <w:rPr>
          <w:rStyle w:val="StyleUnderline"/>
          <w:highlight w:val="yellow"/>
        </w:rPr>
        <w:t>Biden</w:t>
      </w:r>
      <w:r w:rsidRPr="00405D88">
        <w:rPr>
          <w:rStyle w:val="StyleUnderline"/>
        </w:rPr>
        <w:t xml:space="preserve"> administration </w:t>
      </w:r>
      <w:r w:rsidRPr="009B1AE8">
        <w:rPr>
          <w:rStyle w:val="StyleUnderline"/>
          <w:highlight w:val="yellow"/>
        </w:rPr>
        <w:t>and</w:t>
      </w:r>
      <w:r w:rsidRPr="00405D88">
        <w:rPr>
          <w:rStyle w:val="StyleUnderline"/>
        </w:rPr>
        <w:t xml:space="preserve"> the </w:t>
      </w:r>
      <w:r w:rsidRPr="009B1AE8">
        <w:rPr>
          <w:rStyle w:val="StyleUnderline"/>
          <w:highlight w:val="yellow"/>
        </w:rPr>
        <w:t>Paris</w:t>
      </w:r>
      <w:r w:rsidRPr="00405D88">
        <w:rPr>
          <w:rStyle w:val="StyleUnderline"/>
        </w:rPr>
        <w:t xml:space="preserve"> Agreement.</w:t>
      </w:r>
      <w:r w:rsidRPr="00405D88">
        <w:rPr>
          <w:sz w:val="12"/>
        </w:rPr>
        <w:t xml:space="preserve"> Human progress and technology got us into this mess. That same ingenuity can help get us out.</w:t>
      </w:r>
    </w:p>
    <w:p w14:paraId="2E349912" w14:textId="77777777" w:rsidR="00CA1310" w:rsidRPr="008C74CB" w:rsidRDefault="00CA1310" w:rsidP="00CA1310">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32E12354" w14:textId="77777777" w:rsidR="00CA1310" w:rsidRPr="008C74CB" w:rsidRDefault="00CA1310" w:rsidP="00CA1310">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52" w:history="1">
        <w:r w:rsidRPr="008C74CB">
          <w:rPr>
            <w:color w:val="000000" w:themeColor="text1"/>
          </w:rPr>
          <w:t>https://www.livescience.com/65633-climate-change-dooms-humans-by-2050.html</w:t>
        </w:r>
      </w:hyperlink>
      <w:r w:rsidRPr="008C74CB">
        <w:rPr>
          <w:color w:val="000000" w:themeColor="text1"/>
        </w:rPr>
        <w:t xml:space="preserve"> Justin</w:t>
      </w:r>
    </w:p>
    <w:p w14:paraId="0215148D" w14:textId="732D3976" w:rsidR="00CA1310" w:rsidRDefault="00CA1310" w:rsidP="00CA1310">
      <w:pPr>
        <w:ind w:left="720"/>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5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w:t>
      </w:r>
      <w:r w:rsidRPr="000B119F">
        <w:rPr>
          <w:rStyle w:val="StyleUnderline"/>
        </w:rPr>
        <w:t>in a global temperature increase</w:t>
      </w:r>
      <w:r w:rsidRPr="0041591F">
        <w:rPr>
          <w:color w:val="000000" w:themeColor="text1"/>
          <w:sz w:val="12"/>
          <w:szCs w:val="12"/>
        </w:rPr>
        <w:t xml:space="preserve"> 5.4 F </w:t>
      </w:r>
      <w:r w:rsidRPr="000B119F">
        <w:rPr>
          <w:rStyle w:val="StyleUnderline"/>
        </w:rPr>
        <w:t>(</w:t>
      </w:r>
      <w:r w:rsidRPr="000B119F">
        <w:rPr>
          <w:rStyle w:val="Emphasis"/>
        </w:rPr>
        <w:t>3 C</w:t>
      </w:r>
      <w:r w:rsidRPr="000B119F">
        <w:rPr>
          <w:rStyle w:val="StyleUnderline"/>
        </w:rPr>
        <w:t xml:space="preserve">) by the year 2050. </w:t>
      </w:r>
      <w:r w:rsidRPr="0041591F">
        <w:rPr>
          <w:color w:val="000000" w:themeColor="text1"/>
          <w:sz w:val="12"/>
          <w:szCs w:val="12"/>
        </w:rPr>
        <w:t xml:space="preserve">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5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55"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w:t>
      </w:r>
      <w:r w:rsidRPr="008C74CB">
        <w:rPr>
          <w:color w:val="000000" w:themeColor="text1"/>
          <w:u w:val="single"/>
        </w:rPr>
        <w:lastRenderedPageBreak/>
        <w:t xml:space="preserve">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56"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290248CC" w14:textId="57AF875C" w:rsidR="00BD3ABA" w:rsidRDefault="00BD3ABA" w:rsidP="00CA1310">
      <w:pPr>
        <w:ind w:left="720"/>
        <w:rPr>
          <w:color w:val="000000" w:themeColor="text1"/>
          <w:u w:val="single"/>
        </w:rPr>
      </w:pPr>
    </w:p>
    <w:p w14:paraId="1201A00A" w14:textId="77777777" w:rsidR="00BD3ABA" w:rsidRPr="00355965" w:rsidRDefault="00BD3ABA" w:rsidP="00BD3ABA">
      <w:pPr>
        <w:pStyle w:val="Heading2"/>
      </w:pPr>
      <w:r>
        <w:lastRenderedPageBreak/>
        <w:t xml:space="preserve">AT COVID </w:t>
      </w:r>
      <w:proofErr w:type="spellStart"/>
      <w:r>
        <w:t>aff</w:t>
      </w:r>
      <w:proofErr w:type="spellEnd"/>
    </w:p>
    <w:p w14:paraId="63655548" w14:textId="77777777" w:rsidR="00BD3ABA" w:rsidRDefault="00BD3ABA" w:rsidP="00BD3ABA">
      <w:pPr>
        <w:pStyle w:val="Heading4"/>
      </w:pPr>
      <w:r>
        <w:t>1. No inherency – governments and the WTO are already reducing IP protections for medicines related to COVID-19. WTO No Date</w:t>
      </w:r>
    </w:p>
    <w:p w14:paraId="41858718" w14:textId="77777777" w:rsidR="00BD3ABA" w:rsidRDefault="00BD3ABA" w:rsidP="00BD3ABA">
      <w:r>
        <w:t>WTO</w:t>
      </w:r>
      <w:r w:rsidRPr="00355965">
        <w:t xml:space="preserve">, </w:t>
      </w:r>
      <w:r>
        <w:t>no date</w:t>
      </w:r>
      <w:r w:rsidRPr="00355965">
        <w:t xml:space="preserve">, "TRIPS, the intellectual property system and COVID-19," No Publication, </w:t>
      </w:r>
      <w:hyperlink r:id="rId57" w:history="1">
        <w:r w:rsidRPr="00252CF3">
          <w:rPr>
            <w:rStyle w:val="Hyperlink"/>
          </w:rPr>
          <w:t>https://www.wto.org/</w:t>
        </w:r>
        <w:r w:rsidRPr="00252CF3">
          <w:rPr>
            <w:rStyle w:val="Hyperlink"/>
          </w:rPr>
          <w:t>e</w:t>
        </w:r>
        <w:r w:rsidRPr="00252CF3">
          <w:rPr>
            <w:rStyle w:val="Hyperlink"/>
          </w:rPr>
          <w:t>nglish/tratop_e/trips_e/trips_and_covid19_e.htm</w:t>
        </w:r>
      </w:hyperlink>
      <w:r>
        <w:t xml:space="preserve"> accessed 8/10/2021//JH</w:t>
      </w:r>
    </w:p>
    <w:p w14:paraId="3A9C78B0" w14:textId="77777777" w:rsidR="00BD3ABA" w:rsidRPr="00D543C5" w:rsidRDefault="00BD3ABA" w:rsidP="00BD3ABA">
      <w:pPr>
        <w:ind w:left="720"/>
        <w:rPr>
          <w:b/>
          <w:iCs/>
          <w:u w:val="single"/>
        </w:rPr>
      </w:pPr>
      <w:r w:rsidRPr="00D543C5">
        <w:rPr>
          <w:sz w:val="12"/>
        </w:rPr>
        <w:t xml:space="preserve">TRIPS, the intellectual property </w:t>
      </w:r>
      <w:proofErr w:type="gramStart"/>
      <w:r w:rsidRPr="00D543C5">
        <w:rPr>
          <w:sz w:val="12"/>
        </w:rPr>
        <w:t>system</w:t>
      </w:r>
      <w:proofErr w:type="gramEnd"/>
      <w:r w:rsidRPr="00D543C5">
        <w:rPr>
          <w:sz w:val="12"/>
        </w:rPr>
        <w:t xml:space="preserve"> and COVID-19 ¶</w:t>
      </w:r>
      <w:r w:rsidRPr="00D543C5">
        <w:rPr>
          <w:rStyle w:val="StyleUnderline"/>
          <w:highlight w:val="yellow"/>
        </w:rPr>
        <w:t>The way</w:t>
      </w:r>
      <w:r w:rsidRPr="00D543C5">
        <w:rPr>
          <w:rStyle w:val="StyleUnderline"/>
        </w:rPr>
        <w:t xml:space="preserve"> in which </w:t>
      </w:r>
      <w:r w:rsidRPr="00D543C5">
        <w:rPr>
          <w:rStyle w:val="StyleUnderline"/>
          <w:highlight w:val="yellow"/>
        </w:rPr>
        <w:t>an</w:t>
      </w:r>
      <w:r w:rsidRPr="00D543C5">
        <w:rPr>
          <w:rStyle w:val="StyleUnderline"/>
        </w:rPr>
        <w:t xml:space="preserve"> intellectual property (</w:t>
      </w:r>
      <w:r w:rsidRPr="00D543C5">
        <w:rPr>
          <w:rStyle w:val="StyleUnderline"/>
          <w:highlight w:val="yellow"/>
        </w:rPr>
        <w:t>IP</w:t>
      </w:r>
      <w:r w:rsidRPr="00D543C5">
        <w:rPr>
          <w:rStyle w:val="StyleUnderline"/>
        </w:rPr>
        <w:t xml:space="preserve">) </w:t>
      </w:r>
      <w:r w:rsidRPr="00D543C5">
        <w:rPr>
          <w:rStyle w:val="StyleUnderline"/>
          <w:highlight w:val="yellow"/>
        </w:rPr>
        <w:t>system is designed</w:t>
      </w:r>
      <w:r w:rsidRPr="00D543C5">
        <w:rPr>
          <w:rStyle w:val="StyleUnderline"/>
        </w:rPr>
        <w:t xml:space="preserve"> at national or regional levels</w:t>
      </w:r>
      <w:r w:rsidRPr="00D543C5">
        <w:rPr>
          <w:sz w:val="12"/>
        </w:rPr>
        <w:t xml:space="preserve"> – and how effectively it is put to work - </w:t>
      </w:r>
      <w:r w:rsidRPr="00D543C5">
        <w:rPr>
          <w:rStyle w:val="StyleUnderline"/>
          <w:highlight w:val="yellow"/>
        </w:rPr>
        <w:t>can be a significant factor in</w:t>
      </w:r>
      <w:r w:rsidRPr="00D543C5">
        <w:rPr>
          <w:rStyle w:val="StyleUnderline"/>
        </w:rPr>
        <w:t xml:space="preserve"> facilitating </w:t>
      </w:r>
      <w:r w:rsidRPr="00D543C5">
        <w:rPr>
          <w:rStyle w:val="StyleUnderline"/>
          <w:highlight w:val="yellow"/>
        </w:rPr>
        <w:t>access to</w:t>
      </w:r>
      <w:r w:rsidRPr="00D543C5">
        <w:rPr>
          <w:rStyle w:val="StyleUnderline"/>
        </w:rPr>
        <w:t xml:space="preserve"> existing </w:t>
      </w:r>
      <w:r w:rsidRPr="00D543C5">
        <w:rPr>
          <w:rStyle w:val="StyleUnderline"/>
          <w:highlight w:val="yellow"/>
        </w:rPr>
        <w:t>technologies</w:t>
      </w:r>
      <w:r w:rsidRPr="00D543C5">
        <w:rPr>
          <w:rStyle w:val="StyleUnderline"/>
        </w:rPr>
        <w:t xml:space="preserve"> </w:t>
      </w:r>
      <w:r w:rsidRPr="00D543C5">
        <w:rPr>
          <w:rStyle w:val="StyleUnderline"/>
          <w:highlight w:val="yellow"/>
        </w:rPr>
        <w:t>and</w:t>
      </w:r>
      <w:r w:rsidRPr="00D543C5">
        <w:rPr>
          <w:rStyle w:val="StyleUnderline"/>
        </w:rPr>
        <w:t xml:space="preserve"> </w:t>
      </w:r>
      <w:r w:rsidRPr="00355965">
        <w:rPr>
          <w:rStyle w:val="StyleUnderline"/>
          <w:highlight w:val="yellow"/>
        </w:rPr>
        <w:t>in supporting the creation</w:t>
      </w:r>
      <w:r w:rsidRPr="00D543C5">
        <w:rPr>
          <w:rStyle w:val="StyleUnderline"/>
        </w:rPr>
        <w:t xml:space="preserve">, manufacturing </w:t>
      </w:r>
      <w:r w:rsidRPr="00355965">
        <w:rPr>
          <w:rStyle w:val="StyleUnderline"/>
          <w:highlight w:val="yellow"/>
        </w:rPr>
        <w:t>and dissemination</w:t>
      </w:r>
      <w:r w:rsidRPr="00D543C5">
        <w:rPr>
          <w:rStyle w:val="StyleUnderline"/>
        </w:rPr>
        <w:t xml:space="preserve"> </w:t>
      </w:r>
      <w:r w:rsidRPr="00355965">
        <w:rPr>
          <w:rStyle w:val="StyleUnderline"/>
          <w:highlight w:val="yellow"/>
        </w:rPr>
        <w:t>of</w:t>
      </w:r>
      <w:r w:rsidRPr="00D543C5">
        <w:rPr>
          <w:rStyle w:val="StyleUnderline"/>
        </w:rPr>
        <w:t xml:space="preserve"> new technologies, such as </w:t>
      </w:r>
      <w:r w:rsidRPr="00355965">
        <w:rPr>
          <w:rStyle w:val="StyleUnderline"/>
          <w:highlight w:val="yellow"/>
        </w:rPr>
        <w:t>medicines, vaccines and medical devices</w:t>
      </w:r>
      <w:r w:rsidRPr="00D543C5">
        <w:rPr>
          <w:rStyle w:val="StyleUnderline"/>
        </w:rPr>
        <w:t xml:space="preserve">, </w:t>
      </w:r>
      <w:r w:rsidRPr="00355965">
        <w:rPr>
          <w:rStyle w:val="StyleUnderline"/>
          <w:highlight w:val="yellow"/>
        </w:rPr>
        <w:t>in response to the</w:t>
      </w:r>
      <w:r w:rsidRPr="00D543C5">
        <w:rPr>
          <w:rStyle w:val="StyleUnderline"/>
        </w:rPr>
        <w:t xml:space="preserve"> COVID-19 </w:t>
      </w:r>
      <w:r w:rsidRPr="00355965">
        <w:rPr>
          <w:rStyle w:val="StyleUnderline"/>
          <w:highlight w:val="yellow"/>
        </w:rPr>
        <w:t>pandemic</w:t>
      </w:r>
      <w:r w:rsidRPr="00D543C5">
        <w:rPr>
          <w:sz w:val="12"/>
        </w:rPr>
        <w:t xml:space="preserve">. This question – the relationship of IP to the pandemic response – has sparked a vigorous debate within and beyond the </w:t>
      </w:r>
      <w:proofErr w:type="gramStart"/>
      <w:r w:rsidRPr="00D543C5">
        <w:rPr>
          <w:sz w:val="12"/>
        </w:rPr>
        <w:t>WTO, and</w:t>
      </w:r>
      <w:proofErr w:type="gramEnd"/>
      <w:r w:rsidRPr="00D543C5">
        <w:rPr>
          <w:sz w:val="12"/>
        </w:rPr>
        <w:t xml:space="preserve"> is a high priority for technical assistance and policy support for WTO members. This page gives access to background information and current WTO documents (including members’ proposals) on this urgent question. ¶Introduction ¶</w:t>
      </w:r>
      <w:r w:rsidRPr="00D543C5">
        <w:rPr>
          <w:rStyle w:val="Emphasis"/>
        </w:rPr>
        <w:t xml:space="preserve">From the beginning of the pandemic, </w:t>
      </w:r>
      <w:r w:rsidRPr="00355965">
        <w:rPr>
          <w:rStyle w:val="Emphasis"/>
          <w:highlight w:val="yellow"/>
        </w:rPr>
        <w:t>the pressing need was clear for</w:t>
      </w:r>
      <w:r w:rsidRPr="00D543C5">
        <w:rPr>
          <w:rStyle w:val="Emphasis"/>
        </w:rPr>
        <w:t xml:space="preserve"> both the </w:t>
      </w:r>
      <w:r w:rsidRPr="00355965">
        <w:rPr>
          <w:rStyle w:val="Emphasis"/>
          <w:highlight w:val="yellow"/>
        </w:rPr>
        <w:t>development</w:t>
      </w:r>
      <w:r w:rsidRPr="00D543C5">
        <w:rPr>
          <w:rStyle w:val="Emphasis"/>
        </w:rPr>
        <w:t xml:space="preserve"> of new vaccines </w:t>
      </w:r>
      <w:r w:rsidRPr="00355965">
        <w:rPr>
          <w:rStyle w:val="Emphasis"/>
          <w:highlight w:val="yellow"/>
        </w:rPr>
        <w:t>and treatments</w:t>
      </w:r>
      <w:r w:rsidRPr="00D543C5">
        <w:rPr>
          <w:rStyle w:val="Emphasis"/>
        </w:rPr>
        <w:t xml:space="preserve">, </w:t>
      </w:r>
      <w:r w:rsidRPr="00355965">
        <w:rPr>
          <w:rStyle w:val="Emphasis"/>
          <w:highlight w:val="yellow"/>
        </w:rPr>
        <w:t>and access</w:t>
      </w:r>
      <w:r w:rsidRPr="00D543C5">
        <w:rPr>
          <w:rStyle w:val="Emphasis"/>
        </w:rPr>
        <w:t xml:space="preserve"> to these medicines </w:t>
      </w:r>
      <w:r w:rsidRPr="00355965">
        <w:rPr>
          <w:rStyle w:val="Emphasis"/>
          <w:highlight w:val="yellow"/>
        </w:rPr>
        <w:t>for all</w:t>
      </w:r>
      <w:r w:rsidRPr="00D543C5">
        <w:rPr>
          <w:rStyle w:val="Emphasis"/>
        </w:rPr>
        <w:t xml:space="preserve"> – a global challenge unprecedented in both scope and urgency.</w:t>
      </w:r>
      <w:r w:rsidRPr="00D543C5">
        <w:rPr>
          <w:sz w:val="12"/>
        </w:rPr>
        <w:t xml:space="preserve"> ¶</w:t>
      </w:r>
      <w:r w:rsidRPr="00355965">
        <w:rPr>
          <w:rStyle w:val="StyleUnderline"/>
          <w:highlight w:val="yellow"/>
        </w:rPr>
        <w:t xml:space="preserve">Governments and other stakeholders </w:t>
      </w:r>
      <w:r w:rsidRPr="00355965">
        <w:rPr>
          <w:rStyle w:val="StyleUnderline"/>
        </w:rPr>
        <w:t>have</w:t>
      </w:r>
      <w:r w:rsidRPr="00D543C5">
        <w:rPr>
          <w:rStyle w:val="StyleUnderline"/>
        </w:rPr>
        <w:t xml:space="preserve"> therefore </w:t>
      </w:r>
      <w:r w:rsidRPr="00355965">
        <w:rPr>
          <w:rStyle w:val="StyleUnderline"/>
          <w:highlight w:val="yellow"/>
        </w:rPr>
        <w:t>focused on</w:t>
      </w:r>
      <w:r w:rsidRPr="00D543C5">
        <w:rPr>
          <w:rStyle w:val="StyleUnderline"/>
        </w:rPr>
        <w:t xml:space="preserve"> how innovation mechanisms and tools for </w:t>
      </w:r>
      <w:r w:rsidRPr="00355965">
        <w:rPr>
          <w:rStyle w:val="StyleUnderline"/>
          <w:highlight w:val="yellow"/>
        </w:rPr>
        <w:t>enhancing access to medical technologies</w:t>
      </w:r>
      <w:r w:rsidRPr="00D543C5">
        <w:rPr>
          <w:rStyle w:val="StyleUnderline"/>
        </w:rPr>
        <w:t xml:space="preserve"> can contribute to the pandemic response, well </w:t>
      </w:r>
      <w:r w:rsidRPr="00355965">
        <w:rPr>
          <w:rStyle w:val="StyleUnderline"/>
          <w:highlight w:val="yellow"/>
        </w:rPr>
        <w:t>beyond</w:t>
      </w:r>
      <w:r w:rsidRPr="00D543C5">
        <w:rPr>
          <w:rStyle w:val="StyleUnderline"/>
        </w:rPr>
        <w:t xml:space="preserve"> a reliance on “</w:t>
      </w:r>
      <w:r w:rsidRPr="00355965">
        <w:rPr>
          <w:rStyle w:val="StyleUnderline"/>
          <w:highlight w:val="yellow"/>
        </w:rPr>
        <w:t>business as usual</w:t>
      </w:r>
      <w:r w:rsidRPr="00D543C5">
        <w:rPr>
          <w:rStyle w:val="StyleUnderline"/>
        </w:rPr>
        <w:t xml:space="preserve">”. </w:t>
      </w:r>
      <w:r w:rsidRPr="00355965">
        <w:rPr>
          <w:rStyle w:val="StyleUnderline"/>
          <w:highlight w:val="yellow"/>
        </w:rPr>
        <w:t>This</w:t>
      </w:r>
      <w:r w:rsidRPr="00D543C5">
        <w:rPr>
          <w:rStyle w:val="StyleUnderline"/>
        </w:rPr>
        <w:t xml:space="preserve"> has </w:t>
      </w:r>
      <w:r w:rsidRPr="00355965">
        <w:rPr>
          <w:rStyle w:val="StyleUnderline"/>
          <w:highlight w:val="yellow"/>
        </w:rPr>
        <w:t>led to</w:t>
      </w:r>
      <w:r w:rsidRPr="00D543C5">
        <w:rPr>
          <w:rStyle w:val="StyleUnderline"/>
        </w:rPr>
        <w:t xml:space="preserve"> a range of </w:t>
      </w:r>
      <w:r w:rsidRPr="00355965">
        <w:rPr>
          <w:rStyle w:val="StyleUnderline"/>
          <w:highlight w:val="yellow"/>
        </w:rPr>
        <w:t>initiatives</w:t>
      </w:r>
      <w:r w:rsidRPr="00D543C5">
        <w:rPr>
          <w:rStyle w:val="StyleUnderline"/>
        </w:rPr>
        <w:t xml:space="preserve"> by international organizations, </w:t>
      </w:r>
      <w:proofErr w:type="gramStart"/>
      <w:r w:rsidRPr="00D543C5">
        <w:rPr>
          <w:rStyle w:val="StyleUnderline"/>
        </w:rPr>
        <w:t>governments</w:t>
      </w:r>
      <w:proofErr w:type="gramEnd"/>
      <w:r w:rsidRPr="00D543C5">
        <w:rPr>
          <w:rStyle w:val="StyleUnderline"/>
        </w:rPr>
        <w:t xml:space="preserve"> and private actors </w:t>
      </w:r>
      <w:r w:rsidRPr="00355965">
        <w:rPr>
          <w:rStyle w:val="StyleUnderline"/>
          <w:highlight w:val="yellow"/>
        </w:rPr>
        <w:t>for</w:t>
      </w:r>
      <w:r w:rsidRPr="00D543C5">
        <w:rPr>
          <w:rStyle w:val="StyleUnderline"/>
        </w:rPr>
        <w:t xml:space="preserve"> the voluntary </w:t>
      </w:r>
      <w:r w:rsidRPr="00355965">
        <w:rPr>
          <w:rStyle w:val="StyleUnderline"/>
          <w:highlight w:val="yellow"/>
        </w:rPr>
        <w:t>sharing</w:t>
      </w:r>
      <w:r w:rsidRPr="00D543C5">
        <w:rPr>
          <w:rStyle w:val="StyleUnderline"/>
        </w:rPr>
        <w:t xml:space="preserve">, pooling or non-assertion </w:t>
      </w:r>
      <w:r w:rsidRPr="00355965">
        <w:rPr>
          <w:rStyle w:val="StyleUnderline"/>
          <w:highlight w:val="yellow"/>
        </w:rPr>
        <w:t>of</w:t>
      </w:r>
      <w:r w:rsidRPr="00D543C5">
        <w:rPr>
          <w:rStyle w:val="StyleUnderline"/>
        </w:rPr>
        <w:t xml:space="preserve"> </w:t>
      </w:r>
      <w:r w:rsidRPr="00355965">
        <w:rPr>
          <w:rStyle w:val="StyleUnderline"/>
          <w:highlight w:val="yellow"/>
        </w:rPr>
        <w:t>IP rights</w:t>
      </w:r>
      <w:r w:rsidRPr="00D543C5">
        <w:rPr>
          <w:rStyle w:val="StyleUnderline"/>
        </w:rPr>
        <w:t xml:space="preserve"> (IPRs), responding to the spirit of collaboration that dominates the global effort to tackle the pandemic.</w:t>
      </w:r>
      <w:r w:rsidRPr="00D543C5">
        <w:rPr>
          <w:sz w:val="12"/>
        </w:rPr>
        <w:t xml:space="preserve"> ¶A range of pro-health policy options and interventions are also available for WTO members under the TRIPS Agreement, as implemented in domestic law. ¶Transparency and the availability of up-to-date information on IP and COVID-19 respond to an immediate and critical need. They contribute to the empirical basis that is essential for </w:t>
      </w:r>
      <w:proofErr w:type="gramStart"/>
      <w:r w:rsidRPr="00D543C5">
        <w:rPr>
          <w:sz w:val="12"/>
        </w:rPr>
        <w:t>policy-making</w:t>
      </w:r>
      <w:proofErr w:type="gramEnd"/>
      <w:r w:rsidRPr="00D543C5">
        <w:rPr>
          <w:sz w:val="12"/>
        </w:rPr>
        <w:t xml:space="preserve"> in a rapidly evolving trade landscape in the mutual interest of all stakeholders, including governments and economic operators. ¶In furtherance of this objective, the following sections provide access to useful WTO and other resources that specifically address the interface between IPRs and COVID-19, as well as to the work of the TRIPS Council ¶Work of the </w:t>
      </w:r>
      <w:hyperlink r:id="rId58" w:history="1">
        <w:r w:rsidRPr="00D543C5">
          <w:rPr>
            <w:rStyle w:val="Hyperlink"/>
            <w:sz w:val="12"/>
          </w:rPr>
          <w:t>TRIPS Council</w:t>
        </w:r>
      </w:hyperlink>
      <w:r w:rsidRPr="00D543C5">
        <w:rPr>
          <w:sz w:val="12"/>
        </w:rPr>
        <w:t xml:space="preserve"> ¶Members have exchanged information and experiences relating to IP measures taken in the context of COVID-19 at the TRIPS Council, and have considered members’ proposals. </w:t>
      </w:r>
      <w:r w:rsidRPr="00355965">
        <w:rPr>
          <w:rStyle w:val="Emphasis"/>
          <w:highlight w:val="yellow"/>
        </w:rPr>
        <w:t>The interface</w:t>
      </w:r>
      <w:r w:rsidRPr="00D543C5">
        <w:rPr>
          <w:rStyle w:val="Emphasis"/>
        </w:rPr>
        <w:t xml:space="preserve"> between IPRs and COVID-19 </w:t>
      </w:r>
      <w:r w:rsidRPr="00355965">
        <w:rPr>
          <w:rStyle w:val="Emphasis"/>
          <w:highlight w:val="yellow"/>
        </w:rPr>
        <w:t>has been considered in TRIPS Council meetings since July 2020</w:t>
      </w:r>
      <w:r w:rsidRPr="00D543C5">
        <w:rPr>
          <w:rStyle w:val="Emphasis"/>
        </w:rPr>
        <w:t>, supported by </w:t>
      </w:r>
      <w:hyperlink r:id="rId59" w:history="1">
        <w:r w:rsidRPr="00D543C5">
          <w:rPr>
            <w:rStyle w:val="Emphasis"/>
          </w:rPr>
          <w:t>communications</w:t>
        </w:r>
      </w:hyperlink>
      <w:r w:rsidRPr="00D543C5">
        <w:rPr>
          <w:rStyle w:val="Emphasis"/>
        </w:rPr>
        <w:t> to the TRIPS Council.</w:t>
      </w:r>
      <w:r>
        <w:rPr>
          <w:rStyle w:val="Emphasis"/>
        </w:rPr>
        <w:t xml:space="preserve"> ¶</w:t>
      </w:r>
      <w:r w:rsidRPr="00D543C5">
        <w:rPr>
          <w:sz w:val="12"/>
        </w:rPr>
        <w:t>WTO resources</w:t>
      </w:r>
      <w:r>
        <w:rPr>
          <w:b/>
          <w:iCs/>
          <w:u w:val="single"/>
        </w:rPr>
        <w:t xml:space="preserve"> ¶</w:t>
      </w:r>
      <w:r w:rsidRPr="00D543C5">
        <w:rPr>
          <w:sz w:val="12"/>
        </w:rPr>
        <w:t xml:space="preserve">Members have exchanged information and experiences relating to IP measures taken in the context of COVID-19 at the TRIPS </w:t>
      </w:r>
      <w:proofErr w:type="gramStart"/>
      <w:r w:rsidRPr="00D543C5">
        <w:rPr>
          <w:sz w:val="12"/>
        </w:rPr>
        <w:t>Council, and</w:t>
      </w:r>
      <w:proofErr w:type="gramEnd"/>
      <w:r w:rsidRPr="00D543C5">
        <w:rPr>
          <w:sz w:val="12"/>
        </w:rPr>
        <w:t xml:space="preserve"> have considered members’ proposals. The interface between IPRs and COVID-19 has been considered in TRIPS Council meetings since July 2020, supported by communications to the TRIPS Council.</w:t>
      </w:r>
      <w:r>
        <w:rPr>
          <w:b/>
          <w:iCs/>
          <w:u w:val="single"/>
        </w:rPr>
        <w:t xml:space="preserve"> ¶</w:t>
      </w:r>
      <w:hyperlink r:id="rId60" w:history="1">
        <w:r w:rsidRPr="00D543C5">
          <w:rPr>
            <w:rStyle w:val="Hyperlink"/>
            <w:sz w:val="12"/>
          </w:rPr>
          <w:t>COVID-19 and world trade</w:t>
        </w:r>
      </w:hyperlink>
      <w:r>
        <w:rPr>
          <w:b/>
          <w:iCs/>
          <w:u w:val="single"/>
        </w:rPr>
        <w:t xml:space="preserve"> ¶</w:t>
      </w:r>
      <w:hyperlink r:id="rId61" w:history="1">
        <w:r w:rsidRPr="00D543C5">
          <w:rPr>
            <w:rStyle w:val="Hyperlink"/>
            <w:sz w:val="12"/>
          </w:rPr>
          <w:t>COVID-19: Measures regarding trade-related intellectual property rights</w:t>
        </w:r>
      </w:hyperlink>
      <w:r w:rsidRPr="00D543C5">
        <w:rPr>
          <w:sz w:val="12"/>
        </w:rPr>
        <w:t xml:space="preserve"> ¶A non-exhaustive list has been compiled by the WTO Secretariat from official sources and confirmed with WTO members concerned. It represents an informal situation report and an attempt to provide transparency with respect to measures regarding trade-related IPRs taken by WTO members in the context of the COVID-19 crisis. The list is regularly updated.</w:t>
      </w:r>
      <w:r>
        <w:rPr>
          <w:b/>
          <w:iCs/>
          <w:u w:val="single"/>
        </w:rPr>
        <w:t xml:space="preserve"> ¶</w:t>
      </w:r>
      <w:hyperlink r:id="rId62" w:history="1">
        <w:r w:rsidRPr="00D543C5">
          <w:rPr>
            <w:rStyle w:val="Hyperlink"/>
            <w:sz w:val="12"/>
          </w:rPr>
          <w:t>Information Note: The TRIPS Agreement and COVID-19</w:t>
        </w:r>
      </w:hyperlink>
      <w:r w:rsidRPr="00D543C5">
        <w:rPr>
          <w:sz w:val="12"/>
        </w:rPr>
        <w:t>¶This note discusses the role and some of the key contributions that the global IP system, including its policy options and flexibilities as implemented in domestic law, can make to address COVID-19. It also provides an overview of measures taken by members.</w:t>
      </w:r>
      <w:r>
        <w:rPr>
          <w:b/>
          <w:iCs/>
          <w:u w:val="single"/>
        </w:rPr>
        <w:t xml:space="preserve"> ¶</w:t>
      </w:r>
      <w:hyperlink r:id="rId63" w:history="1">
        <w:r w:rsidRPr="00D543C5">
          <w:rPr>
            <w:rStyle w:val="Hyperlink"/>
            <w:sz w:val="12"/>
          </w:rPr>
          <w:t>Information Note: How WTO members have used trade measures to expedite access to COVID-19 critical medical goods and services</w:t>
        </w:r>
      </w:hyperlink>
      <w:r w:rsidRPr="00D543C5">
        <w:rPr>
          <w:sz w:val="12"/>
        </w:rPr>
        <w:t xml:space="preserve"> ¶This note on access to COVID-19 critical medical goods and services includes information on using IPRs and policy tools to facilitate innovation in and access to COVID-19-related technologies.</w:t>
      </w:r>
      <w:r>
        <w:rPr>
          <w:b/>
          <w:iCs/>
          <w:u w:val="single"/>
        </w:rPr>
        <w:t xml:space="preserve"> ¶</w:t>
      </w:r>
      <w:hyperlink r:id="rId64" w:history="1">
        <w:r w:rsidRPr="00D543C5">
          <w:rPr>
            <w:rStyle w:val="Hyperlink"/>
            <w:sz w:val="12"/>
          </w:rPr>
          <w:t>Information Note: Developing and delivering COVID-19 vaccines around the world</w:t>
        </w:r>
      </w:hyperlink>
      <w:r w:rsidRPr="00D543C5">
        <w:rPr>
          <w:sz w:val="12"/>
        </w:rPr>
        <w:t xml:space="preserve"> ¶This note looks at issues with trade impact and discusses trade policy choices, including in the area of intellectual property rights, that may be considered along the vaccine value chain to support access to COVID-19 vaccines.</w:t>
      </w:r>
      <w:r>
        <w:rPr>
          <w:b/>
          <w:iCs/>
          <w:u w:val="single"/>
        </w:rPr>
        <w:t xml:space="preserve"> ¶</w:t>
      </w:r>
      <w:hyperlink r:id="rId65" w:history="1">
        <w:r w:rsidRPr="00D543C5">
          <w:rPr>
            <w:rStyle w:val="Hyperlink"/>
            <w:sz w:val="12"/>
          </w:rPr>
          <w:t>An integrated health, trade and IP approach to respond to the COVID-19 pandemic</w:t>
        </w:r>
      </w:hyperlink>
      <w:r>
        <w:rPr>
          <w:b/>
          <w:iCs/>
          <w:u w:val="single"/>
        </w:rPr>
        <w:t xml:space="preserve"> ¶</w:t>
      </w:r>
      <w:r w:rsidRPr="00D543C5">
        <w:rPr>
          <w:sz w:val="12"/>
        </w:rPr>
        <w:t>A standalone section on COVID-19 in the 2020 study jointly published by the World Health Organization (WHO), World Intellectual Property Organization (WIPO) and WTO, </w:t>
      </w:r>
      <w:hyperlink r:id="rId66" w:history="1">
        <w:r w:rsidRPr="00D543C5">
          <w:rPr>
            <w:rStyle w:val="Hyperlink"/>
            <w:sz w:val="12"/>
          </w:rPr>
          <w:t>Promoting Access to Medical Technologies and Innovation: Intersections between public health, intellectual property and trade (second edition)</w:t>
        </w:r>
      </w:hyperlink>
      <w:r w:rsidRPr="00D543C5">
        <w:rPr>
          <w:sz w:val="12"/>
        </w:rPr>
        <w:t>, maps the multiple challenges posed by the pandemic in relation to the integrated health, trade and IP policy frameworks set out in the study.</w:t>
      </w:r>
      <w:r>
        <w:rPr>
          <w:b/>
          <w:iCs/>
          <w:u w:val="single"/>
        </w:rPr>
        <w:t xml:space="preserve"> ¶</w:t>
      </w:r>
      <w:hyperlink r:id="rId67" w:history="1">
        <w:r w:rsidRPr="00D543C5">
          <w:rPr>
            <w:rStyle w:val="Hyperlink"/>
            <w:sz w:val="12"/>
          </w:rPr>
          <w:t xml:space="preserve">Working Paper: Patent-related actions taken in WTO members in response to the COVID-19 </w:t>
        </w:r>
        <w:proofErr w:type="spellStart"/>
        <w:r w:rsidRPr="00D543C5">
          <w:rPr>
            <w:rStyle w:val="Hyperlink"/>
            <w:sz w:val="12"/>
          </w:rPr>
          <w:t>pandemic</w:t>
        </w:r>
      </w:hyperlink>
      <w:r>
        <w:rPr>
          <w:b/>
          <w:iCs/>
          <w:u w:val="single"/>
        </w:rPr>
        <w:t>¶</w:t>
      </w:r>
      <w:r w:rsidRPr="00D543C5">
        <w:rPr>
          <w:sz w:val="12"/>
        </w:rPr>
        <w:t>This</w:t>
      </w:r>
      <w:proofErr w:type="spellEnd"/>
      <w:r w:rsidRPr="00D543C5">
        <w:rPr>
          <w:sz w:val="12"/>
        </w:rPr>
        <w:t xml:space="preserve"> working paper provides an overview of the patent landscape of medical treatments and technologies related to COVID-19, and of the patent status of two investigational medical treatments: </w:t>
      </w:r>
      <w:proofErr w:type="spellStart"/>
      <w:r w:rsidRPr="00D543C5">
        <w:rPr>
          <w:sz w:val="12"/>
        </w:rPr>
        <w:t>remdesivir</w:t>
      </w:r>
      <w:proofErr w:type="spellEnd"/>
      <w:r w:rsidRPr="00D543C5">
        <w:rPr>
          <w:sz w:val="12"/>
        </w:rPr>
        <w:t xml:space="preserve"> and lopinavir/ritonavir. It presents various patent-related actions taken by legislators, policymakers, industry sectors and civil society organizations in members since the outbreak. Furthermore, it elaborates on patent-related policy options provided by the TRIPS Agreement, and members' national implementation and utilization of these options in their response to the COVID-19 pandemic.</w:t>
      </w:r>
    </w:p>
    <w:p w14:paraId="1FCED108" w14:textId="77777777" w:rsidR="00BD3ABA" w:rsidRDefault="00BD3ABA" w:rsidP="00BD3ABA">
      <w:pPr>
        <w:pStyle w:val="Heading4"/>
      </w:pPr>
      <w:r>
        <w:lastRenderedPageBreak/>
        <w:t xml:space="preserve">2. No inherency - The Covid vaccine waiver will pass in the status quo—many countries are switching their positions </w:t>
      </w:r>
      <w:proofErr w:type="gramStart"/>
      <w:r>
        <w:t>now .</w:t>
      </w:r>
      <w:proofErr w:type="gramEnd"/>
      <w:r>
        <w:t xml:space="preserve"> Meyer 6/10</w:t>
      </w:r>
    </w:p>
    <w:p w14:paraId="5C35D242" w14:textId="77777777" w:rsidR="00BD3ABA" w:rsidRPr="00851145" w:rsidRDefault="00BD3ABA" w:rsidP="00BD3ABA">
      <w:r>
        <w:t>David Meyer [senior writer for fortune]</w:t>
      </w:r>
      <w:r w:rsidRPr="00851145">
        <w:t xml:space="preserve">, </w:t>
      </w:r>
      <w:r>
        <w:t>6/10</w:t>
      </w:r>
      <w:r w:rsidRPr="00851145">
        <w:t xml:space="preserve"> - ("COVID-19 vaccine-patent pressure grows in Europe as lawmakers back temporary waiver," Fortune, 6-10-2021, accessed 7-5-2021, https://fortune.com/2021/06/10/covid-vaccine-patent-waiver-european-parliament-commission-wto/)//ML</w:t>
      </w:r>
    </w:p>
    <w:p w14:paraId="17D00A37" w14:textId="77777777" w:rsidR="00BD3ABA" w:rsidRDefault="00BD3ABA" w:rsidP="00BD3ABA">
      <w:pPr>
        <w:ind w:left="720"/>
        <w:rPr>
          <w:rStyle w:val="StyleUnderline"/>
        </w:rPr>
      </w:pPr>
      <w:r w:rsidRPr="00375623">
        <w:rPr>
          <w:rStyle w:val="StyleUnderline"/>
          <w:highlight w:val="yellow"/>
        </w:rPr>
        <w:t xml:space="preserve">The </w:t>
      </w:r>
      <w:hyperlink r:id="rId68" w:tgtFrame="_blank" w:history="1">
        <w:r w:rsidRPr="00375623">
          <w:rPr>
            <w:rStyle w:val="StyleUnderline"/>
            <w:highlight w:val="yellow"/>
          </w:rPr>
          <w:t>temporary suspension of COVID vaccine patents</w:t>
        </w:r>
      </w:hyperlink>
      <w:r w:rsidRPr="00375623">
        <w:rPr>
          <w:sz w:val="12"/>
        </w:rPr>
        <w:t xml:space="preserve">—a move that's intended to help expand manufacturing and speed up the global vaccination drive, thus </w:t>
      </w:r>
      <w:hyperlink r:id="rId69" w:history="1">
        <w:r w:rsidRPr="00375623">
          <w:rPr>
            <w:rStyle w:val="Hyperlink"/>
            <w:sz w:val="12"/>
          </w:rPr>
          <w:t>shortening the pandemic</w:t>
        </w:r>
      </w:hyperlink>
      <w:r w:rsidRPr="00375623">
        <w:rPr>
          <w:sz w:val="12"/>
        </w:rPr>
        <w:t xml:space="preserve">—was originally proposed by South Africa and India last year. </w:t>
      </w:r>
      <w:r w:rsidRPr="00851145">
        <w:rPr>
          <w:rStyle w:val="StyleUnderline"/>
        </w:rPr>
        <w:t xml:space="preserve">Over recent months, </w:t>
      </w:r>
      <w:r w:rsidRPr="00375623">
        <w:rPr>
          <w:rStyle w:val="StyleUnderline"/>
          <w:highlight w:val="yellow"/>
        </w:rPr>
        <w:t>it has gained new supporters like the W</w:t>
      </w:r>
      <w:r w:rsidRPr="00851145">
        <w:rPr>
          <w:rStyle w:val="StyleUnderline"/>
        </w:rPr>
        <w:t xml:space="preserve">orld </w:t>
      </w:r>
      <w:r w:rsidRPr="00375623">
        <w:rPr>
          <w:rStyle w:val="StyleUnderline"/>
          <w:highlight w:val="yellow"/>
        </w:rPr>
        <w:t>H</w:t>
      </w:r>
      <w:r w:rsidRPr="00851145">
        <w:rPr>
          <w:rStyle w:val="StyleUnderline"/>
        </w:rPr>
        <w:t xml:space="preserve">ealth </w:t>
      </w:r>
      <w:r w:rsidRPr="00375623">
        <w:rPr>
          <w:rStyle w:val="StyleUnderline"/>
          <w:highlight w:val="yellow"/>
        </w:rPr>
        <w:t>O</w:t>
      </w:r>
      <w:r w:rsidRPr="00851145">
        <w:rPr>
          <w:rStyle w:val="StyleUnderline"/>
        </w:rPr>
        <w:t>rganization</w:t>
      </w:r>
      <w:r>
        <w:rPr>
          <w:rStyle w:val="StyleUnderline"/>
        </w:rPr>
        <w:t xml:space="preserve"> </w:t>
      </w:r>
      <w:r w:rsidRPr="00851145">
        <w:rPr>
          <w:rStyle w:val="StyleUnderline"/>
        </w:rPr>
        <w:t>(WHO),</w:t>
      </w:r>
      <w:r>
        <w:rPr>
          <w:rStyle w:val="StyleUnderline"/>
        </w:rPr>
        <w:t xml:space="preserve"> </w:t>
      </w:r>
      <w:hyperlink r:id="rId70" w:tgtFrame="_blank" w:history="1">
        <w:r w:rsidRPr="00375623">
          <w:rPr>
            <w:rStyle w:val="StyleUnderline"/>
            <w:highlight w:val="yellow"/>
          </w:rPr>
          <w:t>the Pope</w:t>
        </w:r>
      </w:hyperlink>
      <w:r w:rsidRPr="00375623">
        <w:rPr>
          <w:rStyle w:val="StyleUnderline"/>
          <w:highlight w:val="yellow"/>
        </w:rPr>
        <w:t>, and,</w:t>
      </w:r>
      <w:r w:rsidRPr="00851145">
        <w:rPr>
          <w:rStyle w:val="StyleUnderline"/>
        </w:rPr>
        <w:t xml:space="preserve"> crucially,</w:t>
      </w:r>
      <w:r>
        <w:rPr>
          <w:rStyle w:val="StyleUnderline"/>
        </w:rPr>
        <w:t xml:space="preserve"> </w:t>
      </w:r>
      <w:hyperlink r:id="rId71" w:history="1">
        <w:r w:rsidRPr="00375623">
          <w:rPr>
            <w:rStyle w:val="StyleUnderline"/>
            <w:highlight w:val="yellow"/>
          </w:rPr>
          <w:t>the Biden administration</w:t>
        </w:r>
      </w:hyperlink>
      <w:r w:rsidRPr="00851145">
        <w:rPr>
          <w:rStyle w:val="StyleUnderline"/>
        </w:rPr>
        <w:t>.</w:t>
      </w:r>
      <w:r>
        <w:rPr>
          <w:rStyle w:val="StyleUnderline"/>
        </w:rPr>
        <w:t xml:space="preserve">¶ </w:t>
      </w:r>
      <w:r w:rsidRPr="00375623">
        <w:rPr>
          <w:sz w:val="12"/>
        </w:rPr>
        <w:t xml:space="preserve">However, </w:t>
      </w:r>
      <w:r w:rsidRPr="00851145">
        <w:rPr>
          <w:rStyle w:val="StyleUnderline"/>
        </w:rPr>
        <w:t>Europe</w:t>
      </w:r>
      <w:r w:rsidRPr="00375623">
        <w:rPr>
          <w:sz w:val="12"/>
        </w:rPr>
        <w:t>—home to major players such as BioNTech and AstraZeneca—</w:t>
      </w:r>
      <w:r w:rsidRPr="00851145">
        <w:rPr>
          <w:rStyle w:val="StyleUnderline"/>
        </w:rPr>
        <w:t>has resisted the waiver</w:t>
      </w:r>
      <w:r w:rsidRPr="00375623">
        <w:rPr>
          <w:sz w:val="12"/>
        </w:rPr>
        <w:t xml:space="preserve">. Just last week, the European Commission submitted an </w:t>
      </w:r>
      <w:hyperlink r:id="rId72" w:tgtFrame="_blank" w:history="1">
        <w:r w:rsidRPr="00375623">
          <w:rPr>
            <w:rStyle w:val="Hyperlink"/>
            <w:sz w:val="12"/>
          </w:rPr>
          <w:t>alternative plan</w:t>
        </w:r>
      </w:hyperlink>
      <w:r w:rsidRPr="00375623">
        <w:rPr>
          <w:sz w:val="12"/>
        </w:rPr>
        <w:t xml:space="preserve"> to the World Trade Organization (WTO), proposing other measures such as limits on export restrictions, and the compulsory licensing of the patents in some circumstances.¶ That doesn't go far enough, said </w:t>
      </w:r>
      <w:r w:rsidRPr="00715B4E">
        <w:rPr>
          <w:rStyle w:val="StyleUnderline"/>
          <w:highlight w:val="yellow"/>
        </w:rPr>
        <w:t>members of the European Parliament</w:t>
      </w:r>
      <w:r w:rsidRPr="00375623">
        <w:rPr>
          <w:sz w:val="12"/>
        </w:rPr>
        <w:t xml:space="preserve"> on Thursday, as it </w:t>
      </w:r>
      <w:r w:rsidRPr="00715B4E">
        <w:rPr>
          <w:rStyle w:val="StyleUnderline"/>
          <w:highlight w:val="yellow"/>
        </w:rPr>
        <w:t xml:space="preserve">passed </w:t>
      </w:r>
      <w:hyperlink r:id="rId73" w:tgtFrame="_blank" w:history="1">
        <w:r w:rsidRPr="00715B4E">
          <w:rPr>
            <w:rStyle w:val="StyleUnderline"/>
            <w:highlight w:val="yellow"/>
          </w:rPr>
          <w:t>an amendment</w:t>
        </w:r>
      </w:hyperlink>
      <w:r w:rsidRPr="00715B4E">
        <w:rPr>
          <w:rStyle w:val="StyleUnderline"/>
          <w:highlight w:val="yellow"/>
        </w:rPr>
        <w:t xml:space="preserve"> calling for</w:t>
      </w:r>
      <w:r w:rsidRPr="00851145">
        <w:rPr>
          <w:rStyle w:val="StyleUnderline"/>
        </w:rPr>
        <w:t xml:space="preserve"> a temporary </w:t>
      </w:r>
      <w:r w:rsidRPr="00715B4E">
        <w:rPr>
          <w:rStyle w:val="StyleUnderline"/>
          <w:highlight w:val="yellow"/>
        </w:rPr>
        <w:t>waiver</w:t>
      </w:r>
      <w:r w:rsidRPr="00851145">
        <w:rPr>
          <w:rStyle w:val="StyleUnderline"/>
        </w:rPr>
        <w:t xml:space="preserve"> of the WTO's TRIPS Agreement,</w:t>
      </w:r>
      <w:r w:rsidRPr="00375623">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715B4E">
        <w:rPr>
          <w:rStyle w:val="StyleUnderline"/>
          <w:highlight w:val="yellow"/>
        </w:rPr>
        <w:t>the vote sent a strong political message</w:t>
      </w:r>
      <w:r w:rsidRPr="00375623">
        <w:rPr>
          <w:sz w:val="12"/>
        </w:rPr>
        <w:t xml:space="preserve"> nonetheless: </w:t>
      </w:r>
      <w:r w:rsidRPr="00715B4E">
        <w:rPr>
          <w:rStyle w:val="StyleUnderline"/>
          <w:highlight w:val="yellow"/>
        </w:rPr>
        <w:t>Europe</w:t>
      </w:r>
      <w:r w:rsidRPr="00851145">
        <w:rPr>
          <w:rStyle w:val="StyleUnderline"/>
        </w:rPr>
        <w:t xml:space="preserve">, with its many national votes at the WTO, </w:t>
      </w:r>
      <w:r w:rsidRPr="00715B4E">
        <w:rPr>
          <w:rStyle w:val="StyleUnderline"/>
          <w:highlight w:val="yellow"/>
        </w:rPr>
        <w:t>is</w:t>
      </w:r>
      <w:r w:rsidRPr="00851145">
        <w:rPr>
          <w:rStyle w:val="StyleUnderline"/>
        </w:rPr>
        <w:t xml:space="preserve"> gradually </w:t>
      </w:r>
      <w:r w:rsidRPr="00715B4E">
        <w:rPr>
          <w:rStyle w:val="StyleUnderline"/>
          <w:highlight w:val="yellow"/>
        </w:rPr>
        <w:t>shifting to the pro-waiver camp</w:t>
      </w:r>
      <w:r w:rsidRPr="00851145">
        <w:rPr>
          <w:rStyle w:val="StyleUnderline"/>
        </w:rPr>
        <w:t>.</w:t>
      </w:r>
      <w:r>
        <w:rPr>
          <w:rStyle w:val="StyleUnderline"/>
        </w:rPr>
        <w:t xml:space="preserve">¶ </w:t>
      </w:r>
      <w:r w:rsidRPr="00375623">
        <w:rPr>
          <w:sz w:val="12"/>
        </w:rPr>
        <w:t>Within the Parliament—the only EU lawmaking institution whose members are directly elected by citizens—</w:t>
      </w:r>
      <w:hyperlink r:id="rId74" w:tgtFrame="_blank" w:history="1">
        <w:r w:rsidRPr="00375623">
          <w:rPr>
            <w:rStyle w:val="Hyperlink"/>
            <w:sz w:val="12"/>
          </w:rPr>
          <w:t>the split</w:t>
        </w:r>
      </w:hyperlink>
      <w:r w:rsidRPr="00375623">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375623">
        <w:rPr>
          <w:sz w:val="12"/>
        </w:rPr>
        <w:t>Brempt</w:t>
      </w:r>
      <w:proofErr w:type="spellEnd"/>
      <w:r w:rsidRPr="00375623">
        <w:rPr>
          <w:sz w:val="12"/>
        </w:rPr>
        <w:t xml:space="preserve">, the S&amp;D's lead negotiator on the subject, in a statement after the vote. "The TRIPS waiver may not prove to be a miracle solution, but it is one of the essential building blocks of a strong global vaccination campaign. Exceptional situations call for exceptional </w:t>
      </w:r>
      <w:proofErr w:type="gramStart"/>
      <w:r w:rsidRPr="00375623">
        <w:rPr>
          <w:sz w:val="12"/>
        </w:rPr>
        <w:t>measures.¶</w:t>
      </w:r>
      <w:proofErr w:type="gramEnd"/>
      <w:r w:rsidRPr="00375623">
        <w:rPr>
          <w:sz w:val="12"/>
        </w:rPr>
        <w:t xml:space="preserve"> "The alternative proposal submitted by the European Commission to the WTO falls short in the face of the epochal challenge we are facing," she added.¶ But it is not just the European Commission that is becoming more isolated on the issue</w:t>
      </w:r>
      <w:r w:rsidRPr="00851145">
        <w:rPr>
          <w:rStyle w:val="StyleUnderline"/>
        </w:rPr>
        <w:t xml:space="preserve">. </w:t>
      </w:r>
      <w:r w:rsidRPr="00715B4E">
        <w:rPr>
          <w:rStyle w:val="StyleUnderline"/>
          <w:highlight w:val="yellow"/>
        </w:rPr>
        <w:t>Germany, too, is increasingly lonely in its opposition to the waiver</w:t>
      </w:r>
      <w:r w:rsidRPr="00375623">
        <w:rPr>
          <w:sz w:val="12"/>
        </w:rPr>
        <w:t xml:space="preserve">.¶ French President Emmanuel </w:t>
      </w:r>
      <w:r w:rsidRPr="00715B4E">
        <w:rPr>
          <w:rStyle w:val="StyleUnderline"/>
          <w:highlight w:val="yellow"/>
        </w:rPr>
        <w:t>Macron</w:t>
      </w:r>
      <w:r w:rsidRPr="00375623">
        <w:rPr>
          <w:sz w:val="12"/>
        </w:rPr>
        <w:t xml:space="preserve">, who has </w:t>
      </w:r>
      <w:hyperlink r:id="rId75" w:tgtFrame="_blank" w:history="1">
        <w:r w:rsidRPr="00375623">
          <w:rPr>
            <w:rStyle w:val="Hyperlink"/>
            <w:sz w:val="12"/>
          </w:rPr>
          <w:t>previously sided</w:t>
        </w:r>
      </w:hyperlink>
      <w:r w:rsidRPr="00375623">
        <w:rPr>
          <w:sz w:val="12"/>
        </w:rPr>
        <w:t xml:space="preserve"> with Germany, </w:t>
      </w:r>
      <w:hyperlink r:id="rId76" w:tgtFrame="_blank" w:history="1">
        <w:r w:rsidRPr="00375623">
          <w:rPr>
            <w:rStyle w:val="Hyperlink"/>
            <w:sz w:val="12"/>
          </w:rPr>
          <w:t>traveled to South Africa</w:t>
        </w:r>
      </w:hyperlink>
      <w:r w:rsidRPr="00375623">
        <w:rPr>
          <w:sz w:val="12"/>
        </w:rPr>
        <w:t xml:space="preserve"> a couple of weeks ago to discuss the waiver with President Cyril </w:t>
      </w:r>
      <w:proofErr w:type="spellStart"/>
      <w:r w:rsidRPr="00375623">
        <w:rPr>
          <w:sz w:val="12"/>
        </w:rPr>
        <w:t>Ramaphosa</w:t>
      </w:r>
      <w:proofErr w:type="spellEnd"/>
      <w:r w:rsidRPr="00375623">
        <w:rPr>
          <w:sz w:val="12"/>
        </w:rPr>
        <w:t xml:space="preserve">. On Wednesday, just ahead of the G7 summit, </w:t>
      </w:r>
      <w:r w:rsidRPr="00851145">
        <w:rPr>
          <w:rStyle w:val="StyleUnderline"/>
        </w:rPr>
        <w:t xml:space="preserve">he </w:t>
      </w:r>
      <w:r w:rsidRPr="00715B4E">
        <w:rPr>
          <w:rStyle w:val="StyleUnderline"/>
        </w:rPr>
        <w:t>flipped</w:t>
      </w:r>
      <w:r>
        <w:rPr>
          <w:rStyle w:val="StyleUnderline"/>
        </w:rPr>
        <w:t xml:space="preserve"> </w:t>
      </w:r>
      <w:r w:rsidRPr="00851145">
        <w:rPr>
          <w:rStyle w:val="StyleUnderline"/>
        </w:rPr>
        <w:t xml:space="preserve">and </w:t>
      </w:r>
      <w:r w:rsidRPr="00715B4E">
        <w:rPr>
          <w:rStyle w:val="StyleUnderline"/>
          <w:highlight w:val="yellow"/>
        </w:rPr>
        <w:t>joined the patent-suspension camp.</w:t>
      </w:r>
      <w:r w:rsidRPr="00851145">
        <w:rPr>
          <w:rStyle w:val="StyleUnderline"/>
        </w:rPr>
        <w:t xml:space="preserve"> That means at least two G7 leaders (also including U.S. President Joe Biden) now favor the waiver.</w:t>
      </w:r>
      <w:r>
        <w:rPr>
          <w:rStyle w:val="StyleUnderline"/>
        </w:rPr>
        <w:t>¶</w:t>
      </w:r>
      <w:r w:rsidRPr="00375623">
        <w:rPr>
          <w:sz w:val="12"/>
        </w:rPr>
        <w:t xml:space="preserve"> Add to that the fact that </w:t>
      </w:r>
      <w:r w:rsidRPr="00715B4E">
        <w:rPr>
          <w:rStyle w:val="StyleUnderline"/>
          <w:highlight w:val="yellow"/>
        </w:rPr>
        <w:t>the WTO agreed</w:t>
      </w:r>
      <w:r w:rsidRPr="00851145">
        <w:rPr>
          <w:rStyle w:val="StyleUnderline"/>
        </w:rPr>
        <w:t xml:space="preserve"> on Wednesday </w:t>
      </w:r>
      <w:r w:rsidRPr="00715B4E">
        <w:rPr>
          <w:rStyle w:val="StyleUnderline"/>
          <w:highlight w:val="yellow"/>
        </w:rPr>
        <w:t xml:space="preserve">to </w:t>
      </w:r>
      <w:hyperlink r:id="rId77" w:tgtFrame="_blank" w:history="1">
        <w:r w:rsidRPr="00715B4E">
          <w:rPr>
            <w:rStyle w:val="StyleUnderline"/>
            <w:highlight w:val="yellow"/>
          </w:rPr>
          <w:t>fully debate the waiver</w:t>
        </w:r>
      </w:hyperlink>
      <w:r w:rsidRPr="00715B4E">
        <w:rPr>
          <w:rStyle w:val="StyleUnderline"/>
          <w:highlight w:val="yellow"/>
        </w:rPr>
        <w:t>—a step that the EU</w:t>
      </w:r>
      <w:r w:rsidRPr="00851145">
        <w:rPr>
          <w:rStyle w:val="StyleUnderline"/>
        </w:rPr>
        <w:t xml:space="preserve"> and some other countries had </w:t>
      </w:r>
      <w:r w:rsidRPr="00715B4E">
        <w:rPr>
          <w:rStyle w:val="StyleUnderline"/>
          <w:highlight w:val="yellow"/>
        </w:rPr>
        <w:t>previously resisted—and it seems the tide may be turning</w:t>
      </w:r>
      <w:r w:rsidRPr="00851145">
        <w:rPr>
          <w:rStyle w:val="StyleUnderline"/>
        </w:rPr>
        <w:t>.</w:t>
      </w:r>
      <w:r>
        <w:rPr>
          <w:rStyle w:val="StyleUnderline"/>
        </w:rPr>
        <w:t>¶</w:t>
      </w:r>
      <w:r w:rsidRPr="00375623">
        <w:rPr>
          <w:sz w:val="12"/>
        </w:rPr>
        <w:t xml:space="preserve"> There is still a way to go, though. World Bank President David </w:t>
      </w:r>
      <w:proofErr w:type="spellStart"/>
      <w:r w:rsidRPr="00375623">
        <w:rPr>
          <w:sz w:val="12"/>
        </w:rPr>
        <w:t>Malpass</w:t>
      </w:r>
      <w:proofErr w:type="spellEnd"/>
      <w:r w:rsidRPr="00375623">
        <w:rPr>
          <w:sz w:val="12"/>
        </w:rPr>
        <w:t xml:space="preserve"> </w:t>
      </w:r>
      <w:hyperlink r:id="rId78" w:tgtFrame="_blank" w:history="1">
        <w:r w:rsidRPr="00375623">
          <w:rPr>
            <w:rStyle w:val="Hyperlink"/>
            <w:sz w:val="12"/>
          </w:rPr>
          <w:t>slammed the waiver idea</w:t>
        </w:r>
      </w:hyperlink>
      <w:r w:rsidRPr="00375623">
        <w:rPr>
          <w:sz w:val="12"/>
        </w:rPr>
        <w:t xml:space="preserve"> on Wednesday, saying “it would run the risk of reducing the innovation and the R&amp;D” in the pharmaceutical sector. (</w:t>
      </w:r>
      <w:proofErr w:type="spellStart"/>
      <w:r w:rsidRPr="00E723FD">
        <w:rPr>
          <w:rStyle w:val="StyleUnderline"/>
        </w:rPr>
        <w:t>Malpass</w:t>
      </w:r>
      <w:proofErr w:type="spellEnd"/>
      <w:r w:rsidRPr="00E723FD">
        <w:rPr>
          <w:rStyle w:val="StyleUnderline"/>
        </w:rPr>
        <w:t>, a Trump appointee, is therefore now in opposition to the current White House</w:t>
      </w:r>
      <w:proofErr w:type="gramStart"/>
      <w:r w:rsidRPr="00E723FD">
        <w:rPr>
          <w:rStyle w:val="StyleUnderline"/>
        </w:rPr>
        <w:t>.)¶</w:t>
      </w:r>
      <w:proofErr w:type="gramEnd"/>
    </w:p>
    <w:p w14:paraId="2324AA76" w14:textId="77777777" w:rsidR="00BD3ABA" w:rsidRPr="002176FE" w:rsidRDefault="00BD3ABA" w:rsidP="00BD3ABA">
      <w:pPr>
        <w:keepNext/>
        <w:keepLines/>
        <w:spacing w:before="40" w:after="0"/>
        <w:outlineLvl w:val="3"/>
        <w:rPr>
          <w:rFonts w:eastAsia="Times New Roman" w:cs="Times New Roman"/>
          <w:b/>
          <w:iCs/>
          <w:sz w:val="26"/>
        </w:rPr>
      </w:pPr>
      <w:r>
        <w:rPr>
          <w:rFonts w:eastAsia="Times New Roman" w:cs="Times New Roman"/>
          <w:b/>
          <w:iCs/>
          <w:sz w:val="26"/>
        </w:rPr>
        <w:t xml:space="preserve">3. </w:t>
      </w:r>
      <w:r w:rsidRPr="002176FE">
        <w:rPr>
          <w:rFonts w:eastAsia="Times New Roman" w:cs="Times New Roman"/>
          <w:b/>
          <w:iCs/>
          <w:sz w:val="26"/>
        </w:rPr>
        <w:t>IPR is key to stopping counterfeits.</w:t>
      </w:r>
    </w:p>
    <w:p w14:paraId="50AC3979" w14:textId="77777777" w:rsidR="00BD3ABA" w:rsidRPr="002176FE" w:rsidRDefault="00BD3ABA" w:rsidP="00BD3ABA">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7A25B12B" w14:textId="77777777" w:rsidR="00BD3ABA" w:rsidRPr="002176FE" w:rsidRDefault="00BD3ABA" w:rsidP="00BD3ABA">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130AB323" w14:textId="77777777" w:rsidR="00BD3ABA" w:rsidRPr="002176FE" w:rsidRDefault="00BD3ABA" w:rsidP="00BD3ABA">
      <w:pPr>
        <w:keepNext/>
        <w:keepLines/>
        <w:spacing w:before="40" w:after="0"/>
        <w:outlineLvl w:val="3"/>
        <w:rPr>
          <w:rFonts w:eastAsia="Times New Roman" w:cs="Times New Roman"/>
          <w:b/>
          <w:iCs/>
          <w:sz w:val="26"/>
        </w:rPr>
      </w:pPr>
      <w:r w:rsidRPr="002176FE">
        <w:rPr>
          <w:rFonts w:eastAsia="Times New Roman" w:cs="Times New Roman"/>
          <w:b/>
          <w:iCs/>
          <w:sz w:val="26"/>
        </w:rPr>
        <w:lastRenderedPageBreak/>
        <w:t>Turns case – increased vaccine hesitancy means you’ll never solve.</w:t>
      </w:r>
    </w:p>
    <w:p w14:paraId="1C870A94" w14:textId="77777777" w:rsidR="00BD3ABA" w:rsidRPr="002176FE" w:rsidRDefault="00BD3ABA" w:rsidP="00BD3ABA">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03AD8079" w14:textId="77777777" w:rsidR="00BD3ABA" w:rsidRPr="002176FE" w:rsidRDefault="00BD3ABA" w:rsidP="00BD3ABA">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7475B5E4" w14:textId="33DC7B75" w:rsidR="00403069" w:rsidRDefault="00403069" w:rsidP="00033DD2">
      <w:pPr>
        <w:pStyle w:val="Heading4"/>
      </w:pPr>
    </w:p>
    <w:p w14:paraId="62CFDAF2" w14:textId="77777777" w:rsidR="00403069" w:rsidRPr="00421BB6" w:rsidRDefault="00403069" w:rsidP="00403069">
      <w:pPr>
        <w:pStyle w:val="Heading4"/>
        <w:rPr>
          <w:rFonts w:eastAsia="Calibri"/>
        </w:rPr>
      </w:pPr>
      <w:r>
        <w:rPr>
          <w:rFonts w:eastAsia="Calibri"/>
        </w:rPr>
        <w:t>Patents are good---key to innovation</w:t>
      </w:r>
    </w:p>
    <w:p w14:paraId="5B0F5E23" w14:textId="77777777" w:rsidR="00403069" w:rsidRPr="00EA7D95" w:rsidRDefault="00403069" w:rsidP="00403069">
      <w:r w:rsidRPr="00EA7D95">
        <w:rPr>
          <w:rStyle w:val="Style13ptBold"/>
        </w:rPr>
        <w:t>Laxminarayan 1</w:t>
      </w:r>
      <w:r>
        <w:t xml:space="preserve">, </w:t>
      </w:r>
      <w:r w:rsidRPr="00EA7D95">
        <w:t>Ramanan Laxminarayan directs the Center for Disease Dynamics, Economics &amp; Policy. He is also a Senior Research Scholar and Lecturer at Princeton University. - See more at: http://www.cddep.org/profile/ramanan_laxminarayan#sthash.YqaghohJ.dpuf Spring 2001 http://www.rff.org/files/sharepoint/WorkImages/Download/RFF-Resources-143-antibiotic.pdf</w:t>
      </w:r>
    </w:p>
    <w:p w14:paraId="779B57F4" w14:textId="77777777" w:rsidR="00403069" w:rsidRPr="00421BB6" w:rsidRDefault="00403069" w:rsidP="00403069">
      <w:pPr>
        <w:rPr>
          <w:rFonts w:eastAsia="Calibri"/>
          <w:sz w:val="16"/>
        </w:rPr>
      </w:pPr>
      <w:r w:rsidRPr="00421BB6">
        <w:rPr>
          <w:rFonts w:eastAsia="Calibri"/>
          <w:sz w:val="16"/>
          <w:szCs w:val="16"/>
        </w:rPr>
        <w:t xml:space="preserve">The Role of Patents </w:t>
      </w:r>
      <w:r w:rsidRPr="00F22002">
        <w:rPr>
          <w:rFonts w:eastAsia="Calibri"/>
          <w:bCs/>
          <w:highlight w:val="green"/>
          <w:u w:val="single"/>
        </w:rPr>
        <w:t xml:space="preserve">Firms </w:t>
      </w:r>
      <w:r w:rsidRPr="00EA7D95">
        <w:rPr>
          <w:rFonts w:eastAsia="Calibri"/>
          <w:bCs/>
          <w:u w:val="single"/>
        </w:rPr>
        <w:t>that manufacture</w:t>
      </w:r>
      <w:r w:rsidRPr="00421BB6">
        <w:rPr>
          <w:rFonts w:eastAsia="Calibri"/>
          <w:sz w:val="16"/>
        </w:rPr>
        <w:t xml:space="preserve"> </w:t>
      </w:r>
      <w:r w:rsidRPr="00EA7D95">
        <w:rPr>
          <w:rFonts w:eastAsia="Calibri"/>
          <w:bCs/>
          <w:u w:val="single"/>
        </w:rPr>
        <w:t>antibiotics</w:t>
      </w:r>
      <w:r w:rsidRPr="00421BB6">
        <w:rPr>
          <w:rFonts w:eastAsia="Calibri"/>
          <w:sz w:val="16"/>
        </w:rPr>
        <w:t xml:space="preserve"> </w:t>
      </w:r>
      <w:r w:rsidRPr="00F22002">
        <w:rPr>
          <w:rFonts w:eastAsia="Calibri"/>
          <w:bCs/>
          <w:highlight w:val="green"/>
          <w:u w:val="single"/>
        </w:rPr>
        <w:t>face conflicting incentives</w:t>
      </w:r>
      <w:r w:rsidRPr="00EA7D95">
        <w:rPr>
          <w:rFonts w:eastAsia="Calibri"/>
          <w:bCs/>
          <w:u w:val="single"/>
        </w:rPr>
        <w:t xml:space="preserve"> with</w:t>
      </w:r>
      <w:r w:rsidRPr="00421BB6">
        <w:rPr>
          <w:rFonts w:eastAsia="Calibri"/>
          <w:sz w:val="16"/>
        </w:rPr>
        <w:t xml:space="preserve"> respect to </w:t>
      </w:r>
      <w:r w:rsidRPr="00EA7D95">
        <w:rPr>
          <w:rFonts w:eastAsia="Calibri"/>
          <w:bCs/>
          <w:u w:val="single"/>
        </w:rPr>
        <w:t>resistance</w:t>
      </w:r>
      <w:r w:rsidRPr="00421BB6">
        <w:rPr>
          <w:rFonts w:eastAsia="Calibri"/>
          <w:sz w:val="16"/>
        </w:rPr>
        <w:t xml:space="preserve">. </w:t>
      </w:r>
      <w:r w:rsidRPr="00EA7D95">
        <w:rPr>
          <w:rFonts w:eastAsia="Calibri"/>
          <w:bCs/>
          <w:u w:val="single"/>
        </w:rPr>
        <w:t>On the one hand, bacterial</w:t>
      </w:r>
      <w:r w:rsidRPr="00421BB6">
        <w:rPr>
          <w:rFonts w:eastAsia="Calibri"/>
          <w:sz w:val="16"/>
        </w:rPr>
        <w:t xml:space="preserve"> </w:t>
      </w:r>
      <w:r w:rsidRPr="00EA7D95">
        <w:rPr>
          <w:rFonts w:eastAsia="Calibri"/>
          <w:bCs/>
          <w:u w:val="single"/>
        </w:rPr>
        <w:t>resistance</w:t>
      </w:r>
      <w:r w:rsidRPr="00421BB6">
        <w:rPr>
          <w:rFonts w:eastAsia="Calibri"/>
          <w:sz w:val="16"/>
        </w:rPr>
        <w:t xml:space="preserve"> to a product can </w:t>
      </w:r>
      <w:r w:rsidRPr="00EA7D95">
        <w:rPr>
          <w:rFonts w:eastAsia="Calibri"/>
          <w:bCs/>
          <w:u w:val="single"/>
        </w:rPr>
        <w:t>reduce</w:t>
      </w:r>
      <w:r w:rsidRPr="00421BB6">
        <w:rPr>
          <w:rFonts w:eastAsia="Calibri"/>
          <w:sz w:val="16"/>
        </w:rPr>
        <w:t xml:space="preserve"> the </w:t>
      </w:r>
      <w:r w:rsidRPr="00EA7D95">
        <w:rPr>
          <w:rFonts w:eastAsia="Calibri"/>
          <w:bCs/>
          <w:u w:val="single"/>
        </w:rPr>
        <w:t>demand</w:t>
      </w:r>
      <w:r w:rsidRPr="00421BB6">
        <w:rPr>
          <w:rFonts w:eastAsia="Calibri"/>
          <w:sz w:val="16"/>
        </w:rPr>
        <w:t xml:space="preserve"> for that product. </w:t>
      </w:r>
      <w:r w:rsidRPr="00EA7D95">
        <w:rPr>
          <w:rFonts w:eastAsia="Calibri"/>
          <w:bCs/>
          <w:u w:val="single"/>
        </w:rPr>
        <w:t>On the other hand</w:t>
      </w:r>
      <w:r w:rsidRPr="00421BB6">
        <w:rPr>
          <w:rFonts w:eastAsia="Calibri"/>
          <w:sz w:val="16"/>
        </w:rPr>
        <w:t xml:space="preserve">, the </w:t>
      </w:r>
      <w:r w:rsidRPr="00EA7D95">
        <w:rPr>
          <w:rFonts w:eastAsia="Calibri"/>
          <w:bCs/>
          <w:u w:val="single"/>
        </w:rPr>
        <w:t>resistance</w:t>
      </w:r>
      <w:r w:rsidRPr="00421BB6">
        <w:rPr>
          <w:rFonts w:eastAsia="Calibri"/>
          <w:sz w:val="16"/>
        </w:rPr>
        <w:t xml:space="preserve"> </w:t>
      </w:r>
      <w:r w:rsidRPr="00EA7D95">
        <w:rPr>
          <w:rFonts w:eastAsia="Calibri"/>
          <w:bCs/>
          <w:u w:val="single"/>
        </w:rPr>
        <w:t>makes old drugs</w:t>
      </w:r>
      <w:r w:rsidRPr="00421BB6">
        <w:rPr>
          <w:rFonts w:eastAsia="Calibri"/>
          <w:sz w:val="16"/>
        </w:rPr>
        <w:t xml:space="preserve"> </w:t>
      </w:r>
      <w:r w:rsidRPr="00EA7D95">
        <w:rPr>
          <w:rFonts w:eastAsia="Calibri"/>
          <w:bCs/>
          <w:u w:val="single"/>
        </w:rPr>
        <w:t>obsolete</w:t>
      </w:r>
      <w:r w:rsidRPr="00421BB6">
        <w:rPr>
          <w:rFonts w:eastAsia="Calibri"/>
          <w:sz w:val="16"/>
        </w:rPr>
        <w:t xml:space="preserve"> </w:t>
      </w:r>
      <w:r w:rsidRPr="00EA7D95">
        <w:rPr>
          <w:rFonts w:eastAsia="Calibri"/>
          <w:bCs/>
          <w:u w:val="single"/>
        </w:rPr>
        <w:t>and can therefore</w:t>
      </w:r>
      <w:r w:rsidRPr="00421BB6">
        <w:rPr>
          <w:rFonts w:eastAsia="Calibri"/>
          <w:sz w:val="16"/>
        </w:rPr>
        <w:t xml:space="preserve"> </w:t>
      </w:r>
      <w:r w:rsidRPr="00EA7D95">
        <w:rPr>
          <w:rFonts w:eastAsia="Calibri"/>
          <w:bCs/>
          <w:u w:val="single"/>
        </w:rPr>
        <w:t>encourage</w:t>
      </w:r>
      <w:r w:rsidRPr="00421BB6">
        <w:rPr>
          <w:rFonts w:eastAsia="Calibri"/>
          <w:sz w:val="16"/>
        </w:rPr>
        <w:t xml:space="preserve"> </w:t>
      </w:r>
      <w:r w:rsidRPr="00EA7D95">
        <w:rPr>
          <w:rFonts w:eastAsia="Calibri"/>
          <w:bCs/>
          <w:u w:val="single"/>
        </w:rPr>
        <w:t>investment</w:t>
      </w:r>
      <w:r w:rsidRPr="00421BB6">
        <w:rPr>
          <w:rFonts w:eastAsia="Calibri"/>
          <w:sz w:val="16"/>
        </w:rPr>
        <w:t xml:space="preserve"> in </w:t>
      </w:r>
      <w:r w:rsidRPr="00EA7D95">
        <w:rPr>
          <w:rFonts w:eastAsia="Calibri"/>
          <w:bCs/>
          <w:u w:val="single"/>
        </w:rPr>
        <w:t>new antibiotics</w:t>
      </w:r>
      <w:r w:rsidRPr="00421BB6">
        <w:rPr>
          <w:rFonts w:eastAsia="Calibri"/>
          <w:sz w:val="16"/>
        </w:rPr>
        <w:t xml:space="preserve">. Pharmaceutical firms are driven to maximize profits </w:t>
      </w:r>
      <w:proofErr w:type="gramStart"/>
      <w:r w:rsidRPr="00421BB6">
        <w:rPr>
          <w:rFonts w:eastAsia="Calibri"/>
          <w:sz w:val="16"/>
        </w:rPr>
        <w:t>during the course of</w:t>
      </w:r>
      <w:proofErr w:type="gramEnd"/>
      <w:r w:rsidRPr="00421BB6">
        <w:rPr>
          <w:rFonts w:eastAsia="Calibri"/>
          <w:sz w:val="16"/>
        </w:rPr>
        <w:t xml:space="preserve"> the drug’s effective patent life—the period of time between obtaining regulatory approval for the antibiotic and the expiration of product and process patents to manufacture the drug. Given the paucity of tools at the policymaker’s disposal, </w:t>
      </w:r>
      <w:r w:rsidRPr="00EA7D95">
        <w:rPr>
          <w:rFonts w:eastAsia="Calibri"/>
          <w:bCs/>
          <w:u w:val="single"/>
        </w:rPr>
        <w:t xml:space="preserve">the </w:t>
      </w:r>
      <w:r w:rsidRPr="00F22002">
        <w:rPr>
          <w:rFonts w:eastAsia="Calibri"/>
          <w:bCs/>
          <w:highlight w:val="green"/>
          <w:u w:val="single"/>
        </w:rPr>
        <w:t>use of</w:t>
      </w:r>
      <w:r w:rsidRPr="00F22002">
        <w:rPr>
          <w:rFonts w:eastAsia="Calibri"/>
          <w:sz w:val="16"/>
          <w:highlight w:val="green"/>
        </w:rPr>
        <w:t xml:space="preserve"> </w:t>
      </w:r>
      <w:r w:rsidRPr="00F22002">
        <w:rPr>
          <w:rFonts w:eastAsia="Calibri"/>
          <w:b/>
          <w:iCs/>
          <w:highlight w:val="green"/>
          <w:u w:val="single"/>
          <w:bdr w:val="single" w:sz="8" w:space="0" w:color="auto"/>
        </w:rPr>
        <w:t>patents</w:t>
      </w:r>
      <w:r w:rsidRPr="00421BB6">
        <w:rPr>
          <w:rFonts w:eastAsia="Calibri"/>
          <w:sz w:val="16"/>
        </w:rPr>
        <w:t xml:space="preserve"> </w:t>
      </w:r>
      <w:r w:rsidRPr="00EA7D95">
        <w:rPr>
          <w:rFonts w:eastAsia="Calibri"/>
          <w:bCs/>
          <w:u w:val="single"/>
        </w:rPr>
        <w:t>to influence antibiotic use</w:t>
      </w:r>
      <w:r w:rsidRPr="00421BB6">
        <w:rPr>
          <w:rFonts w:eastAsia="Calibri"/>
          <w:sz w:val="16"/>
        </w:rPr>
        <w:t xml:space="preserve"> may be worth considering. A longer effective patent life </w:t>
      </w:r>
      <w:r w:rsidRPr="00EA7D95">
        <w:rPr>
          <w:rFonts w:eastAsia="Calibri"/>
          <w:bCs/>
          <w:u w:val="single"/>
        </w:rPr>
        <w:t>could</w:t>
      </w:r>
      <w:r w:rsidRPr="00421BB6">
        <w:rPr>
          <w:rFonts w:eastAsia="Calibri"/>
          <w:sz w:val="16"/>
        </w:rPr>
        <w:t xml:space="preserve"> </w:t>
      </w:r>
      <w:r w:rsidRPr="00F22002">
        <w:rPr>
          <w:rFonts w:eastAsia="Calibri"/>
          <w:bCs/>
          <w:highlight w:val="green"/>
          <w:u w:val="single"/>
        </w:rPr>
        <w:t>increase</w:t>
      </w:r>
      <w:r w:rsidRPr="00F22002">
        <w:rPr>
          <w:rFonts w:eastAsia="Calibri"/>
          <w:sz w:val="16"/>
          <w:highlight w:val="green"/>
        </w:rPr>
        <w:t xml:space="preserve"> </w:t>
      </w:r>
      <w:r w:rsidRPr="00F22002">
        <w:rPr>
          <w:rFonts w:eastAsia="Calibri"/>
          <w:bCs/>
          <w:highlight w:val="green"/>
          <w:u w:val="single"/>
        </w:rPr>
        <w:t>incentives</w:t>
      </w:r>
      <w:r w:rsidRPr="00421BB6">
        <w:rPr>
          <w:rFonts w:eastAsia="Calibri"/>
          <w:sz w:val="16"/>
        </w:rPr>
        <w:t xml:space="preserve"> </w:t>
      </w:r>
      <w:r w:rsidRPr="00EA7D95">
        <w:rPr>
          <w:rFonts w:eastAsia="Calibri"/>
          <w:bCs/>
          <w:u w:val="single"/>
        </w:rPr>
        <w:t xml:space="preserve">for a company </w:t>
      </w:r>
      <w:r w:rsidRPr="00F22002">
        <w:rPr>
          <w:rFonts w:eastAsia="Calibri"/>
          <w:bCs/>
          <w:highlight w:val="green"/>
          <w:u w:val="single"/>
        </w:rPr>
        <w:t xml:space="preserve">to </w:t>
      </w:r>
      <w:r w:rsidRPr="00F22002">
        <w:rPr>
          <w:rFonts w:eastAsia="Calibri"/>
          <w:b/>
          <w:iCs/>
          <w:highlight w:val="green"/>
          <w:u w:val="single"/>
          <w:bdr w:val="single" w:sz="8" w:space="0" w:color="auto"/>
        </w:rPr>
        <w:t>minimize</w:t>
      </w:r>
      <w:r w:rsidRPr="00F22002">
        <w:rPr>
          <w:rFonts w:eastAsia="Calibri"/>
          <w:bCs/>
          <w:highlight w:val="green"/>
          <w:u w:val="single"/>
        </w:rPr>
        <w:t xml:space="preserve"> </w:t>
      </w:r>
      <w:r w:rsidRPr="00F22002">
        <w:rPr>
          <w:rFonts w:eastAsia="Calibri"/>
          <w:b/>
          <w:iCs/>
          <w:highlight w:val="green"/>
          <w:u w:val="single"/>
          <w:bdr w:val="single" w:sz="8" w:space="0" w:color="auto"/>
        </w:rPr>
        <w:t>resistance</w:t>
      </w:r>
      <w:r w:rsidRPr="00421BB6">
        <w:rPr>
          <w:rFonts w:eastAsia="Calibri"/>
          <w:sz w:val="16"/>
        </w:rPr>
        <w:t xml:space="preserve">, </w:t>
      </w:r>
      <w:r w:rsidRPr="00EA7D95">
        <w:rPr>
          <w:rFonts w:eastAsia="Calibri"/>
          <w:bCs/>
          <w:u w:val="single"/>
        </w:rPr>
        <w:t xml:space="preserve">since </w:t>
      </w:r>
      <w:r w:rsidRPr="00F22002">
        <w:rPr>
          <w:rFonts w:eastAsia="Calibri"/>
          <w:bCs/>
          <w:highlight w:val="green"/>
          <w:u w:val="single"/>
        </w:rPr>
        <w:t>the</w:t>
      </w:r>
      <w:r w:rsidRPr="00EA7D95">
        <w:rPr>
          <w:rFonts w:eastAsia="Calibri"/>
          <w:bCs/>
          <w:u w:val="single"/>
        </w:rPr>
        <w:t xml:space="preserve"> </w:t>
      </w:r>
      <w:r w:rsidRPr="00F22002">
        <w:rPr>
          <w:rFonts w:eastAsia="Calibri"/>
          <w:bCs/>
          <w:highlight w:val="green"/>
          <w:u w:val="single"/>
        </w:rPr>
        <w:t>company</w:t>
      </w:r>
      <w:r w:rsidRPr="00EA7D95">
        <w:rPr>
          <w:rFonts w:eastAsia="Calibri"/>
          <w:bCs/>
          <w:u w:val="single"/>
        </w:rPr>
        <w:t xml:space="preserve"> would </w:t>
      </w:r>
      <w:r w:rsidRPr="00F22002">
        <w:rPr>
          <w:rFonts w:eastAsia="Calibri"/>
          <w:bCs/>
          <w:highlight w:val="green"/>
          <w:u w:val="single"/>
        </w:rPr>
        <w:t>enjoy a</w:t>
      </w:r>
      <w:r w:rsidRPr="00F22002">
        <w:rPr>
          <w:rFonts w:eastAsia="Calibri"/>
          <w:sz w:val="16"/>
          <w:highlight w:val="green"/>
        </w:rPr>
        <w:t xml:space="preserve"> </w:t>
      </w:r>
      <w:r w:rsidRPr="00F22002">
        <w:rPr>
          <w:rFonts w:eastAsia="Calibri"/>
          <w:bCs/>
          <w:highlight w:val="green"/>
          <w:u w:val="single"/>
        </w:rPr>
        <w:t>longer</w:t>
      </w:r>
      <w:r w:rsidRPr="00EA7D95">
        <w:rPr>
          <w:rFonts w:eastAsia="Calibri"/>
          <w:bCs/>
          <w:u w:val="single"/>
        </w:rPr>
        <w:t xml:space="preserve"> </w:t>
      </w:r>
      <w:r w:rsidRPr="00F22002">
        <w:rPr>
          <w:rFonts w:eastAsia="Calibri"/>
          <w:bCs/>
          <w:highlight w:val="green"/>
          <w:u w:val="single"/>
        </w:rPr>
        <w:t>period of</w:t>
      </w:r>
      <w:r w:rsidRPr="00F22002">
        <w:rPr>
          <w:rFonts w:eastAsia="Calibri"/>
          <w:sz w:val="16"/>
          <w:highlight w:val="green"/>
        </w:rPr>
        <w:t xml:space="preserve"> </w:t>
      </w:r>
      <w:r w:rsidRPr="00F22002">
        <w:rPr>
          <w:rFonts w:eastAsia="Calibri"/>
          <w:bCs/>
          <w:highlight w:val="green"/>
          <w:u w:val="single"/>
        </w:rPr>
        <w:t>monopoly</w:t>
      </w:r>
      <w:r w:rsidRPr="00EA7D95">
        <w:rPr>
          <w:rFonts w:eastAsia="Calibri"/>
          <w:bCs/>
          <w:u w:val="single"/>
        </w:rPr>
        <w:t xml:space="preserve"> benefits</w:t>
      </w:r>
      <w:r w:rsidRPr="00421BB6">
        <w:rPr>
          <w:rFonts w:eastAsia="Calibri"/>
          <w:sz w:val="16"/>
        </w:rPr>
        <w:t xml:space="preserve"> from its antibiotic’s effectiveness. </w:t>
      </w:r>
      <w:r w:rsidRPr="00EA7D95">
        <w:rPr>
          <w:rFonts w:eastAsia="Calibri"/>
          <w:bCs/>
          <w:u w:val="single"/>
        </w:rPr>
        <w:t>Patent breadth is another</w:t>
      </w:r>
      <w:r w:rsidRPr="00421BB6">
        <w:rPr>
          <w:rFonts w:eastAsia="Calibri"/>
          <w:sz w:val="16"/>
        </w:rPr>
        <w:t xml:space="preserve"> </w:t>
      </w:r>
      <w:r w:rsidRPr="00EA7D95">
        <w:rPr>
          <w:rFonts w:eastAsia="Calibri"/>
          <w:bCs/>
          <w:u w:val="single"/>
        </w:rPr>
        <w:t>critical consideration</w:t>
      </w:r>
      <w:r w:rsidRPr="00421BB6">
        <w:rPr>
          <w:rFonts w:eastAsia="Calibri"/>
          <w:sz w:val="16"/>
        </w:rPr>
        <w:t xml:space="preserve">. </w:t>
      </w:r>
      <w:r w:rsidRPr="00F22002">
        <w:rPr>
          <w:rFonts w:eastAsia="Calibri"/>
          <w:bCs/>
          <w:highlight w:val="green"/>
          <w:u w:val="single"/>
        </w:rPr>
        <w:t>When</w:t>
      </w:r>
      <w:r w:rsidRPr="00EA7D95">
        <w:rPr>
          <w:rFonts w:eastAsia="Calibri"/>
          <w:bCs/>
          <w:u w:val="single"/>
        </w:rPr>
        <w:t xml:space="preserve"> </w:t>
      </w:r>
      <w:r w:rsidRPr="00F22002">
        <w:rPr>
          <w:rFonts w:eastAsia="Calibri"/>
          <w:bCs/>
          <w:highlight w:val="green"/>
          <w:u w:val="single"/>
        </w:rPr>
        <w:t>resistance is significant</w:t>
      </w:r>
      <w:r w:rsidRPr="00421BB6">
        <w:rPr>
          <w:rFonts w:eastAsia="Calibri"/>
          <w:sz w:val="16"/>
        </w:rPr>
        <w:t xml:space="preserve">, other things being equal, </w:t>
      </w:r>
      <w:r w:rsidRPr="00F22002">
        <w:rPr>
          <w:rFonts w:eastAsia="Calibri"/>
          <w:bCs/>
          <w:highlight w:val="green"/>
          <w:u w:val="single"/>
        </w:rPr>
        <w:t>it may be prudent to</w:t>
      </w:r>
      <w:r w:rsidRPr="00EA7D95">
        <w:rPr>
          <w:rFonts w:eastAsia="Calibri"/>
          <w:bCs/>
          <w:u w:val="single"/>
        </w:rPr>
        <w:t xml:space="preserve"> </w:t>
      </w:r>
      <w:r w:rsidRPr="00F22002">
        <w:rPr>
          <w:rFonts w:eastAsia="Calibri"/>
          <w:bCs/>
          <w:highlight w:val="green"/>
          <w:u w:val="single"/>
        </w:rPr>
        <w:t xml:space="preserve">assign </w:t>
      </w:r>
      <w:r w:rsidRPr="00F22002">
        <w:rPr>
          <w:rFonts w:eastAsia="Calibri"/>
          <w:b/>
          <w:iCs/>
          <w:highlight w:val="green"/>
          <w:u w:val="single"/>
          <w:bdr w:val="single" w:sz="8" w:space="0" w:color="auto"/>
        </w:rPr>
        <w:t>broad patents</w:t>
      </w:r>
      <w:r w:rsidRPr="00EA7D95">
        <w:rPr>
          <w:rFonts w:eastAsia="Calibri"/>
          <w:bCs/>
          <w:u w:val="single"/>
        </w:rPr>
        <w:t xml:space="preserve"> that cover an entire class</w:t>
      </w:r>
      <w:r w:rsidRPr="00421BB6">
        <w:rPr>
          <w:rFonts w:eastAsia="Calibri"/>
          <w:sz w:val="16"/>
        </w:rPr>
        <w:t xml:space="preserve"> of antibiotics </w:t>
      </w:r>
      <w:r w:rsidRPr="00EA7D95">
        <w:rPr>
          <w:rFonts w:eastAsia="Calibri"/>
          <w:bCs/>
          <w:u w:val="single"/>
        </w:rPr>
        <w:t>rather than a single antibiotic</w:t>
      </w:r>
      <w:r w:rsidRPr="00421BB6">
        <w:rPr>
          <w:rFonts w:eastAsia="Calibri"/>
          <w:sz w:val="16"/>
        </w:rPr>
        <w:t xml:space="preserve">. In such a situation, </w:t>
      </w:r>
      <w:r w:rsidRPr="00EA7D95">
        <w:rPr>
          <w:rFonts w:eastAsia="Calibri"/>
          <w:bCs/>
          <w:u w:val="single"/>
        </w:rPr>
        <w:t>the benefits</w:t>
      </w:r>
      <w:r w:rsidRPr="00421BB6">
        <w:rPr>
          <w:rFonts w:eastAsia="Calibri"/>
          <w:sz w:val="16"/>
        </w:rPr>
        <w:t xml:space="preserve"> </w:t>
      </w:r>
      <w:r w:rsidRPr="00EA7D95">
        <w:rPr>
          <w:rFonts w:eastAsia="Calibri"/>
          <w:bCs/>
          <w:u w:val="single"/>
        </w:rPr>
        <w:t xml:space="preserve">of </w:t>
      </w:r>
      <w:r w:rsidRPr="00F22002">
        <w:rPr>
          <w:rFonts w:eastAsia="Calibri"/>
          <w:bCs/>
          <w:highlight w:val="green"/>
          <w:u w:val="single"/>
        </w:rPr>
        <w:t>preserving effectiveness</w:t>
      </w:r>
      <w:r w:rsidRPr="00421BB6">
        <w:rPr>
          <w:rFonts w:eastAsia="Calibri"/>
          <w:sz w:val="16"/>
        </w:rPr>
        <w:t xml:space="preserve"> </w:t>
      </w:r>
      <w:r w:rsidRPr="00EA7D95">
        <w:rPr>
          <w:rFonts w:eastAsia="Calibri"/>
          <w:bCs/>
          <w:u w:val="single"/>
        </w:rPr>
        <w:t xml:space="preserve">could </w:t>
      </w:r>
      <w:r w:rsidRPr="00F22002">
        <w:rPr>
          <w:rFonts w:eastAsia="Calibri"/>
          <w:bCs/>
          <w:highlight w:val="green"/>
          <w:u w:val="single"/>
        </w:rPr>
        <w:t>outweigh</w:t>
      </w:r>
      <w:r w:rsidRPr="00EA7D95">
        <w:rPr>
          <w:rFonts w:eastAsia="Calibri"/>
          <w:bCs/>
          <w:u w:val="single"/>
        </w:rPr>
        <w:t xml:space="preserve"> the </w:t>
      </w:r>
      <w:r w:rsidRPr="00F22002">
        <w:rPr>
          <w:rFonts w:eastAsia="Calibri"/>
          <w:bCs/>
          <w:highlight w:val="green"/>
          <w:u w:val="single"/>
        </w:rPr>
        <w:t>cost to</w:t>
      </w:r>
      <w:r w:rsidRPr="00F22002">
        <w:rPr>
          <w:rFonts w:eastAsia="Calibri"/>
          <w:sz w:val="16"/>
          <w:highlight w:val="green"/>
        </w:rPr>
        <w:t xml:space="preserve"> </w:t>
      </w:r>
      <w:r w:rsidRPr="00F22002">
        <w:rPr>
          <w:rFonts w:eastAsia="Calibri"/>
          <w:bCs/>
          <w:highlight w:val="green"/>
          <w:u w:val="single"/>
        </w:rPr>
        <w:t>society of</w:t>
      </w:r>
      <w:r w:rsidRPr="00EA7D95">
        <w:rPr>
          <w:rFonts w:eastAsia="Calibri"/>
          <w:bCs/>
          <w:u w:val="single"/>
        </w:rPr>
        <w:t xml:space="preserve"> greater </w:t>
      </w:r>
      <w:r w:rsidRPr="00F22002">
        <w:rPr>
          <w:rFonts w:eastAsia="Calibri"/>
          <w:bCs/>
          <w:highlight w:val="green"/>
          <w:u w:val="single"/>
        </w:rPr>
        <w:t>monopoly</w:t>
      </w:r>
      <w:r w:rsidRPr="00421BB6">
        <w:rPr>
          <w:rFonts w:eastAsia="Calibri"/>
          <w:sz w:val="16"/>
        </w:rPr>
        <w:t xml:space="preserve"> power associated with broader patents. </w:t>
      </w:r>
      <w:r w:rsidRPr="00F22002">
        <w:rPr>
          <w:rFonts w:eastAsia="Calibri"/>
          <w:bCs/>
          <w:highlight w:val="green"/>
          <w:u w:val="single"/>
        </w:rPr>
        <w:t>Broad</w:t>
      </w:r>
      <w:r w:rsidRPr="00EA7D95">
        <w:rPr>
          <w:rFonts w:eastAsia="Calibri"/>
          <w:bCs/>
          <w:u w:val="single"/>
        </w:rPr>
        <w:t xml:space="preserve"> </w:t>
      </w:r>
      <w:r w:rsidRPr="00F22002">
        <w:rPr>
          <w:rFonts w:eastAsia="Calibri"/>
          <w:bCs/>
          <w:highlight w:val="green"/>
          <w:u w:val="single"/>
        </w:rPr>
        <w:t>patents</w:t>
      </w:r>
      <w:r w:rsidRPr="00421BB6">
        <w:rPr>
          <w:rFonts w:eastAsia="Calibri"/>
          <w:sz w:val="16"/>
        </w:rPr>
        <w:t xml:space="preserve"> </w:t>
      </w:r>
      <w:r w:rsidRPr="00EA7D95">
        <w:rPr>
          <w:rFonts w:eastAsia="Calibri"/>
          <w:bCs/>
          <w:u w:val="single"/>
        </w:rPr>
        <w:t xml:space="preserve">may </w:t>
      </w:r>
      <w:r w:rsidRPr="00F22002">
        <w:rPr>
          <w:rFonts w:eastAsia="Calibri"/>
          <w:bCs/>
          <w:highlight w:val="green"/>
          <w:u w:val="single"/>
        </w:rPr>
        <w:t>prevent</w:t>
      </w:r>
      <w:r w:rsidRPr="00421BB6">
        <w:rPr>
          <w:rFonts w:eastAsia="Calibri"/>
          <w:sz w:val="16"/>
        </w:rPr>
        <w:t xml:space="preserve"> many </w:t>
      </w:r>
      <w:r w:rsidRPr="00EA7D95">
        <w:rPr>
          <w:rFonts w:eastAsia="Calibri"/>
          <w:bCs/>
          <w:u w:val="single"/>
        </w:rPr>
        <w:t xml:space="preserve">firms from </w:t>
      </w:r>
      <w:r w:rsidRPr="00F22002">
        <w:rPr>
          <w:rFonts w:eastAsia="Calibri"/>
          <w:bCs/>
          <w:highlight w:val="green"/>
          <w:u w:val="single"/>
        </w:rPr>
        <w:t>competing inefficiently</w:t>
      </w:r>
      <w:r w:rsidRPr="00421BB6">
        <w:rPr>
          <w:rFonts w:eastAsia="Calibri"/>
          <w:sz w:val="16"/>
        </w:rPr>
        <w:t xml:space="preserve"> </w:t>
      </w:r>
      <w:r w:rsidRPr="00EA7D95">
        <w:rPr>
          <w:rFonts w:eastAsia="Calibri"/>
          <w:bCs/>
          <w:u w:val="single"/>
        </w:rPr>
        <w:t>for the same pool</w:t>
      </w:r>
      <w:r w:rsidRPr="00421BB6">
        <w:rPr>
          <w:rFonts w:eastAsia="Calibri"/>
          <w:sz w:val="16"/>
        </w:rPr>
        <w:t xml:space="preserve"> of effectiveness embodied </w:t>
      </w:r>
      <w:r w:rsidRPr="00EA7D95">
        <w:rPr>
          <w:rFonts w:eastAsia="Calibri"/>
          <w:bCs/>
          <w:u w:val="single"/>
        </w:rPr>
        <w:t>in a class</w:t>
      </w:r>
      <w:r w:rsidRPr="00421BB6">
        <w:rPr>
          <w:rFonts w:eastAsia="Calibri"/>
          <w:sz w:val="16"/>
        </w:rPr>
        <w:t xml:space="preserve"> of antibiotics, </w:t>
      </w:r>
      <w:r w:rsidRPr="00EA7D95">
        <w:rPr>
          <w:rFonts w:eastAsia="Calibri"/>
          <w:bCs/>
          <w:u w:val="single"/>
        </w:rPr>
        <w:t xml:space="preserve">while </w:t>
      </w:r>
      <w:r w:rsidRPr="00F22002">
        <w:rPr>
          <w:rFonts w:eastAsia="Calibri"/>
          <w:bCs/>
          <w:highlight w:val="green"/>
          <w:u w:val="single"/>
        </w:rPr>
        <w:t>providing</w:t>
      </w:r>
      <w:r w:rsidRPr="00421BB6">
        <w:rPr>
          <w:rFonts w:eastAsia="Calibri"/>
          <w:sz w:val="16"/>
        </w:rPr>
        <w:t xml:space="preserve"> </w:t>
      </w:r>
      <w:r w:rsidRPr="00EA7D95">
        <w:rPr>
          <w:rFonts w:eastAsia="Calibri"/>
          <w:bCs/>
          <w:u w:val="single"/>
        </w:rPr>
        <w:t xml:space="preserve">an </w:t>
      </w:r>
      <w:r w:rsidRPr="00F22002">
        <w:rPr>
          <w:rFonts w:eastAsia="Calibri"/>
          <w:bCs/>
          <w:highlight w:val="green"/>
          <w:u w:val="single"/>
        </w:rPr>
        <w:t>incentive</w:t>
      </w:r>
      <w:r w:rsidRPr="00EA7D95">
        <w:rPr>
          <w:rFonts w:eastAsia="Calibri"/>
          <w:bCs/>
          <w:u w:val="single"/>
        </w:rPr>
        <w:t xml:space="preserve"> </w:t>
      </w:r>
      <w:r w:rsidRPr="00F22002">
        <w:rPr>
          <w:rFonts w:eastAsia="Calibri"/>
          <w:bCs/>
          <w:highlight w:val="green"/>
          <w:u w:val="single"/>
        </w:rPr>
        <w:t>to develop new antibiotics</w:t>
      </w:r>
      <w:r w:rsidRPr="00421BB6">
        <w:rPr>
          <w:rFonts w:eastAsia="Calibri"/>
          <w:sz w:val="16"/>
        </w:rPr>
        <w:t>.</w:t>
      </w:r>
    </w:p>
    <w:p w14:paraId="1D8A136B" w14:textId="77777777" w:rsidR="00403069" w:rsidRPr="00C11B1F" w:rsidRDefault="00403069" w:rsidP="00403069">
      <w:pPr>
        <w:pStyle w:val="Heading4"/>
      </w:pPr>
      <w:r>
        <w:t xml:space="preserve">TRIPs </w:t>
      </w:r>
      <w:proofErr w:type="gramStart"/>
      <w:r>
        <w:t>encourages</w:t>
      </w:r>
      <w:proofErr w:type="gramEnd"/>
      <w:r>
        <w:t xml:space="preserve"> innovation</w:t>
      </w:r>
    </w:p>
    <w:p w14:paraId="5517B960" w14:textId="77777777" w:rsidR="00403069" w:rsidRDefault="00403069" w:rsidP="00403069">
      <w:r>
        <w:t xml:space="preserve">Margaret </w:t>
      </w:r>
      <w:r w:rsidRPr="00B12FEA">
        <w:rPr>
          <w:rStyle w:val="Style13ptBold"/>
        </w:rPr>
        <w:t>Kyle and</w:t>
      </w:r>
      <w:r>
        <w:t xml:space="preserve"> Yi </w:t>
      </w:r>
      <w:r w:rsidRPr="00B12FEA">
        <w:rPr>
          <w:rStyle w:val="Style13ptBold"/>
        </w:rPr>
        <w:t>Qian 14</w:t>
      </w:r>
      <w:r>
        <w:t xml:space="preserve">, Kyle is Professor of Economics. Center for Industrial Economics, “INTELLECTUAL PROPERTY RIGHTS AND ACCESS TO INNOVATION: EVIDENCE FROM TRIPS,” </w:t>
      </w:r>
      <w:hyperlink r:id="rId79" w:history="1">
        <w:r w:rsidRPr="00686BA3">
          <w:rPr>
            <w:rStyle w:val="Hyperlink"/>
          </w:rPr>
          <w:t>https://www.nber.org/papers/w20799</w:t>
        </w:r>
      </w:hyperlink>
    </w:p>
    <w:p w14:paraId="0A2F78FC" w14:textId="77777777" w:rsidR="00403069" w:rsidRDefault="00403069" w:rsidP="00403069">
      <w:r w:rsidRPr="00F641A4">
        <w:rPr>
          <w:rStyle w:val="StyleUnderline"/>
        </w:rPr>
        <w:t xml:space="preserve">The </w:t>
      </w:r>
      <w:r w:rsidRPr="00F22002">
        <w:rPr>
          <w:rStyle w:val="StyleUnderline"/>
          <w:highlight w:val="green"/>
        </w:rPr>
        <w:t>TRIPS Agreement</w:t>
      </w:r>
      <w:r w:rsidRPr="00F641A4">
        <w:rPr>
          <w:rStyle w:val="StyleUnderline"/>
        </w:rPr>
        <w:t xml:space="preserve">, which generally </w:t>
      </w:r>
      <w:r w:rsidRPr="00F22002">
        <w:rPr>
          <w:rStyle w:val="Emphasis"/>
          <w:highlight w:val="green"/>
        </w:rPr>
        <w:t>strengthened and harmonized IPRs</w:t>
      </w:r>
      <w:r w:rsidRPr="00F641A4">
        <w:rPr>
          <w:rStyle w:val="StyleUnderline"/>
        </w:rPr>
        <w:t xml:space="preserve"> across countries, does appear to have </w:t>
      </w:r>
      <w:r w:rsidRPr="00F22002">
        <w:rPr>
          <w:rStyle w:val="StyleUnderline"/>
          <w:highlight w:val="green"/>
        </w:rPr>
        <w:t>changed market outcomes</w:t>
      </w:r>
      <w:r w:rsidRPr="00F641A4">
        <w:rPr>
          <w:rStyle w:val="StyleUnderline"/>
        </w:rPr>
        <w:t xml:space="preserve">. On average, </w:t>
      </w:r>
      <w:r w:rsidRPr="00F22002">
        <w:rPr>
          <w:rStyle w:val="StyleUnderline"/>
          <w:highlight w:val="green"/>
        </w:rPr>
        <w:t>access to new pharmaceuticals has</w:t>
      </w:r>
      <w:r w:rsidRPr="00F641A4">
        <w:rPr>
          <w:rStyle w:val="StyleUnderline"/>
        </w:rPr>
        <w:t xml:space="preserve"> at least </w:t>
      </w:r>
      <w:r w:rsidRPr="00F22002">
        <w:rPr>
          <w:rStyle w:val="StyleUnderline"/>
          <w:highlight w:val="green"/>
        </w:rPr>
        <w:t>not decreased</w:t>
      </w:r>
      <w:r w:rsidRPr="00F641A4">
        <w:rPr>
          <w:rStyle w:val="StyleUnderline"/>
        </w:rPr>
        <w:t xml:space="preserve"> following TRIPS. Point </w:t>
      </w:r>
      <w:r w:rsidRPr="00F22002">
        <w:rPr>
          <w:rStyle w:val="Emphasis"/>
          <w:highlight w:val="green"/>
        </w:rPr>
        <w:t>estimates show an increase in the probability of new product launch</w:t>
      </w:r>
      <w:r w:rsidRPr="00F641A4">
        <w:rPr>
          <w:rStyle w:val="StyleUnderline"/>
        </w:rPr>
        <w:t xml:space="preserve"> and quantities sold, although differences are not always statistically significant. While patents are also associated with higher prices, there is some evidence that </w:t>
      </w:r>
      <w:r w:rsidRPr="00F22002">
        <w:rPr>
          <w:rStyle w:val="Emphasis"/>
          <w:highlight w:val="green"/>
        </w:rPr>
        <w:t>prices in poorer countries have fallen</w:t>
      </w:r>
      <w:r w:rsidRPr="00F641A4">
        <w:rPr>
          <w:rStyle w:val="StyleUnderline"/>
        </w:rPr>
        <w:t xml:space="preserve">, though not to the level of off-patent products. </w:t>
      </w:r>
      <w:r w:rsidRPr="006B1D72">
        <w:t xml:space="preserve">However, </w:t>
      </w:r>
      <w:r w:rsidRPr="006B1D72">
        <w:lastRenderedPageBreak/>
        <w:t>the effect of IPRs may be confounded by other policy changes</w:t>
      </w:r>
      <w:r>
        <w:t xml:space="preserve">. It is certainly possible that in the absence of countervailing policies, stronger IPRs would have resulted in a larger increase in prices. It is also likely that IPRs have very different implications for countries with a large generic sector (e.g., India) than for most of the developing countries we examine. </w:t>
      </w:r>
      <w:r w:rsidRPr="006B1D72">
        <w:rPr>
          <w:rStyle w:val="StyleUnderline"/>
        </w:rPr>
        <w:t xml:space="preserve">Nevertheless, we believe the </w:t>
      </w:r>
      <w:r w:rsidRPr="00F22002">
        <w:rPr>
          <w:rStyle w:val="StyleUnderline"/>
          <w:highlight w:val="green"/>
        </w:rPr>
        <w:t>results should be</w:t>
      </w:r>
      <w:r w:rsidRPr="006B1D72">
        <w:rPr>
          <w:rStyle w:val="StyleUnderline"/>
        </w:rPr>
        <w:t xml:space="preserve"> </w:t>
      </w:r>
      <w:r w:rsidRPr="00F22002">
        <w:rPr>
          <w:rStyle w:val="StyleUnderline"/>
          <w:highlight w:val="green"/>
        </w:rPr>
        <w:t>considered</w:t>
      </w:r>
      <w:r w:rsidRPr="006B1D72">
        <w:rPr>
          <w:rStyle w:val="StyleUnderline"/>
        </w:rPr>
        <w:t xml:space="preserve"> relatively </w:t>
      </w:r>
      <w:r w:rsidRPr="00F22002">
        <w:rPr>
          <w:rStyle w:val="Emphasis"/>
          <w:highlight w:val="green"/>
        </w:rPr>
        <w:t>good news</w:t>
      </w:r>
      <w:r w:rsidRPr="00F22002">
        <w:rPr>
          <w:rStyle w:val="StyleUnderline"/>
          <w:highlight w:val="green"/>
        </w:rPr>
        <w:t xml:space="preserve"> about</w:t>
      </w:r>
      <w:r w:rsidRPr="006B1D72">
        <w:rPr>
          <w:rStyle w:val="StyleUnderline"/>
        </w:rPr>
        <w:t xml:space="preserve"> the relationship between </w:t>
      </w:r>
      <w:r w:rsidRPr="00F22002">
        <w:rPr>
          <w:rStyle w:val="StyleUnderline"/>
          <w:highlight w:val="green"/>
        </w:rPr>
        <w:t>IPRs and access to innovative medicines</w:t>
      </w:r>
      <w:r w:rsidRPr="006B1D72">
        <w:rPr>
          <w:rStyle w:val="StyleUnderline"/>
        </w:rPr>
        <w:t>, although considerable work remains to improve the latter</w:t>
      </w:r>
      <w:r>
        <w:t>.</w:t>
      </w:r>
    </w:p>
    <w:p w14:paraId="78F90C73" w14:textId="77777777" w:rsidR="00403069" w:rsidRDefault="00403069" w:rsidP="00403069">
      <w:pPr>
        <w:pStyle w:val="Heading4"/>
      </w:pPr>
    </w:p>
    <w:p w14:paraId="3BE0F8BE" w14:textId="256A4580" w:rsidR="00403069" w:rsidRPr="00A013B9" w:rsidRDefault="00403069" w:rsidP="00403069">
      <w:pPr>
        <w:pStyle w:val="Heading2"/>
      </w:pPr>
      <w:r>
        <w:lastRenderedPageBreak/>
        <w:t>TRIPS reduces global health inequality</w:t>
      </w:r>
    </w:p>
    <w:p w14:paraId="40B35236" w14:textId="77777777" w:rsidR="00403069" w:rsidRDefault="00403069" w:rsidP="00403069">
      <w:r>
        <w:t xml:space="preserve">Samir Raheem </w:t>
      </w:r>
      <w:proofErr w:type="spellStart"/>
      <w:r w:rsidRPr="003C696D">
        <w:rPr>
          <w:rStyle w:val="Style13ptBold"/>
        </w:rPr>
        <w:t>Alsoodani</w:t>
      </w:r>
      <w:proofErr w:type="spellEnd"/>
      <w:r w:rsidRPr="003C696D">
        <w:rPr>
          <w:rStyle w:val="Style13ptBold"/>
        </w:rPr>
        <w:t xml:space="preserve"> 15</w:t>
      </w:r>
      <w:r>
        <w:t>, “"The WTO Agreement on Trade-Related Aspects of Intellectual Property Rights (TRIPS) may offered an access to essential pharmaceutical drugs for developing countries,” Journal Of the College of law /Al-</w:t>
      </w:r>
      <w:proofErr w:type="spellStart"/>
      <w:r>
        <w:t>Nahrain</w:t>
      </w:r>
      <w:proofErr w:type="spellEnd"/>
      <w:r>
        <w:t xml:space="preserve"> University 2015, Volume 17, Issue 2, Pages 393-410, </w:t>
      </w:r>
      <w:hyperlink r:id="rId80" w:history="1">
        <w:r w:rsidRPr="00686BA3">
          <w:rPr>
            <w:rStyle w:val="Hyperlink"/>
          </w:rPr>
          <w:t>https://www.ias</w:t>
        </w:r>
        <w:r w:rsidRPr="00686BA3">
          <w:rPr>
            <w:rStyle w:val="Hyperlink"/>
          </w:rPr>
          <w:t>j</w:t>
        </w:r>
        <w:r w:rsidRPr="00686BA3">
          <w:rPr>
            <w:rStyle w:val="Hyperlink"/>
          </w:rPr>
          <w:t>.net/iasj/article/109180</w:t>
        </w:r>
      </w:hyperlink>
    </w:p>
    <w:p w14:paraId="3A65BC82" w14:textId="77777777" w:rsidR="00403069" w:rsidRPr="003C696D" w:rsidRDefault="00403069" w:rsidP="00403069">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6BFD875D" w14:textId="77777777" w:rsidR="00403069" w:rsidRDefault="00403069" w:rsidP="00403069"/>
    <w:p w14:paraId="783EE734" w14:textId="77777777" w:rsidR="00403069" w:rsidRDefault="00403069" w:rsidP="00403069">
      <w:pPr>
        <w:pStyle w:val="Heading3"/>
      </w:pPr>
      <w:r>
        <w:lastRenderedPageBreak/>
        <w:t>Backlines---TRIPS=/=GHI</w:t>
      </w:r>
    </w:p>
    <w:p w14:paraId="2038AFCD" w14:textId="77777777" w:rsidR="00403069" w:rsidRDefault="00403069" w:rsidP="00403069"/>
    <w:p w14:paraId="39BD1354" w14:textId="77777777" w:rsidR="00403069" w:rsidRDefault="00403069" w:rsidP="00403069">
      <w:pPr>
        <w:pStyle w:val="Heading4"/>
      </w:pPr>
      <w:r>
        <w:t>TRIPS enhances human rights</w:t>
      </w:r>
    </w:p>
    <w:p w14:paraId="259B5EC6" w14:textId="77777777" w:rsidR="00403069" w:rsidRDefault="00403069" w:rsidP="00403069">
      <w:r>
        <w:t xml:space="preserve">Samir Raheem </w:t>
      </w:r>
      <w:proofErr w:type="spellStart"/>
      <w:r w:rsidRPr="003C696D">
        <w:rPr>
          <w:rStyle w:val="Style13ptBold"/>
        </w:rPr>
        <w:t>Alsoodani</w:t>
      </w:r>
      <w:proofErr w:type="spellEnd"/>
      <w:r w:rsidRPr="003C696D">
        <w:rPr>
          <w:rStyle w:val="Style13ptBold"/>
        </w:rPr>
        <w:t xml:space="preserve"> 15</w:t>
      </w:r>
      <w:r>
        <w:t>, “"The WTO Agreement on Trade-Related Aspects of Intellectual Property Rights (TRIPS) may offered an access to essential pharmaceutical drugs for developing countries,” Journal Of the College of law /Al-</w:t>
      </w:r>
      <w:proofErr w:type="spellStart"/>
      <w:r>
        <w:t>Nahrain</w:t>
      </w:r>
      <w:proofErr w:type="spellEnd"/>
      <w:r>
        <w:t xml:space="preserve"> University 2015, Volume 17, Issue 2, Pages 393-410, </w:t>
      </w:r>
      <w:hyperlink r:id="rId81" w:history="1">
        <w:r w:rsidRPr="00686BA3">
          <w:rPr>
            <w:rStyle w:val="Hyperlink"/>
          </w:rPr>
          <w:t>https://www.iasj.net/iasj/article/109180</w:t>
        </w:r>
      </w:hyperlink>
    </w:p>
    <w:p w14:paraId="548FA2ED" w14:textId="77777777" w:rsidR="00403069" w:rsidRDefault="00403069" w:rsidP="00403069">
      <w:r w:rsidRPr="00F36EFD">
        <w:rPr>
          <w:rStyle w:val="StyleUnderline"/>
        </w:rPr>
        <w:t xml:space="preserve">In contrast, </w:t>
      </w:r>
      <w:proofErr w:type="gramStart"/>
      <w:r w:rsidRPr="00F22002">
        <w:rPr>
          <w:rStyle w:val="StyleUnderline"/>
          <w:highlight w:val="green"/>
        </w:rPr>
        <w:t>Anderson</w:t>
      </w:r>
      <w:proofErr w:type="gramEnd"/>
      <w:r w:rsidRPr="00F22002">
        <w:rPr>
          <w:rStyle w:val="StyleUnderline"/>
          <w:highlight w:val="green"/>
        </w:rPr>
        <w:t xml:space="preserve"> and Wager</w:t>
      </w:r>
      <w:r w:rsidRPr="00F36EFD">
        <w:rPr>
          <w:rStyle w:val="StyleUnderline"/>
        </w:rPr>
        <w:t xml:space="preserve"> (2006) </w:t>
      </w:r>
      <w:r w:rsidRPr="00F22002">
        <w:rPr>
          <w:rStyle w:val="StyleUnderline"/>
          <w:highlight w:val="green"/>
        </w:rPr>
        <w:t>believe</w:t>
      </w:r>
      <w:r w:rsidRPr="00F36EFD">
        <w:rPr>
          <w:rStyle w:val="StyleUnderline"/>
        </w:rPr>
        <w:t xml:space="preserve"> that the </w:t>
      </w:r>
      <w:r w:rsidRPr="00F22002">
        <w:rPr>
          <w:rStyle w:val="StyleUnderline"/>
          <w:highlight w:val="green"/>
        </w:rPr>
        <w:t>TRIPS</w:t>
      </w:r>
      <w:r w:rsidRPr="00F36EFD">
        <w:rPr>
          <w:rStyle w:val="StyleUnderline"/>
        </w:rPr>
        <w:t xml:space="preserve"> Agreement provisions </w:t>
      </w:r>
      <w:r w:rsidRPr="00F22002">
        <w:rPr>
          <w:rStyle w:val="Emphasis"/>
          <w:highlight w:val="green"/>
        </w:rPr>
        <w:t>enhanced human rights principles</w:t>
      </w:r>
      <w:r w:rsidRPr="00F36EFD">
        <w:rPr>
          <w:rStyle w:val="StyleUnderline"/>
        </w:rPr>
        <w:t xml:space="preserve">, because of the many features throughout the TRIPS Agreement, such as the </w:t>
      </w:r>
      <w:r w:rsidRPr="00F22002">
        <w:rPr>
          <w:rStyle w:val="StyleUnderline"/>
          <w:highlight w:val="green"/>
        </w:rPr>
        <w:t>emphasis on the need for a balance</w:t>
      </w:r>
      <w:r w:rsidRPr="00F36EFD">
        <w:rPr>
          <w:rStyle w:val="StyleUnderline"/>
        </w:rPr>
        <w:t xml:space="preserve"> between the advantages, the commitments, and the rights for both the users and the producers of the invention. Other examples include </w:t>
      </w:r>
      <w:r w:rsidRPr="00F22002">
        <w:rPr>
          <w:rStyle w:val="StyleUnderline"/>
          <w:highlight w:val="green"/>
        </w:rPr>
        <w:t>nondiscrimination treatment</w:t>
      </w:r>
      <w:r w:rsidRPr="00F36EFD">
        <w:rPr>
          <w:rStyle w:val="StyleUnderline"/>
        </w:rPr>
        <w:t xml:space="preserve">, and the </w:t>
      </w:r>
      <w:r w:rsidRPr="00F22002">
        <w:rPr>
          <w:rStyle w:val="StyleUnderline"/>
          <w:highlight w:val="green"/>
        </w:rPr>
        <w:t>stipulation that all disputes must be settled under the WTO system</w:t>
      </w:r>
      <w:r w:rsidRPr="00F36EFD">
        <w:rPr>
          <w:rStyle w:val="StyleUnderline"/>
        </w:rPr>
        <w:t xml:space="preserve">, which </w:t>
      </w:r>
      <w:r w:rsidRPr="00F22002">
        <w:rPr>
          <w:rStyle w:val="Emphasis"/>
          <w:highlight w:val="green"/>
        </w:rPr>
        <w:t>secures the rule of law</w:t>
      </w:r>
      <w:r w:rsidRPr="00F36EFD">
        <w:rPr>
          <w:rStyle w:val="StyleUnderline"/>
        </w:rPr>
        <w:t xml:space="preserve"> governing international trade. The </w:t>
      </w:r>
      <w:r w:rsidRPr="00F22002">
        <w:rPr>
          <w:rStyle w:val="Emphasis"/>
          <w:highlight w:val="green"/>
        </w:rPr>
        <w:t xml:space="preserve">TRIPS Agreement has </w:t>
      </w:r>
      <w:proofErr w:type="spellStart"/>
      <w:r w:rsidRPr="00F22002">
        <w:rPr>
          <w:rStyle w:val="Emphasis"/>
          <w:highlight w:val="green"/>
        </w:rPr>
        <w:t>favoured</w:t>
      </w:r>
      <w:proofErr w:type="spellEnd"/>
      <w:r w:rsidRPr="00F22002">
        <w:rPr>
          <w:rStyle w:val="Emphasis"/>
          <w:highlight w:val="green"/>
        </w:rPr>
        <w:t xml:space="preserve"> the least developed countries</w:t>
      </w:r>
      <w:r w:rsidRPr="00F22002">
        <w:rPr>
          <w:rStyle w:val="StyleUnderline"/>
          <w:highlight w:val="green"/>
        </w:rPr>
        <w:t xml:space="preserve"> with </w:t>
      </w:r>
      <w:r w:rsidRPr="00F22002">
        <w:rPr>
          <w:rStyle w:val="Emphasis"/>
          <w:highlight w:val="green"/>
        </w:rPr>
        <w:t>distinctive and more lenient treatment</w:t>
      </w:r>
      <w:r w:rsidRPr="00F36EFD">
        <w:rPr>
          <w:rStyle w:val="StyleUnderline"/>
        </w:rPr>
        <w:t>, as these countries have until 2016 to enforce protection of patent rights with regards to undisclosed data relating to pharmaceutical products</w:t>
      </w:r>
      <w:r>
        <w:t>.</w:t>
      </w:r>
    </w:p>
    <w:p w14:paraId="5FAAF0B3" w14:textId="77777777" w:rsidR="00403069" w:rsidRDefault="00403069" w:rsidP="00403069"/>
    <w:p w14:paraId="7220DE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ngsanaUPC">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60E47"/>
    <w:multiLevelType w:val="hybridMultilevel"/>
    <w:tmpl w:val="5E88F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815B48"/>
    <w:multiLevelType w:val="hybridMultilevel"/>
    <w:tmpl w:val="1A34B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51549B"/>
    <w:multiLevelType w:val="hybridMultilevel"/>
    <w:tmpl w:val="EF3C7692"/>
    <w:lvl w:ilvl="0" w:tplc="63DEBB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B41DB"/>
    <w:multiLevelType w:val="hybridMultilevel"/>
    <w:tmpl w:val="2A0A1F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E46006"/>
    <w:multiLevelType w:val="hybridMultilevel"/>
    <w:tmpl w:val="D48476C4"/>
    <w:lvl w:ilvl="0" w:tplc="CC1027F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483B43"/>
    <w:multiLevelType w:val="hybridMultilevel"/>
    <w:tmpl w:val="35FC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8C6BB3"/>
    <w:multiLevelType w:val="hybridMultilevel"/>
    <w:tmpl w:val="6426A5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F06832"/>
    <w:multiLevelType w:val="multilevel"/>
    <w:tmpl w:val="1032D0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134575"/>
    <w:multiLevelType w:val="hybridMultilevel"/>
    <w:tmpl w:val="700E2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E7506A"/>
    <w:multiLevelType w:val="hybridMultilevel"/>
    <w:tmpl w:val="FE6E5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406824"/>
    <w:multiLevelType w:val="hybridMultilevel"/>
    <w:tmpl w:val="127686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4F1EF5"/>
    <w:multiLevelType w:val="hybridMultilevel"/>
    <w:tmpl w:val="E8024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735539"/>
    <w:multiLevelType w:val="hybridMultilevel"/>
    <w:tmpl w:val="0E8A23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40675B"/>
    <w:multiLevelType w:val="hybridMultilevel"/>
    <w:tmpl w:val="36C450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214B08"/>
    <w:multiLevelType w:val="hybridMultilevel"/>
    <w:tmpl w:val="AF665C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FA2AEE"/>
    <w:multiLevelType w:val="hybridMultilevel"/>
    <w:tmpl w:val="35FC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3C6B93"/>
    <w:multiLevelType w:val="multilevel"/>
    <w:tmpl w:val="81306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65D4476"/>
    <w:multiLevelType w:val="hybridMultilevel"/>
    <w:tmpl w:val="346A4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1C07BE"/>
    <w:multiLevelType w:val="multilevel"/>
    <w:tmpl w:val="805A68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A796971"/>
    <w:multiLevelType w:val="hybridMultilevel"/>
    <w:tmpl w:val="11EE18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C1152E"/>
    <w:multiLevelType w:val="multilevel"/>
    <w:tmpl w:val="821A8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7C7F2D"/>
    <w:multiLevelType w:val="hybridMultilevel"/>
    <w:tmpl w:val="73CAA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D348C3"/>
    <w:multiLevelType w:val="hybridMultilevel"/>
    <w:tmpl w:val="16A86F18"/>
    <w:lvl w:ilvl="0" w:tplc="A658FF70">
      <w:start w:val="1"/>
      <w:numFmt w:val="bullet"/>
      <w:lvlText w:val="-"/>
      <w:lvlJc w:val="left"/>
      <w:pPr>
        <w:ind w:left="720" w:hanging="360"/>
      </w:pPr>
      <w:rPr>
        <w:rFonts w:ascii="Georgia" w:eastAsiaTheme="minorHAnsi"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21"/>
  </w:num>
  <w:num w:numId="15">
    <w:abstractNumId w:val="35"/>
  </w:num>
  <w:num w:numId="16">
    <w:abstractNumId w:val="13"/>
  </w:num>
  <w:num w:numId="17">
    <w:abstractNumId w:val="30"/>
  </w:num>
  <w:num w:numId="18">
    <w:abstractNumId w:val="33"/>
  </w:num>
  <w:num w:numId="19">
    <w:abstractNumId w:val="29"/>
  </w:num>
  <w:num w:numId="20">
    <w:abstractNumId w:val="31"/>
    <w:lvlOverride w:ilvl="0">
      <w:lvl w:ilvl="0">
        <w:numFmt w:val="decimal"/>
        <w:lvlText w:val="%1."/>
        <w:lvlJc w:val="left"/>
      </w:lvl>
    </w:lvlOverride>
  </w:num>
  <w:num w:numId="21">
    <w:abstractNumId w:val="20"/>
    <w:lvlOverride w:ilvl="0">
      <w:lvl w:ilvl="0">
        <w:numFmt w:val="decimal"/>
        <w:lvlText w:val="%1."/>
        <w:lvlJc w:val="left"/>
      </w:lvl>
    </w:lvlOverride>
  </w:num>
  <w:num w:numId="22">
    <w:abstractNumId w:val="16"/>
  </w:num>
  <w:num w:numId="23">
    <w:abstractNumId w:val="28"/>
  </w:num>
  <w:num w:numId="24">
    <w:abstractNumId w:val="18"/>
  </w:num>
  <w:num w:numId="25">
    <w:abstractNumId w:val="34"/>
  </w:num>
  <w:num w:numId="26">
    <w:abstractNumId w:val="36"/>
  </w:num>
  <w:num w:numId="27">
    <w:abstractNumId w:val="26"/>
  </w:num>
  <w:num w:numId="28">
    <w:abstractNumId w:val="23"/>
  </w:num>
  <w:num w:numId="29">
    <w:abstractNumId w:val="32"/>
  </w:num>
  <w:num w:numId="30">
    <w:abstractNumId w:val="15"/>
  </w:num>
  <w:num w:numId="31">
    <w:abstractNumId w:val="14"/>
  </w:num>
  <w:num w:numId="32">
    <w:abstractNumId w:val="25"/>
  </w:num>
  <w:num w:numId="33">
    <w:abstractNumId w:val="27"/>
  </w:num>
  <w:num w:numId="34">
    <w:abstractNumId w:val="19"/>
  </w:num>
  <w:num w:numId="35">
    <w:abstractNumId w:val="22"/>
  </w:num>
  <w:num w:numId="36">
    <w:abstractNumId w:val="24"/>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1310"/>
    <w:rsid w:val="000029E3"/>
    <w:rsid w:val="000029E8"/>
    <w:rsid w:val="00004225"/>
    <w:rsid w:val="000066CA"/>
    <w:rsid w:val="00007264"/>
    <w:rsid w:val="000076A9"/>
    <w:rsid w:val="00014FAD"/>
    <w:rsid w:val="00015D2A"/>
    <w:rsid w:val="0002490B"/>
    <w:rsid w:val="00026465"/>
    <w:rsid w:val="00030204"/>
    <w:rsid w:val="000312A0"/>
    <w:rsid w:val="0003396C"/>
    <w:rsid w:val="00033DD2"/>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3ED"/>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069"/>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80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A40"/>
    <w:rsid w:val="009A1467"/>
    <w:rsid w:val="009A6464"/>
    <w:rsid w:val="009B69F5"/>
    <w:rsid w:val="009C5FF7"/>
    <w:rsid w:val="009C6292"/>
    <w:rsid w:val="009D15DB"/>
    <w:rsid w:val="009D2D25"/>
    <w:rsid w:val="009D3133"/>
    <w:rsid w:val="009E160D"/>
    <w:rsid w:val="009F1CBB"/>
    <w:rsid w:val="009F3305"/>
    <w:rsid w:val="009F6FB2"/>
    <w:rsid w:val="00A071C0"/>
    <w:rsid w:val="00A22670"/>
    <w:rsid w:val="00A24B35"/>
    <w:rsid w:val="00A271BA"/>
    <w:rsid w:val="00A27F86"/>
    <w:rsid w:val="00A431C6"/>
    <w:rsid w:val="00A5082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ABA"/>
    <w:rsid w:val="00BE6472"/>
    <w:rsid w:val="00BF29B8"/>
    <w:rsid w:val="00BF46EA"/>
    <w:rsid w:val="00C07769"/>
    <w:rsid w:val="00C07D05"/>
    <w:rsid w:val="00C10856"/>
    <w:rsid w:val="00C203FA"/>
    <w:rsid w:val="00C216E4"/>
    <w:rsid w:val="00C244F5"/>
    <w:rsid w:val="00C3164F"/>
    <w:rsid w:val="00C31B5E"/>
    <w:rsid w:val="00C34D3E"/>
    <w:rsid w:val="00C35B37"/>
    <w:rsid w:val="00C3747A"/>
    <w:rsid w:val="00C37F29"/>
    <w:rsid w:val="00C56DCC"/>
    <w:rsid w:val="00C57075"/>
    <w:rsid w:val="00C72AFE"/>
    <w:rsid w:val="00C81619"/>
    <w:rsid w:val="00CA013C"/>
    <w:rsid w:val="00CA131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ED1"/>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09EEA"/>
  <w14:defaultImageDpi w14:val="300"/>
  <w15:docId w15:val="{C4495882-2419-5240-94AC-30442E8F7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13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13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CA13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A13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CA131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CA131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CA131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CA13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1310"/>
  </w:style>
  <w:style w:type="character" w:customStyle="1" w:styleId="Heading1Char">
    <w:name w:val="Heading 1 Char"/>
    <w:aliases w:val="Pocket Char"/>
    <w:basedOn w:val="DefaultParagraphFont"/>
    <w:link w:val="Heading1"/>
    <w:uiPriority w:val="9"/>
    <w:rsid w:val="00CA1310"/>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CA131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CA131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A131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131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CA131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A13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131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CA1310"/>
    <w:rPr>
      <w:color w:val="auto"/>
      <w:u w:val="none"/>
    </w:rPr>
  </w:style>
  <w:style w:type="paragraph" w:styleId="DocumentMap">
    <w:name w:val="Document Map"/>
    <w:basedOn w:val="Normal"/>
    <w:link w:val="DocumentMapChar"/>
    <w:uiPriority w:val="99"/>
    <w:semiHidden/>
    <w:unhideWhenUsed/>
    <w:rsid w:val="00CA13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1310"/>
    <w:rPr>
      <w:rFonts w:ascii="Lucida Grande" w:hAnsi="Lucida Grande" w:cs="Lucida Grande"/>
    </w:rPr>
  </w:style>
  <w:style w:type="character" w:customStyle="1" w:styleId="Heading5Char">
    <w:name w:val="Heading 5 Char"/>
    <w:basedOn w:val="DefaultParagraphFont"/>
    <w:link w:val="Heading5"/>
    <w:uiPriority w:val="99"/>
    <w:rsid w:val="00CA1310"/>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CA1310"/>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CA131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CA1310"/>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CA13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A131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aliases w:val="8 pt font"/>
    <w:basedOn w:val="DefaultParagraphFont"/>
    <w:uiPriority w:val="22"/>
    <w:qFormat/>
    <w:rsid w:val="00CA1310"/>
    <w:rPr>
      <w:b/>
      <w:bCs/>
    </w:rPr>
  </w:style>
  <w:style w:type="character" w:customStyle="1" w:styleId="UnresolvedMention1">
    <w:name w:val="Unresolved Mention1"/>
    <w:basedOn w:val="DefaultParagraphFont"/>
    <w:uiPriority w:val="99"/>
    <w:unhideWhenUsed/>
    <w:rsid w:val="00CA1310"/>
    <w:rPr>
      <w:color w:val="605E5C"/>
      <w:shd w:val="clear" w:color="auto" w:fill="E1DFDD"/>
    </w:rPr>
  </w:style>
  <w:style w:type="character" w:styleId="IntenseEmphasis">
    <w:name w:val="Intense Emphasis"/>
    <w:aliases w:val="Style Underli,Underline Char,Heading 3 Char Char1 Char,Cites and Cards Char,Intense Emphasis11111,Heading 3 Char1,Intense Emphasi,9.5 pt,Box Out,Italic,Intense Emphasis5,Cite Char1,9.5 p,Footnote + AngsanaUPC,Body text + 12.5 pt"/>
    <w:basedOn w:val="DefaultParagraphFont"/>
    <w:uiPriority w:val="6"/>
    <w:qFormat/>
    <w:rsid w:val="00CA1310"/>
    <w:rPr>
      <w:b w:val="0"/>
      <w:bCs w:val="0"/>
      <w:sz w:val="22"/>
      <w:u w:val="single"/>
    </w:rPr>
  </w:style>
  <w:style w:type="paragraph" w:customStyle="1" w:styleId="Emphasis1">
    <w:name w:val="Emphasis1"/>
    <w:basedOn w:val="Normal"/>
    <w:autoRedefine/>
    <w:uiPriority w:val="7"/>
    <w:qFormat/>
    <w:rsid w:val="00CA131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qFormat/>
    <w:rsid w:val="00CA1310"/>
    <w:rPr>
      <w:b/>
      <w:u w:val="single"/>
    </w:rPr>
  </w:style>
  <w:style w:type="character" w:customStyle="1" w:styleId="Heading2Char1">
    <w:name w:val="Heading 2 Char1"/>
    <w:aliases w:val="Heading 2 Char Char Char1,! Char Char1,Heading 2 Char Char Char Char Char1,! Char1,Heading 2 Char Char Char Char1,! Char Char Char Char,Heading 2 Char Char Char Char Char Char Char,! Char Char Char1,Cite Char,cite_tag Char"/>
    <w:basedOn w:val="DefaultParagraphFont"/>
    <w:uiPriority w:val="9"/>
    <w:qFormat/>
    <w:rsid w:val="00CA1310"/>
    <w:rPr>
      <w:rFonts w:cs="Arial"/>
      <w:b/>
      <w:bCs/>
      <w:iCs/>
      <w:sz w:val="26"/>
      <w:szCs w:val="28"/>
      <w:lang w:val="en-US" w:eastAsia="en-US" w:bidi="ar-SA"/>
    </w:rPr>
  </w:style>
  <w:style w:type="paragraph" w:customStyle="1" w:styleId="NormalText">
    <w:name w:val="Normal Text"/>
    <w:basedOn w:val="Normal"/>
    <w:link w:val="NormalTextChar"/>
    <w:autoRedefine/>
    <w:rsid w:val="00CA1310"/>
    <w:pPr>
      <w:jc w:val="both"/>
    </w:pPr>
    <w:rPr>
      <w:rFonts w:ascii="Times New Roman" w:eastAsia="Times New Roman" w:hAnsi="Times New Roman" w:cs="Arial"/>
      <w:sz w:val="20"/>
      <w:szCs w:val="26"/>
    </w:rPr>
  </w:style>
  <w:style w:type="character" w:customStyle="1" w:styleId="cardChar">
    <w:name w:val="card Char"/>
    <w:aliases w:val="Bold Cite Char Char,Speed Cite Char"/>
    <w:locked/>
    <w:rsid w:val="00CA1310"/>
    <w:rPr>
      <w:rFonts w:ascii="Times New Roman" w:eastAsia="Times New Roman" w:hAnsi="Times New Roman" w:cs="Times New Roman"/>
      <w:sz w:val="16"/>
    </w:rPr>
  </w:style>
  <w:style w:type="character" w:customStyle="1" w:styleId="UnderlineBold">
    <w:name w:val="Underline + Bold"/>
    <w:uiPriority w:val="1"/>
    <w:qFormat/>
    <w:rsid w:val="00CA1310"/>
    <w:rPr>
      <w:b/>
      <w:sz w:val="20"/>
      <w:u w:val="single"/>
    </w:rPr>
  </w:style>
  <w:style w:type="character" w:customStyle="1" w:styleId="TitleChar">
    <w:name w:val="Title Char"/>
    <w:aliases w:val="UNDERLINE Char,Cites and Cards Char1,Bold Underlined Char,title Char,Block Heading Char,Non Read Text Char,Read This Char"/>
    <w:basedOn w:val="DefaultParagraphFont"/>
    <w:link w:val="Title"/>
    <w:qFormat/>
    <w:rsid w:val="00CA1310"/>
    <w:rPr>
      <w:b/>
      <w:bCs/>
      <w:u w:val="single"/>
    </w:rPr>
  </w:style>
  <w:style w:type="paragraph" w:styleId="Title">
    <w:name w:val="Title"/>
    <w:aliases w:val="UNDERLINE,Cites and Cards,Bold Underlined,title,Block Heading,Non Read Text,Read This"/>
    <w:basedOn w:val="Normal"/>
    <w:next w:val="Normal"/>
    <w:link w:val="TitleChar"/>
    <w:qFormat/>
    <w:rsid w:val="00CA1310"/>
    <w:pPr>
      <w:pBdr>
        <w:bottom w:val="single" w:sz="8" w:space="4" w:color="4F81BD"/>
      </w:pBdr>
      <w:spacing w:after="300"/>
      <w:contextualSpacing/>
    </w:pPr>
    <w:rPr>
      <w:rFonts w:asciiTheme="minorHAnsi" w:hAnsiTheme="minorHAnsi"/>
      <w:b/>
      <w:bCs/>
      <w:sz w:val="24"/>
      <w:u w:val="single"/>
    </w:rPr>
  </w:style>
  <w:style w:type="character" w:customStyle="1" w:styleId="TitleChar1">
    <w:name w:val="Title Char1"/>
    <w:basedOn w:val="DefaultParagraphFont"/>
    <w:uiPriority w:val="99"/>
    <w:rsid w:val="00CA1310"/>
    <w:rPr>
      <w:rFonts w:asciiTheme="majorHAnsi" w:eastAsiaTheme="majorEastAsia" w:hAnsiTheme="majorHAnsi" w:cstheme="majorBidi"/>
      <w:spacing w:val="-10"/>
      <w:kern w:val="28"/>
      <w:sz w:val="56"/>
      <w:szCs w:val="56"/>
    </w:rPr>
  </w:style>
  <w:style w:type="character" w:customStyle="1" w:styleId="cardtextChar">
    <w:name w:val="card text Char"/>
    <w:link w:val="cardtext"/>
    <w:locked/>
    <w:rsid w:val="00CA1310"/>
    <w:rPr>
      <w:rFonts w:ascii="Times New Roman" w:hAnsi="Times New Roman"/>
    </w:rPr>
  </w:style>
  <w:style w:type="paragraph" w:customStyle="1" w:styleId="cardtext">
    <w:name w:val="card text"/>
    <w:basedOn w:val="Normal"/>
    <w:link w:val="cardtextChar"/>
    <w:qFormat/>
    <w:rsid w:val="00CA1310"/>
    <w:pPr>
      <w:ind w:left="288" w:right="288"/>
    </w:pPr>
    <w:rPr>
      <w:rFonts w:ascii="Times New Roman" w:hAnsi="Times New Roman"/>
      <w:sz w:val="24"/>
    </w:rPr>
  </w:style>
  <w:style w:type="character" w:customStyle="1" w:styleId="m4841727538114946087gmail-styleunderline">
    <w:name w:val="m_4841727538114946087gmail-styleunderline"/>
    <w:basedOn w:val="DefaultParagraphFont"/>
    <w:rsid w:val="00CA1310"/>
  </w:style>
  <w:style w:type="paragraph" w:customStyle="1" w:styleId="UnderlinePara">
    <w:name w:val="Underline Para"/>
    <w:basedOn w:val="Normal"/>
    <w:autoRedefine/>
    <w:uiPriority w:val="6"/>
    <w:qFormat/>
    <w:rsid w:val="00CA1310"/>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A1310"/>
    <w:rPr>
      <w:rFonts w:eastAsiaTheme="minorHAnsi"/>
      <w:sz w:val="22"/>
      <w:szCs w:val="22"/>
      <w:u w:val="single"/>
    </w:rPr>
  </w:style>
  <w:style w:type="character" w:customStyle="1" w:styleId="highlight2">
    <w:name w:val="highlight2"/>
    <w:basedOn w:val="DefaultParagraphFont"/>
    <w:rsid w:val="00CA1310"/>
    <w:rPr>
      <w:rFonts w:ascii="Arial" w:hAnsi="Arial" w:cs="Arial" w:hint="default"/>
      <w:b/>
      <w:bCs w:val="0"/>
      <w:sz w:val="18"/>
      <w:u w:val="thick"/>
      <w:bdr w:val="none" w:sz="0" w:space="0" w:color="auto" w:frame="1"/>
    </w:rPr>
  </w:style>
  <w:style w:type="character" w:customStyle="1" w:styleId="apple-style-span">
    <w:name w:val="apple-style-span"/>
    <w:rsid w:val="00CA1310"/>
  </w:style>
  <w:style w:type="character" w:customStyle="1" w:styleId="Style1Char">
    <w:name w:val="Style1 Char"/>
    <w:basedOn w:val="DefaultParagraphFont"/>
    <w:rsid w:val="00CA1310"/>
    <w:rPr>
      <w:rFonts w:ascii="Cambria" w:eastAsia="Cambria" w:hAnsi="Cambria" w:cs="Times New Roman" w:hint="default"/>
      <w:sz w:val="20"/>
      <w:szCs w:val="24"/>
    </w:rPr>
  </w:style>
  <w:style w:type="paragraph" w:customStyle="1" w:styleId="Emphasize">
    <w:name w:val="Emphasize"/>
    <w:basedOn w:val="Normal"/>
    <w:uiPriority w:val="7"/>
    <w:qFormat/>
    <w:rsid w:val="00CA131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CitesChar">
    <w:name w:val="Cites Char"/>
    <w:rsid w:val="00CA1310"/>
    <w:rPr>
      <w:b/>
      <w:bCs/>
      <w:lang w:val="en-US" w:eastAsia="en-US" w:bidi="ar-SA"/>
    </w:rPr>
  </w:style>
  <w:style w:type="character" w:customStyle="1" w:styleId="Author-Date">
    <w:name w:val="Author-Date"/>
    <w:qFormat/>
    <w:rsid w:val="00CA1310"/>
    <w:rPr>
      <w:b/>
      <w:sz w:val="24"/>
    </w:rPr>
  </w:style>
  <w:style w:type="character" w:customStyle="1" w:styleId="DebateUnderline">
    <w:name w:val="Debate Underline"/>
    <w:qFormat/>
    <w:rsid w:val="00CA1310"/>
    <w:rPr>
      <w:rFonts w:ascii="Times New Roman" w:hAnsi="Times New Roman"/>
      <w:sz w:val="20"/>
      <w:u w:val="thick"/>
    </w:rPr>
  </w:style>
  <w:style w:type="paragraph" w:customStyle="1" w:styleId="Underline2">
    <w:name w:val="Underline2"/>
    <w:basedOn w:val="Normal"/>
    <w:link w:val="Underline2Char"/>
    <w:uiPriority w:val="4"/>
    <w:qFormat/>
    <w:rsid w:val="00CA1310"/>
    <w:rPr>
      <w:rFonts w:ascii="Times New Roman" w:eastAsia="Calibri" w:hAnsi="Times New Roman" w:cs="Times New Roman"/>
      <w:u w:val="single"/>
    </w:rPr>
  </w:style>
  <w:style w:type="character" w:customStyle="1" w:styleId="Underline2Char">
    <w:name w:val="Underline2 Char"/>
    <w:link w:val="Underline2"/>
    <w:uiPriority w:val="4"/>
    <w:rsid w:val="00CA1310"/>
    <w:rPr>
      <w:rFonts w:ascii="Times New Roman" w:eastAsia="Calibri" w:hAnsi="Times New Roman" w:cs="Times New Roman"/>
      <w:sz w:val="22"/>
      <w:u w:val="single"/>
    </w:rPr>
  </w:style>
  <w:style w:type="character" w:customStyle="1" w:styleId="ReallyfuckingsmallChar">
    <w:name w:val="Really fucking small Char"/>
    <w:link w:val="Reallyfuckingsmall"/>
    <w:locked/>
    <w:rsid w:val="00CA1310"/>
    <w:rPr>
      <w:sz w:val="10"/>
    </w:rPr>
  </w:style>
  <w:style w:type="paragraph" w:customStyle="1" w:styleId="Reallyfuckingsmall">
    <w:name w:val="Really fucking small"/>
    <w:basedOn w:val="Normal"/>
    <w:link w:val="ReallyfuckingsmallChar"/>
    <w:qFormat/>
    <w:rsid w:val="00CA1310"/>
    <w:pPr>
      <w:adjustRightInd w:val="0"/>
    </w:pPr>
    <w:rPr>
      <w:rFonts w:asciiTheme="minorHAnsi" w:hAnsiTheme="minorHAnsi"/>
      <w:sz w:val="10"/>
    </w:rPr>
  </w:style>
  <w:style w:type="character" w:customStyle="1" w:styleId="Style8pt">
    <w:name w:val="Style 8 pt"/>
    <w:rsid w:val="00CA1310"/>
    <w:rPr>
      <w:rFonts w:ascii="Times New Roman" w:hAnsi="Times New Roman" w:cs="Times New Roman" w:hint="default"/>
      <w:sz w:val="16"/>
    </w:rPr>
  </w:style>
  <w:style w:type="paragraph" w:styleId="BodyText">
    <w:name w:val="Body Text"/>
    <w:aliases w:val="Author"/>
    <w:basedOn w:val="Normal"/>
    <w:next w:val="BodyText2"/>
    <w:link w:val="BodyTextChar"/>
    <w:uiPriority w:val="99"/>
    <w:rsid w:val="00CA1310"/>
    <w:rPr>
      <w:b/>
    </w:rPr>
  </w:style>
  <w:style w:type="character" w:customStyle="1" w:styleId="BodyTextChar">
    <w:name w:val="Body Text Char"/>
    <w:aliases w:val="Author Char"/>
    <w:basedOn w:val="DefaultParagraphFont"/>
    <w:link w:val="BodyText"/>
    <w:uiPriority w:val="99"/>
    <w:rsid w:val="00CA1310"/>
    <w:rPr>
      <w:rFonts w:ascii="Calibri" w:hAnsi="Calibri"/>
      <w:b/>
      <w:sz w:val="22"/>
    </w:rPr>
  </w:style>
  <w:style w:type="paragraph" w:styleId="BodyText2">
    <w:name w:val="Body Text 2"/>
    <w:aliases w:val="Tagging"/>
    <w:basedOn w:val="Normal"/>
    <w:next w:val="Normal"/>
    <w:link w:val="BodyText2Char"/>
    <w:uiPriority w:val="99"/>
    <w:rsid w:val="00CA1310"/>
    <w:pPr>
      <w:spacing w:after="120"/>
    </w:pPr>
    <w:rPr>
      <w:sz w:val="18"/>
    </w:rPr>
  </w:style>
  <w:style w:type="character" w:customStyle="1" w:styleId="BodyText2Char">
    <w:name w:val="Body Text 2 Char"/>
    <w:aliases w:val="Tagging Char"/>
    <w:basedOn w:val="DefaultParagraphFont"/>
    <w:link w:val="BodyText2"/>
    <w:uiPriority w:val="99"/>
    <w:rsid w:val="00CA1310"/>
    <w:rPr>
      <w:rFonts w:ascii="Calibri" w:hAnsi="Calibri"/>
      <w:sz w:val="18"/>
    </w:rPr>
  </w:style>
  <w:style w:type="character" w:customStyle="1" w:styleId="SmallFont5pt">
    <w:name w:val="Small Font (5 pt)"/>
    <w:uiPriority w:val="1"/>
    <w:rsid w:val="00CA1310"/>
    <w:rPr>
      <w:sz w:val="10"/>
    </w:rPr>
  </w:style>
  <w:style w:type="character" w:customStyle="1" w:styleId="Style11pt">
    <w:name w:val="Style 11 pt"/>
    <w:basedOn w:val="DefaultParagraphFont"/>
    <w:rsid w:val="00CA1310"/>
    <w:rPr>
      <w:sz w:val="20"/>
    </w:rPr>
  </w:style>
  <w:style w:type="character" w:customStyle="1" w:styleId="Style11ptUnderline">
    <w:name w:val="Style 11 pt Underline"/>
    <w:rsid w:val="00CA1310"/>
    <w:rPr>
      <w:sz w:val="20"/>
      <w:u w:val="single"/>
    </w:rPr>
  </w:style>
  <w:style w:type="character" w:customStyle="1" w:styleId="Style11ptBoldUnderline">
    <w:name w:val="Style 11 pt Bold Underline"/>
    <w:basedOn w:val="DefaultParagraphFont"/>
    <w:rsid w:val="00CA1310"/>
    <w:rPr>
      <w:b/>
      <w:bCs/>
      <w:sz w:val="20"/>
      <w:u w:val="single"/>
    </w:rPr>
  </w:style>
  <w:style w:type="character" w:customStyle="1" w:styleId="StyleStyle411ptChar">
    <w:name w:val="Style Style4 + 11 pt Char"/>
    <w:basedOn w:val="DefaultParagraphFont"/>
    <w:link w:val="StyleStyle411pt"/>
    <w:locked/>
    <w:rsid w:val="00CA1310"/>
    <w:rPr>
      <w:rFonts w:ascii="Georgia" w:eastAsia="Times New Roman" w:hAnsi="Georgia"/>
      <w:u w:val="single"/>
    </w:rPr>
  </w:style>
  <w:style w:type="paragraph" w:customStyle="1" w:styleId="StyleStyle411pt">
    <w:name w:val="Style Style4 + 11 pt"/>
    <w:basedOn w:val="Normal"/>
    <w:link w:val="StyleStyle411ptChar"/>
    <w:qFormat/>
    <w:rsid w:val="00CA1310"/>
    <w:rPr>
      <w:rFonts w:ascii="Georgia" w:eastAsia="Times New Roman" w:hAnsi="Georgia"/>
      <w:sz w:val="24"/>
      <w:u w:val="single"/>
    </w:rPr>
  </w:style>
  <w:style w:type="character" w:customStyle="1" w:styleId="Style4Char">
    <w:name w:val="Style4 Char"/>
    <w:basedOn w:val="DefaultParagraphFont"/>
    <w:link w:val="Style4"/>
    <w:locked/>
    <w:rsid w:val="00CA1310"/>
    <w:rPr>
      <w:rFonts w:ascii="Arial Narrow" w:eastAsia="Times New Roman" w:hAnsi="Arial Narrow"/>
      <w:u w:val="single"/>
    </w:rPr>
  </w:style>
  <w:style w:type="paragraph" w:customStyle="1" w:styleId="Style4">
    <w:name w:val="Style4"/>
    <w:basedOn w:val="Normal"/>
    <w:link w:val="Style4Char"/>
    <w:qFormat/>
    <w:rsid w:val="00CA1310"/>
    <w:rPr>
      <w:rFonts w:ascii="Arial Narrow" w:eastAsia="Times New Roman" w:hAnsi="Arial Narrow"/>
      <w:sz w:val="24"/>
      <w:u w:val="single"/>
    </w:rPr>
  </w:style>
  <w:style w:type="character" w:customStyle="1" w:styleId="Style3Char">
    <w:name w:val="Style3 Char"/>
    <w:link w:val="Style3"/>
    <w:locked/>
    <w:rsid w:val="00CA1310"/>
    <w:rPr>
      <w:rFonts w:ascii="Arial Narrow" w:eastAsia="Times New Roman" w:hAnsi="Arial Narrow" w:cs="Calibri"/>
      <w:b/>
    </w:rPr>
  </w:style>
  <w:style w:type="paragraph" w:customStyle="1" w:styleId="Style3">
    <w:name w:val="Style3"/>
    <w:basedOn w:val="Normal"/>
    <w:link w:val="Style3Char"/>
    <w:qFormat/>
    <w:rsid w:val="00CA1310"/>
    <w:rPr>
      <w:rFonts w:ascii="Arial Narrow" w:eastAsia="Times New Roman" w:hAnsi="Arial Narrow" w:cs="Calibri"/>
      <w:b/>
      <w:sz w:val="24"/>
    </w:rPr>
  </w:style>
  <w:style w:type="character" w:customStyle="1" w:styleId="apple-converted-space">
    <w:name w:val="apple-converted-space"/>
    <w:qFormat/>
    <w:rsid w:val="00CA1310"/>
  </w:style>
  <w:style w:type="character" w:customStyle="1" w:styleId="SmallChar">
    <w:name w:val="Small Char"/>
    <w:aliases w:val="Very Small Text Char,ClearFormatting Char,No Spacing1 Char1,Tag and Cite Char,Debate Text Char1,No Spacing2 Char1,No Spacing11 Char1,Dont use Char,Read stuff Char,No Spacing3 Char"/>
    <w:basedOn w:val="DefaultParagraphFont"/>
    <w:link w:val="Small"/>
    <w:qFormat/>
    <w:locked/>
    <w:rsid w:val="00CA1310"/>
    <w:rPr>
      <w:rFonts w:ascii="Georgia" w:hAnsi="Georgia"/>
      <w:sz w:val="14"/>
    </w:rPr>
  </w:style>
  <w:style w:type="paragraph" w:customStyle="1" w:styleId="Small">
    <w:name w:val="Small"/>
    <w:basedOn w:val="Normal"/>
    <w:link w:val="SmallChar"/>
    <w:qFormat/>
    <w:rsid w:val="00CA1310"/>
    <w:rPr>
      <w:rFonts w:ascii="Georgia" w:hAnsi="Georgia"/>
      <w:sz w:val="14"/>
    </w:rPr>
  </w:style>
  <w:style w:type="character" w:customStyle="1" w:styleId="body-text">
    <w:name w:val="body-text"/>
    <w:basedOn w:val="DefaultParagraphFont"/>
    <w:rsid w:val="00CA1310"/>
  </w:style>
  <w:style w:type="character" w:customStyle="1" w:styleId="UnderliningChar">
    <w:name w:val="Underlining Char"/>
    <w:link w:val="Underlining"/>
    <w:rsid w:val="00CA1310"/>
    <w:rPr>
      <w:rFonts w:ascii="Georgia" w:hAnsi="Georgia"/>
      <w:u w:val="single"/>
    </w:rPr>
  </w:style>
  <w:style w:type="paragraph" w:customStyle="1" w:styleId="Underlining">
    <w:name w:val="Underlining"/>
    <w:basedOn w:val="Normal"/>
    <w:next w:val="Normal"/>
    <w:link w:val="UnderliningChar"/>
    <w:qFormat/>
    <w:rsid w:val="00CA1310"/>
    <w:rPr>
      <w:rFonts w:ascii="Georgia" w:hAnsi="Georgia"/>
      <w:sz w:val="24"/>
      <w:u w:val="single"/>
    </w:rPr>
  </w:style>
  <w:style w:type="character" w:customStyle="1" w:styleId="SmallTextChar">
    <w:name w:val="Small Text Char"/>
    <w:rsid w:val="00CA1310"/>
    <w:rPr>
      <w:rFonts w:ascii="Calibri" w:eastAsia="Calibri" w:hAnsi="Calibri"/>
    </w:rPr>
  </w:style>
  <w:style w:type="character" w:customStyle="1" w:styleId="MicroChar">
    <w:name w:val="Micro Char"/>
    <w:rsid w:val="00CA1310"/>
    <w:rPr>
      <w:rFonts w:ascii="Arial" w:hAnsi="Arial"/>
      <w:sz w:val="12"/>
      <w:szCs w:val="24"/>
      <w:lang w:val="en-US" w:eastAsia="en-US" w:bidi="ar-SA"/>
    </w:rPr>
  </w:style>
  <w:style w:type="character" w:customStyle="1" w:styleId="UnderlinedChar">
    <w:name w:val="Underlined Char"/>
    <w:aliases w:val="small text Char Char"/>
    <w:rsid w:val="00CA1310"/>
    <w:rPr>
      <w:noProof w:val="0"/>
      <w:szCs w:val="24"/>
      <w:u w:val="single"/>
      <w:lang w:val="en-US" w:eastAsia="en-US" w:bidi="ar-SA"/>
    </w:rPr>
  </w:style>
  <w:style w:type="character" w:customStyle="1" w:styleId="Brief-Smalltext">
    <w:name w:val="Brief - Small text"/>
    <w:rsid w:val="00CA1310"/>
    <w:rPr>
      <w:sz w:val="14"/>
    </w:rPr>
  </w:style>
  <w:style w:type="character" w:customStyle="1" w:styleId="Style9ptUnderline">
    <w:name w:val="Style 9 pt Underline"/>
    <w:rsid w:val="00CA1310"/>
    <w:rPr>
      <w:sz w:val="22"/>
      <w:u w:val="single"/>
    </w:rPr>
  </w:style>
  <w:style w:type="character" w:customStyle="1" w:styleId="NoSpacingChar">
    <w:name w:val="No Spacing Char"/>
    <w:aliases w:val="No Spacing51 Char,No Spacing311 Char,ClearFormatting Char1,Clear Char,DDI Tag Char,Tag Title Char,Dont u Char,No Spacing1111111 Char,No Spacing tnr Char,ca Char,Note Level 21 Char"/>
    <w:link w:val="NoSpacing"/>
    <w:uiPriority w:val="1"/>
    <w:rsid w:val="00CA1310"/>
    <w:rPr>
      <w:b/>
    </w:rPr>
  </w:style>
  <w:style w:type="paragraph" w:customStyle="1" w:styleId="Boldunderline">
    <w:name w:val="Bold underline"/>
    <w:basedOn w:val="Normal"/>
    <w:rsid w:val="00CA1310"/>
    <w:pPr>
      <w:spacing w:after="0" w:line="240" w:lineRule="auto"/>
    </w:pPr>
    <w:rPr>
      <w:rFonts w:ascii="Garamond" w:eastAsia="Times New Roman" w:hAnsi="Garamond" w:cs="Arial"/>
      <w:b/>
      <w:bCs/>
      <w:kern w:val="20"/>
      <w:sz w:val="20"/>
      <w:szCs w:val="32"/>
      <w:u w:val="single"/>
    </w:rPr>
  </w:style>
  <w:style w:type="character" w:customStyle="1" w:styleId="MicroTextChar">
    <w:name w:val="MicroText Char"/>
    <w:rsid w:val="00CA1310"/>
    <w:rPr>
      <w:rFonts w:ascii="Arial Narrow" w:hAnsi="Arial Narrow"/>
      <w:sz w:val="12"/>
      <w:szCs w:val="24"/>
      <w:lang w:val="en-US" w:eastAsia="en-US" w:bidi="ar-SA"/>
    </w:rPr>
  </w:style>
  <w:style w:type="character" w:customStyle="1" w:styleId="UnderlineTextChar">
    <w:name w:val="Underline Text Char"/>
    <w:rsid w:val="00CA1310"/>
    <w:rPr>
      <w:szCs w:val="24"/>
      <w:u w:val="single"/>
      <w:lang w:val="en-US" w:eastAsia="en-US" w:bidi="ar-SA"/>
    </w:rPr>
  </w:style>
  <w:style w:type="character" w:customStyle="1" w:styleId="TitleChar2">
    <w:name w:val="Title Char2"/>
    <w:uiPriority w:val="1"/>
    <w:qFormat/>
    <w:locked/>
    <w:rsid w:val="00CA1310"/>
    <w:rPr>
      <w:u w:val="single"/>
    </w:rPr>
  </w:style>
  <w:style w:type="character" w:customStyle="1" w:styleId="NothingChar">
    <w:name w:val="Nothing Char"/>
    <w:rsid w:val="00CA1310"/>
    <w:rPr>
      <w:sz w:val="16"/>
      <w:lang w:val="en-US" w:eastAsia="en-US" w:bidi="ar-SA"/>
    </w:rPr>
  </w:style>
  <w:style w:type="paragraph" w:customStyle="1" w:styleId="MicroText">
    <w:name w:val="MicroText"/>
    <w:basedOn w:val="Normal"/>
    <w:next w:val="Normal"/>
    <w:rsid w:val="00CA1310"/>
    <w:rPr>
      <w:rFonts w:ascii="Arial Narrow" w:eastAsia="Calibri" w:hAnsi="Arial Narrow"/>
      <w:sz w:val="12"/>
    </w:rPr>
  </w:style>
  <w:style w:type="character" w:customStyle="1" w:styleId="NormalTextChar">
    <w:name w:val="Normal Text Char"/>
    <w:link w:val="NormalText"/>
    <w:rsid w:val="00CA1310"/>
    <w:rPr>
      <w:rFonts w:ascii="Times New Roman" w:eastAsia="Times New Roman" w:hAnsi="Times New Roman" w:cs="Arial"/>
      <w:sz w:val="20"/>
      <w:szCs w:val="26"/>
    </w:rPr>
  </w:style>
  <w:style w:type="character" w:customStyle="1" w:styleId="CitationChar">
    <w:name w:val="Citation Char"/>
    <w:aliases w:val="3: Cite Char Char, Char Char Char1,Read Char Char1,Heading 3 Char Char1 Char Char Char,Read Char Char Char"/>
    <w:link w:val="Citation"/>
    <w:qFormat/>
    <w:rsid w:val="00CA1310"/>
    <w:rPr>
      <w:rFonts w:cs="Arial"/>
      <w:b/>
      <w:szCs w:val="36"/>
    </w:rPr>
  </w:style>
  <w:style w:type="paragraph" w:customStyle="1" w:styleId="ga">
    <w:name w:val="ga"/>
    <w:basedOn w:val="Normal"/>
    <w:rsid w:val="00CA1310"/>
    <w:rPr>
      <w:rFonts w:ascii="Times" w:eastAsia="Calibri" w:hAnsi="Times"/>
      <w:color w:val="231F20"/>
      <w:sz w:val="18"/>
      <w:szCs w:val="18"/>
    </w:rPr>
  </w:style>
  <w:style w:type="character" w:customStyle="1" w:styleId="ThickUnderlineCharChar">
    <w:name w:val="Thick Underline Char Char"/>
    <w:rsid w:val="00CA1310"/>
    <w:rPr>
      <w:sz w:val="24"/>
      <w:szCs w:val="24"/>
      <w:u w:val="thick"/>
      <w:lang w:val="en-US" w:eastAsia="en-US" w:bidi="ar-SA"/>
    </w:rPr>
  </w:style>
  <w:style w:type="paragraph" w:customStyle="1" w:styleId="Nothing">
    <w:name w:val="Nothing"/>
    <w:basedOn w:val="Normal"/>
    <w:autoRedefine/>
    <w:qFormat/>
    <w:rsid w:val="00CA1310"/>
    <w:pPr>
      <w:tabs>
        <w:tab w:val="left" w:pos="9450"/>
      </w:tabs>
      <w:autoSpaceDE w:val="0"/>
      <w:autoSpaceDN w:val="0"/>
      <w:adjustRightInd w:val="0"/>
    </w:pPr>
    <w:rPr>
      <w:rFonts w:ascii="Times New Roman" w:eastAsia="Calibri" w:hAnsi="Times New Roman"/>
      <w:sz w:val="16"/>
      <w:szCs w:val="20"/>
    </w:rPr>
  </w:style>
  <w:style w:type="character" w:customStyle="1" w:styleId="StyleStyle49ptChar">
    <w:name w:val="Style Style4 + 9 pt Char"/>
    <w:link w:val="StyleStyle49pt"/>
    <w:rsid w:val="00CA1310"/>
    <w:rPr>
      <w:rFonts w:ascii="Arial Narrow" w:hAnsi="Arial Narrow"/>
      <w:u w:val="single"/>
    </w:rPr>
  </w:style>
  <w:style w:type="character" w:customStyle="1" w:styleId="StyleStyle49ptBoldChar">
    <w:name w:val="Style Style4 + 9 pt Bold Char"/>
    <w:link w:val="StyleStyle49ptBold"/>
    <w:rsid w:val="00CA1310"/>
    <w:rPr>
      <w:rFonts w:ascii="Arial Narrow" w:hAnsi="Arial Narrow"/>
      <w:b/>
      <w:bCs/>
      <w:u w:val="single"/>
    </w:rPr>
  </w:style>
  <w:style w:type="character" w:customStyle="1" w:styleId="MicrotextChar0">
    <w:name w:val="Microtext Char"/>
    <w:rsid w:val="00CA1310"/>
    <w:rPr>
      <w:rFonts w:ascii="Times New Roman" w:hAnsi="Times New Roman"/>
      <w:sz w:val="12"/>
    </w:rPr>
  </w:style>
  <w:style w:type="character" w:customStyle="1" w:styleId="BoldUnderlineChar">
    <w:name w:val="Bold Underline Char"/>
    <w:locked/>
    <w:rsid w:val="00CA1310"/>
    <w:rPr>
      <w:rFonts w:ascii="Times New Roman" w:eastAsia="Times New Roman" w:hAnsi="Times New Roman"/>
      <w:b/>
      <w:bCs/>
      <w:szCs w:val="24"/>
      <w:u w:val="single"/>
    </w:rPr>
  </w:style>
  <w:style w:type="paragraph" w:customStyle="1" w:styleId="Citation">
    <w:name w:val="Citation"/>
    <w:basedOn w:val="Normal"/>
    <w:link w:val="CitationChar"/>
    <w:qFormat/>
    <w:rsid w:val="00CA1310"/>
    <w:pPr>
      <w:spacing w:before="40"/>
    </w:pPr>
    <w:rPr>
      <w:rFonts w:asciiTheme="minorHAnsi" w:hAnsiTheme="minorHAnsi" w:cs="Arial"/>
      <w:b/>
      <w:sz w:val="24"/>
      <w:szCs w:val="36"/>
    </w:rPr>
  </w:style>
  <w:style w:type="character" w:customStyle="1" w:styleId="CardsFont12pt0">
    <w:name w:val="Cards + Font 12pt"/>
    <w:uiPriority w:val="1"/>
    <w:rsid w:val="00CA1310"/>
    <w:rPr>
      <w:rFonts w:ascii="Times New Roman" w:hAnsi="Times New Roman"/>
      <w:sz w:val="24"/>
      <w:u w:val="single"/>
      <w:lang w:val="en-US" w:eastAsia="en-US" w:bidi="ar-SA"/>
    </w:rPr>
  </w:style>
  <w:style w:type="character" w:customStyle="1" w:styleId="CharChar3">
    <w:name w:val="Char Char3"/>
    <w:rsid w:val="00CA1310"/>
    <w:rPr>
      <w:rFonts w:cs="Tahoma"/>
      <w:sz w:val="14"/>
      <w:szCs w:val="16"/>
      <w:lang w:val="en-US" w:eastAsia="en-US" w:bidi="ar-SA"/>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CA1310"/>
    <w:rPr>
      <w:rFonts w:ascii="Times New Roman" w:eastAsia="Times New Roman" w:hAnsi="Times New Roman" w:cs="Times New Roman"/>
    </w:rPr>
  </w:style>
  <w:style w:type="character" w:customStyle="1" w:styleId="updated-short-citation">
    <w:name w:val="updated-short-citation"/>
    <w:basedOn w:val="DefaultParagraphFont"/>
    <w:rsid w:val="00CA1310"/>
  </w:style>
  <w:style w:type="paragraph" w:styleId="Header">
    <w:name w:val="header"/>
    <w:basedOn w:val="Normal"/>
    <w:link w:val="HeaderChar"/>
    <w:uiPriority w:val="99"/>
    <w:rsid w:val="00CA1310"/>
    <w:pPr>
      <w:tabs>
        <w:tab w:val="center" w:pos="4320"/>
        <w:tab w:val="right" w:pos="8640"/>
      </w:tabs>
      <w:spacing w:after="0" w:line="240" w:lineRule="auto"/>
    </w:pPr>
    <w:rPr>
      <w:rFonts w:ascii="Times New Roman" w:eastAsia="Times New Roman" w:hAnsi="Times New Roman" w:cs="Times New Roman"/>
      <w:sz w:val="20"/>
    </w:rPr>
  </w:style>
  <w:style w:type="character" w:customStyle="1" w:styleId="HeaderChar">
    <w:name w:val="Header Char"/>
    <w:basedOn w:val="DefaultParagraphFont"/>
    <w:link w:val="Header"/>
    <w:uiPriority w:val="99"/>
    <w:rsid w:val="00CA1310"/>
    <w:rPr>
      <w:rFonts w:ascii="Times New Roman" w:eastAsia="Times New Roman" w:hAnsi="Times New Roman" w:cs="Times New Roman"/>
      <w:sz w:val="20"/>
    </w:rPr>
  </w:style>
  <w:style w:type="character" w:customStyle="1" w:styleId="BoldUnderline0">
    <w:name w:val="BoldUnderline"/>
    <w:uiPriority w:val="1"/>
    <w:qFormat/>
    <w:rsid w:val="00CA1310"/>
    <w:rPr>
      <w:rFonts w:ascii="Arial" w:hAnsi="Arial"/>
      <w:b/>
      <w:sz w:val="20"/>
      <w:u w:val="single"/>
    </w:rPr>
  </w:style>
  <w:style w:type="paragraph" w:styleId="Footer">
    <w:name w:val="footer"/>
    <w:basedOn w:val="Normal"/>
    <w:link w:val="FooterChar"/>
    <w:uiPriority w:val="99"/>
    <w:unhideWhenUsed/>
    <w:rsid w:val="00CA1310"/>
    <w:pPr>
      <w:tabs>
        <w:tab w:val="center" w:pos="4680"/>
        <w:tab w:val="right" w:pos="9360"/>
      </w:tabs>
      <w:spacing w:after="0" w:line="240" w:lineRule="auto"/>
    </w:pPr>
    <w:rPr>
      <w:rFonts w:ascii="Arial" w:hAnsi="Arial" w:cs="Arial"/>
      <w:sz w:val="24"/>
    </w:rPr>
  </w:style>
  <w:style w:type="character" w:customStyle="1" w:styleId="FooterChar">
    <w:name w:val="Footer Char"/>
    <w:basedOn w:val="DefaultParagraphFont"/>
    <w:link w:val="Footer"/>
    <w:uiPriority w:val="99"/>
    <w:rsid w:val="00CA1310"/>
    <w:rPr>
      <w:rFonts w:ascii="Arial" w:hAnsi="Arial" w:cs="Arial"/>
    </w:rPr>
  </w:style>
  <w:style w:type="paragraph" w:customStyle="1" w:styleId="Cards">
    <w:name w:val="Cards"/>
    <w:basedOn w:val="Normal"/>
    <w:link w:val="CardsChar1"/>
    <w:qFormat/>
    <w:rsid w:val="00CA1310"/>
    <w:pPr>
      <w:autoSpaceDE w:val="0"/>
      <w:autoSpaceDN w:val="0"/>
      <w:adjustRightInd w:val="0"/>
      <w:spacing w:after="0" w:line="240" w:lineRule="auto"/>
      <w:ind w:left="432" w:right="432"/>
      <w:jc w:val="both"/>
    </w:pPr>
    <w:rPr>
      <w:rFonts w:ascii="Times New Roman" w:eastAsia="Times New Roman" w:hAnsi="Times New Roman" w:cs="Times New Roman"/>
      <w:sz w:val="20"/>
      <w:szCs w:val="20"/>
    </w:rPr>
  </w:style>
  <w:style w:type="character" w:customStyle="1" w:styleId="CardsChar1">
    <w:name w:val="Cards Char1"/>
    <w:link w:val="Cards"/>
    <w:rsid w:val="00CA1310"/>
    <w:rPr>
      <w:rFonts w:ascii="Times New Roman" w:eastAsia="Times New Roman" w:hAnsi="Times New Roman" w:cs="Times New Roman"/>
      <w:sz w:val="20"/>
      <w:szCs w:val="20"/>
    </w:rPr>
  </w:style>
  <w:style w:type="character" w:customStyle="1" w:styleId="st">
    <w:name w:val="st"/>
    <w:basedOn w:val="DefaultParagraphFont"/>
    <w:rsid w:val="00CA1310"/>
  </w:style>
  <w:style w:type="paragraph" w:styleId="ListParagraph">
    <w:name w:val="List Paragraph"/>
    <w:aliases w:val="6 font"/>
    <w:basedOn w:val="Normal"/>
    <w:uiPriority w:val="34"/>
    <w:unhideWhenUsed/>
    <w:qFormat/>
    <w:rsid w:val="00CA1310"/>
    <w:pPr>
      <w:ind w:left="720"/>
      <w:contextualSpacing/>
    </w:pPr>
  </w:style>
  <w:style w:type="paragraph" w:styleId="NoSpacing">
    <w:name w:val="No Spacing"/>
    <w:aliases w:val="No Spacing51,No Spacing311,ClearFormatting,Clear,DDI Tag,Tag Title,Dont u,No Spacing1111111,No Spacing tnr,ca,Note Level 21,CD - Cite"/>
    <w:link w:val="NoSpacingChar"/>
    <w:uiPriority w:val="99"/>
    <w:qFormat/>
    <w:rsid w:val="00CA1310"/>
    <w:rPr>
      <w:b/>
    </w:rPr>
  </w:style>
  <w:style w:type="character" w:customStyle="1" w:styleId="aqj">
    <w:name w:val="aqj"/>
    <w:basedOn w:val="DefaultParagraphFont"/>
    <w:rsid w:val="00CA1310"/>
  </w:style>
  <w:style w:type="paragraph" w:customStyle="1" w:styleId="BBCite">
    <w:name w:val="BB Cite"/>
    <w:basedOn w:val="Normal"/>
    <w:autoRedefine/>
    <w:rsid w:val="00CA1310"/>
    <w:pPr>
      <w:keepNext/>
      <w:keepLines/>
      <w:widowControl w:val="0"/>
      <w:tabs>
        <w:tab w:val="left" w:pos="8280"/>
      </w:tabs>
      <w:autoSpaceDE w:val="0"/>
      <w:autoSpaceDN w:val="0"/>
      <w:adjustRightInd w:val="0"/>
      <w:spacing w:before="120" w:line="200" w:lineRule="exact"/>
    </w:pPr>
    <w:rPr>
      <w:rFonts w:ascii="Times New Roman" w:eastAsia="Times New Roman" w:hAnsi="Times New Roman" w:cs="Times New Roman"/>
      <w:snapToGrid w:val="0"/>
      <w:color w:val="000000"/>
      <w:sz w:val="20"/>
      <w:szCs w:val="18"/>
    </w:rPr>
  </w:style>
  <w:style w:type="character" w:customStyle="1" w:styleId="Emphasis2">
    <w:name w:val="Emphasis2"/>
    <w:basedOn w:val="DefaultParagraphFont"/>
    <w:rsid w:val="00CA1310"/>
    <w:rPr>
      <w:rFonts w:ascii="Times New Roman" w:hAnsi="Times New Roman" w:cs="Times New Roman" w:hint="default"/>
      <w:b/>
      <w:bCs w:val="0"/>
      <w:iCs/>
      <w:sz w:val="24"/>
      <w:u w:val="single"/>
    </w:rPr>
  </w:style>
  <w:style w:type="paragraph" w:customStyle="1" w:styleId="AuthorDate">
    <w:name w:val="AuthorDate"/>
    <w:next w:val="Normal"/>
    <w:link w:val="AuthorDateChar"/>
    <w:rsid w:val="00CA1310"/>
    <w:pPr>
      <w:widowControl w:val="0"/>
      <w:outlineLvl w:val="2"/>
    </w:pPr>
    <w:rPr>
      <w:rFonts w:ascii="Times New Roman" w:eastAsia="Calibri" w:hAnsi="Times New Roman" w:cs="Times New Roman"/>
      <w:b/>
      <w:szCs w:val="20"/>
      <w:u w:val="single"/>
    </w:rPr>
  </w:style>
  <w:style w:type="character" w:customStyle="1" w:styleId="AuthorDateChar">
    <w:name w:val="AuthorDate Char"/>
    <w:link w:val="AuthorDate"/>
    <w:rsid w:val="00CA1310"/>
    <w:rPr>
      <w:rFonts w:ascii="Times New Roman" w:eastAsia="Calibri" w:hAnsi="Times New Roman" w:cs="Times New Roman"/>
      <w:b/>
      <w:szCs w:val="20"/>
      <w:u w:val="single"/>
    </w:rPr>
  </w:style>
  <w:style w:type="character" w:customStyle="1" w:styleId="SmalltextChar0">
    <w:name w:val="Small text Char"/>
    <w:basedOn w:val="DefaultParagraphFont"/>
    <w:link w:val="Smalltext"/>
    <w:locked/>
    <w:rsid w:val="00CA1310"/>
    <w:rPr>
      <w:rFonts w:ascii="Times New Roman" w:eastAsia="MS Mincho" w:hAnsi="Times New Roman" w:cs="Times New Roman"/>
      <w:sz w:val="16"/>
    </w:rPr>
  </w:style>
  <w:style w:type="paragraph" w:customStyle="1" w:styleId="Smalltext">
    <w:name w:val="Small text"/>
    <w:basedOn w:val="Normal"/>
    <w:link w:val="SmalltextChar0"/>
    <w:rsid w:val="00CA1310"/>
    <w:rPr>
      <w:rFonts w:ascii="Times New Roman" w:eastAsia="MS Mincho" w:hAnsi="Times New Roman" w:cs="Times New Roman"/>
      <w:sz w:val="16"/>
    </w:rPr>
  </w:style>
  <w:style w:type="paragraph" w:customStyle="1" w:styleId="HotRoute">
    <w:name w:val="Hot Route!"/>
    <w:basedOn w:val="Normal"/>
    <w:link w:val="HotRouteChar"/>
    <w:qFormat/>
    <w:rsid w:val="00CA1310"/>
    <w:pPr>
      <w:ind w:left="144"/>
    </w:pPr>
    <w:rPr>
      <w:rFonts w:eastAsia="Calibri"/>
    </w:rPr>
  </w:style>
  <w:style w:type="paragraph" w:customStyle="1" w:styleId="Tag2">
    <w:name w:val="Tag2"/>
    <w:basedOn w:val="Normal"/>
    <w:qFormat/>
    <w:rsid w:val="00CA1310"/>
    <w:pPr>
      <w:spacing w:after="0" w:line="240" w:lineRule="auto"/>
    </w:pPr>
    <w:rPr>
      <w:rFonts w:ascii="Arial" w:hAnsi="Arial" w:cs="Arial"/>
      <w:b/>
      <w:sz w:val="24"/>
    </w:rPr>
  </w:style>
  <w:style w:type="character" w:customStyle="1" w:styleId="dateline">
    <w:name w:val="dateline"/>
    <w:basedOn w:val="DefaultParagraphFont"/>
    <w:rsid w:val="00CA1310"/>
  </w:style>
  <w:style w:type="character" w:customStyle="1" w:styleId="HighlightedUnderline">
    <w:name w:val="Highlighted Underline"/>
    <w:basedOn w:val="DefaultParagraphFont"/>
    <w:uiPriority w:val="1"/>
    <w:qFormat/>
    <w:rsid w:val="00CA1310"/>
    <w:rPr>
      <w:rFonts w:ascii="Times New Roman" w:hAnsi="Times New Roman"/>
      <w:b w:val="0"/>
      <w:bCs w:val="0"/>
      <w:sz w:val="22"/>
      <w:u w:val="single"/>
      <w:bdr w:val="none" w:sz="0" w:space="0" w:color="auto"/>
      <w:shd w:val="clear" w:color="auto" w:fill="B3423F"/>
    </w:rPr>
  </w:style>
  <w:style w:type="character" w:customStyle="1" w:styleId="HotRouteChar">
    <w:name w:val="Hot Route! Char"/>
    <w:link w:val="HotRoute"/>
    <w:rsid w:val="00CA1310"/>
    <w:rPr>
      <w:rFonts w:ascii="Calibri" w:eastAsia="Calibri" w:hAnsi="Calibri"/>
      <w:sz w:val="22"/>
    </w:rPr>
  </w:style>
  <w:style w:type="character" w:customStyle="1" w:styleId="web">
    <w:name w:val="web"/>
    <w:basedOn w:val="DefaultParagraphFont"/>
    <w:rsid w:val="00CA1310"/>
  </w:style>
  <w:style w:type="paragraph" w:customStyle="1" w:styleId="CitationCharChar">
    <w:name w:val="Citation Char Char"/>
    <w:basedOn w:val="Normal"/>
    <w:uiPriority w:val="6"/>
    <w:rsid w:val="00CA1310"/>
    <w:pPr>
      <w:ind w:left="1440" w:right="1440"/>
      <w:contextualSpacing/>
    </w:pPr>
    <w:rPr>
      <w:rFonts w:asciiTheme="minorHAnsi" w:hAnsiTheme="minorHAnsi"/>
      <w:u w:val="single"/>
    </w:rPr>
  </w:style>
  <w:style w:type="paragraph" w:customStyle="1" w:styleId="tiny">
    <w:name w:val="tiny"/>
    <w:next w:val="Normal"/>
    <w:link w:val="tinyChar"/>
    <w:autoRedefine/>
    <w:rsid w:val="00CA1310"/>
    <w:pPr>
      <w:contextualSpacing/>
    </w:pPr>
    <w:rPr>
      <w:rFonts w:ascii="Times New Roman" w:eastAsia="Malgun Gothic" w:hAnsi="Times New Roman" w:cs="Times New Roman"/>
      <w:sz w:val="20"/>
      <w:szCs w:val="20"/>
    </w:rPr>
  </w:style>
  <w:style w:type="character" w:customStyle="1" w:styleId="tinyChar">
    <w:name w:val="tiny Char"/>
    <w:link w:val="tiny"/>
    <w:rsid w:val="00CA1310"/>
    <w:rPr>
      <w:rFonts w:ascii="Times New Roman" w:eastAsia="Malgun Gothic" w:hAnsi="Times New Roman" w:cs="Times New Roman"/>
      <w:sz w:val="20"/>
      <w:szCs w:val="20"/>
    </w:rPr>
  </w:style>
  <w:style w:type="paragraph" w:customStyle="1" w:styleId="Cites">
    <w:name w:val="Cites"/>
    <w:basedOn w:val="Normal"/>
    <w:next w:val="Normal"/>
    <w:link w:val="CitesChar1"/>
    <w:qFormat/>
    <w:rsid w:val="00CA1310"/>
    <w:pPr>
      <w:autoSpaceDE w:val="0"/>
      <w:autoSpaceDN w:val="0"/>
      <w:adjustRightInd w:val="0"/>
    </w:pPr>
    <w:rPr>
      <w:rFonts w:ascii="Helvetica" w:eastAsia="Times New Roman" w:hAnsi="Helvetica"/>
      <w:b/>
      <w:sz w:val="18"/>
      <w:szCs w:val="20"/>
      <w:lang w:val="x-none" w:eastAsia="x-none"/>
    </w:rPr>
  </w:style>
  <w:style w:type="character" w:customStyle="1" w:styleId="CitesChar1">
    <w:name w:val="Cites Char1"/>
    <w:link w:val="Cites"/>
    <w:rsid w:val="00CA1310"/>
    <w:rPr>
      <w:rFonts w:ascii="Helvetica" w:eastAsia="Times New Roman" w:hAnsi="Helvetica"/>
      <w:b/>
      <w:sz w:val="18"/>
      <w:szCs w:val="20"/>
      <w:lang w:val="x-none" w:eastAsia="x-none"/>
    </w:rPr>
  </w:style>
  <w:style w:type="paragraph" w:customStyle="1" w:styleId="Normal20pt">
    <w:name w:val="Normal  + 20 pt"/>
    <w:basedOn w:val="Normal"/>
    <w:uiPriority w:val="6"/>
    <w:qFormat/>
    <w:rsid w:val="00CA1310"/>
    <w:rPr>
      <w:rFonts w:asciiTheme="minorHAnsi" w:hAnsiTheme="minorHAnsi"/>
      <w:u w:val="single"/>
    </w:rPr>
  </w:style>
  <w:style w:type="paragraph" w:customStyle="1" w:styleId="StyleStyle411ptBold">
    <w:name w:val="Style Style4 + 11 pt Bold"/>
    <w:basedOn w:val="Normal"/>
    <w:link w:val="StyleStyle411ptBoldChar"/>
    <w:rsid w:val="00CA1310"/>
    <w:rPr>
      <w:rFonts w:eastAsia="Times New Roman"/>
      <w:b/>
      <w:bCs/>
      <w:u w:val="single"/>
    </w:rPr>
  </w:style>
  <w:style w:type="character" w:customStyle="1" w:styleId="StyleStyle411ptBoldChar">
    <w:name w:val="Style Style4 + 11 pt Bold Char"/>
    <w:basedOn w:val="DefaultParagraphFont"/>
    <w:link w:val="StyleStyle411ptBold"/>
    <w:rsid w:val="00CA1310"/>
    <w:rPr>
      <w:rFonts w:ascii="Calibri" w:eastAsia="Times New Roman" w:hAnsi="Calibri"/>
      <w:b/>
      <w:bCs/>
      <w:sz w:val="22"/>
      <w:u w:val="single"/>
    </w:rPr>
  </w:style>
  <w:style w:type="paragraph" w:customStyle="1" w:styleId="CardText2">
    <w:name w:val="Card Text2"/>
    <w:basedOn w:val="Normal"/>
    <w:uiPriority w:val="4"/>
    <w:qFormat/>
    <w:rsid w:val="00CA1310"/>
    <w:pPr>
      <w:ind w:left="288" w:right="288"/>
    </w:pPr>
    <w:rPr>
      <w:rFonts w:ascii="Garamond" w:hAnsi="Garamond" w:cs="Arial"/>
      <w:sz w:val="16"/>
    </w:rPr>
  </w:style>
  <w:style w:type="character" w:customStyle="1" w:styleId="Emphasis20">
    <w:name w:val="Emphasis 2"/>
    <w:uiPriority w:val="1"/>
    <w:qFormat/>
    <w:rsid w:val="00CA1310"/>
    <w:rPr>
      <w:rFonts w:ascii="Times New Roman" w:hAnsi="Times New Roman" w:cs="Times New Roman" w:hint="default"/>
      <w:b/>
      <w:bCs w:val="0"/>
      <w:i w:val="0"/>
      <w:iCs/>
      <w:sz w:val="22"/>
      <w:u w:val="single"/>
      <w:bdr w:val="single" w:sz="2" w:space="0" w:color="auto" w:frame="1"/>
    </w:rPr>
  </w:style>
  <w:style w:type="paragraph" w:customStyle="1" w:styleId="CiteSpacing">
    <w:name w:val="Cite Spacing"/>
    <w:basedOn w:val="Normal"/>
    <w:uiPriority w:val="4"/>
    <w:qFormat/>
    <w:rsid w:val="00CA1310"/>
    <w:pPr>
      <w:spacing w:before="60" w:after="60"/>
    </w:pPr>
    <w:rPr>
      <w:rFonts w:ascii="Garamond" w:hAnsi="Garamond"/>
    </w:rPr>
  </w:style>
  <w:style w:type="character" w:customStyle="1" w:styleId="term1">
    <w:name w:val="term1"/>
    <w:rsid w:val="00CA1310"/>
    <w:rPr>
      <w:b/>
      <w:bCs/>
    </w:rPr>
  </w:style>
  <w:style w:type="character" w:customStyle="1" w:styleId="Hyperlink6">
    <w:name w:val="Hyperlink6"/>
    <w:basedOn w:val="DefaultParagraphFont"/>
    <w:rsid w:val="00CA1310"/>
    <w:rPr>
      <w:color w:val="3300CC"/>
      <w:u w:val="single"/>
    </w:rPr>
  </w:style>
  <w:style w:type="character" w:customStyle="1" w:styleId="CharChar11">
    <w:name w:val="Char Char11"/>
    <w:basedOn w:val="DefaultParagraphFont"/>
    <w:rsid w:val="00CA1310"/>
    <w:rPr>
      <w:rFonts w:cs="Arial"/>
      <w:bCs/>
      <w:szCs w:val="26"/>
      <w:u w:val="single"/>
      <w:lang w:val="en-US" w:eastAsia="en-US" w:bidi="ar-SA"/>
    </w:rPr>
  </w:style>
  <w:style w:type="numbering" w:customStyle="1" w:styleId="NoList1">
    <w:name w:val="No List1"/>
    <w:next w:val="NoList"/>
    <w:uiPriority w:val="99"/>
    <w:semiHidden/>
    <w:unhideWhenUsed/>
    <w:rsid w:val="00CA1310"/>
  </w:style>
  <w:style w:type="character" w:customStyle="1" w:styleId="underlinedChar0">
    <w:name w:val="underlined Char"/>
    <w:rsid w:val="00CA1310"/>
    <w:rPr>
      <w:sz w:val="21"/>
      <w:szCs w:val="24"/>
      <w:u w:val="single"/>
      <w:lang w:val="en-US" w:eastAsia="en-US" w:bidi="ar-SA"/>
    </w:rPr>
  </w:style>
  <w:style w:type="character" w:customStyle="1" w:styleId="CharacterStyle1">
    <w:name w:val="Character Style 1"/>
    <w:rsid w:val="00CA1310"/>
    <w:rPr>
      <w:sz w:val="18"/>
      <w:szCs w:val="18"/>
    </w:rPr>
  </w:style>
  <w:style w:type="paragraph" w:customStyle="1" w:styleId="StyleNormalWeb11ptUnderline">
    <w:name w:val="Style Normal (Web) + 11 pt Underline"/>
    <w:basedOn w:val="NormalWeb"/>
    <w:link w:val="StyleNormalWeb11ptUnderlineChar"/>
    <w:rsid w:val="00CA1310"/>
    <w:pPr>
      <w:spacing w:line="259" w:lineRule="auto"/>
    </w:pPr>
    <w:rPr>
      <w:rFonts w:ascii="Calibri" w:eastAsia="SimSun" w:hAnsi="Calibri" w:cs="Calibri"/>
      <w:sz w:val="20"/>
      <w:u w:val="single"/>
      <w:lang w:eastAsia="zh-CN"/>
    </w:rPr>
  </w:style>
  <w:style w:type="character" w:customStyle="1" w:styleId="StyleNormalWeb11ptUnderlineChar">
    <w:name w:val="Style Normal (Web) + 11 pt Underline Char"/>
    <w:basedOn w:val="DefaultParagraphFont"/>
    <w:link w:val="StyleNormalWeb11ptUnderline"/>
    <w:rsid w:val="00CA1310"/>
    <w:rPr>
      <w:rFonts w:ascii="Calibri" w:eastAsia="SimSun" w:hAnsi="Calibri" w:cs="Calibri"/>
      <w:sz w:val="20"/>
      <w:u w:val="single"/>
      <w:lang w:eastAsia="zh-CN"/>
    </w:rPr>
  </w:style>
  <w:style w:type="character" w:customStyle="1" w:styleId="StyleUnderline1">
    <w:name w:val="Style Underline1"/>
    <w:basedOn w:val="DefaultParagraphFont"/>
    <w:rsid w:val="00CA1310"/>
    <w:rPr>
      <w:rFonts w:ascii="Times New Roman" w:hAnsi="Times New Roman"/>
      <w:sz w:val="20"/>
      <w:u w:val="single"/>
    </w:rPr>
  </w:style>
  <w:style w:type="character" w:styleId="PlaceholderText">
    <w:name w:val="Placeholder Text"/>
    <w:basedOn w:val="DefaultParagraphFont"/>
    <w:uiPriority w:val="99"/>
    <w:semiHidden/>
    <w:rsid w:val="00CA1310"/>
    <w:rPr>
      <w:color w:val="808080"/>
    </w:rPr>
  </w:style>
  <w:style w:type="character" w:customStyle="1" w:styleId="tagChar">
    <w:name w:val="tag Char"/>
    <w:aliases w:val="Heading 2 Char1 Char Char Char1,Heading 2 Char Char1 Char Char,Heading 2 Char2 Char1,Heading 2 Char1 Char Char1,Heading 2 Char1 Char Char11,Heading 2 Char Char Char Char11,Heading 2 Char11,TAG Char1,Heading ,TAG Cha"/>
    <w:basedOn w:val="DefaultParagraphFont"/>
    <w:uiPriority w:val="1"/>
    <w:qFormat/>
    <w:rsid w:val="00CA1310"/>
    <w:rPr>
      <w:rFonts w:ascii="Times New Roman" w:eastAsia="Times New Roman" w:hAnsi="Times New Roman" w:cs="Times New Roman"/>
      <w:b/>
      <w:szCs w:val="20"/>
    </w:rPr>
  </w:style>
  <w:style w:type="paragraph" w:customStyle="1" w:styleId="Tagline">
    <w:name w:val="Tagline"/>
    <w:basedOn w:val="Normal"/>
    <w:autoRedefine/>
    <w:qFormat/>
    <w:rsid w:val="00CA1310"/>
    <w:rPr>
      <w:b/>
      <w:sz w:val="24"/>
    </w:rPr>
  </w:style>
  <w:style w:type="character" w:customStyle="1" w:styleId="cite">
    <w:name w:val="cite"/>
    <w:aliases w:val="cites Char Char,Heading 3 Char1 Char,Citation Char Char1 Char Char Char Char Char,Underlined Text Char,Block Writing Char,Citation Char Char Char1,Char Char Char,ALEX Cha,Char Char Char1,Char Char2"/>
    <w:basedOn w:val="DefaultParagraphFont"/>
    <w:qFormat/>
    <w:rsid w:val="00CA1310"/>
    <w:rPr>
      <w:rFonts w:ascii="Times New Roman" w:hAnsi="Times New Roman"/>
      <w:b/>
      <w:sz w:val="24"/>
    </w:rPr>
  </w:style>
  <w:style w:type="paragraph" w:customStyle="1" w:styleId="StyleStyle49pt">
    <w:name w:val="Style Style4 + 9 pt"/>
    <w:basedOn w:val="Normal"/>
    <w:link w:val="StyleStyle49ptChar"/>
    <w:rsid w:val="00CA1310"/>
    <w:rPr>
      <w:rFonts w:ascii="Arial Narrow" w:hAnsi="Arial Narrow"/>
      <w:sz w:val="24"/>
      <w:u w:val="single"/>
    </w:rPr>
  </w:style>
  <w:style w:type="paragraph" w:customStyle="1" w:styleId="StyleStyle49ptBold">
    <w:name w:val="Style Style4 + 9 pt Bold"/>
    <w:basedOn w:val="Normal"/>
    <w:link w:val="StyleStyle49ptBoldChar"/>
    <w:rsid w:val="00CA1310"/>
    <w:rPr>
      <w:rFonts w:ascii="Arial Narrow" w:hAnsi="Arial Narrow"/>
      <w:b/>
      <w:bCs/>
      <w:sz w:val="24"/>
      <w:u w:val="single"/>
    </w:rPr>
  </w:style>
  <w:style w:type="character" w:customStyle="1" w:styleId="Style9ptBoldUnderline">
    <w:name w:val="Style 9 pt Bold Underline"/>
    <w:basedOn w:val="DefaultParagraphFont"/>
    <w:rsid w:val="00CA1310"/>
    <w:rPr>
      <w:b/>
      <w:bCs/>
      <w:sz w:val="20"/>
      <w:u w:val="single"/>
    </w:rPr>
  </w:style>
  <w:style w:type="character" w:customStyle="1" w:styleId="StyleTimesNewRoman9pt">
    <w:name w:val="Style Times New Roman 9 pt"/>
    <w:basedOn w:val="DefaultParagraphFont"/>
    <w:rsid w:val="00CA1310"/>
    <w:rPr>
      <w:sz w:val="20"/>
    </w:rPr>
  </w:style>
  <w:style w:type="character" w:customStyle="1" w:styleId="Style9ptUnderline2">
    <w:name w:val="Style 9 pt Underline2"/>
    <w:basedOn w:val="DefaultParagraphFont"/>
    <w:rsid w:val="00CA1310"/>
    <w:rPr>
      <w:sz w:val="20"/>
      <w:u w:val="single"/>
    </w:rPr>
  </w:style>
  <w:style w:type="character" w:customStyle="1" w:styleId="Styleunderline9pt1">
    <w:name w:val="Style underline + 9 pt1"/>
    <w:basedOn w:val="underline"/>
    <w:rsid w:val="00CA1310"/>
    <w:rPr>
      <w:rFonts w:ascii="Times New Roman" w:hAnsi="Times New Roman"/>
      <w:b w:val="0"/>
      <w:sz w:val="20"/>
      <w:u w:val="single"/>
    </w:rPr>
  </w:style>
  <w:style w:type="character" w:customStyle="1" w:styleId="subject">
    <w:name w:val="subject"/>
    <w:basedOn w:val="DefaultParagraphFont"/>
    <w:rsid w:val="00CA1310"/>
  </w:style>
  <w:style w:type="paragraph" w:customStyle="1" w:styleId="TagText">
    <w:name w:val="TagText"/>
    <w:basedOn w:val="Normal"/>
    <w:qFormat/>
    <w:rsid w:val="00CA1310"/>
    <w:rPr>
      <w:rFonts w:ascii="Arial" w:eastAsia="Calibri" w:hAnsi="Arial"/>
      <w:b/>
    </w:rPr>
  </w:style>
  <w:style w:type="paragraph" w:styleId="Quote">
    <w:name w:val="Quote"/>
    <w:basedOn w:val="Normal"/>
    <w:next w:val="Normal"/>
    <w:link w:val="QuoteChar"/>
    <w:qFormat/>
    <w:rsid w:val="00CA1310"/>
    <w:pPr>
      <w:ind w:left="72"/>
    </w:pPr>
    <w:rPr>
      <w:rFonts w:eastAsia="MS Mincho"/>
      <w:iCs/>
      <w:color w:val="000000"/>
      <w:sz w:val="16"/>
    </w:rPr>
  </w:style>
  <w:style w:type="character" w:customStyle="1" w:styleId="QuoteChar">
    <w:name w:val="Quote Char"/>
    <w:basedOn w:val="DefaultParagraphFont"/>
    <w:link w:val="Quote"/>
    <w:rsid w:val="00CA1310"/>
    <w:rPr>
      <w:rFonts w:ascii="Calibri" w:eastAsia="MS Mincho" w:hAnsi="Calibri"/>
      <w:iCs/>
      <w:color w:val="000000"/>
      <w:sz w:val="16"/>
    </w:rPr>
  </w:style>
  <w:style w:type="character" w:customStyle="1" w:styleId="Boxout">
    <w:name w:val="Boxout"/>
    <w:qFormat/>
    <w:rsid w:val="00CA1310"/>
    <w:rPr>
      <w:rFonts w:ascii="Calibri" w:hAnsi="Calibri"/>
      <w:b/>
      <w:bCs/>
      <w:i w:val="0"/>
      <w:iCs/>
      <w:color w:val="auto"/>
      <w:sz w:val="20"/>
      <w:u w:val="single"/>
      <w:bdr w:val="none" w:sz="0" w:space="0" w:color="auto"/>
      <w:shd w:val="clear" w:color="auto" w:fill="00FF00"/>
    </w:rPr>
  </w:style>
  <w:style w:type="character" w:customStyle="1" w:styleId="StyleUnderlineChar11pt">
    <w:name w:val="Style Underline Char + 11 pt"/>
    <w:basedOn w:val="DefaultParagraphFont"/>
    <w:rsid w:val="00CA1310"/>
    <w:rPr>
      <w:rFonts w:ascii="Times New Roman" w:hAnsi="Times New Roman"/>
      <w:sz w:val="20"/>
      <w:szCs w:val="24"/>
      <w:u w:val="single"/>
      <w:lang w:val="en-US" w:eastAsia="en-US" w:bidi="ar-SA"/>
    </w:rPr>
  </w:style>
  <w:style w:type="character" w:customStyle="1" w:styleId="StyleUnderlineChar11ptBold">
    <w:name w:val="Style Underline Char + 11 pt Bold"/>
    <w:basedOn w:val="DefaultParagraphFont"/>
    <w:rsid w:val="00CA1310"/>
    <w:rPr>
      <w:rFonts w:ascii="Times New Roman" w:hAnsi="Times New Roman"/>
      <w:b/>
      <w:bCs/>
      <w:sz w:val="20"/>
      <w:szCs w:val="24"/>
      <w:u w:val="single"/>
      <w:lang w:val="en-US" w:eastAsia="en-US" w:bidi="ar-SA"/>
    </w:rPr>
  </w:style>
  <w:style w:type="paragraph" w:customStyle="1" w:styleId="cards0">
    <w:name w:val="cards"/>
    <w:basedOn w:val="Normal"/>
    <w:qFormat/>
    <w:rsid w:val="00CA1310"/>
    <w:rPr>
      <w:rFonts w:ascii="Georgia" w:eastAsia="Times New Roman" w:hAnsi="Georgia"/>
    </w:rPr>
  </w:style>
  <w:style w:type="character" w:customStyle="1" w:styleId="Footnote">
    <w:name w:val="Footnote_"/>
    <w:link w:val="Footnote0"/>
    <w:rsid w:val="00CA1310"/>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CA1310"/>
    <w:pPr>
      <w:widowControl w:val="0"/>
      <w:shd w:val="clear" w:color="auto" w:fill="FFFFFF"/>
      <w:spacing w:after="0" w:line="178" w:lineRule="exact"/>
      <w:jc w:val="both"/>
    </w:pPr>
    <w:rPr>
      <w:rFonts w:ascii="Book Antiqua" w:eastAsia="Book Antiqua" w:hAnsi="Book Antiqua" w:cs="Book Antiqua"/>
      <w:b/>
      <w:bCs/>
      <w:sz w:val="12"/>
      <w:szCs w:val="12"/>
    </w:rPr>
  </w:style>
  <w:style w:type="character" w:customStyle="1" w:styleId="Footnote2">
    <w:name w:val="Footnote (2)_"/>
    <w:link w:val="Footnote20"/>
    <w:rsid w:val="00CA1310"/>
    <w:rPr>
      <w:rFonts w:ascii="AngsanaUPC" w:eastAsia="AngsanaUPC" w:hAnsi="AngsanaUPC" w:cs="AngsanaUPC"/>
      <w:b/>
      <w:bCs/>
      <w:i/>
      <w:iCs/>
      <w:sz w:val="19"/>
      <w:szCs w:val="19"/>
      <w:shd w:val="clear" w:color="auto" w:fill="FFFFFF"/>
    </w:rPr>
  </w:style>
  <w:style w:type="character" w:customStyle="1" w:styleId="Footnote2BookAntiqua">
    <w:name w:val="Footnote (2) + Book Antiqua"/>
    <w:aliases w:val="6 pt,Not Italic"/>
    <w:rsid w:val="00CA1310"/>
    <w:rPr>
      <w:rFonts w:ascii="Book Antiqua" w:eastAsia="Book Antiqua" w:hAnsi="Book Antiqua" w:cs="Book Antiqua"/>
      <w:b/>
      <w:bCs/>
      <w:i/>
      <w:iCs/>
      <w:color w:val="000000"/>
      <w:spacing w:val="0"/>
      <w:w w:val="100"/>
      <w:position w:val="0"/>
      <w:sz w:val="12"/>
      <w:szCs w:val="12"/>
      <w:shd w:val="clear" w:color="auto" w:fill="FFFFFF"/>
      <w:lang w:val="en-US"/>
    </w:rPr>
  </w:style>
  <w:style w:type="paragraph" w:customStyle="1" w:styleId="Footnote20">
    <w:name w:val="Footnote (2)"/>
    <w:basedOn w:val="Normal"/>
    <w:link w:val="Footnote2"/>
    <w:rsid w:val="00CA1310"/>
    <w:pPr>
      <w:widowControl w:val="0"/>
      <w:shd w:val="clear" w:color="auto" w:fill="FFFFFF"/>
      <w:spacing w:after="0" w:line="178" w:lineRule="exact"/>
      <w:jc w:val="both"/>
    </w:pPr>
    <w:rPr>
      <w:rFonts w:ascii="AngsanaUPC" w:eastAsia="AngsanaUPC" w:hAnsi="AngsanaUPC" w:cs="AngsanaUPC"/>
      <w:b/>
      <w:bCs/>
      <w:i/>
      <w:iCs/>
      <w:sz w:val="19"/>
      <w:szCs w:val="19"/>
    </w:rPr>
  </w:style>
  <w:style w:type="character" w:customStyle="1" w:styleId="lead-in-text-callout">
    <w:name w:val="lead-in-text-callout"/>
    <w:basedOn w:val="DefaultParagraphFont"/>
    <w:rsid w:val="00CA1310"/>
  </w:style>
  <w:style w:type="paragraph" w:customStyle="1" w:styleId="paywall">
    <w:name w:val="paywall"/>
    <w:basedOn w:val="Normal"/>
    <w:rsid w:val="00CA1310"/>
    <w:pPr>
      <w:spacing w:before="100" w:beforeAutospacing="1" w:after="100" w:afterAutospacing="1" w:line="240" w:lineRule="auto"/>
    </w:pPr>
    <w:rPr>
      <w:rFonts w:ascii="Times New Roman" w:eastAsia="Times New Roman" w:hAnsi="Times New Roman" w:cs="Times New Roman"/>
      <w:sz w:val="24"/>
    </w:rPr>
  </w:style>
  <w:style w:type="character" w:customStyle="1" w:styleId="markedcontent">
    <w:name w:val="markedcontent"/>
    <w:basedOn w:val="DefaultParagraphFont"/>
    <w:rsid w:val="00CA1310"/>
  </w:style>
  <w:style w:type="character" w:customStyle="1" w:styleId="StyleThickunderline1">
    <w:name w:val="Style Thick underline1"/>
    <w:basedOn w:val="DefaultParagraphFont"/>
    <w:rsid w:val="00CA1310"/>
    <w:rPr>
      <w:u w:val="single"/>
    </w:rPr>
  </w:style>
  <w:style w:type="character" w:styleId="UnresolvedMention">
    <w:name w:val="Unresolved Mention"/>
    <w:basedOn w:val="DefaultParagraphFont"/>
    <w:uiPriority w:val="99"/>
    <w:unhideWhenUsed/>
    <w:rsid w:val="00CA1310"/>
    <w:rPr>
      <w:color w:val="605E5C"/>
      <w:shd w:val="clear" w:color="auto" w:fill="E1DFDD"/>
    </w:rPr>
  </w:style>
  <w:style w:type="paragraph" w:customStyle="1" w:styleId="BigJr">
    <w:name w:val="Big Jr."/>
    <w:basedOn w:val="Normal"/>
    <w:autoRedefine/>
    <w:qFormat/>
    <w:rsid w:val="00CA1310"/>
    <w:rPr>
      <w:b/>
      <w:color w:val="00000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pwatchdog.com/2021/05/05/tai-says-united-states-will-back-india-southafrica-proposal-waive-ip-rights-trips/id=133224/" TargetMode="External"/><Relationship Id="rId21" Type="http://schemas.openxmlformats.org/officeDocument/2006/relationships/hyperlink" Target="https://jamanetwork.com/journals/jama/fullarticle/2771764" TargetMode="External"/><Relationship Id="rId42" Type="http://schemas.openxmlformats.org/officeDocument/2006/relationships/hyperlink" Target="https://www.bio.org/sites/default/files/2021-04/Climate%20Report%20Executive%20Summary_FINAL.pdf" TargetMode="External"/><Relationship Id="rId47" Type="http://schemas.openxmlformats.org/officeDocument/2006/relationships/hyperlink" Target="https://www.neste.us/neste-in-north-america" TargetMode="External"/><Relationship Id="rId63" Type="http://schemas.openxmlformats.org/officeDocument/2006/relationships/hyperlink" Target="https://www.wto.org/english/tratop_e/covid19_e/services_report_16092020_e.pdf" TargetMode="External"/><Relationship Id="rId68" Type="http://schemas.openxmlformats.org/officeDocument/2006/relationships/hyperlink" Target="https://www.keionline.org/wp-content/uploads/W669Rev1.pdf" TargetMode="External"/><Relationship Id="rId16" Type="http://schemas.openxmlformats.org/officeDocument/2006/relationships/hyperlink" Target="https://www.wsj.com/market-data/quotes/MRNA?mod=chiclets" TargetMode="External"/><Relationship Id="rId11" Type="http://schemas.openxmlformats.org/officeDocument/2006/relationships/hyperlink" Target="https://www.wsj.com/market-data/quotes/MRNA?mod=chiclets" TargetMode="External"/><Relationship Id="rId32" Type="http://schemas.openxmlformats.org/officeDocument/2006/relationships/hyperlink" Target="https://science.sciencemag.org/content/370/6517/705" TargetMode="External"/><Relationship Id="rId37" Type="http://schemas.openxmlformats.org/officeDocument/2006/relationships/hyperlink" Target="https://www.tropicbioscience.com/" TargetMode="External"/><Relationship Id="rId53" Type="http://schemas.openxmlformats.org/officeDocument/2006/relationships/hyperlink" Target="https://www.ipcc.ch/sr15/" TargetMode="External"/><Relationship Id="rId58" Type="http://schemas.openxmlformats.org/officeDocument/2006/relationships/hyperlink" Target="https://www.wto.org/english/tratop_e/trips_e/intel6_e.htm" TargetMode="External"/><Relationship Id="rId74" Type="http://schemas.openxmlformats.org/officeDocument/2006/relationships/hyperlink" Target="https://www.europarl.europa.eu/news/en/press-room/20210517IPR04116/meps-split-over-waiver-for-covid-19-vaccine-patents" TargetMode="External"/><Relationship Id="rId79" Type="http://schemas.openxmlformats.org/officeDocument/2006/relationships/hyperlink" Target="https://www.nber.org/papers/w20799" TargetMode="External"/><Relationship Id="rId5" Type="http://schemas.openxmlformats.org/officeDocument/2006/relationships/numbering" Target="numbering.xml"/><Relationship Id="rId61" Type="http://schemas.openxmlformats.org/officeDocument/2006/relationships/hyperlink" Target="https://www.wto.org/english/tratop_e/covid19_e/trade_related_ip_measure_e.htm" TargetMode="External"/><Relationship Id="rId82" Type="http://schemas.openxmlformats.org/officeDocument/2006/relationships/fontTable" Target="fontTable.xml"/><Relationship Id="rId19" Type="http://schemas.openxmlformats.org/officeDocument/2006/relationships/hyperlink" Target="https://www.washingtonpost.com/coronavirus/?itid=lk_inline_manual_3" TargetMode="External"/><Relationship Id="rId14" Type="http://schemas.openxmlformats.org/officeDocument/2006/relationships/hyperlink" Target="https://www.wsj.com/articles/u-s-backs-waiver-of-intellectual-property-protection-for-covid-19-vaccines-11620243518?mod=article_inline" TargetMode="External"/><Relationship Id="rId22" Type="http://schemas.openxmlformats.org/officeDocument/2006/relationships/hyperlink" Target="https://science.sciencemag.org/content/372/6538/109.full" TargetMode="External"/><Relationship Id="rId27" Type="http://schemas.openxmlformats.org/officeDocument/2006/relationships/hyperlink" Target="https://www.bio.org/sites/default/files/2021-04/Climate%20Report_FINAL.pdf" TargetMode="External"/><Relationship Id="rId30" Type="http://schemas.openxmlformats.org/officeDocument/2006/relationships/hyperlink" Target="https://www.eia.gov/environment/emissions/carbon/" TargetMode="External"/><Relationship Id="rId35" Type="http://schemas.openxmlformats.org/officeDocument/2006/relationships/hyperlink" Target="https://www.acceligen.com/precision-breeding/" TargetMode="External"/><Relationship Id="rId43" Type="http://schemas.openxmlformats.org/officeDocument/2006/relationships/hyperlink" Target="https://www.epa.gov/ghgemissions/sources-greenhouse-gas-emissions" TargetMode="External"/><Relationship Id="rId48" Type="http://schemas.openxmlformats.org/officeDocument/2006/relationships/hyperlink" Target="https://gevo.com/" TargetMode="External"/><Relationship Id="rId56" Type="http://schemas.openxmlformats.org/officeDocument/2006/relationships/hyperlink" Target="https://www.livescience.com/51990-sea-level-rise-unknowns.html" TargetMode="External"/><Relationship Id="rId64" Type="http://schemas.openxmlformats.org/officeDocument/2006/relationships/hyperlink" Target="https://www.wto.org/english/tratop_e/covid19_e/vaccine_report_e.pdf" TargetMode="External"/><Relationship Id="rId69" Type="http://schemas.openxmlformats.org/officeDocument/2006/relationships/hyperlink" Target="https://fortune.com/2021/05/07/the-vaccine-patent-debate-heats-up/" TargetMode="External"/><Relationship Id="rId77" Type="http://schemas.openxmlformats.org/officeDocument/2006/relationships/hyperlink" Target="https://www.moneycontrol.com/news/business/economy/wto-decides-to-hold-text-based-negotiations-on-indias-global-vaccine-waiver-proposal-7010561.html" TargetMode="External"/><Relationship Id="rId8" Type="http://schemas.openxmlformats.org/officeDocument/2006/relationships/webSettings" Target="webSettings.xml"/><Relationship Id="rId51" Type="http://schemas.openxmlformats.org/officeDocument/2006/relationships/hyperlink" Target="https://techcrunch.com/2020/06/02/lanzajet-launches-to-make-renewable-jet-fuel-a-reality/" TargetMode="External"/><Relationship Id="rId72" Type="http://schemas.openxmlformats.org/officeDocument/2006/relationships/hyperlink" Target="https://www.reuters.com/world/europe/eu-executive-submits-vaccine-access-proposal-wto-2021-06-04/" TargetMode="External"/><Relationship Id="rId80" Type="http://schemas.openxmlformats.org/officeDocument/2006/relationships/hyperlink" Target="https://www.iasj.net/iasj/article/109180" TargetMode="External"/><Relationship Id="rId3" Type="http://schemas.openxmlformats.org/officeDocument/2006/relationships/customXml" Target="../customXml/item3.xml"/><Relationship Id="rId12" Type="http://schemas.openxmlformats.org/officeDocument/2006/relationships/hyperlink" Target="https://www.wsj.com/market-data/quotes/PFE" TargetMode="External"/><Relationship Id="rId17" Type="http://schemas.openxmlformats.org/officeDocument/2006/relationships/hyperlink" Target="https://www.wsj.com/market-data/quotes/PFE" TargetMode="External"/><Relationship Id="rId25" Type="http://schemas.openxmlformats.org/officeDocument/2006/relationships/hyperlink" Target="https://www.ipwatchdog.com/2021/04/19/waiving-ip-rights-during-times-of-covid-a-false-good-idea/id=132399/" TargetMode="External"/><Relationship Id="rId33" Type="http://schemas.openxmlformats.org/officeDocument/2006/relationships/hyperlink" Target="https://unfccc.int/process-and-meetings/the-paris-agreement/the-paris-agreement" TargetMode="External"/><Relationship Id="rId38" Type="http://schemas.openxmlformats.org/officeDocument/2006/relationships/hyperlink" Target="https://www.wwf.org.au/news/blogs/plastic-waste-and-climate-change-whats-the-connection" TargetMode="External"/><Relationship Id="rId46" Type="http://schemas.openxmlformats.org/officeDocument/2006/relationships/hyperlink" Target="https://ourworldindata.org/co2-emissions-from-aviation" TargetMode="External"/><Relationship Id="rId59" Type="http://schemas.openxmlformats.org/officeDocument/2006/relationships/hyperlink" Target="https://docs.wto.org/dol2fe/Pages/FE_Search/FE_S_S006.aspx?MetaCollection=WTO&amp;SymbolList=IP%2fC%2fW%2f*&amp;Serial=&amp;IssuingDateFrom=&amp;IssuingDateTo=&amp;CATTITLE=COVID-19&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HSClassificationList=&amp;ServicesClassificationList=&amp;EnvironmentClassificationList=&amp;ICSClassificationList=&amp;ICSClassificationDescList:EnvironmentClassificationDescList:ServicesClassificationDescList:HSClassificationDescList=&amp;languageUIChanged=true" TargetMode="External"/><Relationship Id="rId67" Type="http://schemas.openxmlformats.org/officeDocument/2006/relationships/hyperlink" Target="https://www.wto.org/english/res_e/reser_e/ersd202012_e.htm" TargetMode="External"/><Relationship Id="rId20" Type="http://schemas.openxmlformats.org/officeDocument/2006/relationships/hyperlink" Target="https://www.washingtonpost.com/graphics/2020/national/coronavirus-us-cases-deaths/?itid=lk_inline_manual_11" TargetMode="External"/><Relationship Id="rId41" Type="http://schemas.openxmlformats.org/officeDocument/2006/relationships/hyperlink" Target="https://danimerscientific.com/" TargetMode="External"/><Relationship Id="rId54" Type="http://schemas.openxmlformats.org/officeDocument/2006/relationships/hyperlink" Target="https://www.livescience.com/57266-amazon-river.html" TargetMode="External"/><Relationship Id="rId62" Type="http://schemas.openxmlformats.org/officeDocument/2006/relationships/hyperlink" Target="https://www.wto.org/english/tratop_e/covid19_e/trips_report_e.pdf" TargetMode="External"/><Relationship Id="rId70" Type="http://schemas.openxmlformats.org/officeDocument/2006/relationships/hyperlink" Target="https://www.theguardian.com/world/2021/may/09/pope-adds-voice-to-call-for-pharma-giants-to-waive-vaccine-patents" TargetMode="External"/><Relationship Id="rId75" Type="http://schemas.openxmlformats.org/officeDocument/2006/relationships/hyperlink" Target="https://www.theguardian.com/world/2021/may/07/macron-voices-concerns-over-covid-vaccines-patent-waiver"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sj.com/market-data/quotes/MRNA" TargetMode="External"/><Relationship Id="rId23" Type="http://schemas.openxmlformats.org/officeDocument/2006/relationships/hyperlink" Target="https://www.washingtonpost.com/health/2020/12/06/covid-vaccine-messenger-rna/?itid=lk_inline_manual_17" TargetMode="External"/><Relationship Id="rId28" Type="http://schemas.openxmlformats.org/officeDocument/2006/relationships/hyperlink" Target="https://www.rff.org/publications/issue-briefs/emissions-projections-for-a-trio-of-federal-climate-policies/" TargetMode="External"/><Relationship Id="rId36" Type="http://schemas.openxmlformats.org/officeDocument/2006/relationships/hyperlink" Target="https://www.nature.com/articles/s41579-019-0222-5" TargetMode="External"/><Relationship Id="rId49" Type="http://schemas.openxmlformats.org/officeDocument/2006/relationships/hyperlink" Target="https://www.worldenergy.net/products/sustainable-aviation-fuel-saf/" TargetMode="External"/><Relationship Id="rId57" Type="http://schemas.openxmlformats.org/officeDocument/2006/relationships/hyperlink" Target="https://www.wto.org/english/tratop_e/trips_e/trips_and_covid19_e.htm" TargetMode="External"/><Relationship Id="rId10" Type="http://schemas.openxmlformats.org/officeDocument/2006/relationships/hyperlink" Target="https://www.wsj.com/market-data/quotes/MRNA" TargetMode="External"/><Relationship Id="rId31" Type="http://schemas.openxmlformats.org/officeDocument/2006/relationships/hyperlink" Target="https://ourworldindata.org/food-ghg-emissions" TargetMode="External"/><Relationship Id="rId44" Type="http://schemas.openxmlformats.org/officeDocument/2006/relationships/hyperlink" Target="https://link.springer.com/chapter/10.1007/978-4-431-54895-9_6" TargetMode="External"/><Relationship Id="rId52" Type="http://schemas.openxmlformats.org/officeDocument/2006/relationships/hyperlink" Target="https://www.livescience.com/65633-climate-change-dooms-humans-by-2050.html" TargetMode="External"/><Relationship Id="rId60" Type="http://schemas.openxmlformats.org/officeDocument/2006/relationships/hyperlink" Target="https://www.wto.org/english/tratop_e/covid19_e/covid19_e.htm" TargetMode="External"/><Relationship Id="rId65" Type="http://schemas.openxmlformats.org/officeDocument/2006/relationships/hyperlink" Target="https://www.wto.org/english/res_e/booksp_e/extract_who-wipo-wto_2020_e.pdf" TargetMode="External"/><Relationship Id="rId73" Type="http://schemas.openxmlformats.org/officeDocument/2006/relationships/hyperlink" Target="https://www.europarl.europa.eu/doceo/document/RC-9-2021-0306-AM-008-016_EN.pdf" TargetMode="External"/><Relationship Id="rId78" Type="http://schemas.openxmlformats.org/officeDocument/2006/relationships/hyperlink" Target="https://www.reuters.com/business/healthcare-pharmaceuticals/world-bank-chief-says-does-not-support-vaccine-intellectual-property-waiver-wto-2021-06-08/" TargetMode="External"/><Relationship Id="rId81" Type="http://schemas.openxmlformats.org/officeDocument/2006/relationships/hyperlink" Target="https://www.iasj.net/iasj/article/109180"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3" Type="http://schemas.openxmlformats.org/officeDocument/2006/relationships/hyperlink" Target="https://www.wsj.com/market-data/quotes/PFE?mod=chiclets" TargetMode="External"/><Relationship Id="rId18" Type="http://schemas.openxmlformats.org/officeDocument/2006/relationships/hyperlink" Target="https://www.wsj.com/market-data/quotes/PFE?mod=chiclets" TargetMode="External"/><Relationship Id="rId39" Type="http://schemas.openxmlformats.org/officeDocument/2006/relationships/hyperlink" Target="https://www.wwf.org.au/news/blogs/plastic-waste-and-climate-change-whats-the-connection" TargetMode="External"/><Relationship Id="rId34" Type="http://schemas.openxmlformats.org/officeDocument/2006/relationships/hyperlink" Target="https://joynbio.com/" TargetMode="External"/><Relationship Id="rId50" Type="http://schemas.openxmlformats.org/officeDocument/2006/relationships/hyperlink" Target="https://www.lanzatech.com/" TargetMode="External"/><Relationship Id="rId55" Type="http://schemas.openxmlformats.org/officeDocument/2006/relationships/hyperlink" Target="https://www.livescience.com/55129-how-heat-waves-kill-so-quickly.html" TargetMode="External"/><Relationship Id="rId76" Type="http://schemas.openxmlformats.org/officeDocument/2006/relationships/hyperlink" Target="https://www.voanews.com/covid-19-pandemic/macron-south-africa-talks-covid-vaccine" TargetMode="External"/><Relationship Id="rId7" Type="http://schemas.openxmlformats.org/officeDocument/2006/relationships/settings" Target="settings.xml"/><Relationship Id="rId71" Type="http://schemas.openxmlformats.org/officeDocument/2006/relationships/hyperlink" Target="https://fortune.com/2021/05/06/covid-vaccine-patent-waiver-protections-rights-waiver-biden-next/" TargetMode="External"/><Relationship Id="rId2" Type="http://schemas.openxmlformats.org/officeDocument/2006/relationships/customXml" Target="../customXml/item2.xml"/><Relationship Id="rId29" Type="http://schemas.openxmlformats.org/officeDocument/2006/relationships/hyperlink" Target="https://www.bio.org/sites/default/files/2021-04/Climate%20Report%20Executive%20Summary_FINAL.pdf" TargetMode="External"/><Relationship Id="rId24" Type="http://schemas.openxmlformats.org/officeDocument/2006/relationships/hyperlink" Target="https://www.cfr.org/timeline/major-epidemics-modern-era" TargetMode="External"/><Relationship Id="rId40" Type="http://schemas.openxmlformats.org/officeDocument/2006/relationships/hyperlink" Target="https://www.wwf.org.au/news/blogs/plastic-waste-and-climate-change-whats-the-connection" TargetMode="External"/><Relationship Id="rId45" Type="http://schemas.openxmlformats.org/officeDocument/2006/relationships/hyperlink" Target="https://syntheticgenomics.com/algal-cell-factories/" TargetMode="External"/><Relationship Id="rId66" Type="http://schemas.openxmlformats.org/officeDocument/2006/relationships/hyperlink" Target="https://www.wto.org/english/res_e/publications_e/who-wipo-wto_2020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mawollaeg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F128CB6-056B-3C4E-9B05-B4969C79254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26</Pages>
  <Words>16040</Words>
  <Characters>91431</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Wollaeger, Emma</dc:creator>
  <cp:keywords>5.2</cp:keywords>
  <dc:description/>
  <cp:lastModifiedBy>Wollaeger, Emma</cp:lastModifiedBy>
  <cp:revision>3</cp:revision>
  <dcterms:created xsi:type="dcterms:W3CDTF">2021-10-02T15:55:00Z</dcterms:created>
  <dcterms:modified xsi:type="dcterms:W3CDTF">2021-10-02T17:19:00Z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