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DD18FA" w14:textId="77777777" w:rsidR="00355D10" w:rsidRDefault="00355D10" w:rsidP="00355D10">
      <w:pPr>
        <w:pStyle w:val="Heading3"/>
      </w:pPr>
      <w:r>
        <w:t>1</w:t>
      </w:r>
    </w:p>
    <w:p w14:paraId="2F13DE8D" w14:textId="77777777" w:rsidR="00355D10" w:rsidRPr="008F6424" w:rsidRDefault="00355D10" w:rsidP="00355D10">
      <w:pPr>
        <w:pStyle w:val="Heading4"/>
      </w:pPr>
      <w:r>
        <w:t xml:space="preserve">The member nations of the World Trade Organization ought to implement a universal healthcare system including free insulin </w:t>
      </w:r>
    </w:p>
    <w:p w14:paraId="284D95C0" w14:textId="77777777" w:rsidR="00355D10" w:rsidRDefault="00355D10" w:rsidP="00355D10"/>
    <w:p w14:paraId="4376A803" w14:textId="77777777" w:rsidR="00355D10" w:rsidRPr="008F6424" w:rsidRDefault="00355D10" w:rsidP="00355D10">
      <w:pPr>
        <w:pStyle w:val="Heading4"/>
      </w:pPr>
      <w:r>
        <w:t xml:space="preserve">IP isn’t the problem stopping insulin access or the bad innovation discussed in Hanson, it’s </w:t>
      </w:r>
      <w:proofErr w:type="gramStart"/>
      <w:r>
        <w:t>long standing</w:t>
      </w:r>
      <w:proofErr w:type="gramEnd"/>
      <w:r>
        <w:t xml:space="preserve"> corruption that forces any entering companies to have extremely long and expensive trials</w:t>
      </w:r>
    </w:p>
    <w:p w14:paraId="3A185CF2" w14:textId="77777777" w:rsidR="00355D10" w:rsidRPr="006B567B" w:rsidRDefault="00355D10" w:rsidP="00355D10">
      <w:pPr>
        <w:rPr>
          <w:rStyle w:val="Style13ptBold"/>
        </w:rPr>
      </w:pPr>
      <w:proofErr w:type="spellStart"/>
      <w:r w:rsidRPr="006B567B">
        <w:rPr>
          <w:rStyle w:val="Style13ptBold"/>
        </w:rPr>
        <w:t>Goozner</w:t>
      </w:r>
      <w:proofErr w:type="spellEnd"/>
      <w:r>
        <w:rPr>
          <w:rStyle w:val="Style13ptBold"/>
        </w:rPr>
        <w:t xml:space="preserve"> PhD</w:t>
      </w:r>
      <w:r w:rsidRPr="006B567B">
        <w:rPr>
          <w:rStyle w:val="Style13ptBold"/>
        </w:rPr>
        <w:t xml:space="preserve"> 20</w:t>
      </w:r>
    </w:p>
    <w:p w14:paraId="53B2924B" w14:textId="77777777" w:rsidR="00355D10" w:rsidRPr="008F6424" w:rsidRDefault="00355D10" w:rsidP="00355D10">
      <w:pPr>
        <w:rPr>
          <w:sz w:val="16"/>
          <w:szCs w:val="16"/>
        </w:rPr>
      </w:pPr>
      <w:proofErr w:type="spellStart"/>
      <w:r w:rsidRPr="008F6424">
        <w:rPr>
          <w:sz w:val="16"/>
          <w:szCs w:val="16"/>
        </w:rPr>
        <w:t>Merril</w:t>
      </w:r>
      <w:proofErr w:type="spellEnd"/>
      <w:r w:rsidRPr="008F6424">
        <w:rPr>
          <w:sz w:val="16"/>
          <w:szCs w:val="16"/>
        </w:rPr>
        <w:t xml:space="preserve"> </w:t>
      </w:r>
      <w:proofErr w:type="spellStart"/>
      <w:r w:rsidRPr="008F6424">
        <w:rPr>
          <w:sz w:val="16"/>
          <w:szCs w:val="16"/>
        </w:rPr>
        <w:t>Goozner</w:t>
      </w:r>
      <w:proofErr w:type="spellEnd"/>
      <w:r w:rsidRPr="008F6424">
        <w:rPr>
          <w:sz w:val="16"/>
          <w:szCs w:val="16"/>
        </w:rPr>
        <w:t xml:space="preserve"> (PhD and literally wrote the book on overpriced drugs, called “The 800$ pill), Winter 2020, "Insulin Should Be Free. Yes, Free.," Democracy Journal, </w:t>
      </w:r>
      <w:hyperlink r:id="rId9" w:history="1">
        <w:r w:rsidRPr="008F6424">
          <w:rPr>
            <w:rStyle w:val="Hyperlink"/>
            <w:sz w:val="16"/>
            <w:szCs w:val="16"/>
          </w:rPr>
          <w:t>https://democracyjournal.org/magazine/55/insulin-should-be-free-yes-free/</w:t>
        </w:r>
      </w:hyperlink>
      <w:r w:rsidRPr="008F6424">
        <w:rPr>
          <w:sz w:val="16"/>
          <w:szCs w:val="16"/>
        </w:rPr>
        <w:t xml:space="preserve"> // AW</w:t>
      </w:r>
    </w:p>
    <w:p w14:paraId="04A3340C" w14:textId="77777777" w:rsidR="00355D10" w:rsidRPr="00CA4911" w:rsidRDefault="00355D10" w:rsidP="00355D10">
      <w:pPr>
        <w:rPr>
          <w:sz w:val="16"/>
        </w:rPr>
      </w:pPr>
      <w:r w:rsidRPr="00FE23A9">
        <w:rPr>
          <w:highlight w:val="green"/>
          <w:u w:val="single"/>
        </w:rPr>
        <w:t>Insulin Should Be Free</w:t>
      </w:r>
      <w:r w:rsidRPr="00CA4911">
        <w:rPr>
          <w:sz w:val="16"/>
        </w:rPr>
        <w:t xml:space="preserve">. Yes, Free. It wouldn’t be very complicated, and </w:t>
      </w:r>
      <w:r w:rsidRPr="00FE23A9">
        <w:rPr>
          <w:u w:val="single"/>
        </w:rPr>
        <w:t>it wouldn’t be nearly as expensive as you think—around $10 billion a year</w:t>
      </w:r>
      <w:r w:rsidRPr="00CA4911">
        <w:rPr>
          <w:sz w:val="16"/>
        </w:rPr>
        <w:t xml:space="preserve">. </w:t>
      </w:r>
      <w:r w:rsidRPr="00FE23A9">
        <w:rPr>
          <w:u w:val="single"/>
        </w:rPr>
        <w:t>The impacts would be profound.</w:t>
      </w:r>
      <w:r w:rsidRPr="00CA4911">
        <w:rPr>
          <w:sz w:val="16"/>
        </w:rPr>
        <w:t xml:space="preserve"> Charles H. Best and Frederick Banting, co-discoverers of insulin. Predatory pricing by the insulin cartel has triggered a public health crisis. Diabetics are dying after self-rationing their overpriced insulin. The past decade’s exorbitant price hikes have left patients stranded like oxygen-starved hikers on Mount Everest. The insulin debacle has become the public face of a much broader crisis. Sharp increases in out-of-pocket costs have left millions of patients unable to afford their medications. A large majority of Americans now rank the </w:t>
      </w:r>
      <w:r w:rsidRPr="00FE23A9">
        <w:rPr>
          <w:u w:val="single"/>
        </w:rPr>
        <w:t>high cost</w:t>
      </w:r>
      <w:r w:rsidRPr="00CA4911">
        <w:rPr>
          <w:sz w:val="16"/>
        </w:rPr>
        <w:t xml:space="preserve"> of drugs </w:t>
      </w:r>
      <w:r w:rsidRPr="00FE23A9">
        <w:rPr>
          <w:u w:val="single"/>
        </w:rPr>
        <w:t>as</w:t>
      </w:r>
      <w:r w:rsidRPr="00CA4911">
        <w:rPr>
          <w:sz w:val="16"/>
        </w:rPr>
        <w:t xml:space="preserve"> their </w:t>
      </w:r>
      <w:r w:rsidRPr="00FE23A9">
        <w:rPr>
          <w:u w:val="single"/>
        </w:rPr>
        <w:t>top health-care concern</w:t>
      </w:r>
      <w:r w:rsidRPr="00CA4911">
        <w:rPr>
          <w:sz w:val="16"/>
        </w:rPr>
        <w:t xml:space="preserve">, according to a recent Kaiser Family Foundation poll. And of all the prescription-drug horror stories out there, </w:t>
      </w:r>
      <w:r w:rsidRPr="00FE23A9">
        <w:rPr>
          <w:u w:val="single"/>
        </w:rPr>
        <w:t>insulin is the worst</w:t>
      </w:r>
      <w:r w:rsidRPr="00CA4911">
        <w:rPr>
          <w:sz w:val="16"/>
        </w:rPr>
        <w:t xml:space="preserve">. The insulin story illustrates everything that is wrong with the contemporary drug marketplace. Insulin, which is usually produced naturally by the pancreas to process sugar in the blood, was first isolated and used to prevent death from diabetes in the 1920s. Biosynthetic versions of human insulin were invented more than three decades ago and are no longer patented. </w:t>
      </w:r>
      <w:r w:rsidRPr="000F0FAB">
        <w:rPr>
          <w:u w:val="single"/>
        </w:rPr>
        <w:t xml:space="preserve">Yet, </w:t>
      </w:r>
      <w:r w:rsidRPr="006B567B">
        <w:rPr>
          <w:highlight w:val="green"/>
          <w:u w:val="single"/>
        </w:rPr>
        <w:t>the</w:t>
      </w:r>
      <w:r w:rsidRPr="000F0FAB">
        <w:rPr>
          <w:u w:val="single"/>
        </w:rPr>
        <w:t xml:space="preserve"> three-firm </w:t>
      </w:r>
      <w:r w:rsidRPr="006B567B">
        <w:rPr>
          <w:highlight w:val="green"/>
          <w:u w:val="single"/>
        </w:rPr>
        <w:t>cartel</w:t>
      </w:r>
      <w:r w:rsidRPr="000F0FAB">
        <w:rPr>
          <w:u w:val="single"/>
        </w:rPr>
        <w:t xml:space="preserve"> </w:t>
      </w:r>
      <w:r w:rsidRPr="006B567B">
        <w:rPr>
          <w:highlight w:val="green"/>
          <w:u w:val="single"/>
        </w:rPr>
        <w:t xml:space="preserve">that controls </w:t>
      </w:r>
      <w:r w:rsidRPr="006B567B">
        <w:rPr>
          <w:u w:val="single"/>
        </w:rPr>
        <w:t xml:space="preserve">the </w:t>
      </w:r>
      <w:r w:rsidRPr="006B567B">
        <w:rPr>
          <w:highlight w:val="green"/>
          <w:u w:val="single"/>
        </w:rPr>
        <w:t>insulin</w:t>
      </w:r>
      <w:r w:rsidRPr="000F0FAB">
        <w:rPr>
          <w:u w:val="single"/>
        </w:rPr>
        <w:t xml:space="preserve"> market—Eli Lilly, Sanofi, and Novo Nordisk—still </w:t>
      </w:r>
      <w:r w:rsidRPr="006B567B">
        <w:rPr>
          <w:highlight w:val="green"/>
          <w:u w:val="single"/>
        </w:rPr>
        <w:t>does not face competition</w:t>
      </w:r>
      <w:r w:rsidRPr="000F0FAB">
        <w:rPr>
          <w:u w:val="single"/>
        </w:rPr>
        <w:t xml:space="preserve"> from low-cost generics, which typically come to market at a small markup above their manufacturing cost</w:t>
      </w:r>
      <w:r w:rsidRPr="00CA4911">
        <w:rPr>
          <w:sz w:val="16"/>
        </w:rPr>
        <w:t xml:space="preserve"> (not the 500 percent markups typical of still-patented branded drugs). </w:t>
      </w:r>
      <w:r w:rsidRPr="000F0FAB">
        <w:rPr>
          <w:u w:val="single"/>
        </w:rPr>
        <w:t xml:space="preserve">Why? </w:t>
      </w:r>
      <w:r w:rsidRPr="006B567B">
        <w:rPr>
          <w:highlight w:val="green"/>
          <w:u w:val="single"/>
        </w:rPr>
        <w:t xml:space="preserve">Those firms have been primary beneficiaries of a well-funded </w:t>
      </w:r>
      <w:r w:rsidRPr="006B567B">
        <w:rPr>
          <w:u w:val="single"/>
        </w:rPr>
        <w:t xml:space="preserve">biotechnology </w:t>
      </w:r>
      <w:r w:rsidRPr="006B567B">
        <w:rPr>
          <w:highlight w:val="green"/>
          <w:u w:val="single"/>
        </w:rPr>
        <w:t>industry campaign</w:t>
      </w:r>
      <w:r w:rsidRPr="000F0FAB">
        <w:rPr>
          <w:u w:val="single"/>
        </w:rPr>
        <w:t xml:space="preserve"> that </w:t>
      </w:r>
      <w:r w:rsidRPr="006B567B">
        <w:rPr>
          <w:highlight w:val="green"/>
          <w:u w:val="single"/>
        </w:rPr>
        <w:t>convinced</w:t>
      </w:r>
      <w:r w:rsidRPr="000F0FAB">
        <w:rPr>
          <w:u w:val="single"/>
        </w:rPr>
        <w:t xml:space="preserve"> the Food and Drug Administration (</w:t>
      </w:r>
      <w:r w:rsidRPr="006B567B">
        <w:rPr>
          <w:highlight w:val="green"/>
          <w:u w:val="single"/>
        </w:rPr>
        <w:t>FDA</w:t>
      </w:r>
      <w:r w:rsidRPr="000F0FAB">
        <w:rPr>
          <w:u w:val="single"/>
        </w:rPr>
        <w:t xml:space="preserve">) </w:t>
      </w:r>
      <w:r w:rsidRPr="006B567B">
        <w:rPr>
          <w:highlight w:val="green"/>
          <w:u w:val="single"/>
        </w:rPr>
        <w:t>to require long and expensive clinical trials for any biosimilars</w:t>
      </w:r>
      <w:r w:rsidRPr="000F0FAB">
        <w:rPr>
          <w:u w:val="single"/>
        </w:rPr>
        <w:t xml:space="preserve"> (the industry name for biosynthetic generics), which makes their cost much closer to the brand-name originals.</w:t>
      </w:r>
      <w:r w:rsidRPr="00CA4911">
        <w:rPr>
          <w:sz w:val="16"/>
        </w:rPr>
        <w:t xml:space="preserve"> About a quarter of the nation’s 30 million diabetics require insulin, without which they either die or suffer debilitating health consequences. Democratic Senator Amy Klobuchar highlighted the crisis by bringing a Minnesota constituent, Nicole Smith-Holt, to the 2019 State of the Union address. Smith-Holt’s 26-year-old son Alec, a Type 1 diabetic, died in 2017 from an acute case of ketoacidosis, the acid buildup in the blood that results from inadequate insulin, after being forced off his mother’s insurance plan when he turned 26. The $1,300-a-month he had to pay out-of-pocket for insulin was $200 more than his biweekly paycheck. Klobuchar and her Iowa Republican colleague Charles Grassley have included an accelerated pathway for biosimilars in their proposed legislation that would end the patent games drug companies use to delay generics entering the market. </w:t>
      </w:r>
    </w:p>
    <w:p w14:paraId="041059F3" w14:textId="77777777" w:rsidR="00355D10" w:rsidRDefault="00355D10" w:rsidP="00355D10">
      <w:pPr>
        <w:pStyle w:val="Heading4"/>
      </w:pPr>
      <w:r>
        <w:t xml:space="preserve">Implementing a UHC system gets insulin to the uninsured </w:t>
      </w:r>
    </w:p>
    <w:p w14:paraId="02576B7D" w14:textId="77777777" w:rsidR="00355D10" w:rsidRPr="006B567B" w:rsidRDefault="00355D10" w:rsidP="00355D10">
      <w:pPr>
        <w:rPr>
          <w:rStyle w:val="Style13ptBold"/>
        </w:rPr>
      </w:pPr>
      <w:proofErr w:type="spellStart"/>
      <w:r w:rsidRPr="006B567B">
        <w:rPr>
          <w:rStyle w:val="Style13ptBold"/>
        </w:rPr>
        <w:t>Goozner</w:t>
      </w:r>
      <w:proofErr w:type="spellEnd"/>
      <w:r>
        <w:rPr>
          <w:rStyle w:val="Style13ptBold"/>
        </w:rPr>
        <w:t xml:space="preserve"> PhD</w:t>
      </w:r>
      <w:r w:rsidRPr="006B567B">
        <w:rPr>
          <w:rStyle w:val="Style13ptBold"/>
        </w:rPr>
        <w:t xml:space="preserve"> 20</w:t>
      </w:r>
    </w:p>
    <w:p w14:paraId="6EC35454" w14:textId="77777777" w:rsidR="00355D10" w:rsidRPr="008F6424" w:rsidRDefault="00355D10" w:rsidP="00355D10">
      <w:pPr>
        <w:rPr>
          <w:sz w:val="16"/>
          <w:szCs w:val="16"/>
        </w:rPr>
      </w:pPr>
      <w:proofErr w:type="spellStart"/>
      <w:r w:rsidRPr="008F6424">
        <w:rPr>
          <w:sz w:val="16"/>
          <w:szCs w:val="16"/>
        </w:rPr>
        <w:t>Merril</w:t>
      </w:r>
      <w:proofErr w:type="spellEnd"/>
      <w:r w:rsidRPr="008F6424">
        <w:rPr>
          <w:sz w:val="16"/>
          <w:szCs w:val="16"/>
        </w:rPr>
        <w:t xml:space="preserve"> </w:t>
      </w:r>
      <w:proofErr w:type="spellStart"/>
      <w:r w:rsidRPr="008F6424">
        <w:rPr>
          <w:sz w:val="16"/>
          <w:szCs w:val="16"/>
        </w:rPr>
        <w:t>Goozner</w:t>
      </w:r>
      <w:proofErr w:type="spellEnd"/>
      <w:r w:rsidRPr="008F6424">
        <w:rPr>
          <w:sz w:val="16"/>
          <w:szCs w:val="16"/>
        </w:rPr>
        <w:t xml:space="preserve"> (PhD and literally wrote the book on overpriced drugs, called “The 800$ pill), Winter 2020, "Insulin Should Be Free. Yes, Free.," Democracy Journal, </w:t>
      </w:r>
      <w:hyperlink r:id="rId10" w:history="1">
        <w:r w:rsidRPr="008F6424">
          <w:rPr>
            <w:rStyle w:val="Hyperlink"/>
            <w:sz w:val="16"/>
            <w:szCs w:val="16"/>
          </w:rPr>
          <w:t>https://democracyjournal.org/magazine/55/insulin-should-be-free-yes-free/</w:t>
        </w:r>
      </w:hyperlink>
      <w:r w:rsidRPr="008F6424">
        <w:rPr>
          <w:sz w:val="16"/>
          <w:szCs w:val="16"/>
        </w:rPr>
        <w:t xml:space="preserve"> // AW</w:t>
      </w:r>
    </w:p>
    <w:p w14:paraId="56870404" w14:textId="77777777" w:rsidR="00355D10" w:rsidRPr="00CA4911" w:rsidRDefault="00355D10" w:rsidP="00355D10">
      <w:pPr>
        <w:rPr>
          <w:sz w:val="16"/>
        </w:rPr>
      </w:pPr>
      <w:r w:rsidRPr="00CA4911">
        <w:rPr>
          <w:sz w:val="16"/>
        </w:rPr>
        <w:t xml:space="preserve">Later in the year, on the eve of the second Democratic Party debate, </w:t>
      </w:r>
      <w:r w:rsidRPr="000F0FAB">
        <w:rPr>
          <w:u w:val="single"/>
        </w:rPr>
        <w:t xml:space="preserve">Senator Bernie Sanders, who has made Medicare-for-All his signature policy proposal, took a busload of diabetics to Canada to purchase insulin that is one-tenth the United States price. </w:t>
      </w:r>
      <w:r w:rsidRPr="000F0FAB">
        <w:rPr>
          <w:b/>
          <w:bCs/>
          <w:u w:val="single"/>
        </w:rPr>
        <w:t xml:space="preserve">Sanders’s </w:t>
      </w:r>
      <w:r w:rsidRPr="006B567B">
        <w:rPr>
          <w:b/>
          <w:bCs/>
          <w:highlight w:val="green"/>
          <w:u w:val="single"/>
        </w:rPr>
        <w:t>single-payer system would go beyond negotiating lower prices</w:t>
      </w:r>
      <w:r w:rsidRPr="000F0FAB">
        <w:rPr>
          <w:u w:val="single"/>
        </w:rPr>
        <w:t xml:space="preserve"> as is done in Canada and other industrialized nations. </w:t>
      </w:r>
      <w:r w:rsidRPr="000F0FAB">
        <w:rPr>
          <w:b/>
          <w:bCs/>
          <w:u w:val="single"/>
        </w:rPr>
        <w:t xml:space="preserve">It would </w:t>
      </w:r>
      <w:proofErr w:type="gramStart"/>
      <w:r w:rsidRPr="006B567B">
        <w:rPr>
          <w:b/>
          <w:bCs/>
          <w:highlight w:val="green"/>
          <w:u w:val="single"/>
        </w:rPr>
        <w:t>completely eliminate</w:t>
      </w:r>
      <w:proofErr w:type="gramEnd"/>
      <w:r w:rsidRPr="006B567B">
        <w:rPr>
          <w:b/>
          <w:bCs/>
          <w:highlight w:val="green"/>
          <w:u w:val="single"/>
        </w:rPr>
        <w:t xml:space="preserve"> the copays and deductibles that stand in the way of </w:t>
      </w:r>
      <w:r w:rsidRPr="006B567B">
        <w:rPr>
          <w:b/>
          <w:bCs/>
          <w:u w:val="single"/>
        </w:rPr>
        <w:t xml:space="preserve">many </w:t>
      </w:r>
      <w:r w:rsidRPr="006B567B">
        <w:rPr>
          <w:b/>
          <w:bCs/>
          <w:highlight w:val="green"/>
          <w:u w:val="single"/>
        </w:rPr>
        <w:t>patients</w:t>
      </w:r>
      <w:r w:rsidRPr="000F0FAB">
        <w:rPr>
          <w:u w:val="single"/>
        </w:rPr>
        <w:t>—</w:t>
      </w:r>
      <w:r w:rsidRPr="000F0FAB">
        <w:rPr>
          <w:u w:val="single"/>
        </w:rPr>
        <w:lastRenderedPageBreak/>
        <w:t>including some who are well-insured—</w:t>
      </w:r>
      <w:r w:rsidRPr="006B567B">
        <w:rPr>
          <w:highlight w:val="green"/>
          <w:u w:val="single"/>
        </w:rPr>
        <w:t>getting</w:t>
      </w:r>
      <w:r w:rsidRPr="000F0FAB">
        <w:rPr>
          <w:u w:val="single"/>
        </w:rPr>
        <w:t xml:space="preserve"> the </w:t>
      </w:r>
      <w:r w:rsidRPr="006B567B">
        <w:rPr>
          <w:highlight w:val="green"/>
          <w:u w:val="single"/>
        </w:rPr>
        <w:t>medications</w:t>
      </w:r>
      <w:r w:rsidRPr="000F0FAB">
        <w:rPr>
          <w:u w:val="single"/>
        </w:rPr>
        <w:t xml:space="preserve"> they need.</w:t>
      </w:r>
      <w:r w:rsidRPr="00CA4911">
        <w:rPr>
          <w:sz w:val="16"/>
        </w:rPr>
        <w:t xml:space="preserve"> That </w:t>
      </w:r>
      <w:r w:rsidRPr="000F0FAB">
        <w:rPr>
          <w:u w:val="single"/>
        </w:rPr>
        <w:t xml:space="preserve">our </w:t>
      </w:r>
      <w:r w:rsidRPr="006B567B">
        <w:rPr>
          <w:highlight w:val="green"/>
          <w:u w:val="single"/>
        </w:rPr>
        <w:t>health-care</w:t>
      </w:r>
      <w:r w:rsidRPr="000F0FAB">
        <w:rPr>
          <w:u w:val="single"/>
        </w:rPr>
        <w:t xml:space="preserve"> system </w:t>
      </w:r>
      <w:r w:rsidRPr="006B567B">
        <w:rPr>
          <w:highlight w:val="green"/>
          <w:u w:val="single"/>
        </w:rPr>
        <w:t>fails</w:t>
      </w:r>
      <w:r w:rsidRPr="000F0FAB">
        <w:rPr>
          <w:u w:val="single"/>
        </w:rPr>
        <w:t xml:space="preserve"> </w:t>
      </w:r>
      <w:r w:rsidRPr="006B567B">
        <w:rPr>
          <w:highlight w:val="green"/>
          <w:u w:val="single"/>
        </w:rPr>
        <w:t>to provide</w:t>
      </w:r>
      <w:r w:rsidRPr="000F0FAB">
        <w:rPr>
          <w:u w:val="single"/>
        </w:rPr>
        <w:t xml:space="preserve"> essential medicines to people who face immediate death or injury without them is morally outrageous. The </w:t>
      </w:r>
      <w:r w:rsidRPr="006B567B">
        <w:rPr>
          <w:highlight w:val="green"/>
          <w:u w:val="single"/>
        </w:rPr>
        <w:t>pricing and access</w:t>
      </w:r>
      <w:r w:rsidRPr="000F0FAB">
        <w:rPr>
          <w:u w:val="single"/>
        </w:rPr>
        <w:t xml:space="preserve"> policies </w:t>
      </w:r>
      <w:r w:rsidRPr="006B567B">
        <w:rPr>
          <w:highlight w:val="green"/>
          <w:u w:val="single"/>
        </w:rPr>
        <w:t>of</w:t>
      </w:r>
      <w:r w:rsidRPr="000F0FAB">
        <w:rPr>
          <w:u w:val="single"/>
        </w:rPr>
        <w:t xml:space="preserve"> profit-seeking drug </w:t>
      </w:r>
      <w:r w:rsidRPr="006B567B">
        <w:rPr>
          <w:highlight w:val="green"/>
          <w:u w:val="single"/>
        </w:rPr>
        <w:t>companies</w:t>
      </w:r>
      <w:r w:rsidRPr="000F0FAB">
        <w:rPr>
          <w:u w:val="single"/>
        </w:rPr>
        <w:t xml:space="preserve"> also </w:t>
      </w:r>
      <w:r w:rsidRPr="006B567B">
        <w:rPr>
          <w:highlight w:val="green"/>
          <w:u w:val="single"/>
        </w:rPr>
        <w:t>make</w:t>
      </w:r>
      <w:r w:rsidRPr="000F0FAB">
        <w:rPr>
          <w:u w:val="single"/>
        </w:rPr>
        <w:t xml:space="preserve"> that </w:t>
      </w:r>
      <w:r w:rsidRPr="006B567B">
        <w:rPr>
          <w:highlight w:val="green"/>
          <w:u w:val="single"/>
        </w:rPr>
        <w:t>failure</w:t>
      </w:r>
      <w:r w:rsidRPr="000F0FAB">
        <w:rPr>
          <w:u w:val="single"/>
        </w:rPr>
        <w:t xml:space="preserve"> quite literally </w:t>
      </w:r>
      <w:r w:rsidRPr="006B567B">
        <w:rPr>
          <w:highlight w:val="green"/>
          <w:u w:val="single"/>
        </w:rPr>
        <w:t>a human rights violation</w:t>
      </w:r>
      <w:r w:rsidRPr="00CA4911">
        <w:rPr>
          <w:sz w:val="16"/>
        </w:rPr>
        <w:t xml:space="preserve">. Those companies—and the government that fails to control them—are flagrantly ignoring the World Health Organization’s constitution, which calls “the highest attainable standard of health a fundamental right of every human being.” The document, which the United States signed in 1946, also says that “understanding health as a human right creates a legal obligation on states to ensure access to timely, acceptable, and affordable health care of appropriate quality.” </w:t>
      </w:r>
    </w:p>
    <w:p w14:paraId="14B1F4C8" w14:textId="77777777" w:rsidR="00355D10" w:rsidRDefault="00355D10" w:rsidP="00355D10">
      <w:pPr>
        <w:pStyle w:val="Heading4"/>
      </w:pPr>
      <w:r>
        <w:t xml:space="preserve">Insulin needs to </w:t>
      </w:r>
      <w:proofErr w:type="gramStart"/>
      <w:r>
        <w:t>made</w:t>
      </w:r>
      <w:proofErr w:type="gramEnd"/>
      <w:r>
        <w:t xml:space="preserve"> free DIRECTLY – even after IP removal, likely new laws + industry subsidies to keep big pharma in power </w:t>
      </w:r>
    </w:p>
    <w:p w14:paraId="0A0862A5" w14:textId="77777777" w:rsidR="00355D10" w:rsidRPr="006B567B" w:rsidRDefault="00355D10" w:rsidP="00355D10">
      <w:pPr>
        <w:rPr>
          <w:rStyle w:val="Style13ptBold"/>
        </w:rPr>
      </w:pPr>
      <w:proofErr w:type="spellStart"/>
      <w:r w:rsidRPr="006B567B">
        <w:rPr>
          <w:rStyle w:val="Style13ptBold"/>
        </w:rPr>
        <w:t>Goozner</w:t>
      </w:r>
      <w:proofErr w:type="spellEnd"/>
      <w:r>
        <w:rPr>
          <w:rStyle w:val="Style13ptBold"/>
        </w:rPr>
        <w:t xml:space="preserve"> PhD</w:t>
      </w:r>
      <w:r w:rsidRPr="006B567B">
        <w:rPr>
          <w:rStyle w:val="Style13ptBold"/>
        </w:rPr>
        <w:t xml:space="preserve"> 20</w:t>
      </w:r>
    </w:p>
    <w:p w14:paraId="7EBCFA14" w14:textId="77777777" w:rsidR="00355D10" w:rsidRPr="008F6424" w:rsidRDefault="00355D10" w:rsidP="00355D10">
      <w:pPr>
        <w:rPr>
          <w:sz w:val="16"/>
          <w:szCs w:val="16"/>
        </w:rPr>
      </w:pPr>
      <w:proofErr w:type="spellStart"/>
      <w:r w:rsidRPr="008F6424">
        <w:rPr>
          <w:sz w:val="16"/>
          <w:szCs w:val="16"/>
        </w:rPr>
        <w:t>Merril</w:t>
      </w:r>
      <w:proofErr w:type="spellEnd"/>
      <w:r w:rsidRPr="008F6424">
        <w:rPr>
          <w:sz w:val="16"/>
          <w:szCs w:val="16"/>
        </w:rPr>
        <w:t xml:space="preserve"> </w:t>
      </w:r>
      <w:proofErr w:type="spellStart"/>
      <w:r w:rsidRPr="008F6424">
        <w:rPr>
          <w:sz w:val="16"/>
          <w:szCs w:val="16"/>
        </w:rPr>
        <w:t>Goozner</w:t>
      </w:r>
      <w:proofErr w:type="spellEnd"/>
      <w:r w:rsidRPr="008F6424">
        <w:rPr>
          <w:sz w:val="16"/>
          <w:szCs w:val="16"/>
        </w:rPr>
        <w:t xml:space="preserve"> (PhD and literally wrote the book on overpriced drugs, called “The 800$ pill), Winter 2020, "Insulin Should Be Free. Yes, Free.," Democracy Journal, </w:t>
      </w:r>
      <w:hyperlink r:id="rId11" w:history="1">
        <w:r w:rsidRPr="008F6424">
          <w:rPr>
            <w:rStyle w:val="Hyperlink"/>
            <w:sz w:val="16"/>
            <w:szCs w:val="16"/>
          </w:rPr>
          <w:t>https://democracyjournal.org/magazine/55/insulin-should-be-free-yes-free/</w:t>
        </w:r>
      </w:hyperlink>
      <w:r w:rsidRPr="008F6424">
        <w:rPr>
          <w:sz w:val="16"/>
          <w:szCs w:val="16"/>
        </w:rPr>
        <w:t xml:space="preserve"> // AW</w:t>
      </w:r>
    </w:p>
    <w:p w14:paraId="32D2BC90" w14:textId="77777777" w:rsidR="00355D10" w:rsidRPr="00CA4911" w:rsidRDefault="00355D10" w:rsidP="00355D10">
      <w:pPr>
        <w:rPr>
          <w:sz w:val="16"/>
        </w:rPr>
      </w:pPr>
      <w:r w:rsidRPr="00CA4911">
        <w:rPr>
          <w:sz w:val="16"/>
        </w:rPr>
        <w:t xml:space="preserve">But flagrant violations of international norms have not convinced Congress to put an end to this human rights abuse. </w:t>
      </w:r>
      <w:r w:rsidRPr="008F6424">
        <w:rPr>
          <w:u w:val="single"/>
        </w:rPr>
        <w:t xml:space="preserve">The </w:t>
      </w:r>
      <w:r w:rsidRPr="008F6424">
        <w:rPr>
          <w:highlight w:val="green"/>
          <w:u w:val="single"/>
        </w:rPr>
        <w:t>drug industry’s protectors include</w:t>
      </w:r>
      <w:r w:rsidRPr="008F6424">
        <w:rPr>
          <w:u w:val="single"/>
        </w:rPr>
        <w:t xml:space="preserve"> virtually </w:t>
      </w:r>
      <w:r w:rsidRPr="008F6424">
        <w:rPr>
          <w:highlight w:val="green"/>
          <w:u w:val="single"/>
        </w:rPr>
        <w:t>every</w:t>
      </w:r>
      <w:r w:rsidRPr="008F6424">
        <w:rPr>
          <w:u w:val="single"/>
        </w:rPr>
        <w:t xml:space="preserve"> member of the </w:t>
      </w:r>
      <w:r w:rsidRPr="008F6424">
        <w:rPr>
          <w:highlight w:val="green"/>
          <w:u w:val="single"/>
        </w:rPr>
        <w:t>Republican</w:t>
      </w:r>
      <w:r w:rsidRPr="008F6424">
        <w:rPr>
          <w:u w:val="single"/>
        </w:rPr>
        <w:t xml:space="preserve"> Party, which marches in lockstep with the </w:t>
      </w:r>
      <w:r w:rsidRPr="008F6424">
        <w:rPr>
          <w:highlight w:val="green"/>
          <w:u w:val="single"/>
        </w:rPr>
        <w:t>army of lobbyists</w:t>
      </w:r>
      <w:r w:rsidRPr="008F6424">
        <w:rPr>
          <w:u w:val="single"/>
        </w:rPr>
        <w:t xml:space="preserve"> deployed </w:t>
      </w:r>
      <w:r w:rsidRPr="008F6424">
        <w:rPr>
          <w:highlight w:val="green"/>
          <w:u w:val="single"/>
        </w:rPr>
        <w:t>by Big Pharma</w:t>
      </w:r>
      <w:r w:rsidRPr="008F6424">
        <w:rPr>
          <w:u w:val="single"/>
        </w:rPr>
        <w:t>.</w:t>
      </w:r>
      <w:r w:rsidRPr="00CA4911">
        <w:rPr>
          <w:sz w:val="16"/>
        </w:rPr>
        <w:t xml:space="preserve"> Last year, </w:t>
      </w:r>
      <w:r w:rsidRPr="008F6424">
        <w:rPr>
          <w:u w:val="single"/>
        </w:rPr>
        <w:t xml:space="preserve">the drug industry spent </w:t>
      </w:r>
      <w:r w:rsidRPr="008F6424">
        <w:rPr>
          <w:highlight w:val="green"/>
          <w:u w:val="single"/>
        </w:rPr>
        <w:t>$169.8 million on lobbying</w:t>
      </w:r>
      <w:r w:rsidRPr="00CA4911">
        <w:rPr>
          <w:sz w:val="16"/>
        </w:rPr>
        <w:t xml:space="preserve">, more than any other industry. It’s on track to spend even more this year, having poured $129.4 million into its Washington influence machine through September, according to the Center for Responsive Politics. Despite their numerous protests, </w:t>
      </w:r>
      <w:r w:rsidRPr="008F6424">
        <w:rPr>
          <w:u w:val="single"/>
        </w:rPr>
        <w:t xml:space="preserve">many </w:t>
      </w:r>
      <w:r w:rsidRPr="008F6424">
        <w:rPr>
          <w:highlight w:val="green"/>
          <w:u w:val="single"/>
        </w:rPr>
        <w:t>Democratic</w:t>
      </w:r>
      <w:r w:rsidRPr="008F6424">
        <w:rPr>
          <w:u w:val="single"/>
        </w:rPr>
        <w:t xml:space="preserve"> Party </w:t>
      </w:r>
      <w:r w:rsidRPr="008F6424">
        <w:rPr>
          <w:highlight w:val="green"/>
          <w:u w:val="single"/>
        </w:rPr>
        <w:t>leaders</w:t>
      </w:r>
      <w:r w:rsidRPr="008F6424">
        <w:rPr>
          <w:u w:val="single"/>
        </w:rPr>
        <w:t xml:space="preserve"> remain </w:t>
      </w:r>
      <w:r w:rsidRPr="008F6424">
        <w:rPr>
          <w:highlight w:val="green"/>
          <w:u w:val="single"/>
        </w:rPr>
        <w:t>conflicted</w:t>
      </w:r>
      <w:r w:rsidRPr="008F6424">
        <w:rPr>
          <w:u w:val="single"/>
        </w:rPr>
        <w:t xml:space="preserve"> about how to solve the problem</w:t>
      </w:r>
      <w:r w:rsidRPr="00CA4911">
        <w:rPr>
          <w:sz w:val="16"/>
        </w:rPr>
        <w:t xml:space="preserve">. Too many </w:t>
      </w:r>
      <w:r w:rsidRPr="008F6424">
        <w:rPr>
          <w:highlight w:val="green"/>
          <w:u w:val="single"/>
        </w:rPr>
        <w:t>legislators buy into</w:t>
      </w:r>
      <w:r w:rsidRPr="008F6424">
        <w:rPr>
          <w:u w:val="single"/>
        </w:rPr>
        <w:t xml:space="preserve"> the industry’s </w:t>
      </w:r>
      <w:r w:rsidRPr="008F6424">
        <w:rPr>
          <w:highlight w:val="green"/>
          <w:u w:val="single"/>
        </w:rPr>
        <w:t>assertions that high prices are necessary</w:t>
      </w:r>
      <w:r w:rsidRPr="008F6424">
        <w:rPr>
          <w:u w:val="single"/>
        </w:rPr>
        <w:t xml:space="preserve"> to incentivize innovation</w:t>
      </w:r>
      <w:r w:rsidRPr="00CA4911">
        <w:rPr>
          <w:sz w:val="16"/>
        </w:rPr>
        <w:t xml:space="preserve">. Most </w:t>
      </w:r>
      <w:r w:rsidRPr="008F6424">
        <w:rPr>
          <w:highlight w:val="green"/>
          <w:u w:val="single"/>
        </w:rPr>
        <w:t>Democrats</w:t>
      </w:r>
      <w:r w:rsidRPr="008F6424">
        <w:rPr>
          <w:u w:val="single"/>
        </w:rPr>
        <w:t xml:space="preserve"> also </w:t>
      </w:r>
      <w:r w:rsidRPr="008F6424">
        <w:rPr>
          <w:highlight w:val="green"/>
          <w:u w:val="single"/>
        </w:rPr>
        <w:t>accept</w:t>
      </w:r>
      <w:r w:rsidRPr="008F6424">
        <w:rPr>
          <w:u w:val="single"/>
        </w:rPr>
        <w:t xml:space="preserve"> drug and insurance </w:t>
      </w:r>
      <w:r w:rsidRPr="008F6424">
        <w:rPr>
          <w:highlight w:val="green"/>
          <w:u w:val="single"/>
        </w:rPr>
        <w:t>industry</w:t>
      </w:r>
      <w:r w:rsidRPr="008F6424">
        <w:rPr>
          <w:u w:val="single"/>
        </w:rPr>
        <w:t xml:space="preserve"> campaign </w:t>
      </w:r>
      <w:r w:rsidRPr="008F6424">
        <w:rPr>
          <w:highlight w:val="green"/>
          <w:u w:val="single"/>
        </w:rPr>
        <w:t>contributions</w:t>
      </w:r>
      <w:r w:rsidRPr="008F6424">
        <w:rPr>
          <w:u w:val="single"/>
        </w:rPr>
        <w:t>,</w:t>
      </w:r>
      <w:r w:rsidRPr="00CA4911">
        <w:rPr>
          <w:sz w:val="16"/>
        </w:rPr>
        <w:t xml:space="preserve"> making them </w:t>
      </w:r>
      <w:r w:rsidRPr="008F6424">
        <w:rPr>
          <w:highlight w:val="green"/>
          <w:u w:val="single"/>
        </w:rPr>
        <w:t>reluctant</w:t>
      </w:r>
      <w:r w:rsidRPr="008F6424">
        <w:rPr>
          <w:u w:val="single"/>
        </w:rPr>
        <w:t xml:space="preserve"> </w:t>
      </w:r>
      <w:r w:rsidRPr="008F6424">
        <w:rPr>
          <w:highlight w:val="green"/>
          <w:u w:val="single"/>
        </w:rPr>
        <w:t>to</w:t>
      </w:r>
      <w:r w:rsidRPr="008F6424">
        <w:rPr>
          <w:u w:val="single"/>
        </w:rPr>
        <w:t xml:space="preserve"> </w:t>
      </w:r>
      <w:r w:rsidRPr="008F6424">
        <w:rPr>
          <w:highlight w:val="green"/>
          <w:u w:val="single"/>
        </w:rPr>
        <w:t>pursue</w:t>
      </w:r>
      <w:r w:rsidRPr="008F6424">
        <w:rPr>
          <w:u w:val="single"/>
        </w:rPr>
        <w:t xml:space="preserve"> dramatic </w:t>
      </w:r>
      <w:r w:rsidRPr="008F6424">
        <w:rPr>
          <w:highlight w:val="green"/>
          <w:u w:val="single"/>
        </w:rPr>
        <w:t>changes</w:t>
      </w:r>
      <w:r w:rsidRPr="008F6424">
        <w:rPr>
          <w:u w:val="single"/>
        </w:rPr>
        <w:t xml:space="preserve"> in the status quo</w:t>
      </w:r>
      <w:r w:rsidRPr="00CA4911">
        <w:rPr>
          <w:sz w:val="16"/>
        </w:rPr>
        <w:t xml:space="preserve">. And conflicted members are in key positions for making policy. Since the beginning of 2019, New Jersey Democratic Representative Frank Pallone, chairman of the House Energy and Commerce Committee, raised $130,700 from medical professionals and $66,500 from drug companies, which together represented nearly 13 percent of his total campaign contributions. </w:t>
      </w:r>
      <w:r w:rsidRPr="008F6424">
        <w:rPr>
          <w:highlight w:val="green"/>
          <w:u w:val="single"/>
        </w:rPr>
        <w:t>Democrat</w:t>
      </w:r>
      <w:r w:rsidRPr="00CA4911">
        <w:rPr>
          <w:sz w:val="16"/>
        </w:rPr>
        <w:t xml:space="preserve"> </w:t>
      </w:r>
      <w:r w:rsidRPr="008F6424">
        <w:rPr>
          <w:u w:val="single"/>
        </w:rPr>
        <w:t>Anna Eshoo, who</w:t>
      </w:r>
      <w:r w:rsidRPr="00CA4911">
        <w:rPr>
          <w:sz w:val="16"/>
        </w:rPr>
        <w:t xml:space="preserve"> </w:t>
      </w:r>
      <w:r w:rsidRPr="008F6424">
        <w:rPr>
          <w:highlight w:val="green"/>
          <w:u w:val="single"/>
        </w:rPr>
        <w:t>chairs</w:t>
      </w:r>
      <w:r w:rsidRPr="008F6424">
        <w:rPr>
          <w:u w:val="single"/>
        </w:rPr>
        <w:t xml:space="preserve"> that committee’s </w:t>
      </w:r>
      <w:r w:rsidRPr="008F6424">
        <w:rPr>
          <w:highlight w:val="green"/>
          <w:u w:val="single"/>
        </w:rPr>
        <w:t>health</w:t>
      </w:r>
      <w:r w:rsidRPr="008F6424">
        <w:rPr>
          <w:u w:val="single"/>
        </w:rPr>
        <w:t xml:space="preserve"> subcommittee</w:t>
      </w:r>
      <w:r w:rsidRPr="00CA4911">
        <w:rPr>
          <w:sz w:val="16"/>
        </w:rPr>
        <w:t xml:space="preserve"> and is a vocal defender of her Silicon Valley district’s biotech companies, </w:t>
      </w:r>
      <w:r w:rsidRPr="008F6424">
        <w:rPr>
          <w:highlight w:val="green"/>
          <w:u w:val="single"/>
        </w:rPr>
        <w:t>raised</w:t>
      </w:r>
      <w:r w:rsidRPr="00CA4911">
        <w:rPr>
          <w:sz w:val="16"/>
        </w:rPr>
        <w:t xml:space="preserve"> </w:t>
      </w:r>
      <w:r w:rsidRPr="008F6424">
        <w:rPr>
          <w:u w:val="single"/>
        </w:rPr>
        <w:t xml:space="preserve">$115,700 </w:t>
      </w:r>
      <w:r w:rsidRPr="008F6424">
        <w:rPr>
          <w:highlight w:val="green"/>
          <w:u w:val="single"/>
        </w:rPr>
        <w:t>from Big Pharma</w:t>
      </w:r>
      <w:r w:rsidRPr="00CA4911">
        <w:rPr>
          <w:sz w:val="16"/>
        </w:rPr>
        <w:t xml:space="preserve"> and $106,350 from medical professionals. That is fully </w:t>
      </w:r>
      <w:r w:rsidRPr="008F6424">
        <w:rPr>
          <w:highlight w:val="green"/>
          <w:u w:val="single"/>
        </w:rPr>
        <w:t>26 percent of her campaign</w:t>
      </w:r>
      <w:r w:rsidRPr="00CA4911">
        <w:rPr>
          <w:sz w:val="16"/>
        </w:rPr>
        <w:t xml:space="preserve"> </w:t>
      </w:r>
      <w:r w:rsidRPr="008F6424">
        <w:rPr>
          <w:u w:val="single"/>
        </w:rPr>
        <w:t>contributions</w:t>
      </w:r>
      <w:r w:rsidRPr="00CA4911">
        <w:rPr>
          <w:sz w:val="16"/>
        </w:rPr>
        <w:t xml:space="preserve"> so far this year. Drug and biotechnology companies are concentrated in areas (eastern Pennsylvania/New Jersey, Boston, and San Francisco/Silicon Valley) that are heavily Democratic. </w:t>
      </w:r>
    </w:p>
    <w:p w14:paraId="5998BE59" w14:textId="77777777" w:rsidR="00355D10" w:rsidRDefault="00355D10" w:rsidP="00355D10"/>
    <w:p w14:paraId="73DC73DE" w14:textId="77777777" w:rsidR="00355D10" w:rsidRDefault="00355D10" w:rsidP="00355D10">
      <w:pPr>
        <w:pStyle w:val="Heading2"/>
      </w:pPr>
      <w:r>
        <w:lastRenderedPageBreak/>
        <w:t>T – All States</w:t>
      </w:r>
    </w:p>
    <w:p w14:paraId="3C18E641" w14:textId="77777777" w:rsidR="00355D10" w:rsidRDefault="00355D10" w:rsidP="00355D10">
      <w:pPr>
        <w:pStyle w:val="Heading3"/>
      </w:pPr>
      <w:r>
        <w:lastRenderedPageBreak/>
        <w:t>1NC</w:t>
      </w:r>
    </w:p>
    <w:p w14:paraId="22461139" w14:textId="77777777" w:rsidR="00355D10" w:rsidRDefault="00355D10" w:rsidP="00355D10">
      <w:pPr>
        <w:pStyle w:val="Heading4"/>
      </w:pPr>
      <w:r>
        <w:t xml:space="preserve">Interpretation and violation – topical </w:t>
      </w:r>
      <w:proofErr w:type="spellStart"/>
      <w:r>
        <w:t>affs</w:t>
      </w:r>
      <w:proofErr w:type="spellEnd"/>
      <w:r>
        <w:t xml:space="preserve"> must defend a global ban of LAWS – single country </w:t>
      </w:r>
      <w:proofErr w:type="spellStart"/>
      <w:r>
        <w:t>affs</w:t>
      </w:r>
      <w:proofErr w:type="spellEnd"/>
      <w:r>
        <w:t xml:space="preserve"> are not topical, which is what they defend</w:t>
      </w:r>
    </w:p>
    <w:p w14:paraId="475D461A" w14:textId="14104DA1" w:rsidR="00355D10" w:rsidRDefault="00355D10" w:rsidP="00355D10">
      <w:pPr>
        <w:pStyle w:val="Heading4"/>
        <w:numPr>
          <w:ilvl w:val="0"/>
          <w:numId w:val="13"/>
        </w:numPr>
        <w:tabs>
          <w:tab w:val="num" w:pos="360"/>
        </w:tabs>
        <w:ind w:left="360"/>
      </w:pPr>
      <w:r>
        <w:t xml:space="preserve">Member nations means more than one </w:t>
      </w:r>
      <w:proofErr w:type="spellStart"/>
      <w:r>
        <w:t>meber</w:t>
      </w:r>
      <w:proofErr w:type="spellEnd"/>
      <w:r>
        <w:t xml:space="preserve"> nation</w:t>
      </w:r>
    </w:p>
    <w:p w14:paraId="0A96A506" w14:textId="5A57BD87" w:rsidR="00355D10" w:rsidRDefault="00355D10" w:rsidP="00355D10">
      <w:pPr>
        <w:pStyle w:val="Heading4"/>
        <w:numPr>
          <w:ilvl w:val="0"/>
          <w:numId w:val="13"/>
        </w:numPr>
        <w:tabs>
          <w:tab w:val="num" w:pos="360"/>
        </w:tabs>
        <w:ind w:left="360"/>
      </w:pPr>
      <w:r>
        <w:t xml:space="preserve">Nations </w:t>
      </w:r>
      <w:proofErr w:type="gramStart"/>
      <w:r>
        <w:t>is</w:t>
      </w:r>
      <w:proofErr w:type="gramEnd"/>
      <w:r>
        <w:t xml:space="preserve"> plural. Requires multiple nations to enact the plan.</w:t>
      </w:r>
    </w:p>
    <w:p w14:paraId="7CA4D240" w14:textId="6CA521FF" w:rsidR="00355D10" w:rsidRDefault="00355D10" w:rsidP="00355D10">
      <w:pPr>
        <w:pStyle w:val="Heading4"/>
        <w:numPr>
          <w:ilvl w:val="0"/>
          <w:numId w:val="13"/>
        </w:numPr>
        <w:tabs>
          <w:tab w:val="num" w:pos="360"/>
        </w:tabs>
        <w:ind w:left="360"/>
      </w:pPr>
      <w:r>
        <w:t>nations</w:t>
      </w:r>
      <w:r>
        <w:t xml:space="preserve"> </w:t>
      </w:r>
      <w:proofErr w:type="gramStart"/>
      <w:r>
        <w:t>is</w:t>
      </w:r>
      <w:proofErr w:type="gramEnd"/>
      <w:r>
        <w:t xml:space="preserve"> a bare plural which means that it refers to </w:t>
      </w:r>
      <w:proofErr w:type="spellStart"/>
      <w:r>
        <w:t>ipp</w:t>
      </w:r>
      <w:proofErr w:type="spellEnd"/>
      <w:r>
        <w:t xml:space="preserve"> in a GLOBAL sense, not on a country-by country basis. Winning semantics bad isn’t offense against us because our reasons to prefer are exclusively based on pragmatics. </w:t>
      </w:r>
      <w:proofErr w:type="gramStart"/>
      <w:r>
        <w:t>But,</w:t>
      </w:r>
      <w:proofErr w:type="gramEnd"/>
      <w:r>
        <w:t xml:space="preserve"> we meet any predictability threshold because our interpretation has explanatory power for why this topic says </w:t>
      </w:r>
      <w:r>
        <w:t xml:space="preserve">nation </w:t>
      </w:r>
      <w:r>
        <w:t>with no modifier vs the nukes topic that said “their nuclear arsenals.”</w:t>
      </w:r>
    </w:p>
    <w:p w14:paraId="5A22EF3D" w14:textId="77777777" w:rsidR="00355D10" w:rsidRDefault="00355D10" w:rsidP="00355D10">
      <w:pPr>
        <w:pStyle w:val="Heading4"/>
      </w:pPr>
      <w:r>
        <w:t>Prefer our interpretation and vote neg</w:t>
      </w:r>
    </w:p>
    <w:p w14:paraId="0940D918" w14:textId="77777777" w:rsidR="00355D10" w:rsidRPr="00AC30B4" w:rsidRDefault="00355D10" w:rsidP="00355D10">
      <w:pPr>
        <w:pStyle w:val="Heading4"/>
        <w:numPr>
          <w:ilvl w:val="0"/>
          <w:numId w:val="14"/>
        </w:numPr>
        <w:tabs>
          <w:tab w:val="num" w:pos="720"/>
        </w:tabs>
      </w:pPr>
      <w:r>
        <w:t>Neg Engagement – it’s the foundation of the activity and they destroy it – two internal links</w:t>
      </w:r>
    </w:p>
    <w:p w14:paraId="17D530B5" w14:textId="001758E2" w:rsidR="00355D10" w:rsidRDefault="00355D10" w:rsidP="00355D10">
      <w:pPr>
        <w:pStyle w:val="Heading4"/>
        <w:numPr>
          <w:ilvl w:val="1"/>
          <w:numId w:val="14"/>
        </w:numPr>
        <w:tabs>
          <w:tab w:val="num" w:pos="720"/>
        </w:tabs>
        <w:ind w:left="720"/>
      </w:pPr>
      <w:r>
        <w:t xml:space="preserve">Limits – </w:t>
      </w:r>
      <w:r>
        <w:t>there are almost 200 nations in the WTO</w:t>
      </w:r>
    </w:p>
    <w:p w14:paraId="461A23CE" w14:textId="607E84FA" w:rsidR="00355D10" w:rsidRPr="00355D10" w:rsidRDefault="00355D10" w:rsidP="00355D10">
      <w:pPr>
        <w:pStyle w:val="Heading4"/>
        <w:numPr>
          <w:ilvl w:val="1"/>
          <w:numId w:val="14"/>
        </w:numPr>
        <w:tabs>
          <w:tab w:val="num" w:pos="720"/>
        </w:tabs>
        <w:ind w:left="720"/>
        <w:rPr>
          <w:rFonts w:cs="Calibri"/>
        </w:rPr>
      </w:pPr>
      <w:r>
        <w:t xml:space="preserve">Ground – single countries have no lit base because there are small single-country lit bases and the core of the topic centers on international policy </w:t>
      </w:r>
    </w:p>
    <w:p w14:paraId="6F00E86C" w14:textId="6DB14E6A" w:rsidR="00355D10" w:rsidRPr="00405D88" w:rsidRDefault="00355D10" w:rsidP="00355D10">
      <w:pPr>
        <w:pStyle w:val="Heading3"/>
        <w:rPr>
          <w:rFonts w:cs="Calibri"/>
        </w:rPr>
      </w:pPr>
      <w:r>
        <w:rPr>
          <w:rFonts w:cs="Calibri"/>
        </w:rPr>
        <w:lastRenderedPageBreak/>
        <w:t>3</w:t>
      </w:r>
    </w:p>
    <w:p w14:paraId="10E164C8" w14:textId="77777777" w:rsidR="00355D10" w:rsidRPr="00405D88" w:rsidRDefault="00355D10" w:rsidP="00355D10">
      <w:pPr>
        <w:pStyle w:val="Heading4"/>
        <w:rPr>
          <w:rFonts w:cs="Calibri"/>
        </w:rPr>
      </w:pPr>
      <w:r>
        <w:rPr>
          <w:rFonts w:cs="Calibri"/>
        </w:rPr>
        <w:t xml:space="preserve">COVID has kept patents and innovation strong, but continued protection is </w:t>
      </w:r>
      <w:r w:rsidRPr="0051000C">
        <w:rPr>
          <w:rFonts w:cs="Calibri"/>
          <w:u w:val="single"/>
        </w:rPr>
        <w:t>key to innovation</w:t>
      </w:r>
      <w:r>
        <w:rPr>
          <w:rFonts w:cs="Calibri"/>
        </w:rPr>
        <w:t xml:space="preserve"> by incentivizing biomedical research – it’s also </w:t>
      </w:r>
      <w:r w:rsidRPr="0051000C">
        <w:rPr>
          <w:rFonts w:cs="Calibri"/>
          <w:u w:val="single"/>
        </w:rPr>
        <w:t>crucial to preventing counterfeit medicines, economic collapse, and fatal diseases,</w:t>
      </w:r>
      <w:r>
        <w:rPr>
          <w:rFonts w:cs="Calibri"/>
        </w:rPr>
        <w:t xml:space="preserve"> which independently turns case. </w:t>
      </w:r>
      <w:proofErr w:type="spellStart"/>
      <w:r w:rsidRPr="00405D88">
        <w:rPr>
          <w:rFonts w:cs="Calibri"/>
        </w:rPr>
        <w:t>Macdole</w:t>
      </w:r>
      <w:proofErr w:type="spellEnd"/>
      <w:r w:rsidRPr="00405D88">
        <w:rPr>
          <w:rFonts w:cs="Calibri"/>
        </w:rPr>
        <w:t xml:space="preserve"> and Ezell 4-29:</w:t>
      </w:r>
    </w:p>
    <w:p w14:paraId="31E415B6" w14:textId="77777777" w:rsidR="00355D10" w:rsidRPr="00405D88" w:rsidRDefault="00355D10" w:rsidP="00355D10">
      <w:proofErr w:type="spellStart"/>
      <w:r w:rsidRPr="00405D88">
        <w:t>Jaci</w:t>
      </w:r>
      <w:proofErr w:type="spellEnd"/>
      <w:r w:rsidRPr="00405D88">
        <w:t xml:space="preserve"> </w:t>
      </w:r>
      <w:proofErr w:type="spellStart"/>
      <w:r w:rsidRPr="00405D88">
        <w:t>Mcdole</w:t>
      </w:r>
      <w:proofErr w:type="spellEnd"/>
      <w:r w:rsidRPr="00405D88">
        <w:t xml:space="preserve"> and Stephen Ezell {</w:t>
      </w:r>
      <w:proofErr w:type="spellStart"/>
      <w:r w:rsidRPr="00405D88">
        <w:t>Jaci</w:t>
      </w:r>
      <w:proofErr w:type="spellEnd"/>
      <w:r w:rsidRPr="00405D88">
        <w:t xml:space="preserve"> McDole is a senior policy analyst covering intellectual property (IP) and innovation policy at the Information Technology and Innovation Foundation (ITIF). She focuses on IP and its correlations to global innovation and trade. McDole holds a double BA in Music Business and Radio-Television with a minor in Marketing, an MS in Education, and a JD with a specialization in intellectual property (Southern Illinois University Carbondale). McDole comes to ITIF from the Institute for Intellectual Property Research, an organization she co-founded to study and further robust global IP policies. Stephen Ezell is vice president, global innovation policy, at the Information Technology and Innovation Foundation (ITIF). He comes to ITIF from Peer Insight, an innovation research and consulting firm he cofounded in 2003 to study the practice of innovation in service industries. At Peer Insight, Ezell led the Global Service Innovation Consortium, published multiple research papers on service innovation, and researched national service innovation policies being implemented by governments worldwide. Prior to forming Peer Insight, Ezell worked in the New Service Development group at the NASDAQ Stock Market, where he spearheaded the creation of the NASDAQ Market Intelligence Desk and the NASDAQ Corporate Services Network, services for NASDAQ-listed corporations. Previously, Ezell cofounded two successful innovation ventures, the high-tech services firm </w:t>
      </w:r>
      <w:proofErr w:type="spellStart"/>
      <w:r w:rsidRPr="00405D88">
        <w:t>Brivo</w:t>
      </w:r>
      <w:proofErr w:type="spellEnd"/>
      <w:r w:rsidRPr="00405D88">
        <w:t xml:space="preserve"> Systems and Lynx Capital, a boutique investment bank. Ezell holds a B.S. from the School of Foreign Service at Georgetown University, with an honors certificate from Georgetown’s </w:t>
      </w:r>
      <w:proofErr w:type="spellStart"/>
      <w:r w:rsidRPr="00405D88">
        <w:t>Landegger</w:t>
      </w:r>
      <w:proofErr w:type="spellEnd"/>
      <w:r w:rsidRPr="00405D88">
        <w:t xml:space="preserve"> International Business Diplomacy program.}, 21 - ("Ten Ways Ip Has Enabled Innovations That Have Helped Sustain </w:t>
      </w:r>
      <w:proofErr w:type="gramStart"/>
      <w:r w:rsidRPr="00405D88">
        <w:t>The</w:t>
      </w:r>
      <w:proofErr w:type="gramEnd"/>
      <w:r w:rsidRPr="00405D88">
        <w:t xml:space="preserve"> World Through The Pandemic," Information Technology &amp; Innovation Foundation, 4-29-2021, https://itif.org/publications/2021/04/29/ten-ways-ip-has-enabled-innovations-have-helped-sustain-world-through)//marlborough-wr/</w:t>
      </w:r>
    </w:p>
    <w:p w14:paraId="1621C4C8" w14:textId="77777777" w:rsidR="00355D10" w:rsidRPr="00405D88" w:rsidRDefault="00355D10" w:rsidP="00355D10">
      <w:pPr>
        <w:ind w:left="720"/>
        <w:rPr>
          <w:b/>
          <w:iCs/>
          <w:u w:val="single"/>
        </w:rPr>
      </w:pPr>
      <w:r w:rsidRPr="00405D88">
        <w:rPr>
          <w:sz w:val="12"/>
        </w:rPr>
        <w:t xml:space="preserve">To better understand the role of IP in enabling solutions related to COVID-19 challenges, this report relies on 10 case studies drawn from a variety of nations, technical fields, and firm sizes. This is but a handful of the </w:t>
      </w:r>
      <w:r w:rsidRPr="000214A7">
        <w:rPr>
          <w:rStyle w:val="StyleUnderline"/>
          <w:highlight w:val="cyan"/>
        </w:rPr>
        <w:t>thousands of IP-enabled innovations</w:t>
      </w:r>
      <w:r w:rsidRPr="00405D88">
        <w:rPr>
          <w:sz w:val="12"/>
        </w:rPr>
        <w:t xml:space="preserve"> that </w:t>
      </w:r>
      <w:r w:rsidRPr="000214A7">
        <w:rPr>
          <w:rStyle w:val="StyleUnderline"/>
          <w:highlight w:val="cyan"/>
        </w:rPr>
        <w:t>have sprung forth</w:t>
      </w:r>
      <w:r w:rsidRPr="00405D88">
        <w:rPr>
          <w:rStyle w:val="StyleUnderline"/>
        </w:rPr>
        <w:t xml:space="preserve"> over the past year </w:t>
      </w:r>
      <w:proofErr w:type="gramStart"/>
      <w:r w:rsidRPr="00405D88">
        <w:rPr>
          <w:rStyle w:val="StyleUnderline"/>
        </w:rPr>
        <w:t xml:space="preserve">in an effort </w:t>
      </w:r>
      <w:r w:rsidRPr="000214A7">
        <w:rPr>
          <w:rStyle w:val="StyleUnderline"/>
          <w:highlight w:val="cyan"/>
        </w:rPr>
        <w:t>to</w:t>
      </w:r>
      <w:proofErr w:type="gramEnd"/>
      <w:r w:rsidRPr="000214A7">
        <w:rPr>
          <w:rStyle w:val="StyleUnderline"/>
          <w:highlight w:val="cyan"/>
        </w:rPr>
        <w:t xml:space="preserve"> meet</w:t>
      </w:r>
      <w:r w:rsidRPr="00405D88">
        <w:rPr>
          <w:rStyle w:val="StyleUnderline"/>
        </w:rPr>
        <w:t xml:space="preserve"> the tremendous challenges brought on by </w:t>
      </w:r>
      <w:r w:rsidRPr="000214A7">
        <w:rPr>
          <w:rStyle w:val="StyleUnderline"/>
          <w:highlight w:val="cyan"/>
        </w:rPr>
        <w:t>COVID-19</w:t>
      </w:r>
      <w:r w:rsidRPr="00405D88">
        <w:rPr>
          <w:rStyle w:val="StyleUnderline"/>
        </w:rPr>
        <w:t xml:space="preserve"> globally.</w:t>
      </w:r>
      <w:r w:rsidRPr="00405D88">
        <w:rPr>
          <w:sz w:val="12"/>
        </w:rPr>
        <w:t xml:space="preserve"> From a paramedic in Mexico to a veteran vaccine manufacturing company in India and a tech start-up in Estonia to a U.S.-based company offering workplace Internet of Things (IoT) services, small and large organizations alike are working to combat the pandemic. Some have adapted existing innovations, while others have developed novel solutions. All are working to take the world out of the pandemic and into the future. The case studies </w:t>
      </w:r>
      <w:proofErr w:type="gramStart"/>
      <w:r w:rsidRPr="00405D88">
        <w:rPr>
          <w:sz w:val="12"/>
        </w:rPr>
        <w:t>are:</w:t>
      </w:r>
      <w:proofErr w:type="gramEnd"/>
      <w:r w:rsidRPr="00405D88">
        <w:rPr>
          <w:sz w:val="12"/>
        </w:rPr>
        <w:t xml:space="preserve"> Bharat Biotech: </w:t>
      </w:r>
      <w:proofErr w:type="spellStart"/>
      <w:r w:rsidRPr="000214A7">
        <w:rPr>
          <w:rStyle w:val="StyleUnderline"/>
          <w:highlight w:val="cyan"/>
        </w:rPr>
        <w:t>Covaxin</w:t>
      </w:r>
      <w:proofErr w:type="spellEnd"/>
      <w:r w:rsidRPr="00405D88">
        <w:rPr>
          <w:sz w:val="12"/>
        </w:rPr>
        <w:t xml:space="preserve"> Gilead: </w:t>
      </w:r>
      <w:proofErr w:type="spellStart"/>
      <w:r w:rsidRPr="000214A7">
        <w:rPr>
          <w:rStyle w:val="StyleUnderline"/>
          <w:highlight w:val="cyan"/>
        </w:rPr>
        <w:t>Remdesivir</w:t>
      </w:r>
      <w:proofErr w:type="spellEnd"/>
      <w:r w:rsidRPr="00405D88">
        <w:rPr>
          <w:sz w:val="12"/>
        </w:rPr>
        <w:t xml:space="preserve"> </w:t>
      </w:r>
      <w:proofErr w:type="spellStart"/>
      <w:r w:rsidRPr="00405D88">
        <w:rPr>
          <w:sz w:val="12"/>
        </w:rPr>
        <w:t>LumiraDX</w:t>
      </w:r>
      <w:proofErr w:type="spellEnd"/>
      <w:r w:rsidRPr="00405D88">
        <w:rPr>
          <w:sz w:val="12"/>
        </w:rPr>
        <w:t xml:space="preserve">: </w:t>
      </w:r>
      <w:r w:rsidRPr="00405D88">
        <w:rPr>
          <w:rStyle w:val="StyleUnderline"/>
        </w:rPr>
        <w:t xml:space="preserve">SARS-COV-2 </w:t>
      </w:r>
      <w:r w:rsidRPr="000214A7">
        <w:rPr>
          <w:rStyle w:val="StyleUnderline"/>
          <w:highlight w:val="cyan"/>
        </w:rPr>
        <w:t>Antigen</w:t>
      </w:r>
      <w:r w:rsidRPr="00405D88">
        <w:rPr>
          <w:rStyle w:val="StyleUnderline"/>
        </w:rPr>
        <w:t xml:space="preserve"> POC </w:t>
      </w:r>
      <w:r w:rsidRPr="000214A7">
        <w:rPr>
          <w:rStyle w:val="StyleUnderline"/>
          <w:highlight w:val="cyan"/>
        </w:rPr>
        <w:t>Test</w:t>
      </w:r>
      <w:r w:rsidRPr="00405D88">
        <w:rPr>
          <w:sz w:val="12"/>
        </w:rPr>
        <w:t xml:space="preserve"> Teal Bio: </w:t>
      </w:r>
      <w:r w:rsidRPr="00405D88">
        <w:rPr>
          <w:rStyle w:val="StyleUnderline"/>
        </w:rPr>
        <w:t>Teal Bio Respirator XE</w:t>
      </w:r>
      <w:r w:rsidRPr="00405D88">
        <w:rPr>
          <w:sz w:val="12"/>
        </w:rPr>
        <w:t xml:space="preserve"> </w:t>
      </w:r>
      <w:proofErr w:type="spellStart"/>
      <w:r w:rsidRPr="00405D88">
        <w:rPr>
          <w:sz w:val="12"/>
        </w:rPr>
        <w:t>Ingeniería</w:t>
      </w:r>
      <w:proofErr w:type="spellEnd"/>
      <w:r w:rsidRPr="00405D88">
        <w:rPr>
          <w:sz w:val="12"/>
        </w:rPr>
        <w:t xml:space="preserve"> </w:t>
      </w:r>
      <w:proofErr w:type="spellStart"/>
      <w:r w:rsidRPr="00405D88">
        <w:rPr>
          <w:sz w:val="12"/>
        </w:rPr>
        <w:t>Médica</w:t>
      </w:r>
      <w:proofErr w:type="spellEnd"/>
      <w:r w:rsidRPr="00405D88">
        <w:rPr>
          <w:sz w:val="12"/>
        </w:rPr>
        <w:t xml:space="preserve">: </w:t>
      </w:r>
      <w:proofErr w:type="spellStart"/>
      <w:r w:rsidRPr="00405D88">
        <w:rPr>
          <w:rStyle w:val="StyleUnderline"/>
        </w:rPr>
        <w:t>CápsulaXE</w:t>
      </w:r>
      <w:proofErr w:type="spellEnd"/>
      <w:r w:rsidRPr="00405D88">
        <w:rPr>
          <w:sz w:val="12"/>
        </w:rPr>
        <w:t xml:space="preserve"> Surgical Theater: </w:t>
      </w:r>
      <w:r w:rsidRPr="00405D88">
        <w:rPr>
          <w:rStyle w:val="StyleUnderline"/>
        </w:rPr>
        <w:t>Precision VR</w:t>
      </w:r>
      <w:r w:rsidRPr="00405D88">
        <w:rPr>
          <w:sz w:val="12"/>
        </w:rPr>
        <w:t xml:space="preserve"> </w:t>
      </w:r>
      <w:proofErr w:type="spellStart"/>
      <w:r w:rsidRPr="00405D88">
        <w:rPr>
          <w:sz w:val="12"/>
        </w:rPr>
        <w:t>Tombot</w:t>
      </w:r>
      <w:proofErr w:type="spellEnd"/>
      <w:r w:rsidRPr="00405D88">
        <w:rPr>
          <w:sz w:val="12"/>
        </w:rPr>
        <w:t xml:space="preserve">: Jennie Starship Technologies: </w:t>
      </w:r>
      <w:r w:rsidRPr="00405D88">
        <w:rPr>
          <w:rStyle w:val="StyleUnderline"/>
        </w:rPr>
        <w:t>Autonomous Delivery Robots</w:t>
      </w:r>
      <w:r w:rsidRPr="00405D88">
        <w:rPr>
          <w:sz w:val="12"/>
        </w:rPr>
        <w:t xml:space="preserve"> </w:t>
      </w:r>
      <w:proofErr w:type="spellStart"/>
      <w:r w:rsidRPr="00405D88">
        <w:rPr>
          <w:sz w:val="12"/>
        </w:rPr>
        <w:t>Triax</w:t>
      </w:r>
      <w:proofErr w:type="spellEnd"/>
      <w:r w:rsidRPr="00405D88">
        <w:rPr>
          <w:sz w:val="12"/>
        </w:rPr>
        <w:t xml:space="preserve"> Technologies: </w:t>
      </w:r>
      <w:r w:rsidRPr="00405D88">
        <w:rPr>
          <w:rStyle w:val="StyleUnderline"/>
        </w:rPr>
        <w:t>Proximity Trace</w:t>
      </w:r>
      <w:r w:rsidRPr="00405D88">
        <w:rPr>
          <w:sz w:val="12"/>
        </w:rPr>
        <w:t xml:space="preserve"> Zoom: </w:t>
      </w:r>
      <w:r w:rsidRPr="00405D88">
        <w:rPr>
          <w:rStyle w:val="StyleUnderline"/>
        </w:rPr>
        <w:t>Video Conferencing</w:t>
      </w:r>
      <w:r w:rsidRPr="00405D88">
        <w:rPr>
          <w:sz w:val="12"/>
        </w:rPr>
        <w:t xml:space="preserve"> As the case studies </w:t>
      </w:r>
      <w:r w:rsidRPr="000214A7">
        <w:rPr>
          <w:rStyle w:val="StyleUnderline"/>
          <w:highlight w:val="cyan"/>
        </w:rPr>
        <w:t>show</w:t>
      </w:r>
      <w:r w:rsidRPr="00405D88">
        <w:rPr>
          <w:sz w:val="12"/>
        </w:rPr>
        <w:t xml:space="preserve">, </w:t>
      </w:r>
      <w:r w:rsidRPr="000214A7">
        <w:rPr>
          <w:rStyle w:val="Emphasis"/>
          <w:highlight w:val="cyan"/>
        </w:rPr>
        <w:t>IP is critical to</w:t>
      </w:r>
      <w:r w:rsidRPr="00405D88">
        <w:rPr>
          <w:rStyle w:val="Emphasis"/>
        </w:rPr>
        <w:t xml:space="preserve"> enabling </w:t>
      </w:r>
      <w:r w:rsidRPr="000214A7">
        <w:rPr>
          <w:rStyle w:val="Emphasis"/>
          <w:highlight w:val="cyan"/>
        </w:rPr>
        <w:t>innovation.</w:t>
      </w:r>
      <w:r w:rsidRPr="000214A7">
        <w:rPr>
          <w:sz w:val="12"/>
          <w:highlight w:val="cyan"/>
        </w:rPr>
        <w:t xml:space="preserve"> </w:t>
      </w:r>
      <w:r w:rsidRPr="000214A7">
        <w:rPr>
          <w:rStyle w:val="StyleUnderline"/>
          <w:highlight w:val="cyan"/>
        </w:rPr>
        <w:t>Policymakers</w:t>
      </w:r>
      <w:r w:rsidRPr="00405D88">
        <w:rPr>
          <w:rStyle w:val="StyleUnderline"/>
        </w:rPr>
        <w:t xml:space="preserve"> around the world </w:t>
      </w:r>
      <w:r w:rsidRPr="000214A7">
        <w:rPr>
          <w:rStyle w:val="StyleUnderline"/>
          <w:highlight w:val="cyan"/>
        </w:rPr>
        <w:t>need to ensure robust IP protections</w:t>
      </w:r>
      <w:r w:rsidRPr="00405D88">
        <w:rPr>
          <w:rStyle w:val="StyleUnderline"/>
        </w:rPr>
        <w:t xml:space="preserve"> are—and </w:t>
      </w:r>
      <w:r w:rsidRPr="000214A7">
        <w:rPr>
          <w:rStyle w:val="StyleUnderline"/>
          <w:highlight w:val="cyan"/>
        </w:rPr>
        <w:t>remain</w:t>
      </w:r>
      <w:r w:rsidRPr="00405D88">
        <w:rPr>
          <w:rStyle w:val="StyleUnderline"/>
        </w:rPr>
        <w:t>—in place if they wish their citizens to have safe and innovative solutions to health care, workplace, and societal challenges in the future.</w:t>
      </w:r>
      <w:r w:rsidRPr="00405D88">
        <w:rPr>
          <w:sz w:val="12"/>
        </w:rPr>
        <w:t xml:space="preserve"> THE ROLE OF INTELLECTUAL PROPERTY IN R&amp;D-INTENSIVE INDUSTRIES </w:t>
      </w:r>
      <w:r w:rsidRPr="00405D88">
        <w:rPr>
          <w:rStyle w:val="StyleUnderline"/>
        </w:rPr>
        <w:t>Intangible assets, such as IP rights, comprised approximately 84 percent of the corporate value of S&amp;P 500 companies</w:t>
      </w:r>
      <w:r w:rsidRPr="00405D88">
        <w:rPr>
          <w:sz w:val="12"/>
        </w:rPr>
        <w:t xml:space="preserve"> in 2018.4 </w:t>
      </w:r>
      <w:r w:rsidRPr="00405D88">
        <w:rPr>
          <w:rStyle w:val="StyleUnderline"/>
        </w:rPr>
        <w:t>For start-ups,</w:t>
      </w:r>
      <w:r w:rsidRPr="00405D88">
        <w:rPr>
          <w:sz w:val="12"/>
        </w:rPr>
        <w:t xml:space="preserve"> this means much of </w:t>
      </w:r>
      <w:r w:rsidRPr="00405D88">
        <w:rPr>
          <w:rStyle w:val="Emphasis"/>
        </w:rPr>
        <w:t>the capital needed to operate is directly related to IP</w:t>
      </w:r>
      <w:r w:rsidRPr="00405D88">
        <w:rPr>
          <w:sz w:val="12"/>
        </w:rPr>
        <w:t xml:space="preserve"> (see Teal Bio case study for more on this). </w:t>
      </w:r>
      <w:r w:rsidRPr="00405D88">
        <w:rPr>
          <w:rStyle w:val="StyleUnderline"/>
        </w:rPr>
        <w:t>IP also plays an especially important role for R&amp;D-intensive industries.</w:t>
      </w:r>
      <w:r w:rsidRPr="00405D88">
        <w:rPr>
          <w:sz w:val="12"/>
        </w:rPr>
        <w:t xml:space="preserve">5 To take </w:t>
      </w:r>
      <w:r w:rsidRPr="00405D88">
        <w:rPr>
          <w:sz w:val="12"/>
        </w:rPr>
        <w:lastRenderedPageBreak/>
        <w:t xml:space="preserve">the example of </w:t>
      </w:r>
      <w:r w:rsidRPr="000214A7">
        <w:rPr>
          <w:rStyle w:val="StyleUnderline"/>
          <w:highlight w:val="cyan"/>
        </w:rPr>
        <w:t>the biopharmaceutical industry</w:t>
      </w:r>
      <w:r w:rsidRPr="00405D88">
        <w:rPr>
          <w:sz w:val="12"/>
        </w:rPr>
        <w:t xml:space="preserve">, it </w:t>
      </w:r>
      <w:r w:rsidRPr="000214A7">
        <w:rPr>
          <w:rStyle w:val="StyleUnderline"/>
          <w:highlight w:val="cyan"/>
        </w:rPr>
        <w:t>is characterized by</w:t>
      </w:r>
      <w:r w:rsidRPr="000214A7">
        <w:rPr>
          <w:sz w:val="12"/>
          <w:highlight w:val="cyan"/>
        </w:rPr>
        <w:t xml:space="preserve"> </w:t>
      </w:r>
      <w:r w:rsidRPr="000214A7">
        <w:rPr>
          <w:rStyle w:val="StyleUnderline"/>
          <w:highlight w:val="cyan"/>
        </w:rPr>
        <w:t>high-risk, time-consuming, and expensive processes</w:t>
      </w:r>
      <w:r w:rsidRPr="00405D88">
        <w:rPr>
          <w:sz w:val="12"/>
        </w:rPr>
        <w:t xml:space="preserve"> </w:t>
      </w:r>
      <w:r w:rsidRPr="00405D88">
        <w:rPr>
          <w:rStyle w:val="StyleUnderline"/>
        </w:rPr>
        <w:t>including basic research, drug discovery, pre-clinical trials, three stages of human clinical trials, regulatory review, and post-approval research and safety monitoring.</w:t>
      </w:r>
      <w:r w:rsidRPr="00405D88">
        <w:rPr>
          <w:sz w:val="12"/>
        </w:rPr>
        <w:t xml:space="preserve"> The </w:t>
      </w:r>
      <w:r w:rsidRPr="000214A7">
        <w:rPr>
          <w:rStyle w:val="StyleUnderline"/>
          <w:highlight w:val="cyan"/>
        </w:rPr>
        <w:t xml:space="preserve">drug development </w:t>
      </w:r>
      <w:r w:rsidRPr="000214A7">
        <w:rPr>
          <w:rStyle w:val="StyleUnderline"/>
        </w:rPr>
        <w:t xml:space="preserve">process </w:t>
      </w:r>
      <w:r w:rsidRPr="000214A7">
        <w:rPr>
          <w:rStyle w:val="StyleUnderline"/>
          <w:highlight w:val="cyan"/>
        </w:rPr>
        <w:t>spans</w:t>
      </w:r>
      <w:r w:rsidRPr="00405D88">
        <w:rPr>
          <w:rStyle w:val="StyleUnderline"/>
        </w:rPr>
        <w:t xml:space="preserve"> an average of 11.5 to </w:t>
      </w:r>
      <w:r w:rsidRPr="000214A7">
        <w:rPr>
          <w:rStyle w:val="StyleUnderline"/>
          <w:highlight w:val="cyan"/>
        </w:rPr>
        <w:t>15 years</w:t>
      </w:r>
      <w:r w:rsidRPr="00405D88">
        <w:rPr>
          <w:rStyle w:val="StyleUnderline"/>
        </w:rPr>
        <w:t>.</w:t>
      </w:r>
      <w:r w:rsidRPr="00405D88">
        <w:rPr>
          <w:sz w:val="12"/>
        </w:rPr>
        <w:t xml:space="preserve">6 </w:t>
      </w:r>
      <w:r w:rsidRPr="000214A7">
        <w:rPr>
          <w:rStyle w:val="StyleUnderline"/>
          <w:highlight w:val="cyan"/>
        </w:rPr>
        <w:t>For every</w:t>
      </w:r>
      <w:r w:rsidRPr="00405D88">
        <w:rPr>
          <w:rStyle w:val="StyleUnderline"/>
        </w:rPr>
        <w:t xml:space="preserve"> 5,000 to </w:t>
      </w:r>
      <w:r w:rsidRPr="000214A7">
        <w:rPr>
          <w:rStyle w:val="StyleUnderline"/>
          <w:highlight w:val="cyan"/>
        </w:rPr>
        <w:t>10,000 compounds screened</w:t>
      </w:r>
      <w:r w:rsidRPr="00405D88">
        <w:rPr>
          <w:sz w:val="12"/>
        </w:rPr>
        <w:t xml:space="preserve"> on average </w:t>
      </w:r>
      <w:r w:rsidRPr="0051000C">
        <w:rPr>
          <w:rStyle w:val="StyleUnderline"/>
        </w:rPr>
        <w:t>during the basic research and drug discovery</w:t>
      </w:r>
      <w:r w:rsidRPr="00405D88">
        <w:rPr>
          <w:rStyle w:val="StyleUnderline"/>
        </w:rPr>
        <w:t xml:space="preserve"> phases,</w:t>
      </w:r>
      <w:r w:rsidRPr="00405D88">
        <w:rPr>
          <w:sz w:val="12"/>
        </w:rPr>
        <w:t xml:space="preserve"> </w:t>
      </w:r>
      <w:r w:rsidRPr="00405D88">
        <w:rPr>
          <w:rStyle w:val="StyleUnderline"/>
        </w:rPr>
        <w:t>approximately 250 molecular compounds</w:t>
      </w:r>
      <w:r w:rsidRPr="00405D88">
        <w:rPr>
          <w:sz w:val="12"/>
        </w:rPr>
        <w:t xml:space="preserve">, or </w:t>
      </w:r>
      <w:r w:rsidRPr="00405D88">
        <w:rPr>
          <w:rStyle w:val="Emphasis"/>
        </w:rPr>
        <w:t>2.5 to 5 percent, make it to preclinical testing.</w:t>
      </w:r>
      <w:r w:rsidRPr="00405D88">
        <w:rPr>
          <w:sz w:val="12"/>
        </w:rPr>
        <w:t xml:space="preserve"> </w:t>
      </w:r>
      <w:r w:rsidRPr="00405D88">
        <w:rPr>
          <w:rStyle w:val="StyleUnderline"/>
        </w:rPr>
        <w:t xml:space="preserve">Out of those 250 molecular compounds, </w:t>
      </w:r>
      <w:r w:rsidRPr="00405D88">
        <w:rPr>
          <w:rStyle w:val="Emphasis"/>
        </w:rPr>
        <w:t xml:space="preserve">approximately </w:t>
      </w:r>
      <w:r w:rsidRPr="000214A7">
        <w:rPr>
          <w:rStyle w:val="Emphasis"/>
          <w:highlight w:val="cyan"/>
        </w:rPr>
        <w:t>5 make it to clinical testing.</w:t>
      </w:r>
      <w:r w:rsidRPr="00405D88">
        <w:rPr>
          <w:sz w:val="12"/>
        </w:rPr>
        <w:t xml:space="preserve"> That is, </w:t>
      </w:r>
      <w:r w:rsidRPr="00405D88">
        <w:rPr>
          <w:rStyle w:val="Emphasis"/>
        </w:rPr>
        <w:t xml:space="preserve">0.05 to </w:t>
      </w:r>
      <w:r w:rsidRPr="0051000C">
        <w:rPr>
          <w:rStyle w:val="Emphasis"/>
          <w:highlight w:val="cyan"/>
        </w:rPr>
        <w:t>0.1 percent</w:t>
      </w:r>
      <w:r w:rsidRPr="00405D88">
        <w:rPr>
          <w:rStyle w:val="Emphasis"/>
        </w:rPr>
        <w:t xml:space="preserve"> of drugs make it from basic research into clinical trials.</w:t>
      </w:r>
      <w:r w:rsidRPr="00405D88">
        <w:rPr>
          <w:sz w:val="12"/>
        </w:rPr>
        <w:t xml:space="preserve"> </w:t>
      </w:r>
      <w:r w:rsidRPr="00405D88">
        <w:rPr>
          <w:rStyle w:val="StyleUnderline"/>
        </w:rPr>
        <w:t>Of those rare few</w:t>
      </w:r>
      <w:r w:rsidRPr="00405D88">
        <w:rPr>
          <w:sz w:val="12"/>
        </w:rPr>
        <w:t xml:space="preserve"> which make it to clinical testing, </w:t>
      </w:r>
      <w:r w:rsidRPr="000214A7">
        <w:rPr>
          <w:rStyle w:val="StyleUnderline"/>
          <w:highlight w:val="cyan"/>
        </w:rPr>
        <w:t>less than 12 percent are</w:t>
      </w:r>
      <w:r w:rsidRPr="00405D88">
        <w:rPr>
          <w:rStyle w:val="StyleUnderline"/>
        </w:rPr>
        <w:t xml:space="preserve"> ultimately </w:t>
      </w:r>
      <w:r w:rsidRPr="000214A7">
        <w:rPr>
          <w:rStyle w:val="StyleUnderline"/>
          <w:highlight w:val="cyan"/>
        </w:rPr>
        <w:t>approved</w:t>
      </w:r>
      <w:r w:rsidRPr="00405D88">
        <w:rPr>
          <w:rStyle w:val="StyleUnderline"/>
        </w:rPr>
        <w:t xml:space="preserve"> for use </w:t>
      </w:r>
      <w:r w:rsidRPr="000214A7">
        <w:rPr>
          <w:rStyle w:val="StyleUnderline"/>
          <w:highlight w:val="cyan"/>
        </w:rPr>
        <w:t>by the</w:t>
      </w:r>
      <w:r w:rsidRPr="00405D88">
        <w:rPr>
          <w:rStyle w:val="StyleUnderline"/>
        </w:rPr>
        <w:t xml:space="preserve"> </w:t>
      </w:r>
      <w:r w:rsidRPr="00405D88">
        <w:rPr>
          <w:sz w:val="12"/>
        </w:rPr>
        <w:t xml:space="preserve">U.S. </w:t>
      </w:r>
      <w:r w:rsidRPr="000214A7">
        <w:rPr>
          <w:rStyle w:val="StyleUnderline"/>
          <w:highlight w:val="cyan"/>
        </w:rPr>
        <w:t>F</w:t>
      </w:r>
      <w:r w:rsidRPr="00405D88">
        <w:rPr>
          <w:sz w:val="12"/>
        </w:rPr>
        <w:t xml:space="preserve">ood and </w:t>
      </w:r>
      <w:r w:rsidRPr="000214A7">
        <w:rPr>
          <w:rStyle w:val="StyleUnderline"/>
          <w:highlight w:val="cyan"/>
        </w:rPr>
        <w:t>D</w:t>
      </w:r>
      <w:r w:rsidRPr="00405D88">
        <w:rPr>
          <w:sz w:val="12"/>
        </w:rPr>
        <w:t xml:space="preserve">rug </w:t>
      </w:r>
      <w:r w:rsidRPr="000214A7">
        <w:rPr>
          <w:rStyle w:val="StyleUnderline"/>
          <w:highlight w:val="cyan"/>
        </w:rPr>
        <w:t>A</w:t>
      </w:r>
      <w:r w:rsidRPr="00405D88">
        <w:rPr>
          <w:sz w:val="12"/>
        </w:rPr>
        <w:t xml:space="preserve">dministration (FDA).7 In addition to high risks, </w:t>
      </w:r>
      <w:r w:rsidRPr="00405D88">
        <w:rPr>
          <w:rStyle w:val="Emphasis"/>
        </w:rPr>
        <w:t>drug development is costly</w:t>
      </w:r>
      <w:r w:rsidRPr="00405D88">
        <w:rPr>
          <w:sz w:val="12"/>
        </w:rPr>
        <w:t xml:space="preserve">, </w:t>
      </w:r>
      <w:r w:rsidRPr="00405D88">
        <w:rPr>
          <w:rStyle w:val="StyleUnderline"/>
        </w:rPr>
        <w:t>and</w:t>
      </w:r>
      <w:r w:rsidRPr="00405D88">
        <w:rPr>
          <w:sz w:val="12"/>
        </w:rPr>
        <w:t xml:space="preserve"> the </w:t>
      </w:r>
      <w:r w:rsidRPr="000214A7">
        <w:rPr>
          <w:rStyle w:val="StyleUnderline"/>
          <w:highlight w:val="cyan"/>
        </w:rPr>
        <w:t>expenses</w:t>
      </w:r>
      <w:r w:rsidRPr="00405D88">
        <w:rPr>
          <w:sz w:val="12"/>
        </w:rPr>
        <w:t xml:space="preserve"> associated with it </w:t>
      </w:r>
      <w:r w:rsidRPr="000214A7">
        <w:rPr>
          <w:rStyle w:val="StyleUnderline"/>
          <w:highlight w:val="cyan"/>
        </w:rPr>
        <w:t>are increasing.</w:t>
      </w:r>
      <w:r w:rsidRPr="00405D88">
        <w:rPr>
          <w:sz w:val="12"/>
        </w:rPr>
        <w:t xml:space="preserve"> A 2019 report by the Deloitte Center for Health Solutions concluded that </w:t>
      </w:r>
      <w:r w:rsidRPr="000214A7">
        <w:rPr>
          <w:rStyle w:val="Emphasis"/>
          <w:highlight w:val="cyan"/>
        </w:rPr>
        <w:t>since 2010 the</w:t>
      </w:r>
      <w:r w:rsidRPr="00405D88">
        <w:rPr>
          <w:rStyle w:val="Emphasis"/>
        </w:rPr>
        <w:t xml:space="preserve"> average </w:t>
      </w:r>
      <w:r w:rsidRPr="000214A7">
        <w:rPr>
          <w:rStyle w:val="Emphasis"/>
          <w:highlight w:val="cyan"/>
        </w:rPr>
        <w:t>cost</w:t>
      </w:r>
      <w:r w:rsidRPr="00405D88">
        <w:rPr>
          <w:rStyle w:val="Emphasis"/>
        </w:rPr>
        <w:t xml:space="preserve"> of bringing a new drug to market </w:t>
      </w:r>
      <w:r w:rsidRPr="000214A7">
        <w:rPr>
          <w:rStyle w:val="Emphasis"/>
          <w:highlight w:val="cyan"/>
        </w:rPr>
        <w:t>increased</w:t>
      </w:r>
      <w:r w:rsidRPr="00405D88">
        <w:rPr>
          <w:rStyle w:val="Emphasis"/>
        </w:rPr>
        <w:t xml:space="preserve"> by </w:t>
      </w:r>
      <w:r w:rsidRPr="000214A7">
        <w:rPr>
          <w:rStyle w:val="Emphasis"/>
          <w:highlight w:val="cyan"/>
        </w:rPr>
        <w:t>67 percent</w:t>
      </w:r>
      <w:r w:rsidRPr="00405D88">
        <w:rPr>
          <w:sz w:val="12"/>
        </w:rPr>
        <w:t xml:space="preserve">.8 Numerous studies have examined the substantial cost of biopharmaceutical R&amp;D, and most confirm </w:t>
      </w:r>
      <w:r w:rsidRPr="000214A7">
        <w:rPr>
          <w:rStyle w:val="Emphasis"/>
          <w:highlight w:val="cyan"/>
        </w:rPr>
        <w:t>investing in new drug development requires</w:t>
      </w:r>
      <w:r w:rsidRPr="00405D88">
        <w:rPr>
          <w:rStyle w:val="Emphasis"/>
        </w:rPr>
        <w:t xml:space="preserve"> $1.7 billion to </w:t>
      </w:r>
      <w:r w:rsidRPr="000214A7">
        <w:rPr>
          <w:rStyle w:val="Emphasis"/>
          <w:highlight w:val="cyan"/>
        </w:rPr>
        <w:t>$3.2 billion up front</w:t>
      </w:r>
      <w:r w:rsidRPr="00405D88">
        <w:rPr>
          <w:rStyle w:val="Emphasis"/>
        </w:rPr>
        <w:t xml:space="preserve"> on average.</w:t>
      </w:r>
      <w:r w:rsidRPr="00405D88">
        <w:rPr>
          <w:sz w:val="12"/>
        </w:rPr>
        <w:t xml:space="preserve">9 A 2018 study by the Coalition for Epidemic Preparedness found similar risks and figures for vaccines, stating, “In general, </w:t>
      </w:r>
      <w:r w:rsidRPr="00405D88">
        <w:rPr>
          <w:rStyle w:val="StyleUnderline"/>
        </w:rPr>
        <w:t>vaccine development from discovery to licensure can cost billions of dollars, can take over 10 years to complete, and has an average 94 percent chance of failure.”</w:t>
      </w:r>
      <w:r w:rsidRPr="00405D88">
        <w:rPr>
          <w:sz w:val="12"/>
        </w:rPr>
        <w:t xml:space="preserve">10 Yet, a 2010 study found that </w:t>
      </w:r>
      <w:r w:rsidRPr="000214A7">
        <w:rPr>
          <w:rStyle w:val="StyleUnderline"/>
          <w:highlight w:val="cyan"/>
        </w:rPr>
        <w:t>80 percent of new drugs</w:t>
      </w:r>
      <w:r w:rsidRPr="00405D88">
        <w:rPr>
          <w:rStyle w:val="StyleUnderline"/>
        </w:rPr>
        <w:t>—that is, the less than 12 percent ultimately approved by the FDA—</w:t>
      </w:r>
      <w:r w:rsidRPr="000214A7">
        <w:rPr>
          <w:rStyle w:val="StyleUnderline"/>
          <w:highlight w:val="cyan"/>
        </w:rPr>
        <w:t>made less than their capitalized R&amp;D costs.</w:t>
      </w:r>
      <w:r w:rsidRPr="00405D88">
        <w:rPr>
          <w:sz w:val="12"/>
        </w:rPr>
        <w:t xml:space="preserve">11 Another study found that only </w:t>
      </w:r>
      <w:r w:rsidRPr="00405D88">
        <w:rPr>
          <w:rStyle w:val="StyleUnderline"/>
        </w:rPr>
        <w:t>1 percent (maybe three new drugs each year) of the most successful 10 percent of FDA approved drugs generate half of the profits of the entire drug industry.</w:t>
      </w:r>
      <w:r w:rsidRPr="00405D88">
        <w:rPr>
          <w:sz w:val="12"/>
        </w:rPr>
        <w:t xml:space="preserve">12 To say the least, </w:t>
      </w:r>
      <w:r w:rsidRPr="00405D88">
        <w:rPr>
          <w:rStyle w:val="Emphasis"/>
        </w:rPr>
        <w:t>biopharmaceutical R&amp;D represents a high-stakes, long-term endeavor with precarious returns.</w:t>
      </w:r>
      <w:r w:rsidRPr="00405D88">
        <w:rPr>
          <w:sz w:val="12"/>
        </w:rPr>
        <w:t xml:space="preserve"> </w:t>
      </w:r>
      <w:r w:rsidRPr="000214A7">
        <w:rPr>
          <w:rStyle w:val="StyleUnderline"/>
          <w:highlight w:val="cyan"/>
        </w:rPr>
        <w:t>Without IP protection, biopharmaceutical manufacturers have little incentive to take the risks necessary</w:t>
      </w:r>
      <w:r w:rsidRPr="00405D88">
        <w:rPr>
          <w:rStyle w:val="StyleUnderline"/>
        </w:rPr>
        <w:t xml:space="preserve"> to engage in the R&amp;D process because they would be unable to recoup even a fraction of the costs incurred. </w:t>
      </w:r>
      <w:r w:rsidRPr="000214A7">
        <w:rPr>
          <w:rStyle w:val="StyleUnderline"/>
          <w:highlight w:val="cyan"/>
        </w:rPr>
        <w:t>Diminished revenues</w:t>
      </w:r>
      <w:r w:rsidRPr="00405D88">
        <w:rPr>
          <w:rStyle w:val="StyleUnderline"/>
        </w:rPr>
        <w:t xml:space="preserve"> also </w:t>
      </w:r>
      <w:r w:rsidRPr="000214A7">
        <w:rPr>
          <w:rStyle w:val="StyleUnderline"/>
          <w:highlight w:val="cyan"/>
        </w:rPr>
        <w:t>result in reduced investments in R&amp;D which means less research into cancer drugs, Alzheimer cures, vaccines</w:t>
      </w:r>
      <w:r w:rsidRPr="00405D88">
        <w:rPr>
          <w:rStyle w:val="StyleUnderline"/>
        </w:rPr>
        <w:t xml:space="preserve">, and more. </w:t>
      </w:r>
      <w:r w:rsidRPr="000214A7">
        <w:rPr>
          <w:rStyle w:val="StyleUnderline"/>
        </w:rPr>
        <w:t>IP rights</w:t>
      </w:r>
      <w:r w:rsidRPr="00405D88">
        <w:rPr>
          <w:rStyle w:val="StyleUnderline"/>
        </w:rPr>
        <w:t xml:space="preserve"> give life-sciences enterprises the confidence needed to undertake the difficult, risky, and expensive process of life-sciences innovation secure in the knowledge they can capture a share of the gains from their innovations, which is indispensable not only to recouping the up-front R&amp;D costs of a given drug, but which can generate sufficient profits to enable investment in future generations of biomedical innovation and thus perpetuate the enterprises into the future.</w:t>
      </w:r>
      <w:r w:rsidRPr="00405D88">
        <w:rPr>
          <w:sz w:val="12"/>
        </w:rPr>
        <w:t xml:space="preserve">13 THE IMPORTANCE OF INTELLECTUAL PROPERTY TO INNOVATION Although anti-IP proponents have attacked biopharmaceutical manufacturers particularly hard, the reality is </w:t>
      </w:r>
      <w:r w:rsidRPr="000214A7">
        <w:rPr>
          <w:rStyle w:val="Emphasis"/>
          <w:highlight w:val="cyan"/>
        </w:rPr>
        <w:t xml:space="preserve">all IP-protected innovations are at risk if these rights are </w:t>
      </w:r>
      <w:r w:rsidRPr="000214A7">
        <w:rPr>
          <w:rStyle w:val="Emphasis"/>
        </w:rPr>
        <w:t>ignored</w:t>
      </w:r>
      <w:r w:rsidRPr="00405D88">
        <w:rPr>
          <w:rStyle w:val="Emphasis"/>
        </w:rPr>
        <w:t xml:space="preserve">, or </w:t>
      </w:r>
      <w:r w:rsidRPr="000214A7">
        <w:rPr>
          <w:rStyle w:val="Emphasis"/>
          <w:highlight w:val="cyan"/>
        </w:rPr>
        <w:t>vitiated</w:t>
      </w:r>
      <w:r w:rsidRPr="00405D88">
        <w:rPr>
          <w:rStyle w:val="Emphasis"/>
        </w:rPr>
        <w:t>.</w:t>
      </w:r>
      <w:r w:rsidRPr="00405D88">
        <w:rPr>
          <w:sz w:val="12"/>
        </w:rPr>
        <w:t xml:space="preserve"> </w:t>
      </w:r>
      <w:r w:rsidRPr="00405D88">
        <w:rPr>
          <w:rStyle w:val="StyleUnderline"/>
        </w:rPr>
        <w:t xml:space="preserve">Certain arguments have shown a desire for the term “COVID-19 innovations” to include everything from vaccines, therapeutics, diagnostics, and PPE to biotechnology, AI-related data, and educational materials.14 </w:t>
      </w:r>
      <w:r w:rsidRPr="000214A7">
        <w:rPr>
          <w:rStyle w:val="StyleUnderline"/>
          <w:highlight w:val="cyan"/>
        </w:rPr>
        <w:t>This could</w:t>
      </w:r>
      <w:r w:rsidRPr="00405D88">
        <w:rPr>
          <w:rStyle w:val="StyleUnderline"/>
        </w:rPr>
        <w:t xml:space="preserve"> potentially </w:t>
      </w:r>
      <w:r w:rsidRPr="000214A7">
        <w:rPr>
          <w:rStyle w:val="StyleUnderline"/>
          <w:highlight w:val="cyan"/>
        </w:rPr>
        <w:t>open the floodgates to invalidate IP protection on many</w:t>
      </w:r>
      <w:r w:rsidRPr="00405D88">
        <w:rPr>
          <w:sz w:val="12"/>
        </w:rPr>
        <w:t xml:space="preserve"> </w:t>
      </w:r>
      <w:r w:rsidRPr="000214A7">
        <w:rPr>
          <w:rStyle w:val="StyleUnderline"/>
        </w:rPr>
        <w:t>of the</w:t>
      </w:r>
      <w:r w:rsidRPr="00405D88">
        <w:rPr>
          <w:sz w:val="12"/>
        </w:rPr>
        <w:t xml:space="preserve"> </w:t>
      </w:r>
      <w:r w:rsidRPr="000214A7">
        <w:rPr>
          <w:rStyle w:val="StyleUnderline"/>
          <w:highlight w:val="cyan"/>
        </w:rPr>
        <w:t>innovations</w:t>
      </w:r>
      <w:r w:rsidRPr="00405D88">
        <w:rPr>
          <w:sz w:val="12"/>
        </w:rPr>
        <w:t xml:space="preserve"> highlighted in this report. However, much of the current discussion concerning IP focuses almost entirely on litigation fears or R&amp;D incentives. Although R&amp;D is an important aspect of IP, as previously mentioned, these discussions ignore the fact that </w:t>
      </w:r>
      <w:r w:rsidRPr="00405D88">
        <w:rPr>
          <w:rStyle w:val="StyleUnderline"/>
        </w:rPr>
        <w:t>IP protection can be—and often is—used for other purposes, including generating initial capital to create a company and begin manufacturing and, more importantly, using licensing agreements and IP to track the supply chain and ensure quality control of products.</w:t>
      </w:r>
      <w:r w:rsidRPr="00405D88">
        <w:rPr>
          <w:sz w:val="12"/>
        </w:rPr>
        <w:t xml:space="preserve"> This report highlights but a handful of the thousands of IP-enabled innovations that have sprung forth over the past year </w:t>
      </w:r>
      <w:proofErr w:type="gramStart"/>
      <w:r w:rsidRPr="00405D88">
        <w:rPr>
          <w:sz w:val="12"/>
        </w:rPr>
        <w:t>in an effort to</w:t>
      </w:r>
      <w:proofErr w:type="gramEnd"/>
      <w:r w:rsidRPr="00405D88">
        <w:rPr>
          <w:sz w:val="12"/>
        </w:rPr>
        <w:t xml:space="preserve"> meet the tremendous challenges brought on by COVID-19 globally. In 2018, </w:t>
      </w:r>
      <w:r w:rsidRPr="00405D88">
        <w:rPr>
          <w:rStyle w:val="StyleUnderline"/>
        </w:rPr>
        <w:t xml:space="preserve">Forbes identified </w:t>
      </w:r>
      <w:r w:rsidRPr="00405D88">
        <w:rPr>
          <w:rStyle w:val="Emphasis"/>
        </w:rPr>
        <w:t>counterfeiting as the largest criminal enterprise in the world.</w:t>
      </w:r>
      <w:r w:rsidRPr="00405D88">
        <w:rPr>
          <w:sz w:val="12"/>
        </w:rPr>
        <w:t xml:space="preserve">15 </w:t>
      </w:r>
      <w:r w:rsidRPr="00405D88">
        <w:rPr>
          <w:rStyle w:val="StyleUnderline"/>
        </w:rPr>
        <w:t xml:space="preserve">The global struggle against counterfeit and non-regulated products, which has </w:t>
      </w:r>
      <w:r w:rsidRPr="00405D88">
        <w:rPr>
          <w:rStyle w:val="StyleUnderline"/>
        </w:rPr>
        <w:lastRenderedPageBreak/>
        <w:t>hit Latin America particularly hard during the pandemic, proves the need for safety and quality assurance in supply chains.</w:t>
      </w:r>
      <w:r w:rsidRPr="00405D88">
        <w:rPr>
          <w:sz w:val="12"/>
        </w:rPr>
        <w:t xml:space="preserve">16 Some </w:t>
      </w:r>
      <w:r w:rsidRPr="000214A7">
        <w:rPr>
          <w:rStyle w:val="StyleUnderline"/>
          <w:highlight w:val="cyan"/>
        </w:rPr>
        <w:t>communities</w:t>
      </w:r>
      <w:r w:rsidRPr="00405D88">
        <w:rPr>
          <w:rStyle w:val="StyleUnderline"/>
        </w:rPr>
        <w:t xml:space="preserve"> already ravaged by COVID-19 </w:t>
      </w:r>
      <w:r w:rsidRPr="000214A7">
        <w:rPr>
          <w:rStyle w:val="StyleUnderline"/>
          <w:highlight w:val="cyan"/>
        </w:rPr>
        <w:t>are seeing higher mortality rates related to counterfeit vaccines</w:t>
      </w:r>
      <w:r w:rsidRPr="0094005E">
        <w:rPr>
          <w:rStyle w:val="StyleUnderline"/>
        </w:rPr>
        <w:t>, therapeutics, PPE, and cleaning and sanitizing products</w:t>
      </w:r>
      <w:r w:rsidRPr="000214A7">
        <w:rPr>
          <w:rStyle w:val="StyleUnderline"/>
          <w:highlight w:val="cyan"/>
        </w:rPr>
        <w:t>.</w:t>
      </w:r>
      <w:r w:rsidRPr="00405D88">
        <w:rPr>
          <w:sz w:val="12"/>
        </w:rPr>
        <w:t xml:space="preserve">17 </w:t>
      </w:r>
      <w:r w:rsidRPr="00405D88">
        <w:rPr>
          <w:rStyle w:val="StyleUnderline"/>
        </w:rPr>
        <w:t>Polish authorities discovered vials of antiwrinkle treatment labeled as COVID-19 vaccines.</w:t>
      </w:r>
      <w:r w:rsidRPr="00405D88">
        <w:rPr>
          <w:sz w:val="12"/>
        </w:rPr>
        <w:t xml:space="preserve"> 18 </w:t>
      </w:r>
      <w:r w:rsidRPr="00405D88">
        <w:rPr>
          <w:rStyle w:val="StyleUnderline"/>
        </w:rPr>
        <w:t>In Mexico, fake vaccines sold for approximately $1,000 per dose.</w:t>
      </w:r>
      <w:r w:rsidRPr="00405D88">
        <w:rPr>
          <w:sz w:val="12"/>
        </w:rPr>
        <w:t xml:space="preserve">19 </w:t>
      </w:r>
      <w:r w:rsidRPr="00405D88">
        <w:rPr>
          <w:rStyle w:val="StyleUnderline"/>
        </w:rPr>
        <w:t>Chinese and South African police seized thousands of counterfeit vaccine doses from warehouses and manufacturing plants.</w:t>
      </w:r>
      <w:r w:rsidRPr="00405D88">
        <w:rPr>
          <w:sz w:val="12"/>
        </w:rPr>
        <w:t xml:space="preserve">20 Meanwhile, dozens of websites worldwide claiming to sell vaccines or be affiliated with vaccine manufacturers have been taken down.21 But the problem is not limited to biopharmaceuticals. The National Intellectual Property Rights Coordination Center has recovered $48 million worth of counterfeit PPE and other products.22 Collaborative efforts between law enforcement and manufacturers have kept numerous counterfeits from reaching the population. </w:t>
      </w:r>
      <w:r w:rsidRPr="000214A7">
        <w:rPr>
          <w:rStyle w:val="Emphasis"/>
        </w:rPr>
        <w:t xml:space="preserve">In countries </w:t>
      </w:r>
      <w:r w:rsidRPr="000214A7">
        <w:rPr>
          <w:rStyle w:val="Emphasis"/>
          <w:highlight w:val="cyan"/>
        </w:rPr>
        <w:t>with strong IP protection, the chances of counterfeit products reaching the market are significantly lower</w:t>
      </w:r>
      <w:r w:rsidRPr="00405D88">
        <w:rPr>
          <w:sz w:val="12"/>
        </w:rPr>
        <w:t xml:space="preserve">. This is largely </w:t>
      </w:r>
      <w:r w:rsidRPr="000214A7">
        <w:rPr>
          <w:rStyle w:val="StyleUnderline"/>
          <w:highlight w:val="cyan"/>
        </w:rPr>
        <w:t>because</w:t>
      </w:r>
      <w:r w:rsidRPr="00405D88">
        <w:rPr>
          <w:rStyle w:val="StyleUnderline"/>
        </w:rPr>
        <w:t xml:space="preserve"> counterfeiting tends to be an IP-related issue, and these countries generally provide superior means of tracking the supply chain through trademarks, trade secrets, and licensing agreements.</w:t>
      </w:r>
      <w:r w:rsidRPr="00405D88">
        <w:rPr>
          <w:sz w:val="12"/>
        </w:rPr>
        <w:t xml:space="preserve"> </w:t>
      </w:r>
      <w:r w:rsidRPr="000214A7">
        <w:rPr>
          <w:rStyle w:val="StyleUnderline"/>
          <w:highlight w:val="cyan"/>
        </w:rPr>
        <w:t xml:space="preserve">This enables </w:t>
      </w:r>
      <w:r w:rsidRPr="000214A7">
        <w:rPr>
          <w:rStyle w:val="Emphasis"/>
          <w:highlight w:val="cyan"/>
        </w:rPr>
        <w:t>greater quality control</w:t>
      </w:r>
      <w:r w:rsidRPr="00405D88">
        <w:rPr>
          <w:rStyle w:val="StyleUnderline"/>
        </w:rPr>
        <w:t xml:space="preserve"> and </w:t>
      </w:r>
      <w:r w:rsidRPr="00405D88">
        <w:rPr>
          <w:rStyle w:val="Emphasis"/>
        </w:rPr>
        <w:t>helps manufacturers maintain a level of public confidence</w:t>
      </w:r>
      <w:r w:rsidRPr="00405D88">
        <w:rPr>
          <w:rStyle w:val="StyleUnderline"/>
        </w:rPr>
        <w:t xml:space="preserve"> in their products.</w:t>
      </w:r>
      <w:r w:rsidRPr="00405D88">
        <w:rPr>
          <w:sz w:val="12"/>
        </w:rPr>
        <w:t xml:space="preserve"> By controlling the flow of knowledge associated with IP, </w:t>
      </w:r>
      <w:r w:rsidRPr="00405D88">
        <w:rPr>
          <w:rStyle w:val="StyleUnderline"/>
        </w:rPr>
        <w:t>voluntary licensing agreements provide innovators with opportunities to collaborate, while ensuring their partners are properly equipped and capable of producing quality products.</w:t>
      </w:r>
      <w:r w:rsidRPr="00405D88">
        <w:rPr>
          <w:sz w:val="12"/>
        </w:rPr>
        <w:t xml:space="preserve"> Throughout this difficult time, </w:t>
      </w:r>
      <w:r w:rsidRPr="00405D88">
        <w:rPr>
          <w:rStyle w:val="StyleUnderline"/>
        </w:rPr>
        <w:t xml:space="preserve">the world has seen unexpected collaborations, especially between biopharmaceutical companies worldwide such as Gilead and Eva Pharma or Bharat Biotech and </w:t>
      </w:r>
      <w:proofErr w:type="spellStart"/>
      <w:r w:rsidRPr="00405D88">
        <w:rPr>
          <w:rStyle w:val="StyleUnderline"/>
        </w:rPr>
        <w:t>Ocugen</w:t>
      </w:r>
      <w:proofErr w:type="spellEnd"/>
      <w:r w:rsidRPr="00405D88">
        <w:rPr>
          <w:sz w:val="12"/>
        </w:rPr>
        <w:t xml:space="preserve">, Inc. Throughout history, and most significantly in the nineteenth century through the widespread development of patent systems and the ensuing Industrial Revolution, </w:t>
      </w:r>
      <w:r w:rsidRPr="00405D88">
        <w:rPr>
          <w:rStyle w:val="Emphasis"/>
        </w:rPr>
        <w:t>IP has contributed toward greater economic growth.</w:t>
      </w:r>
      <w:r w:rsidRPr="00405D88">
        <w:rPr>
          <w:sz w:val="12"/>
        </w:rPr>
        <w:t xml:space="preserve">23 </w:t>
      </w:r>
      <w:r w:rsidRPr="00405D88">
        <w:rPr>
          <w:rStyle w:val="StyleUnderline"/>
        </w:rPr>
        <w:t xml:space="preserve">This is promising news as </w:t>
      </w:r>
      <w:r w:rsidRPr="00405D88">
        <w:rPr>
          <w:rStyle w:val="Emphasis"/>
        </w:rPr>
        <w:t>the world struggles for economic recovery.</w:t>
      </w:r>
      <w:r w:rsidRPr="00405D88">
        <w:rPr>
          <w:sz w:val="12"/>
        </w:rPr>
        <w:t xml:space="preserve"> A 2021 joint study by the EU Intellectual Property Office (EUIPO) and European Patent Office (EPO) shows a strong, positive correlation between IP rights and economic performance.24 It states that “</w:t>
      </w:r>
      <w:r w:rsidRPr="00405D88">
        <w:rPr>
          <w:rStyle w:val="StyleUnderline"/>
        </w:rPr>
        <w:t>IP-owning firms represent a significantly larger proportion of economic activity and employment across Europe</w:t>
      </w:r>
      <w:r w:rsidRPr="00405D88">
        <w:rPr>
          <w:sz w:val="12"/>
        </w:rPr>
        <w:t xml:space="preserve">,” </w:t>
      </w:r>
      <w:r w:rsidRPr="00405D88">
        <w:rPr>
          <w:rStyle w:val="StyleUnderline"/>
        </w:rPr>
        <w:t xml:space="preserve">with </w:t>
      </w:r>
      <w:r w:rsidRPr="0051000C">
        <w:rPr>
          <w:rStyle w:val="StyleUnderline"/>
        </w:rPr>
        <w:t>IP-intensive industries contributing to 45 percent of</w:t>
      </w:r>
      <w:r w:rsidRPr="0051000C">
        <w:rPr>
          <w:sz w:val="12"/>
        </w:rPr>
        <w:t xml:space="preserve"> gross domestic product (</w:t>
      </w:r>
      <w:r w:rsidRPr="0051000C">
        <w:rPr>
          <w:rStyle w:val="StyleUnderline"/>
        </w:rPr>
        <w:t>GDP</w:t>
      </w:r>
      <w:r w:rsidRPr="0051000C">
        <w:rPr>
          <w:sz w:val="12"/>
        </w:rPr>
        <w:t>) (€6.6 trillion; US</w:t>
      </w:r>
      <w:r w:rsidRPr="0051000C">
        <w:rPr>
          <w:rStyle w:val="Emphasis"/>
        </w:rPr>
        <w:t>$7.9 trillion</w:t>
      </w:r>
      <w:r w:rsidRPr="0051000C">
        <w:rPr>
          <w:sz w:val="12"/>
        </w:rPr>
        <w:t xml:space="preserve">).25 The study also shows </w:t>
      </w:r>
      <w:r w:rsidRPr="0051000C">
        <w:rPr>
          <w:rStyle w:val="Emphasis"/>
        </w:rPr>
        <w:t>38.9 percent of employment is directly or indirectly attributed to IP-intensive industries</w:t>
      </w:r>
      <w:r w:rsidRPr="00405D88">
        <w:rPr>
          <w:rStyle w:val="Emphasis"/>
        </w:rPr>
        <w:t>, and IP generates higher wages and greater revenue per employee</w:t>
      </w:r>
      <w:r w:rsidRPr="00405D88">
        <w:rPr>
          <w:sz w:val="12"/>
        </w:rPr>
        <w:t xml:space="preserve">, especially for small-to-medium-sized enterprises.26 That concords </w:t>
      </w:r>
      <w:r w:rsidRPr="00405D88">
        <w:rPr>
          <w:rStyle w:val="StyleUnderline"/>
        </w:rPr>
        <w:t>with the United States</w:t>
      </w:r>
      <w:r w:rsidRPr="00405D88">
        <w:rPr>
          <w:sz w:val="12"/>
        </w:rPr>
        <w:t xml:space="preserve">, where the Department of Commerce estimated that </w:t>
      </w:r>
      <w:r w:rsidRPr="00405D88">
        <w:rPr>
          <w:rStyle w:val="StyleUnderline"/>
        </w:rPr>
        <w:t>IP-intensive industries support at least 45 million jobs and contribute more than $6 trillion dollars to, or 38.2 percent of, GDP.</w:t>
      </w:r>
      <w:r w:rsidRPr="00405D88">
        <w:rPr>
          <w:sz w:val="12"/>
        </w:rPr>
        <w:t>27 In 2020</w:t>
      </w:r>
      <w:r w:rsidRPr="00405D88">
        <w:rPr>
          <w:rStyle w:val="StyleUnderline"/>
        </w:rPr>
        <w:t xml:space="preserve">, </w:t>
      </w:r>
      <w:r w:rsidRPr="000214A7">
        <w:rPr>
          <w:rStyle w:val="StyleUnderline"/>
          <w:highlight w:val="cyan"/>
        </w:rPr>
        <w:t>global patent filings</w:t>
      </w:r>
      <w:r w:rsidRPr="00405D88">
        <w:rPr>
          <w:sz w:val="12"/>
        </w:rPr>
        <w:t xml:space="preserve"> through the World Intellectual Property Organization’s (WIPO) Patent Cooperation Treaty (PCT) system </w:t>
      </w:r>
      <w:r w:rsidRPr="000214A7">
        <w:rPr>
          <w:rStyle w:val="StyleUnderline"/>
          <w:highlight w:val="cyan"/>
        </w:rPr>
        <w:t>reached a record 275,900 filings amidst the pandemic, growing 4 percent</w:t>
      </w:r>
      <w:r w:rsidRPr="00405D88">
        <w:rPr>
          <w:sz w:val="12"/>
        </w:rPr>
        <w:t xml:space="preserve"> </w:t>
      </w:r>
      <w:r w:rsidRPr="00405D88">
        <w:rPr>
          <w:rStyle w:val="StyleUnderline"/>
        </w:rPr>
        <w:t>from 2019.</w:t>
      </w:r>
      <w:r w:rsidRPr="00405D88">
        <w:rPr>
          <w:sz w:val="12"/>
        </w:rPr>
        <w:t xml:space="preserve">28 The top-four nations, which accounted for 180,530 of the patent applications, were China, the United States, Japan, and Korea, respectively.29 While several countries saw an increase in patent filings, Saudi Arabia and Malaysia both saw significant increases in the number of annual applications, with the top two filing growths of 73 percent and 26 percent, respectively.30 </w:t>
      </w:r>
      <w:r w:rsidRPr="00405D88">
        <w:rPr>
          <w:rStyle w:val="StyleUnderline"/>
        </w:rPr>
        <w:t xml:space="preserve">The </w:t>
      </w:r>
      <w:r w:rsidRPr="000214A7">
        <w:rPr>
          <w:rStyle w:val="StyleUnderline"/>
          <w:highlight w:val="cyan"/>
        </w:rPr>
        <w:t>COVID-19</w:t>
      </w:r>
      <w:r w:rsidRPr="00405D88">
        <w:rPr>
          <w:rStyle w:val="StyleUnderline"/>
        </w:rPr>
        <w:t xml:space="preserve"> pandemic</w:t>
      </w:r>
      <w:r w:rsidRPr="00405D88">
        <w:rPr>
          <w:sz w:val="12"/>
        </w:rPr>
        <w:t xml:space="preserve"> slowed a lot of things, but it </w:t>
      </w:r>
      <w:r w:rsidRPr="00405D88">
        <w:rPr>
          <w:rStyle w:val="Emphasis"/>
        </w:rPr>
        <w:t xml:space="preserve">certainly </w:t>
      </w:r>
      <w:r w:rsidRPr="000214A7">
        <w:rPr>
          <w:rStyle w:val="Emphasis"/>
          <w:highlight w:val="cyan"/>
        </w:rPr>
        <w:t>couldn’t stop innovation.</w:t>
      </w:r>
      <w:r w:rsidRPr="00405D88">
        <w:rPr>
          <w:sz w:val="12"/>
        </w:rPr>
        <w:t xml:space="preserve"> </w:t>
      </w:r>
      <w:r w:rsidRPr="00405D88">
        <w:rPr>
          <w:rStyle w:val="StyleUnderline"/>
        </w:rPr>
        <w:t>There are at least five principal benefits</w:t>
      </w:r>
      <w:r w:rsidRPr="00405D88">
        <w:rPr>
          <w:sz w:val="12"/>
        </w:rPr>
        <w:t xml:space="preserve"> strong IP rights can generate, for both developing and developed countries alike.31 First, </w:t>
      </w:r>
      <w:r w:rsidRPr="000214A7">
        <w:rPr>
          <w:rStyle w:val="StyleUnderline"/>
          <w:highlight w:val="cyan"/>
        </w:rPr>
        <w:t>stronger IP protection spurs</w:t>
      </w:r>
      <w:r w:rsidRPr="00405D88">
        <w:rPr>
          <w:rStyle w:val="StyleUnderline"/>
        </w:rPr>
        <w:t xml:space="preserve"> the virtuous cycle of</w:t>
      </w:r>
      <w:r w:rsidRPr="00405D88">
        <w:rPr>
          <w:rStyle w:val="Emphasis"/>
        </w:rPr>
        <w:t xml:space="preserve"> </w:t>
      </w:r>
      <w:r w:rsidRPr="000214A7">
        <w:rPr>
          <w:rStyle w:val="Emphasis"/>
          <w:highlight w:val="cyan"/>
        </w:rPr>
        <w:t xml:space="preserve">innovation </w:t>
      </w:r>
      <w:r w:rsidRPr="000214A7">
        <w:rPr>
          <w:rStyle w:val="StyleUnderline"/>
          <w:highlight w:val="cyan"/>
        </w:rPr>
        <w:t>by increasing the appropriability of returns, enabling economic gain and catalyzing economic growth.</w:t>
      </w:r>
      <w:r w:rsidRPr="00405D88">
        <w:rPr>
          <w:sz w:val="12"/>
        </w:rPr>
        <w:t xml:space="preserve"> Second, </w:t>
      </w:r>
      <w:r w:rsidRPr="00405D88">
        <w:rPr>
          <w:rStyle w:val="StyleUnderline"/>
        </w:rPr>
        <w:t xml:space="preserve">through </w:t>
      </w:r>
      <w:r w:rsidRPr="000214A7">
        <w:rPr>
          <w:rStyle w:val="StyleUnderline"/>
          <w:highlight w:val="cyan"/>
        </w:rPr>
        <w:t>patents</w:t>
      </w:r>
      <w:r w:rsidRPr="00405D88">
        <w:rPr>
          <w:rStyle w:val="StyleUnderline"/>
        </w:rPr>
        <w:t xml:space="preserve">—which </w:t>
      </w:r>
      <w:r w:rsidRPr="000214A7">
        <w:rPr>
          <w:rStyle w:val="StyleUnderline"/>
          <w:highlight w:val="cyan"/>
        </w:rPr>
        <w:t>require innovators to disclose certain knowledge as a condition</w:t>
      </w:r>
      <w:r w:rsidRPr="00405D88">
        <w:rPr>
          <w:rStyle w:val="StyleUnderline"/>
        </w:rPr>
        <w:t xml:space="preserve"> of protection—</w:t>
      </w:r>
      <w:r w:rsidRPr="000214A7">
        <w:rPr>
          <w:rStyle w:val="Emphasis"/>
          <w:highlight w:val="cyan"/>
        </w:rPr>
        <w:t>knowledge spillovers</w:t>
      </w:r>
      <w:r w:rsidRPr="00405D88">
        <w:rPr>
          <w:rStyle w:val="StyleUnderline"/>
        </w:rPr>
        <w:t xml:space="preserve"> build a platform of knowledge that </w:t>
      </w:r>
      <w:r w:rsidRPr="000214A7">
        <w:rPr>
          <w:rStyle w:val="StyleUnderline"/>
          <w:highlight w:val="cyan"/>
        </w:rPr>
        <w:t>enable</w:t>
      </w:r>
      <w:r w:rsidRPr="00405D88">
        <w:rPr>
          <w:rStyle w:val="StyleUnderline"/>
        </w:rPr>
        <w:t xml:space="preserve">s </w:t>
      </w:r>
      <w:r w:rsidRPr="000214A7">
        <w:rPr>
          <w:rStyle w:val="StyleUnderline"/>
          <w:highlight w:val="cyan"/>
        </w:rPr>
        <w:t>other innovators.</w:t>
      </w:r>
      <w:r w:rsidRPr="00405D88">
        <w:rPr>
          <w:sz w:val="12"/>
        </w:rPr>
        <w:t xml:space="preserve"> For instance, studies have found that </w:t>
      </w:r>
      <w:r w:rsidRPr="00405D88">
        <w:rPr>
          <w:rStyle w:val="StyleUnderline"/>
        </w:rPr>
        <w:t>the rate of return to society from corporate R&amp;D and innovation activities is at least twice the estimated returns that each company itself receives.</w:t>
      </w:r>
      <w:r w:rsidRPr="00405D88">
        <w:rPr>
          <w:sz w:val="12"/>
        </w:rPr>
        <w:t xml:space="preserve">32 Third, </w:t>
      </w:r>
      <w:r w:rsidRPr="000214A7">
        <w:rPr>
          <w:rStyle w:val="StyleUnderline"/>
          <w:highlight w:val="cyan"/>
        </w:rPr>
        <w:t xml:space="preserve">countries with robust IP can </w:t>
      </w:r>
      <w:r w:rsidRPr="000214A7">
        <w:rPr>
          <w:rStyle w:val="Emphasis"/>
          <w:highlight w:val="cyan"/>
        </w:rPr>
        <w:t>operate more efficiently and productively</w:t>
      </w:r>
      <w:r w:rsidRPr="000214A7">
        <w:rPr>
          <w:rStyle w:val="StyleUnderline"/>
          <w:highlight w:val="cyan"/>
        </w:rPr>
        <w:t xml:space="preserve"> by using IP to determine product quality and reduce transaction costs.</w:t>
      </w:r>
      <w:r w:rsidRPr="00405D88">
        <w:rPr>
          <w:sz w:val="12"/>
        </w:rPr>
        <w:t xml:space="preserve"> Fourth, </w:t>
      </w:r>
      <w:r w:rsidRPr="000214A7">
        <w:rPr>
          <w:rStyle w:val="StyleUnderline"/>
          <w:highlight w:val="cyan"/>
        </w:rPr>
        <w:t>trade and foreign</w:t>
      </w:r>
      <w:r w:rsidRPr="00405D88">
        <w:rPr>
          <w:rStyle w:val="StyleUnderline"/>
        </w:rPr>
        <w:t xml:space="preserve"> direct </w:t>
      </w:r>
      <w:r w:rsidRPr="000214A7">
        <w:rPr>
          <w:rStyle w:val="StyleUnderline"/>
          <w:highlight w:val="cyan"/>
        </w:rPr>
        <w:t>investment enabled</w:t>
      </w:r>
      <w:r w:rsidRPr="00405D88">
        <w:rPr>
          <w:rStyle w:val="StyleUnderline"/>
        </w:rPr>
        <w:t xml:space="preserve"> and encouraged </w:t>
      </w:r>
      <w:r w:rsidRPr="000214A7">
        <w:rPr>
          <w:rStyle w:val="StyleUnderline"/>
          <w:highlight w:val="cyan"/>
        </w:rPr>
        <w:t>by</w:t>
      </w:r>
      <w:r w:rsidRPr="00405D88">
        <w:rPr>
          <w:rStyle w:val="StyleUnderline"/>
        </w:rPr>
        <w:t xml:space="preserve"> strong </w:t>
      </w:r>
      <w:r w:rsidRPr="000214A7">
        <w:rPr>
          <w:rStyle w:val="StyleUnderline"/>
          <w:highlight w:val="cyan"/>
        </w:rPr>
        <w:t>IP</w:t>
      </w:r>
      <w:r w:rsidRPr="00405D88">
        <w:rPr>
          <w:rStyle w:val="StyleUnderline"/>
        </w:rPr>
        <w:t xml:space="preserve"> protection offered to </w:t>
      </w:r>
      <w:r w:rsidRPr="00405D88">
        <w:rPr>
          <w:rStyle w:val="StyleUnderline"/>
        </w:rPr>
        <w:lastRenderedPageBreak/>
        <w:t xml:space="preserve">enterprises from foreign countries </w:t>
      </w:r>
      <w:r w:rsidRPr="000214A7">
        <w:rPr>
          <w:rStyle w:val="StyleUnderline"/>
          <w:highlight w:val="cyan"/>
        </w:rPr>
        <w:t xml:space="preserve">facilitates an </w:t>
      </w:r>
      <w:r w:rsidRPr="000214A7">
        <w:rPr>
          <w:rStyle w:val="Emphasis"/>
          <w:highlight w:val="cyan"/>
        </w:rPr>
        <w:t>accumulation of knowledge capital</w:t>
      </w:r>
      <w:r w:rsidRPr="00405D88">
        <w:rPr>
          <w:rStyle w:val="StyleUnderline"/>
        </w:rPr>
        <w:t xml:space="preserve"> within the destination economy.</w:t>
      </w:r>
      <w:r w:rsidRPr="00405D88">
        <w:rPr>
          <w:sz w:val="12"/>
        </w:rPr>
        <w:t xml:space="preserve"> That matters when </w:t>
      </w:r>
      <w:r w:rsidRPr="000214A7">
        <w:rPr>
          <w:rStyle w:val="Emphasis"/>
          <w:highlight w:val="cyan"/>
        </w:rPr>
        <w:t>foreign sources of technology account for over 90 percent of productivity growth</w:t>
      </w:r>
      <w:r w:rsidRPr="00405D88">
        <w:rPr>
          <w:rStyle w:val="Emphasis"/>
        </w:rPr>
        <w:t xml:space="preserve"> in most countries</w:t>
      </w:r>
      <w:r w:rsidRPr="00405D88">
        <w:rPr>
          <w:sz w:val="12"/>
        </w:rPr>
        <w:t xml:space="preserve">.33 There’s also evidence suggesting that </w:t>
      </w:r>
      <w:r w:rsidRPr="00405D88">
        <w:rPr>
          <w:rStyle w:val="StyleUnderline"/>
        </w:rPr>
        <w:t>developing nations with stronger IP protections enjoy the earlier introduction of innovative new medicines.</w:t>
      </w:r>
      <w:r w:rsidRPr="00405D88">
        <w:rPr>
          <w:sz w:val="12"/>
        </w:rPr>
        <w:t xml:space="preserve">34 And fifth, </w:t>
      </w:r>
      <w:r w:rsidRPr="000214A7">
        <w:rPr>
          <w:rStyle w:val="Emphasis"/>
          <w:highlight w:val="cyan"/>
        </w:rPr>
        <w:t>strong IP boosts exports</w:t>
      </w:r>
      <w:r w:rsidRPr="00405D88">
        <w:rPr>
          <w:sz w:val="12"/>
        </w:rPr>
        <w:t xml:space="preserve">, including in developing countries.35 </w:t>
      </w:r>
      <w:r w:rsidRPr="00405D88">
        <w:rPr>
          <w:rStyle w:val="StyleUnderline"/>
        </w:rPr>
        <w:t xml:space="preserve">Research shows a positive correlation between stronger IP protection and exports from developing countries </w:t>
      </w:r>
      <w:r w:rsidRPr="000214A7">
        <w:rPr>
          <w:rStyle w:val="StyleUnderline"/>
          <w:highlight w:val="cyan"/>
        </w:rPr>
        <w:t>as well as faster growth rates</w:t>
      </w:r>
      <w:r w:rsidRPr="00405D88">
        <w:rPr>
          <w:rStyle w:val="StyleUnderline"/>
        </w:rPr>
        <w:t xml:space="preserve"> of certain industries.</w:t>
      </w:r>
      <w:r w:rsidRPr="00405D88">
        <w:rPr>
          <w:sz w:val="12"/>
        </w:rPr>
        <w:t xml:space="preserve">36 The following case studies illustrate these benefits of </w:t>
      </w:r>
      <w:r w:rsidRPr="00405D88">
        <w:rPr>
          <w:rStyle w:val="StyleUnderline"/>
        </w:rPr>
        <w:t>IP</w:t>
      </w:r>
      <w:r w:rsidRPr="00405D88">
        <w:rPr>
          <w:sz w:val="12"/>
        </w:rPr>
        <w:t xml:space="preserve"> and how they’ve </w:t>
      </w:r>
      <w:r w:rsidRPr="00405D88">
        <w:rPr>
          <w:rStyle w:val="Emphasis"/>
        </w:rPr>
        <w:t>enabled innovative solutions to help global society navigate the COVID-19 pandemic.</w:t>
      </w:r>
    </w:p>
    <w:p w14:paraId="2886E215" w14:textId="77777777" w:rsidR="00355D10" w:rsidRPr="009026E1" w:rsidRDefault="00355D10" w:rsidP="00355D10">
      <w:pPr>
        <w:pStyle w:val="Heading4"/>
      </w:pPr>
      <w:r>
        <w:t>This sets a precedent that spills over to all future diseases – Hopkins 21:</w:t>
      </w:r>
    </w:p>
    <w:p w14:paraId="599C06A9" w14:textId="77777777" w:rsidR="00355D10" w:rsidRPr="00405D88" w:rsidRDefault="00355D10" w:rsidP="00355D10">
      <w:r w:rsidRPr="00405D88">
        <w:t xml:space="preserve">Jared S. Hopkins {Jared S. Hopkins is a New York-based reporter for The Wall Street Journal covering the pharmaceutical industry, including companies such as Pfizer Inc. and Merck &amp; Co. He previously was a health-care reporter at Bloomberg News and an investigative reporter at the Chicago Tribune. Jared started his career at The Times-News in Twin Falls, Idaho covering politics. In 2014, he was a finalist for the Livingston Award </w:t>
      </w:r>
      <w:proofErr w:type="gramStart"/>
      <w:r w:rsidRPr="00405D88">
        <w:t>For</w:t>
      </w:r>
      <w:proofErr w:type="gramEnd"/>
      <w:r w:rsidRPr="00405D88">
        <w:t xml:space="preserve"> Young Journalists for an investigation into charities founded by professional athletes. In 2011, he was a finalist for the Pulitzer Prize in Investigative Reporting for a series about neglect at a residential facility for disabled kids. Jared graduated from the Merrill College of Journalism at the University of Maryland-College Park with a bachelor's degree in journalism}, 21 - ("U.S. Support for Patent Waiver Unlikely to Cost Covid-19 Vaccine Makers in Short </w:t>
      </w:r>
      <w:proofErr w:type="gramStart"/>
      <w:r w:rsidRPr="00405D88">
        <w:t>Term ,</w:t>
      </w:r>
      <w:proofErr w:type="gramEnd"/>
      <w:r w:rsidRPr="00405D88">
        <w:t>" WSJ, 5-7-2021, https://www.wsj.com/articles/u-s-support-for-patent-waiver-unlikely-to-cost-covid-19-vaccine-makers-in-short-term-11620414260)//marlborough-wr/</w:t>
      </w:r>
    </w:p>
    <w:p w14:paraId="51B862BA" w14:textId="77777777" w:rsidR="00355D10" w:rsidRPr="00856058" w:rsidRDefault="00355D10" w:rsidP="00355D10">
      <w:pPr>
        <w:ind w:left="720"/>
        <w:rPr>
          <w:sz w:val="12"/>
        </w:rPr>
      </w:pPr>
      <w:r w:rsidRPr="00405D88">
        <w:rPr>
          <w:sz w:val="12"/>
        </w:rPr>
        <w:t xml:space="preserve">The Biden administration’s unexpected support for </w:t>
      </w:r>
      <w:hyperlink r:id="rId12" w:tgtFrame="_blank" w:history="1">
        <w:r w:rsidRPr="00405D88">
          <w:rPr>
            <w:rStyle w:val="StyleUnderline"/>
          </w:rPr>
          <w:t>temporarily waiving Covid-19 vaccine patents</w:t>
        </w:r>
      </w:hyperlink>
      <w:r w:rsidRPr="00405D88">
        <w:rPr>
          <w:sz w:val="12"/>
        </w:rPr>
        <w:t xml:space="preserve"> won’t</w:t>
      </w:r>
      <w:r w:rsidRPr="00405D88">
        <w:rPr>
          <w:rStyle w:val="StyleUnderline"/>
        </w:rPr>
        <w:t xml:space="preserve"> </w:t>
      </w:r>
      <w:r w:rsidRPr="00405D88">
        <w:rPr>
          <w:sz w:val="12"/>
        </w:rPr>
        <w:t xml:space="preserve">have an immediate financial impact on the companies making the shots, industry officials and analysts said. Yet the decision </w:t>
      </w:r>
      <w:r w:rsidRPr="00405D88">
        <w:rPr>
          <w:rStyle w:val="StyleUnderline"/>
        </w:rPr>
        <w:t>could mark a shift in Washington’s longstanding support of the industry’s valuable intellectual property</w:t>
      </w:r>
      <w:r w:rsidRPr="00405D88">
        <w:rPr>
          <w:sz w:val="12"/>
        </w:rPr>
        <w:t xml:space="preserve">, patent-law experts said. </w:t>
      </w:r>
      <w:r w:rsidRPr="009026E1">
        <w:rPr>
          <w:rStyle w:val="StyleUnderline"/>
          <w:highlight w:val="cyan"/>
        </w:rPr>
        <w:t>A waiver</w:t>
      </w:r>
      <w:r w:rsidRPr="00405D88">
        <w:rPr>
          <w:sz w:val="12"/>
        </w:rPr>
        <w:t xml:space="preserve">, if it does go into effect, </w:t>
      </w:r>
      <w:r w:rsidRPr="009026E1">
        <w:rPr>
          <w:rStyle w:val="Emphasis"/>
          <w:highlight w:val="cyan"/>
        </w:rPr>
        <w:t>may pose long-term risks to the vaccine makers</w:t>
      </w:r>
      <w:r w:rsidRPr="00405D88">
        <w:rPr>
          <w:sz w:val="12"/>
        </w:rPr>
        <w:t xml:space="preserve">, analysts said. </w:t>
      </w:r>
      <w:hyperlink r:id="rId13" w:history="1">
        <w:proofErr w:type="spellStart"/>
        <w:r w:rsidRPr="00405D88">
          <w:rPr>
            <w:rStyle w:val="Hyperlink"/>
            <w:rFonts w:eastAsiaTheme="majorEastAsia"/>
            <w:sz w:val="12"/>
          </w:rPr>
          <w:t>Moderna</w:t>
        </w:r>
        <w:proofErr w:type="spellEnd"/>
      </w:hyperlink>
      <w:r w:rsidRPr="00405D88">
        <w:rPr>
          <w:sz w:val="12"/>
        </w:rPr>
        <w:t xml:space="preserve"> Inc., </w:t>
      </w:r>
      <w:hyperlink r:id="rId14" w:history="1">
        <w:r w:rsidRPr="00405D88">
          <w:rPr>
            <w:rStyle w:val="Hyperlink"/>
            <w:rFonts w:eastAsiaTheme="majorEastAsia"/>
            <w:sz w:val="12"/>
          </w:rPr>
          <w:t xml:space="preserve">MRNA -4.12% </w:t>
        </w:r>
      </w:hyperlink>
      <w:hyperlink r:id="rId15" w:history="1">
        <w:r w:rsidRPr="00405D88">
          <w:rPr>
            <w:rStyle w:val="Hyperlink"/>
            <w:rFonts w:eastAsiaTheme="majorEastAsia"/>
            <w:sz w:val="12"/>
          </w:rPr>
          <w:t>Pfizer</w:t>
        </w:r>
      </w:hyperlink>
      <w:r w:rsidRPr="00405D88">
        <w:rPr>
          <w:sz w:val="12"/>
        </w:rPr>
        <w:t xml:space="preserve"> Inc. </w:t>
      </w:r>
      <w:hyperlink r:id="rId16" w:history="1">
        <w:r w:rsidRPr="00405D88">
          <w:rPr>
            <w:rStyle w:val="Hyperlink"/>
            <w:rFonts w:eastAsiaTheme="majorEastAsia"/>
            <w:sz w:val="12"/>
          </w:rPr>
          <w:t xml:space="preserve">PFE -3.10% </w:t>
        </w:r>
      </w:hyperlink>
      <w:r w:rsidRPr="00405D88">
        <w:rPr>
          <w:sz w:val="12"/>
        </w:rPr>
        <w:t xml:space="preserve">and other </w:t>
      </w:r>
      <w:r w:rsidRPr="00405D88">
        <w:rPr>
          <w:rStyle w:val="StyleUnderline"/>
        </w:rPr>
        <w:t>vaccine makers weren’t counting on sales from the developing countries that would gain access to the vaccine technology</w:t>
      </w:r>
      <w:r w:rsidRPr="00405D88">
        <w:rPr>
          <w:sz w:val="12"/>
        </w:rPr>
        <w:t xml:space="preserve">, analysts said. If patents and other crucial product information behind the technology is made available, it would take at least several months before shots were produced, industry officials said. Yet </w:t>
      </w:r>
      <w:r w:rsidRPr="00405D88">
        <w:rPr>
          <w:rStyle w:val="StyleUnderline"/>
        </w:rPr>
        <w:t>long-term Covid-19 sales could take a hit if other companies and countries gained access to the technologies and figured out how to use it.</w:t>
      </w:r>
      <w:r w:rsidRPr="00405D88">
        <w:rPr>
          <w:sz w:val="12"/>
        </w:rPr>
        <w:t xml:space="preserve"> </w:t>
      </w:r>
      <w:r w:rsidRPr="008B06F5">
        <w:rPr>
          <w:rStyle w:val="StyleUnderline"/>
        </w:rPr>
        <w:t xml:space="preserve">Western </w:t>
      </w:r>
      <w:proofErr w:type="spellStart"/>
      <w:r w:rsidRPr="008B06F5">
        <w:rPr>
          <w:rStyle w:val="StyleUnderline"/>
        </w:rPr>
        <w:t>drugmakers</w:t>
      </w:r>
      <w:proofErr w:type="spellEnd"/>
      <w:r w:rsidRPr="008B06F5">
        <w:rPr>
          <w:rStyle w:val="StyleUnderline"/>
        </w:rPr>
        <w:t xml:space="preserve"> could also </w:t>
      </w:r>
      <w:r w:rsidRPr="008B06F5">
        <w:rPr>
          <w:rStyle w:val="Emphasis"/>
        </w:rPr>
        <w:t>confront competition sooner for other medicines</w:t>
      </w:r>
      <w:r w:rsidRPr="008B06F5">
        <w:rPr>
          <w:rStyle w:val="StyleUnderline"/>
        </w:rPr>
        <w:t xml:space="preserve"> they are hoping to make using the technologies.</w:t>
      </w:r>
      <w:r w:rsidRPr="00405D88">
        <w:rPr>
          <w:sz w:val="12"/>
        </w:rPr>
        <w:t xml:space="preserve"> </w:t>
      </w:r>
      <w:r w:rsidRPr="009026E1">
        <w:rPr>
          <w:rStyle w:val="StyleUnderline"/>
          <w:highlight w:val="cyan"/>
        </w:rPr>
        <w:t>A</w:t>
      </w:r>
      <w:r w:rsidRPr="00405D88">
        <w:rPr>
          <w:rStyle w:val="StyleUnderline"/>
        </w:rPr>
        <w:t xml:space="preserve"> W</w:t>
      </w:r>
      <w:r w:rsidRPr="00405D88">
        <w:rPr>
          <w:sz w:val="12"/>
        </w:rPr>
        <w:t xml:space="preserve">orld </w:t>
      </w:r>
      <w:r w:rsidRPr="00405D88">
        <w:rPr>
          <w:rStyle w:val="StyleUnderline"/>
        </w:rPr>
        <w:t>T</w:t>
      </w:r>
      <w:r w:rsidRPr="00405D88">
        <w:rPr>
          <w:sz w:val="12"/>
        </w:rPr>
        <w:t xml:space="preserve">rade </w:t>
      </w:r>
      <w:r w:rsidRPr="00405D88">
        <w:rPr>
          <w:rStyle w:val="StyleUnderline"/>
        </w:rPr>
        <w:t>O</w:t>
      </w:r>
      <w:r w:rsidRPr="00405D88">
        <w:rPr>
          <w:sz w:val="12"/>
        </w:rPr>
        <w:t xml:space="preserve">rganization </w:t>
      </w:r>
      <w:r w:rsidRPr="009026E1">
        <w:rPr>
          <w:rStyle w:val="StyleUnderline"/>
          <w:highlight w:val="cyan"/>
        </w:rPr>
        <w:t>waiver</w:t>
      </w:r>
      <w:r w:rsidRPr="00405D88">
        <w:rPr>
          <w:rStyle w:val="StyleUnderline"/>
        </w:rPr>
        <w:t xml:space="preserve"> could also</w:t>
      </w:r>
      <w:r w:rsidRPr="00405D88">
        <w:rPr>
          <w:rStyle w:val="Emphasis"/>
        </w:rPr>
        <w:t xml:space="preserve"> set a precedent for waiving patents for other medicines</w:t>
      </w:r>
      <w:r w:rsidRPr="00405D88">
        <w:rPr>
          <w:sz w:val="12"/>
        </w:rPr>
        <w:t>, a long-sought goal of some developing countries, patient groups and others to try to reduce the costs of prescription drugs. “</w:t>
      </w:r>
      <w:r w:rsidRPr="00405D88">
        <w:rPr>
          <w:rStyle w:val="Emphasis"/>
        </w:rPr>
        <w:t xml:space="preserve">It </w:t>
      </w:r>
      <w:r w:rsidRPr="009026E1">
        <w:rPr>
          <w:rStyle w:val="Emphasis"/>
          <w:highlight w:val="cyan"/>
        </w:rPr>
        <w:t>sets a tremendous precedent of waiving IP rights that’s likely going to come up in future pandemics or in other serious diseases</w:t>
      </w:r>
      <w:r w:rsidRPr="00405D88">
        <w:rPr>
          <w:sz w:val="12"/>
        </w:rPr>
        <w:t xml:space="preserve">,” said David Silverstein, a patent lawyer at </w:t>
      </w:r>
      <w:proofErr w:type="spellStart"/>
      <w:r w:rsidRPr="00405D88">
        <w:rPr>
          <w:sz w:val="12"/>
        </w:rPr>
        <w:t>Axinn</w:t>
      </w:r>
      <w:proofErr w:type="spellEnd"/>
      <w:r w:rsidRPr="00405D88">
        <w:rPr>
          <w:sz w:val="12"/>
        </w:rPr>
        <w:t xml:space="preserve">, </w:t>
      </w:r>
      <w:proofErr w:type="spellStart"/>
      <w:r w:rsidRPr="00405D88">
        <w:rPr>
          <w:sz w:val="12"/>
        </w:rPr>
        <w:t>Veltrop</w:t>
      </w:r>
      <w:proofErr w:type="spellEnd"/>
      <w:r w:rsidRPr="00405D88">
        <w:rPr>
          <w:sz w:val="12"/>
        </w:rPr>
        <w:t xml:space="preserve"> &amp; </w:t>
      </w:r>
      <w:proofErr w:type="spellStart"/>
      <w:r w:rsidRPr="00405D88">
        <w:rPr>
          <w:sz w:val="12"/>
        </w:rPr>
        <w:t>Harkrider</w:t>
      </w:r>
      <w:proofErr w:type="spellEnd"/>
      <w:r w:rsidRPr="00405D88">
        <w:rPr>
          <w:sz w:val="12"/>
        </w:rPr>
        <w:t xml:space="preserve"> LLP who advises </w:t>
      </w:r>
      <w:proofErr w:type="spellStart"/>
      <w:r w:rsidRPr="00405D88">
        <w:rPr>
          <w:sz w:val="12"/>
        </w:rPr>
        <w:t>drugmakers</w:t>
      </w:r>
      <w:proofErr w:type="spellEnd"/>
      <w:r w:rsidRPr="00405D88">
        <w:rPr>
          <w:sz w:val="12"/>
        </w:rPr>
        <w:t>. “Other than that, this is largely symbolic.”</w:t>
      </w:r>
    </w:p>
    <w:p w14:paraId="29B0518A" w14:textId="77777777" w:rsidR="00355D10" w:rsidRPr="00405D88" w:rsidRDefault="00355D10" w:rsidP="00355D10">
      <w:pPr>
        <w:pStyle w:val="Heading4"/>
        <w:rPr>
          <w:rFonts w:cs="Calibri"/>
          <w:u w:val="single"/>
        </w:rPr>
      </w:pPr>
      <w:r w:rsidRPr="00405D88">
        <w:rPr>
          <w:rFonts w:cs="Calibri"/>
        </w:rPr>
        <w:t xml:space="preserve">Pharmaceutical innovation is </w:t>
      </w:r>
      <w:r w:rsidRPr="00405D88">
        <w:rPr>
          <w:rFonts w:cs="Calibri"/>
          <w:u w:val="single"/>
        </w:rPr>
        <w:t>key to protecting against future pandemics</w:t>
      </w:r>
      <w:r>
        <w:rPr>
          <w:rFonts w:cs="Calibri"/>
          <w:u w:val="single"/>
        </w:rPr>
        <w:t xml:space="preserve">, </w:t>
      </w:r>
      <w:r w:rsidRPr="00405D88">
        <w:rPr>
          <w:rFonts w:cs="Calibri"/>
          <w:u w:val="single"/>
        </w:rPr>
        <w:t>bioterrorism, and antibiotic resistance.</w:t>
      </w:r>
    </w:p>
    <w:p w14:paraId="6C34D80C" w14:textId="77777777" w:rsidR="00355D10" w:rsidRPr="00405D88" w:rsidRDefault="00355D10" w:rsidP="00355D10">
      <w:pPr>
        <w:rPr>
          <w:sz w:val="16"/>
        </w:rPr>
      </w:pPr>
      <w:r w:rsidRPr="00405D88">
        <w:rPr>
          <w:rStyle w:val="Style13ptBold"/>
        </w:rPr>
        <w:t xml:space="preserve">Marjanovic and </w:t>
      </w:r>
      <w:proofErr w:type="spellStart"/>
      <w:r w:rsidRPr="00405D88">
        <w:rPr>
          <w:rStyle w:val="Style13ptBold"/>
        </w:rPr>
        <w:t>Fejiao</w:t>
      </w:r>
      <w:proofErr w:type="spellEnd"/>
      <w:r w:rsidRPr="00405D88">
        <w:rPr>
          <w:rStyle w:val="Style13ptBold"/>
        </w:rPr>
        <w:t xml:space="preserve"> ‘20</w:t>
      </w:r>
      <w:r w:rsidRPr="00405D88">
        <w:rPr>
          <w:sz w:val="16"/>
        </w:rPr>
        <w:t xml:space="preserve"> Marjanovic, Sonja, and Carolina </w:t>
      </w:r>
      <w:proofErr w:type="spellStart"/>
      <w:r w:rsidRPr="00405D88">
        <w:rPr>
          <w:sz w:val="16"/>
        </w:rPr>
        <w:t>Feijao</w:t>
      </w:r>
      <w:proofErr w:type="spellEnd"/>
      <w:r w:rsidRPr="00405D88">
        <w:rPr>
          <w:sz w:val="16"/>
        </w:rPr>
        <w:t xml:space="preserve">. Sonja Marjanovic, Ph.D., Judge Business School, University of Cambridge. Carolina </w:t>
      </w:r>
      <w:proofErr w:type="spellStart"/>
      <w:r w:rsidRPr="00405D88">
        <w:rPr>
          <w:sz w:val="16"/>
        </w:rPr>
        <w:t>Feijao</w:t>
      </w:r>
      <w:proofErr w:type="spellEnd"/>
      <w:r w:rsidRPr="00405D88">
        <w:rPr>
          <w:sz w:val="16"/>
        </w:rPr>
        <w:t xml:space="preserve">, Ph.D. in biochemistry, University of Cambridge; M.Sc. in </w:t>
      </w:r>
      <w:proofErr w:type="spellStart"/>
      <w:r w:rsidRPr="00405D88">
        <w:rPr>
          <w:sz w:val="16"/>
        </w:rPr>
        <w:t>quantitive</w:t>
      </w:r>
      <w:proofErr w:type="spellEnd"/>
      <w:r w:rsidRPr="00405D88">
        <w:rPr>
          <w:sz w:val="16"/>
        </w:rPr>
        <w:t xml:space="preserve"> biology, Imperial College London; B.Sc. in biology, University of Lisbon. "Pharmaceutical Innovation for Infectious Disease Management: From Troubleshooting to Sustainable Models of Engagement." (2020). [Quality Control]</w:t>
      </w:r>
    </w:p>
    <w:p w14:paraId="4251380D" w14:textId="77777777" w:rsidR="00355D10" w:rsidRPr="00405D88" w:rsidRDefault="00355D10" w:rsidP="00355D10">
      <w:pPr>
        <w:ind w:left="720"/>
        <w:rPr>
          <w:sz w:val="8"/>
        </w:rPr>
      </w:pPr>
      <w:r w:rsidRPr="00405D88">
        <w:rPr>
          <w:sz w:val="8"/>
        </w:rPr>
        <w:lastRenderedPageBreak/>
        <w:t>As key actors in the healthcare innovation landscape, pharmaceutical and life sci-</w:t>
      </w:r>
      <w:proofErr w:type="spellStart"/>
      <w:r w:rsidRPr="00405D88">
        <w:rPr>
          <w:sz w:val="8"/>
        </w:rPr>
        <w:t>ences</w:t>
      </w:r>
      <w:proofErr w:type="spellEnd"/>
      <w:r w:rsidRPr="00405D88">
        <w:rPr>
          <w:sz w:val="8"/>
        </w:rPr>
        <w:t xml:space="preserve"> companies have been called on to develop medicines, </w:t>
      </w:r>
      <w:proofErr w:type="gramStart"/>
      <w:r w:rsidRPr="00405D88">
        <w:rPr>
          <w:sz w:val="8"/>
        </w:rPr>
        <w:t>vaccines</w:t>
      </w:r>
      <w:proofErr w:type="gramEnd"/>
      <w:r w:rsidRPr="00405D88">
        <w:rPr>
          <w:sz w:val="8"/>
        </w:rPr>
        <w:t xml:space="preserve"> and diagnostics for pressing public health challenges. The COVID-19 crisis is one such challenge, but there are many others. For example, MERS, SARS, Ebola, Zika and avian and swine flu are also infectious diseases that represent public health threats. </w:t>
      </w:r>
      <w:r w:rsidRPr="00405D88">
        <w:rPr>
          <w:u w:val="single"/>
        </w:rPr>
        <w:t xml:space="preserve">Infectious agents such as </w:t>
      </w:r>
      <w:r w:rsidRPr="001E68E0">
        <w:rPr>
          <w:highlight w:val="cyan"/>
          <w:u w:val="single"/>
        </w:rPr>
        <w:t>anthrax, smallpox and tularemia</w:t>
      </w:r>
      <w:r w:rsidRPr="00405D88">
        <w:rPr>
          <w:u w:val="single"/>
        </w:rPr>
        <w:t xml:space="preserve"> could </w:t>
      </w:r>
      <w:r w:rsidRPr="001E68E0">
        <w:rPr>
          <w:highlight w:val="cyan"/>
          <w:u w:val="single"/>
        </w:rPr>
        <w:t>present threats in</w:t>
      </w:r>
      <w:r w:rsidRPr="00405D88">
        <w:rPr>
          <w:highlight w:val="yellow"/>
          <w:u w:val="single"/>
        </w:rPr>
        <w:t xml:space="preserve"> </w:t>
      </w:r>
      <w:r w:rsidRPr="0051000C">
        <w:rPr>
          <w:highlight w:val="cyan"/>
          <w:u w:val="single"/>
        </w:rPr>
        <w:t>a</w:t>
      </w:r>
      <w:r w:rsidRPr="001E68E0">
        <w:rPr>
          <w:u w:val="single"/>
        </w:rPr>
        <w:t xml:space="preserve"> </w:t>
      </w:r>
      <w:r w:rsidRPr="001E68E0">
        <w:rPr>
          <w:b/>
          <w:bCs/>
          <w:highlight w:val="cyan"/>
          <w:u w:val="single"/>
        </w:rPr>
        <w:t>bioterrorism</w:t>
      </w:r>
      <w:r w:rsidRPr="00405D88">
        <w:rPr>
          <w:b/>
          <w:bCs/>
          <w:highlight w:val="yellow"/>
          <w:u w:val="single"/>
        </w:rPr>
        <w:t xml:space="preserve"> </w:t>
      </w:r>
      <w:proofErr w:type="gramStart"/>
      <w:r w:rsidRPr="001E68E0">
        <w:rPr>
          <w:b/>
          <w:bCs/>
          <w:highlight w:val="cyan"/>
          <w:u w:val="single"/>
        </w:rPr>
        <w:t>con-text</w:t>
      </w:r>
      <w:proofErr w:type="gramEnd"/>
      <w:r w:rsidRPr="00405D88">
        <w:rPr>
          <w:sz w:val="8"/>
          <w:highlight w:val="yellow"/>
        </w:rPr>
        <w:t>.</w:t>
      </w:r>
      <w:r w:rsidRPr="00405D88">
        <w:rPr>
          <w:sz w:val="8"/>
        </w:rPr>
        <w:t xml:space="preserve">1 </w:t>
      </w:r>
      <w:r w:rsidRPr="001E68E0">
        <w:rPr>
          <w:highlight w:val="cyan"/>
          <w:u w:val="single"/>
        </w:rPr>
        <w:t>The</w:t>
      </w:r>
      <w:r w:rsidRPr="00405D88">
        <w:rPr>
          <w:u w:val="single"/>
        </w:rPr>
        <w:t xml:space="preserve"> general </w:t>
      </w:r>
      <w:r w:rsidRPr="001E68E0">
        <w:rPr>
          <w:highlight w:val="cyan"/>
          <w:u w:val="single"/>
        </w:rPr>
        <w:t>threat</w:t>
      </w:r>
      <w:r w:rsidRPr="00405D88">
        <w:rPr>
          <w:u w:val="single"/>
        </w:rPr>
        <w:t xml:space="preserve"> to public health that is </w:t>
      </w:r>
      <w:r w:rsidRPr="001E68E0">
        <w:rPr>
          <w:highlight w:val="cyan"/>
          <w:u w:val="single"/>
        </w:rPr>
        <w:t>posed by</w:t>
      </w:r>
      <w:r w:rsidRPr="001E68E0">
        <w:rPr>
          <w:b/>
          <w:bCs/>
          <w:highlight w:val="cyan"/>
          <w:u w:val="single"/>
        </w:rPr>
        <w:t xml:space="preserve"> antimicrobial resistance</w:t>
      </w:r>
      <w:r w:rsidRPr="001E68E0">
        <w:rPr>
          <w:highlight w:val="cyan"/>
          <w:u w:val="single"/>
        </w:rPr>
        <w:t xml:space="preserve"> is</w:t>
      </w:r>
      <w:r w:rsidRPr="00405D88">
        <w:rPr>
          <w:u w:val="single"/>
        </w:rPr>
        <w:t xml:space="preserve"> also </w:t>
      </w:r>
      <w:r w:rsidRPr="001E68E0">
        <w:rPr>
          <w:b/>
          <w:bCs/>
          <w:u w:val="single"/>
        </w:rPr>
        <w:t>well-</w:t>
      </w:r>
      <w:proofErr w:type="spellStart"/>
      <w:r w:rsidRPr="001E68E0">
        <w:rPr>
          <w:b/>
          <w:bCs/>
          <w:u w:val="single"/>
        </w:rPr>
        <w:t>recognised</w:t>
      </w:r>
      <w:proofErr w:type="spellEnd"/>
      <w:r w:rsidRPr="00405D88">
        <w:rPr>
          <w:u w:val="single"/>
        </w:rPr>
        <w:t xml:space="preserve"> as </w:t>
      </w:r>
      <w:r w:rsidRPr="001E68E0">
        <w:rPr>
          <w:u w:val="single"/>
        </w:rPr>
        <w:t xml:space="preserve">an area </w:t>
      </w:r>
      <w:r w:rsidRPr="001E68E0">
        <w:rPr>
          <w:b/>
          <w:bCs/>
          <w:highlight w:val="cyan"/>
          <w:u w:val="single"/>
        </w:rPr>
        <w:t>in need of pharmaceutical innovation</w:t>
      </w:r>
      <w:r w:rsidRPr="001E68E0">
        <w:rPr>
          <w:highlight w:val="cyan"/>
          <w:u w:val="single"/>
        </w:rPr>
        <w:t>.</w:t>
      </w:r>
      <w:r w:rsidRPr="00405D88">
        <w:rPr>
          <w:u w:val="single"/>
        </w:rPr>
        <w:t xml:space="preserve"> </w:t>
      </w:r>
      <w:r w:rsidRPr="00405D88">
        <w:rPr>
          <w:sz w:val="8"/>
        </w:rPr>
        <w:t xml:space="preserve">Innovating in response to these challenges does not always align well with pharmaceutical industry commercial models, shareholder expectations and </w:t>
      </w:r>
      <w:proofErr w:type="spellStart"/>
      <w:r w:rsidRPr="00405D88">
        <w:rPr>
          <w:sz w:val="8"/>
        </w:rPr>
        <w:t>compe-tition</w:t>
      </w:r>
      <w:proofErr w:type="spellEnd"/>
      <w:r w:rsidRPr="00405D88">
        <w:rPr>
          <w:sz w:val="8"/>
        </w:rPr>
        <w:t xml:space="preserve"> within the industry. However, </w:t>
      </w:r>
      <w:r w:rsidRPr="0051000C">
        <w:rPr>
          <w:highlight w:val="cyan"/>
          <w:u w:val="single"/>
        </w:rPr>
        <w:t>the</w:t>
      </w:r>
      <w:r w:rsidRPr="00405D88">
        <w:rPr>
          <w:u w:val="single"/>
        </w:rPr>
        <w:t xml:space="preserve"> </w:t>
      </w:r>
      <w:r w:rsidRPr="001E68E0">
        <w:rPr>
          <w:highlight w:val="cyan"/>
          <w:u w:val="single"/>
        </w:rPr>
        <w:t xml:space="preserve">expertise, </w:t>
      </w:r>
      <w:proofErr w:type="gramStart"/>
      <w:r w:rsidRPr="001E68E0">
        <w:rPr>
          <w:highlight w:val="cyan"/>
          <w:u w:val="single"/>
        </w:rPr>
        <w:t>networks</w:t>
      </w:r>
      <w:proofErr w:type="gramEnd"/>
      <w:r w:rsidRPr="001E68E0">
        <w:rPr>
          <w:highlight w:val="cyan"/>
          <w:u w:val="single"/>
        </w:rPr>
        <w:t xml:space="preserve"> and infrastructure</w:t>
      </w:r>
      <w:r w:rsidRPr="00405D88">
        <w:rPr>
          <w:u w:val="single"/>
        </w:rPr>
        <w:t xml:space="preserve"> </w:t>
      </w:r>
      <w:r w:rsidRPr="001E68E0">
        <w:rPr>
          <w:highlight w:val="cyan"/>
          <w:u w:val="single"/>
        </w:rPr>
        <w:t xml:space="preserve">that industry has </w:t>
      </w:r>
      <w:r w:rsidRPr="001E68E0">
        <w:rPr>
          <w:u w:val="single"/>
        </w:rPr>
        <w:t>within its reach</w:t>
      </w:r>
      <w:r w:rsidRPr="00405D88">
        <w:rPr>
          <w:sz w:val="8"/>
        </w:rPr>
        <w:t xml:space="preserve">, as well as public expectations and the moral imperative, </w:t>
      </w:r>
      <w:r w:rsidRPr="001E68E0">
        <w:rPr>
          <w:highlight w:val="cyan"/>
          <w:u w:val="single"/>
        </w:rPr>
        <w:t>make pharmaceutical companies</w:t>
      </w:r>
      <w:r w:rsidRPr="00405D88">
        <w:rPr>
          <w:u w:val="single"/>
        </w:rPr>
        <w:t xml:space="preserve"> and the wider life sciences sector an </w:t>
      </w:r>
      <w:r w:rsidRPr="001E68E0">
        <w:rPr>
          <w:b/>
          <w:bCs/>
          <w:highlight w:val="cyan"/>
          <w:u w:val="single"/>
        </w:rPr>
        <w:t>indispensable</w:t>
      </w:r>
      <w:r w:rsidRPr="00405D88">
        <w:rPr>
          <w:b/>
          <w:bCs/>
          <w:u w:val="single"/>
        </w:rPr>
        <w:t xml:space="preserve"> </w:t>
      </w:r>
      <w:r w:rsidRPr="00405D88">
        <w:rPr>
          <w:u w:val="single"/>
        </w:rPr>
        <w:t xml:space="preserve">partner </w:t>
      </w:r>
      <w:r w:rsidRPr="001E68E0">
        <w:rPr>
          <w:u w:val="single"/>
        </w:rPr>
        <w:t>in the search for solutions</w:t>
      </w:r>
      <w:r w:rsidRPr="00405D88">
        <w:rPr>
          <w:u w:val="single"/>
        </w:rPr>
        <w:t xml:space="preserve"> that save lives</w:t>
      </w:r>
      <w:r w:rsidRPr="00405D88">
        <w:rPr>
          <w:sz w:val="8"/>
        </w:rPr>
        <w:t xml:space="preserve">. </w:t>
      </w:r>
      <w:r w:rsidRPr="001E68E0">
        <w:rPr>
          <w:highlight w:val="cyan"/>
          <w:u w:val="single"/>
        </w:rPr>
        <w:t>This</w:t>
      </w:r>
      <w:r w:rsidRPr="00405D88">
        <w:rPr>
          <w:u w:val="single"/>
        </w:rPr>
        <w:t xml:space="preserve"> perspective </w:t>
      </w:r>
      <w:r w:rsidRPr="001E68E0">
        <w:rPr>
          <w:highlight w:val="cyan"/>
          <w:u w:val="single"/>
        </w:rPr>
        <w:t>argues for</w:t>
      </w:r>
      <w:r w:rsidRPr="00405D88">
        <w:rPr>
          <w:u w:val="single"/>
        </w:rPr>
        <w:t xml:space="preserve"> the need to establish more sustainable and scalable ways of </w:t>
      </w:r>
      <w:proofErr w:type="spellStart"/>
      <w:r w:rsidRPr="001E68E0">
        <w:rPr>
          <w:rStyle w:val="Emphasis"/>
          <w:highlight w:val="cyan"/>
        </w:rPr>
        <w:t>incentivising</w:t>
      </w:r>
      <w:proofErr w:type="spellEnd"/>
      <w:r w:rsidRPr="001E68E0">
        <w:rPr>
          <w:rStyle w:val="Emphasis"/>
          <w:highlight w:val="cyan"/>
        </w:rPr>
        <w:t xml:space="preserve"> </w:t>
      </w:r>
      <w:proofErr w:type="spellStart"/>
      <w:r w:rsidRPr="001E68E0">
        <w:rPr>
          <w:rStyle w:val="Emphasis"/>
          <w:highlight w:val="cyan"/>
        </w:rPr>
        <w:t>pharmaceu</w:t>
      </w:r>
      <w:proofErr w:type="spellEnd"/>
      <w:r w:rsidRPr="001E68E0">
        <w:rPr>
          <w:rStyle w:val="Emphasis"/>
          <w:highlight w:val="cyan"/>
        </w:rPr>
        <w:t>-tical innovation</w:t>
      </w:r>
      <w:r w:rsidRPr="00405D88">
        <w:rPr>
          <w:u w:val="single"/>
        </w:rPr>
        <w:t xml:space="preserve"> in response to infectious disease threats to public health. It considers both past and current examples of efforts to </w:t>
      </w:r>
      <w:proofErr w:type="spellStart"/>
      <w:r w:rsidRPr="00405D88">
        <w:rPr>
          <w:u w:val="single"/>
        </w:rPr>
        <w:t>mobilise</w:t>
      </w:r>
      <w:proofErr w:type="spellEnd"/>
      <w:r w:rsidRPr="00405D88">
        <w:rPr>
          <w:u w:val="single"/>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w:t>
      </w:r>
      <w:r w:rsidRPr="001E68E0">
        <w:rPr>
          <w:u w:val="single"/>
        </w:rPr>
        <w:t xml:space="preserve">contributing to the search for effective medicines, vaccines or diagnostics is </w:t>
      </w:r>
      <w:r w:rsidRPr="001E68E0">
        <w:rPr>
          <w:b/>
          <w:bCs/>
          <w:u w:val="single"/>
        </w:rPr>
        <w:t>essential</w:t>
      </w:r>
      <w:r w:rsidRPr="001E68E0">
        <w:rPr>
          <w:u w:val="single"/>
        </w:rPr>
        <w:t xml:space="preserve"> for socially responsible companies</w:t>
      </w:r>
      <w:r w:rsidRPr="00405D88">
        <w:rPr>
          <w:u w:val="single"/>
        </w:rPr>
        <w:t xml:space="preserve"> in the </w:t>
      </w:r>
      <w:proofErr w:type="gramStart"/>
      <w:r w:rsidRPr="00405D88">
        <w:rPr>
          <w:u w:val="single"/>
        </w:rPr>
        <w:t>sec-tor</w:t>
      </w:r>
      <w:proofErr w:type="gramEnd"/>
      <w:r w:rsidRPr="00405D88">
        <w:rPr>
          <w:sz w:val="8"/>
        </w:rPr>
        <w:t xml:space="preserve">.2 It is therefore unsurprising that we are seeing </w:t>
      </w:r>
      <w:proofErr w:type="spellStart"/>
      <w:r w:rsidRPr="00405D88">
        <w:rPr>
          <w:sz w:val="8"/>
        </w:rPr>
        <w:t>indus</w:t>
      </w:r>
      <w:proofErr w:type="spellEnd"/>
      <w:r w:rsidRPr="00405D88">
        <w:rPr>
          <w:sz w:val="8"/>
        </w:rPr>
        <w:t xml:space="preserve">-try-wide efforts unfold at unprecedented scale and pace. Whereas there is always scope for more activity, industry is currently contributing </w:t>
      </w:r>
      <w:proofErr w:type="gramStart"/>
      <w:r w:rsidRPr="00405D88">
        <w:rPr>
          <w:sz w:val="8"/>
        </w:rPr>
        <w:t>in</w:t>
      </w:r>
      <w:proofErr w:type="gramEnd"/>
      <w:r w:rsidRPr="00405D88">
        <w:rPr>
          <w:sz w:val="8"/>
        </w:rPr>
        <w:t xml:space="preserve"> a variety of ways. Examples include pharmaceutical companies donating existing com-pounds to assess their utility in the fight against COVID-19; screening existing compound libraries in-house or with partners to see if they can be repurposed; accelerating tri-</w:t>
      </w:r>
      <w:proofErr w:type="spellStart"/>
      <w:r w:rsidRPr="00405D88">
        <w:rPr>
          <w:sz w:val="8"/>
        </w:rPr>
        <w:t>als</w:t>
      </w:r>
      <w:proofErr w:type="spellEnd"/>
      <w:r w:rsidRPr="00405D88">
        <w:rPr>
          <w:sz w:val="8"/>
        </w:rPr>
        <w:t xml:space="preserve"> for potentially effective medicine or vaccine candidates; and in some cases rapidly accelerating in-house research and development to discover new treatments or vaccine agents and develop diagnostics tests.3,4 Pharmaceutical companies are collaborating with each other in some of these efforts and participating in global R&amp;D partnerships (such as the Innovative Medicines Initiative effort to accel-</w:t>
      </w:r>
      <w:proofErr w:type="spellStart"/>
      <w:r w:rsidRPr="00405D88">
        <w:rPr>
          <w:sz w:val="8"/>
        </w:rPr>
        <w:t>erate</w:t>
      </w:r>
      <w:proofErr w:type="spellEnd"/>
      <w:r w:rsidRPr="00405D88">
        <w:rPr>
          <w:sz w:val="8"/>
        </w:rPr>
        <w:t xml:space="preserve"> the development of potential therapies for COVID-19) and supporting national efforts to expand diagnosis and testing capacity and ensure affordable and ready access to potential solutions.3,5,6 </w:t>
      </w:r>
      <w:r w:rsidRPr="001E68E0">
        <w:rPr>
          <w:u w:val="single"/>
        </w:rPr>
        <w:t xml:space="preserve">The primary purpose of such innovation is to </w:t>
      </w:r>
      <w:r w:rsidRPr="001E68E0">
        <w:rPr>
          <w:b/>
          <w:bCs/>
          <w:u w:val="single"/>
        </w:rPr>
        <w:t>benefit patients</w:t>
      </w:r>
      <w:r w:rsidRPr="001E68E0">
        <w:rPr>
          <w:u w:val="single"/>
        </w:rPr>
        <w:t xml:space="preserve"> and wider </w:t>
      </w:r>
      <w:r w:rsidRPr="001E68E0">
        <w:rPr>
          <w:b/>
          <w:bCs/>
          <w:u w:val="single"/>
        </w:rPr>
        <w:t>population health</w:t>
      </w:r>
      <w:r w:rsidRPr="00405D88">
        <w:rPr>
          <w:u w:val="single"/>
        </w:rPr>
        <w:t xml:space="preserve">. </w:t>
      </w:r>
      <w:r w:rsidRPr="00405D88">
        <w:rPr>
          <w:sz w:val="8"/>
        </w:rPr>
        <w:t xml:space="preserve">Although there are also reputational benefits from involvement that can be </w:t>
      </w:r>
      <w:proofErr w:type="spellStart"/>
      <w:r w:rsidRPr="00405D88">
        <w:rPr>
          <w:sz w:val="8"/>
        </w:rPr>
        <w:t>realised</w:t>
      </w:r>
      <w:proofErr w:type="spellEnd"/>
      <w:r w:rsidRPr="00405D88">
        <w:rPr>
          <w:sz w:val="8"/>
        </w:rPr>
        <w:t xml:space="preserve"> across the industry, there are likely to be </w:t>
      </w:r>
      <w:proofErr w:type="spellStart"/>
      <w:r w:rsidRPr="00405D88">
        <w:rPr>
          <w:sz w:val="8"/>
        </w:rPr>
        <w:t>rela-tively</w:t>
      </w:r>
      <w:proofErr w:type="spellEnd"/>
      <w:r w:rsidRPr="00405D88">
        <w:rPr>
          <w:sz w:val="8"/>
        </w:rPr>
        <w:t xml:space="preserve"> few companies that are ‘commercial’ winners. Those who might gain substantial revenues will be under </w:t>
      </w:r>
      <w:proofErr w:type="spellStart"/>
      <w:r w:rsidRPr="00405D88">
        <w:rPr>
          <w:sz w:val="8"/>
        </w:rPr>
        <w:t>pres</w:t>
      </w:r>
      <w:proofErr w:type="spellEnd"/>
      <w:r w:rsidRPr="00405D88">
        <w:rPr>
          <w:sz w:val="8"/>
        </w:rPr>
        <w:t xml:space="preserve">-sure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w:t>
      </w:r>
      <w:proofErr w:type="spellStart"/>
      <w:r w:rsidRPr="00405D88">
        <w:rPr>
          <w:sz w:val="8"/>
        </w:rPr>
        <w:t>poten-tial</w:t>
      </w:r>
      <w:proofErr w:type="spellEnd"/>
      <w:r w:rsidRPr="00405D88">
        <w:rPr>
          <w:sz w:val="8"/>
        </w:rPr>
        <w:t xml:space="preserve"> against COVID-19,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405D88">
        <w:rPr>
          <w:sz w:val="8"/>
        </w:rPr>
        <w:t>mobilising</w:t>
      </w:r>
      <w:proofErr w:type="spellEnd"/>
      <w:r w:rsidRPr="00405D88">
        <w:rPr>
          <w:sz w:val="8"/>
        </w:rPr>
        <w:t xml:space="preserve"> substantial efforts to rise to the COVID-19 challenge at hand. However, </w:t>
      </w:r>
      <w:r w:rsidRPr="00405D88">
        <w:rPr>
          <w:u w:val="single"/>
        </w:rPr>
        <w:t xml:space="preserve">we need to consider how pharmaceutical innovation for responding to emerging infectious diseases can best be enabled beyond the current crisis. Many public health threats (including those associated with other </w:t>
      </w:r>
      <w:r w:rsidRPr="001E68E0">
        <w:rPr>
          <w:b/>
          <w:bCs/>
          <w:highlight w:val="cyan"/>
          <w:u w:val="single"/>
        </w:rPr>
        <w:t>infectious diseases</w:t>
      </w:r>
      <w:r w:rsidRPr="001E68E0">
        <w:rPr>
          <w:highlight w:val="cyan"/>
          <w:u w:val="single"/>
        </w:rPr>
        <w:t xml:space="preserve">, </w:t>
      </w:r>
      <w:r w:rsidRPr="001E68E0">
        <w:rPr>
          <w:b/>
          <w:bCs/>
          <w:highlight w:val="cyan"/>
          <w:u w:val="single"/>
        </w:rPr>
        <w:t>bioterror-ism</w:t>
      </w:r>
      <w:r w:rsidRPr="00405D88">
        <w:rPr>
          <w:u w:val="single"/>
        </w:rPr>
        <w:t xml:space="preserve"> </w:t>
      </w:r>
      <w:proofErr w:type="gramStart"/>
      <w:r w:rsidRPr="00405D88">
        <w:rPr>
          <w:u w:val="single"/>
        </w:rPr>
        <w:t>agents</w:t>
      </w:r>
      <w:proofErr w:type="gramEnd"/>
      <w:r w:rsidRPr="00405D88">
        <w:rPr>
          <w:u w:val="single"/>
        </w:rPr>
        <w:t xml:space="preserve"> </w:t>
      </w:r>
      <w:r w:rsidRPr="001E68E0">
        <w:rPr>
          <w:b/>
          <w:bCs/>
          <w:highlight w:val="cyan"/>
          <w:u w:val="single"/>
        </w:rPr>
        <w:t>and antimicrobial resistance</w:t>
      </w:r>
      <w:r w:rsidRPr="00405D88">
        <w:rPr>
          <w:u w:val="single"/>
        </w:rPr>
        <w:t xml:space="preserve">) </w:t>
      </w:r>
      <w:r w:rsidRPr="001E68E0">
        <w:rPr>
          <w:highlight w:val="cyan"/>
          <w:u w:val="single"/>
        </w:rPr>
        <w:t xml:space="preserve">are </w:t>
      </w:r>
      <w:r w:rsidRPr="001E68E0">
        <w:rPr>
          <w:b/>
          <w:bCs/>
          <w:highlight w:val="cyan"/>
          <w:u w:val="single"/>
        </w:rPr>
        <w:t>urgently in need of pharmaceutical innovation</w:t>
      </w:r>
      <w:r w:rsidRPr="001E68E0">
        <w:rPr>
          <w:highlight w:val="cyan"/>
          <w:u w:val="single"/>
        </w:rPr>
        <w:t xml:space="preserve">, </w:t>
      </w:r>
      <w:r w:rsidRPr="001E68E0">
        <w:rPr>
          <w:b/>
          <w:bCs/>
          <w:highlight w:val="cyan"/>
          <w:u w:val="single"/>
        </w:rPr>
        <w:t>even if their impacts are not as visible</w:t>
      </w:r>
      <w:r w:rsidRPr="00405D88">
        <w:rPr>
          <w:u w:val="single"/>
        </w:rPr>
        <w:t xml:space="preserve"> to society </w:t>
      </w:r>
      <w:r w:rsidRPr="001E68E0">
        <w:rPr>
          <w:b/>
          <w:bCs/>
          <w:highlight w:val="cyan"/>
          <w:u w:val="single"/>
        </w:rPr>
        <w:t>as COVID</w:t>
      </w:r>
      <w:r w:rsidRPr="00405D88">
        <w:rPr>
          <w:u w:val="single"/>
        </w:rPr>
        <w:t xml:space="preserve">-19 is in the </w:t>
      </w:r>
      <w:proofErr w:type="spellStart"/>
      <w:r w:rsidRPr="00405D88">
        <w:rPr>
          <w:u w:val="single"/>
        </w:rPr>
        <w:t>imme-diate</w:t>
      </w:r>
      <w:proofErr w:type="spellEnd"/>
      <w:r w:rsidRPr="00405D88">
        <w:rPr>
          <w:u w:val="single"/>
        </w:rPr>
        <w:t xml:space="preserve"> term. </w:t>
      </w:r>
      <w:r w:rsidRPr="00405D88">
        <w:rPr>
          <w:sz w:val="8"/>
        </w:rPr>
        <w:t xml:space="preserve">The pharmaceutical industry has responded to previous public health emergencies associated with </w:t>
      </w:r>
      <w:proofErr w:type="spellStart"/>
      <w:r w:rsidRPr="00405D88">
        <w:rPr>
          <w:sz w:val="8"/>
        </w:rPr>
        <w:t>infec-tious</w:t>
      </w:r>
      <w:proofErr w:type="spellEnd"/>
      <w:r w:rsidRPr="00405D88">
        <w:rPr>
          <w:sz w:val="8"/>
        </w:rPr>
        <w:t xml:space="preserve"> disease in recent times – for example those associated with Ebola and Zika outbreaks.11 However, it has done so to a lesser scale than for COVID-19 and with </w:t>
      </w:r>
      <w:proofErr w:type="spellStart"/>
      <w:r w:rsidRPr="00405D88">
        <w:rPr>
          <w:sz w:val="8"/>
        </w:rPr>
        <w:t>contribu-tions</w:t>
      </w:r>
      <w:proofErr w:type="spellEnd"/>
      <w:r w:rsidRPr="00405D88">
        <w:rPr>
          <w:sz w:val="8"/>
        </w:rPr>
        <w:t xml:space="preserve"> from fewer companies. Similarly, </w:t>
      </w:r>
      <w:r w:rsidRPr="00405D88">
        <w:rPr>
          <w:u w:val="single"/>
        </w:rPr>
        <w:t xml:space="preserve">levels of </w:t>
      </w:r>
      <w:r w:rsidRPr="001E68E0">
        <w:rPr>
          <w:highlight w:val="cyan"/>
          <w:u w:val="single"/>
        </w:rPr>
        <w:t>activity in response to</w:t>
      </w:r>
      <w:r w:rsidRPr="00405D88">
        <w:rPr>
          <w:u w:val="single"/>
        </w:rPr>
        <w:t xml:space="preserve"> the threat of </w:t>
      </w:r>
      <w:r w:rsidRPr="001E68E0">
        <w:rPr>
          <w:highlight w:val="cyan"/>
          <w:u w:val="single"/>
        </w:rPr>
        <w:t>antimicrobial resistance are</w:t>
      </w:r>
      <w:r w:rsidRPr="00405D88">
        <w:rPr>
          <w:u w:val="single"/>
        </w:rPr>
        <w:t xml:space="preserve"> still </w:t>
      </w:r>
      <w:r w:rsidRPr="001E68E0">
        <w:rPr>
          <w:b/>
          <w:bCs/>
          <w:highlight w:val="cyan"/>
          <w:u w:val="single"/>
        </w:rPr>
        <w:t>low</w:t>
      </w:r>
      <w:r w:rsidRPr="00405D88">
        <w:rPr>
          <w:u w:val="single"/>
        </w:rPr>
        <w:t>.</w:t>
      </w:r>
      <w:r w:rsidRPr="00405D88">
        <w:rPr>
          <w:sz w:val="8"/>
        </w:rPr>
        <w:t xml:space="preserve">12 There are important policy questions as to whether – and how – industry could engage with such public health threats to an even greater extent under improved </w:t>
      </w:r>
      <w:proofErr w:type="spellStart"/>
      <w:r w:rsidRPr="00405D88">
        <w:rPr>
          <w:sz w:val="8"/>
        </w:rPr>
        <w:t>innova-tion</w:t>
      </w:r>
      <w:proofErr w:type="spellEnd"/>
      <w:r w:rsidRPr="00405D88">
        <w:rPr>
          <w:sz w:val="8"/>
        </w:rPr>
        <w:t xml:space="preserve"> conditions.</w:t>
      </w:r>
    </w:p>
    <w:p w14:paraId="40E00F95" w14:textId="77777777" w:rsidR="00355D10" w:rsidRPr="00405D88" w:rsidRDefault="00355D10" w:rsidP="00355D10">
      <w:pPr>
        <w:pStyle w:val="Heading4"/>
        <w:rPr>
          <w:rFonts w:cs="Calibri"/>
        </w:rPr>
      </w:pPr>
      <w:r w:rsidRPr="00405D88">
        <w:rPr>
          <w:rFonts w:cs="Calibri"/>
        </w:rPr>
        <w:t>Bioterror causes extinction---early response key</w:t>
      </w:r>
    </w:p>
    <w:p w14:paraId="6EC29E31" w14:textId="77777777" w:rsidR="00355D10" w:rsidRPr="00405D88" w:rsidRDefault="00355D10" w:rsidP="00355D10">
      <w:r w:rsidRPr="00405D88">
        <w:rPr>
          <w:rStyle w:val="Style13ptBold"/>
        </w:rPr>
        <w:t>Farmer 17</w:t>
      </w:r>
      <w:r w:rsidRPr="00405D88">
        <w:t xml:space="preserve"> (“Bioterrorism could kill more people than nuclear war, Bill Gates to warn world leaders” http://www.telegraph.co.uk/news/2017/02/17/biological-terrorism-could-kill-people-nuclear-attacks-bill/)</w:t>
      </w:r>
    </w:p>
    <w:p w14:paraId="3B3BC08D" w14:textId="77777777" w:rsidR="00355D10" w:rsidRPr="00405D88" w:rsidRDefault="00355D10" w:rsidP="00355D10">
      <w:pPr>
        <w:ind w:left="720"/>
        <w:rPr>
          <w:rStyle w:val="StyleUnderline"/>
        </w:rPr>
      </w:pPr>
      <w:r w:rsidRPr="00405D88">
        <w:rPr>
          <w:rStyle w:val="StyleUnderline"/>
          <w:highlight w:val="cyan"/>
        </w:rPr>
        <w:t>Bioterror</w:t>
      </w:r>
      <w:r w:rsidRPr="00405D88">
        <w:rPr>
          <w:rStyle w:val="StyleUnderline"/>
        </w:rPr>
        <w:t>ists</w:t>
      </w:r>
      <w:r w:rsidRPr="00405D88">
        <w:rPr>
          <w:rStyle w:val="StyleUnderline"/>
          <w:highlight w:val="cyan"/>
        </w:rPr>
        <w:t xml:space="preserve"> could</w:t>
      </w:r>
      <w:r w:rsidRPr="00405D88">
        <w:rPr>
          <w:sz w:val="10"/>
        </w:rPr>
        <w:t xml:space="preserve"> one day </w:t>
      </w:r>
      <w:r w:rsidRPr="00405D88">
        <w:rPr>
          <w:rStyle w:val="Emphasis"/>
          <w:highlight w:val="cyan"/>
        </w:rPr>
        <w:t xml:space="preserve">kill </w:t>
      </w:r>
      <w:r w:rsidRPr="00405D88">
        <w:rPr>
          <w:rStyle w:val="Emphasis"/>
        </w:rPr>
        <w:t>hundreds of millions</w:t>
      </w:r>
      <w:r w:rsidRPr="00405D88">
        <w:rPr>
          <w:sz w:val="10"/>
        </w:rPr>
        <w:t xml:space="preserve"> of people </w:t>
      </w:r>
      <w:r w:rsidRPr="00405D88">
        <w:rPr>
          <w:rStyle w:val="Emphasis"/>
        </w:rPr>
        <w:t xml:space="preserve">in an attack </w:t>
      </w:r>
      <w:r w:rsidRPr="00405D88">
        <w:rPr>
          <w:rStyle w:val="Emphasis"/>
          <w:highlight w:val="cyan"/>
        </w:rPr>
        <w:t xml:space="preserve">more </w:t>
      </w:r>
      <w:r w:rsidRPr="00405D88">
        <w:rPr>
          <w:rStyle w:val="Emphasis"/>
        </w:rPr>
        <w:t xml:space="preserve">deadly </w:t>
      </w:r>
      <w:r w:rsidRPr="00405D88">
        <w:rPr>
          <w:rStyle w:val="Emphasis"/>
          <w:highlight w:val="cyan"/>
        </w:rPr>
        <w:t>than nuclear war</w:t>
      </w:r>
      <w:r w:rsidRPr="00405D88">
        <w:rPr>
          <w:sz w:val="10"/>
        </w:rPr>
        <w:t xml:space="preserve">, Bill Gates will warn world leaders. </w:t>
      </w:r>
      <w:r w:rsidRPr="00405D88">
        <w:rPr>
          <w:rStyle w:val="Emphasis"/>
          <w:highlight w:val="cyan"/>
        </w:rPr>
        <w:t>Rapid advances</w:t>
      </w:r>
      <w:r w:rsidRPr="00405D88">
        <w:rPr>
          <w:rStyle w:val="StyleUnderline"/>
          <w:highlight w:val="cyan"/>
        </w:rPr>
        <w:t xml:space="preserve"> in genetic engineering have opened</w:t>
      </w:r>
      <w:r w:rsidRPr="00405D88">
        <w:rPr>
          <w:rStyle w:val="StyleUnderline"/>
        </w:rPr>
        <w:t xml:space="preserve"> the </w:t>
      </w:r>
      <w:r w:rsidRPr="00405D88">
        <w:rPr>
          <w:rStyle w:val="StyleUnderline"/>
          <w:highlight w:val="cyan"/>
        </w:rPr>
        <w:t>door for small</w:t>
      </w:r>
      <w:r w:rsidRPr="00405D88">
        <w:rPr>
          <w:rStyle w:val="StyleUnderline"/>
        </w:rPr>
        <w:t xml:space="preserve"> terrorism</w:t>
      </w:r>
      <w:r w:rsidRPr="00405D88">
        <w:rPr>
          <w:sz w:val="10"/>
        </w:rPr>
        <w:t xml:space="preserve"> </w:t>
      </w:r>
      <w:r w:rsidRPr="00405D88">
        <w:rPr>
          <w:rStyle w:val="StyleUnderline"/>
          <w:highlight w:val="cyan"/>
        </w:rPr>
        <w:t>groups to</w:t>
      </w:r>
      <w:r w:rsidRPr="00405D88">
        <w:rPr>
          <w:rStyle w:val="StyleUnderline"/>
        </w:rPr>
        <w:t xml:space="preserve"> tailor and </w:t>
      </w:r>
      <w:r w:rsidRPr="00405D88">
        <w:rPr>
          <w:rStyle w:val="StyleUnderline"/>
          <w:highlight w:val="cyan"/>
        </w:rPr>
        <w:t>easily turn</w:t>
      </w:r>
      <w:r w:rsidRPr="00405D88">
        <w:rPr>
          <w:rStyle w:val="StyleUnderline"/>
        </w:rPr>
        <w:t xml:space="preserve"> biological </w:t>
      </w:r>
      <w:r w:rsidRPr="00405D88">
        <w:rPr>
          <w:rStyle w:val="StyleUnderline"/>
          <w:highlight w:val="cyan"/>
        </w:rPr>
        <w:t>viruses into weapons</w:t>
      </w:r>
      <w:r w:rsidRPr="00405D88">
        <w:rPr>
          <w:sz w:val="10"/>
        </w:rPr>
        <w:t xml:space="preserve">. </w:t>
      </w:r>
      <w:r w:rsidRPr="00405D88">
        <w:rPr>
          <w:rStyle w:val="StyleUnderline"/>
        </w:rPr>
        <w:t xml:space="preserve">A resulting disease pandemic is currently one of the </w:t>
      </w:r>
      <w:proofErr w:type="gramStart"/>
      <w:r w:rsidRPr="00405D88">
        <w:rPr>
          <w:rStyle w:val="StyleUnderline"/>
        </w:rPr>
        <w:t>most deadly</w:t>
      </w:r>
      <w:proofErr w:type="gramEnd"/>
      <w:r w:rsidRPr="00405D88">
        <w:rPr>
          <w:rStyle w:val="StyleUnderline"/>
        </w:rPr>
        <w:t xml:space="preserve"> threats faced by the world</w:t>
      </w:r>
      <w:r w:rsidRPr="00405D88">
        <w:rPr>
          <w:sz w:val="10"/>
        </w:rPr>
        <w:t xml:space="preserve">, he believes, </w:t>
      </w:r>
      <w:r w:rsidRPr="00405D88">
        <w:rPr>
          <w:rStyle w:val="StyleUnderline"/>
        </w:rPr>
        <w:t>yet governments are complacent about</w:t>
      </w:r>
      <w:r w:rsidRPr="00405D88">
        <w:rPr>
          <w:sz w:val="10"/>
        </w:rPr>
        <w:t xml:space="preserve"> the scale of </w:t>
      </w:r>
      <w:r w:rsidRPr="00405D88">
        <w:rPr>
          <w:rStyle w:val="StyleUnderline"/>
        </w:rPr>
        <w:t xml:space="preserve">the risk. </w:t>
      </w:r>
      <w:r w:rsidRPr="00405D88">
        <w:rPr>
          <w:sz w:val="10"/>
        </w:rPr>
        <w:t xml:space="preserve">Speaking ahead of an address to the Munich Security Conference, the richest man in the world said that while governments are concerned with the proliferation of nuclear and chemical weapons, </w:t>
      </w:r>
      <w:r w:rsidRPr="00405D88">
        <w:rPr>
          <w:rStyle w:val="StyleUnderline"/>
        </w:rPr>
        <w:t xml:space="preserve">they are overlooking the threat of biological warfare. </w:t>
      </w:r>
      <w:proofErr w:type="spellStart"/>
      <w:r w:rsidRPr="00405D88">
        <w:rPr>
          <w:sz w:val="10"/>
        </w:rPr>
        <w:t>Mr</w:t>
      </w:r>
      <w:proofErr w:type="spellEnd"/>
      <w:r w:rsidRPr="00405D88">
        <w:rPr>
          <w:sz w:val="10"/>
        </w:rPr>
        <w:t xml:space="preserve"> Gates, </w:t>
      </w:r>
      <w:proofErr w:type="gramStart"/>
      <w:r w:rsidRPr="00405D88">
        <w:rPr>
          <w:sz w:val="10"/>
        </w:rPr>
        <w:t>whose</w:t>
      </w:r>
      <w:proofErr w:type="gramEnd"/>
      <w:r w:rsidRPr="00405D88">
        <w:rPr>
          <w:sz w:val="10"/>
        </w:rPr>
        <w:t xml:space="preserve"> charitable </w:t>
      </w:r>
      <w:proofErr w:type="spellStart"/>
      <w:r w:rsidRPr="00405D88">
        <w:rPr>
          <w:sz w:val="10"/>
        </w:rPr>
        <w:t>foundationis</w:t>
      </w:r>
      <w:proofErr w:type="spellEnd"/>
      <w:r w:rsidRPr="00405D88">
        <w:rPr>
          <w:sz w:val="10"/>
        </w:rPr>
        <w:t xml:space="preserve"> funding research into </w:t>
      </w:r>
      <w:r w:rsidRPr="00405D88">
        <w:rPr>
          <w:rStyle w:val="StyleUnderline"/>
        </w:rPr>
        <w:t>quickly spotting outbreaks and speeding up vaccine production</w:t>
      </w:r>
      <w:r w:rsidRPr="00405D88">
        <w:rPr>
          <w:sz w:val="10"/>
        </w:rPr>
        <w:t xml:space="preserve">, said the </w:t>
      </w:r>
      <w:proofErr w:type="spellStart"/>
      <w:r w:rsidRPr="00405D88">
        <w:rPr>
          <w:sz w:val="10"/>
        </w:rPr>
        <w:t>defence</w:t>
      </w:r>
      <w:proofErr w:type="spellEnd"/>
      <w:r w:rsidRPr="00405D88">
        <w:rPr>
          <w:sz w:val="10"/>
        </w:rPr>
        <w:t xml:space="preserve"> and security establishment “have not been following biology and I’m here to bring them a little bit of bad news”. </w:t>
      </w:r>
      <w:proofErr w:type="spellStart"/>
      <w:r w:rsidRPr="00405D88">
        <w:rPr>
          <w:sz w:val="10"/>
        </w:rPr>
        <w:t>Mr</w:t>
      </w:r>
      <w:proofErr w:type="spellEnd"/>
      <w:r w:rsidRPr="00405D88">
        <w:rPr>
          <w:sz w:val="10"/>
        </w:rPr>
        <w:t xml:space="preserve"> Gates will today (Saturday) tell an audience of international leaders and senior officers that the world’s next deadly pandemic “could originate on the computer screen of a terrorist”. He told the Telegraph: “Natural epidemics can be extremely large. Intentionally caused epidemics, bioterrorism, would be the largest of all. “With</w:t>
      </w:r>
      <w:r w:rsidRPr="00405D88">
        <w:rPr>
          <w:rStyle w:val="StyleUnderline"/>
        </w:rPr>
        <w:t xml:space="preserve"> </w:t>
      </w:r>
      <w:r w:rsidRPr="00405D88">
        <w:rPr>
          <w:rStyle w:val="Emphasis"/>
          <w:highlight w:val="cyan"/>
        </w:rPr>
        <w:t>nuclear weapons</w:t>
      </w:r>
      <w:r w:rsidRPr="00405D88">
        <w:rPr>
          <w:sz w:val="10"/>
        </w:rPr>
        <w:t>, you’d think you</w:t>
      </w:r>
      <w:r w:rsidRPr="00405D88">
        <w:t xml:space="preserve"> </w:t>
      </w:r>
      <w:r w:rsidRPr="00405D88">
        <w:rPr>
          <w:rStyle w:val="Emphasis"/>
          <w:highlight w:val="cyan"/>
        </w:rPr>
        <w:t>would</w:t>
      </w:r>
      <w:r w:rsidRPr="00405D88">
        <w:rPr>
          <w:sz w:val="10"/>
        </w:rPr>
        <w:t xml:space="preserve"> probably </w:t>
      </w:r>
      <w:r w:rsidRPr="00405D88">
        <w:rPr>
          <w:rStyle w:val="Emphasis"/>
          <w:highlight w:val="cyan"/>
        </w:rPr>
        <w:t>stop</w:t>
      </w:r>
      <w:r w:rsidRPr="00405D88">
        <w:rPr>
          <w:sz w:val="10"/>
        </w:rPr>
        <w:t xml:space="preserve"> after </w:t>
      </w:r>
      <w:r w:rsidRPr="00405D88">
        <w:rPr>
          <w:rStyle w:val="Emphasis"/>
          <w:highlight w:val="cyan"/>
        </w:rPr>
        <w:t>killing</w:t>
      </w:r>
      <w:r w:rsidRPr="00405D88">
        <w:rPr>
          <w:sz w:val="10"/>
        </w:rPr>
        <w:t xml:space="preserve"> 100million. </w:t>
      </w:r>
      <w:r w:rsidRPr="00405D88">
        <w:rPr>
          <w:rStyle w:val="Emphasis"/>
          <w:highlight w:val="cyan"/>
        </w:rPr>
        <w:t>Smallpox won’t</w:t>
      </w:r>
      <w:r w:rsidRPr="00405D88">
        <w:rPr>
          <w:rStyle w:val="StyleUnderline"/>
        </w:rPr>
        <w:t xml:space="preserve"> stop. </w:t>
      </w:r>
      <w:r w:rsidRPr="00405D88">
        <w:rPr>
          <w:rStyle w:val="StyleUnderline"/>
        </w:rPr>
        <w:lastRenderedPageBreak/>
        <w:t>Because the population is naïve</w:t>
      </w:r>
      <w:r w:rsidRPr="00405D88">
        <w:rPr>
          <w:sz w:val="10"/>
        </w:rPr>
        <w:t xml:space="preserve">, </w:t>
      </w:r>
      <w:r w:rsidRPr="00405D88">
        <w:rPr>
          <w:rStyle w:val="StyleUnderline"/>
        </w:rPr>
        <w:t xml:space="preserve">and </w:t>
      </w:r>
      <w:r w:rsidRPr="00405D88">
        <w:rPr>
          <w:rStyle w:val="StyleUnderline"/>
          <w:highlight w:val="cyan"/>
        </w:rPr>
        <w:t>there are no</w:t>
      </w:r>
      <w:r w:rsidRPr="00405D88">
        <w:rPr>
          <w:rStyle w:val="StyleUnderline"/>
        </w:rPr>
        <w:t xml:space="preserve"> real </w:t>
      </w:r>
      <w:r w:rsidRPr="00405D88">
        <w:rPr>
          <w:rStyle w:val="StyleUnderline"/>
          <w:highlight w:val="cyan"/>
        </w:rPr>
        <w:t>preparations</w:t>
      </w:r>
      <w:r w:rsidRPr="00405D88">
        <w:rPr>
          <w:sz w:val="10"/>
        </w:rPr>
        <w:t xml:space="preserve">. That, if it got out and spread, would be a larger number.” He said </w:t>
      </w:r>
      <w:r w:rsidRPr="00405D88">
        <w:rPr>
          <w:rStyle w:val="StyleUnderline"/>
          <w:highlight w:val="cyan"/>
        </w:rPr>
        <w:t xml:space="preserve">developments in genetic engineering </w:t>
      </w:r>
      <w:r w:rsidRPr="00405D88">
        <w:rPr>
          <w:sz w:val="10"/>
        </w:rPr>
        <w:t xml:space="preserve">were </w:t>
      </w:r>
      <w:r w:rsidRPr="00405D88">
        <w:rPr>
          <w:rStyle w:val="StyleUnderline"/>
          <w:highlight w:val="cyan"/>
        </w:rPr>
        <w:t xml:space="preserve">proceeding at a </w:t>
      </w:r>
      <w:r w:rsidRPr="00405D88">
        <w:rPr>
          <w:rStyle w:val="Emphasis"/>
          <w:highlight w:val="cyan"/>
        </w:rPr>
        <w:t>“mind-blowing rate”.</w:t>
      </w:r>
      <w:r w:rsidRPr="00405D88">
        <w:rPr>
          <w:rStyle w:val="StyleUnderline"/>
          <w:highlight w:val="cyan"/>
        </w:rPr>
        <w:t xml:space="preserve"> Bio</w:t>
      </w:r>
      <w:r w:rsidRPr="00405D88">
        <w:rPr>
          <w:rStyle w:val="StyleUnderline"/>
        </w:rPr>
        <w:t xml:space="preserve">logical </w:t>
      </w:r>
      <w:r w:rsidRPr="00405D88">
        <w:rPr>
          <w:rStyle w:val="StyleUnderline"/>
          <w:highlight w:val="cyan"/>
        </w:rPr>
        <w:t>warfare</w:t>
      </w:r>
      <w:r w:rsidRPr="00405D88">
        <w:rPr>
          <w:rStyle w:val="StyleUnderline"/>
        </w:rPr>
        <w:t xml:space="preserve"> ambitions </w:t>
      </w:r>
      <w:r w:rsidRPr="00405D88">
        <w:rPr>
          <w:sz w:val="10"/>
        </w:rPr>
        <w:t>once limited to a handful of nation states are</w:t>
      </w:r>
      <w:r w:rsidRPr="00405D88">
        <w:rPr>
          <w:rStyle w:val="StyleUnderline"/>
          <w:highlight w:val="cyan"/>
        </w:rPr>
        <w:t xml:space="preserve"> now </w:t>
      </w:r>
      <w:proofErr w:type="gramStart"/>
      <w:r w:rsidRPr="00405D88">
        <w:rPr>
          <w:rStyle w:val="StyleUnderline"/>
          <w:highlight w:val="cyan"/>
        </w:rPr>
        <w:t>open</w:t>
      </w:r>
      <w:proofErr w:type="gramEnd"/>
      <w:r w:rsidRPr="00405D88">
        <w:rPr>
          <w:rStyle w:val="StyleUnderline"/>
          <w:highlight w:val="cyan"/>
        </w:rPr>
        <w:t xml:space="preserve"> to small groups with </w:t>
      </w:r>
      <w:r w:rsidRPr="00405D88">
        <w:rPr>
          <w:rStyle w:val="Emphasis"/>
          <w:highlight w:val="cyan"/>
        </w:rPr>
        <w:t>limited resources and skills</w:t>
      </w:r>
      <w:r w:rsidRPr="00405D88">
        <w:rPr>
          <w:rStyle w:val="StyleUnderline"/>
        </w:rPr>
        <w:t xml:space="preserve">. </w:t>
      </w:r>
      <w:r w:rsidRPr="00405D88">
        <w:rPr>
          <w:sz w:val="10"/>
        </w:rPr>
        <w:t xml:space="preserve">He said: “They make it much easier for a non-state person. It doesn’t take much biology expertise nowadays to assemble a smallpox virus. Biology is making it way easier to create these things.” The </w:t>
      </w:r>
      <w:r w:rsidRPr="00405D88">
        <w:rPr>
          <w:rStyle w:val="StyleUnderline"/>
        </w:rPr>
        <w:t xml:space="preserve">increasingly common use of </w:t>
      </w:r>
      <w:r w:rsidRPr="00405D88">
        <w:rPr>
          <w:rStyle w:val="StyleUnderline"/>
          <w:highlight w:val="cyan"/>
        </w:rPr>
        <w:t>gene editing</w:t>
      </w:r>
      <w:r w:rsidRPr="00405D88">
        <w:rPr>
          <w:rStyle w:val="StyleUnderline"/>
        </w:rPr>
        <w:t xml:space="preserve"> technology </w:t>
      </w:r>
      <w:r w:rsidRPr="00405D88">
        <w:rPr>
          <w:rStyle w:val="StyleUnderline"/>
          <w:highlight w:val="cyan"/>
        </w:rPr>
        <w:t xml:space="preserve">would make it </w:t>
      </w:r>
      <w:r w:rsidRPr="00405D88">
        <w:rPr>
          <w:rStyle w:val="Emphasis"/>
          <w:highlight w:val="cyan"/>
        </w:rPr>
        <w:t>difficult to spot</w:t>
      </w:r>
      <w:r w:rsidRPr="00405D88">
        <w:rPr>
          <w:rStyle w:val="StyleUnderline"/>
          <w:highlight w:val="cyan"/>
        </w:rPr>
        <w:t xml:space="preserve"> any</w:t>
      </w:r>
      <w:r w:rsidRPr="00405D88">
        <w:rPr>
          <w:rStyle w:val="StyleUnderline"/>
        </w:rPr>
        <w:t xml:space="preserve"> potential </w:t>
      </w:r>
      <w:r w:rsidRPr="00405D88">
        <w:rPr>
          <w:rStyle w:val="StyleUnderline"/>
          <w:highlight w:val="cyan"/>
        </w:rPr>
        <w:t>terrorist conspiracy</w:t>
      </w:r>
      <w:r w:rsidRPr="00405D88">
        <w:rPr>
          <w:rStyle w:val="StyleUnderline"/>
        </w:rPr>
        <w:t>. Technologies</w:t>
      </w:r>
      <w:r w:rsidRPr="00405D88">
        <w:rPr>
          <w:sz w:val="10"/>
        </w:rPr>
        <w:t xml:space="preserve"> which </w:t>
      </w:r>
      <w:r w:rsidRPr="00405D88">
        <w:rPr>
          <w:rStyle w:val="StyleUnderline"/>
        </w:rPr>
        <w:t>have made it easy to</w:t>
      </w:r>
      <w:r w:rsidRPr="00405D88">
        <w:rPr>
          <w:sz w:val="10"/>
        </w:rPr>
        <w:t xml:space="preserve"> read DNA sequences and </w:t>
      </w:r>
      <w:r w:rsidRPr="00405D88">
        <w:rPr>
          <w:rStyle w:val="StyleUnderline"/>
        </w:rPr>
        <w:t>tinker with</w:t>
      </w:r>
      <w:r w:rsidRPr="00405D88">
        <w:rPr>
          <w:sz w:val="10"/>
        </w:rPr>
        <w:t xml:space="preserve"> them to rewrite </w:t>
      </w:r>
      <w:r w:rsidRPr="00405D88">
        <w:rPr>
          <w:rStyle w:val="StyleUnderline"/>
        </w:rPr>
        <w:t>or tweak genes</w:t>
      </w:r>
      <w:r w:rsidRPr="00405D88">
        <w:rPr>
          <w:sz w:val="10"/>
        </w:rPr>
        <w:t xml:space="preserve"> have many legitimate uses. He said: “It’s not like when someone says, ‘Hey I’d like some Plutonium’ and you start saying ‘</w:t>
      </w:r>
      <w:proofErr w:type="gramStart"/>
      <w:r w:rsidRPr="00405D88">
        <w:rPr>
          <w:sz w:val="10"/>
        </w:rPr>
        <w:t>Hmmm..</w:t>
      </w:r>
      <w:proofErr w:type="gramEnd"/>
      <w:r w:rsidRPr="00405D88">
        <w:rPr>
          <w:sz w:val="10"/>
        </w:rPr>
        <w:t xml:space="preserve"> I wonder why he wants Plutonium?’” </w:t>
      </w:r>
      <w:proofErr w:type="spellStart"/>
      <w:r w:rsidRPr="00405D88">
        <w:rPr>
          <w:sz w:val="10"/>
        </w:rPr>
        <w:t>Mr</w:t>
      </w:r>
      <w:proofErr w:type="spellEnd"/>
      <w:r w:rsidRPr="00405D88">
        <w:rPr>
          <w:sz w:val="10"/>
        </w:rPr>
        <w:t xml:space="preserve"> Gates said </w:t>
      </w:r>
      <w:r w:rsidRPr="00A30173">
        <w:rPr>
          <w:rStyle w:val="Emphasis"/>
          <w:highlight w:val="cyan"/>
        </w:rPr>
        <w:t>the</w:t>
      </w:r>
      <w:r w:rsidRPr="00A30173">
        <w:rPr>
          <w:rStyle w:val="Emphasis"/>
        </w:rPr>
        <w:t xml:space="preserve"> potential </w:t>
      </w:r>
      <w:r w:rsidRPr="00A30173">
        <w:rPr>
          <w:rStyle w:val="Emphasis"/>
          <w:highlight w:val="cyan"/>
        </w:rPr>
        <w:t>death toll</w:t>
      </w:r>
      <w:r w:rsidRPr="00A30173">
        <w:rPr>
          <w:rStyle w:val="Emphasis"/>
        </w:rPr>
        <w:t xml:space="preserve"> from a disease outbreak </w:t>
      </w:r>
      <w:r w:rsidRPr="00A30173">
        <w:rPr>
          <w:rStyle w:val="Emphasis"/>
          <w:highlight w:val="cyan"/>
        </w:rPr>
        <w:t>could be higher than</w:t>
      </w:r>
      <w:r w:rsidRPr="00A30173">
        <w:rPr>
          <w:rStyle w:val="Emphasis"/>
        </w:rPr>
        <w:t xml:space="preserve"> other threats such as </w:t>
      </w:r>
      <w:r w:rsidRPr="00A30173">
        <w:rPr>
          <w:rStyle w:val="Emphasis"/>
          <w:highlight w:val="cyan"/>
        </w:rPr>
        <w:t xml:space="preserve">climate change </w:t>
      </w:r>
      <w:r w:rsidRPr="00A30173">
        <w:rPr>
          <w:rStyle w:val="Emphasis"/>
        </w:rPr>
        <w:t>or nuclear war.</w:t>
      </w:r>
      <w:r w:rsidRPr="00405D88">
        <w:rPr>
          <w:sz w:val="10"/>
        </w:rPr>
        <w:t xml:space="preserve"> He said: “This is like </w:t>
      </w:r>
      <w:proofErr w:type="gramStart"/>
      <w:r w:rsidRPr="00405D88">
        <w:rPr>
          <w:sz w:val="10"/>
        </w:rPr>
        <w:t>earthquakes,</w:t>
      </w:r>
      <w:proofErr w:type="gramEnd"/>
      <w:r w:rsidRPr="00405D88">
        <w:rPr>
          <w:sz w:val="10"/>
        </w:rPr>
        <w:t xml:space="preserve"> you should think in order of magnitudes. If you can kill 10 people that’s a one, 100 people that’s a two... Bioterrorism is the thing that can give you not just sixes, but sevens, </w:t>
      </w:r>
      <w:proofErr w:type="gramStart"/>
      <w:r w:rsidRPr="00405D88">
        <w:rPr>
          <w:sz w:val="10"/>
        </w:rPr>
        <w:t>eights</w:t>
      </w:r>
      <w:proofErr w:type="gramEnd"/>
      <w:r w:rsidRPr="00405D88">
        <w:rPr>
          <w:sz w:val="10"/>
        </w:rPr>
        <w:t xml:space="preserve"> and nines. “With nuclear war, once you have got a six, or a seven, or eight, you’d think it would probably stop. [</w:t>
      </w:r>
      <w:r w:rsidRPr="00A30173">
        <w:rPr>
          <w:rStyle w:val="Emphasis"/>
        </w:rPr>
        <w:t>With bioterrorism] it’s just unbounded if you are not there to stop the spread of it.</w:t>
      </w:r>
      <w:r w:rsidRPr="00405D88">
        <w:rPr>
          <w:sz w:val="10"/>
        </w:rPr>
        <w:t xml:space="preserve">” By tailoring the genes of a virus, it would be possible to manipulate its ability to spread and its ability to harm people. </w:t>
      </w:r>
      <w:proofErr w:type="spellStart"/>
      <w:r w:rsidRPr="00405D88">
        <w:rPr>
          <w:sz w:val="10"/>
        </w:rPr>
        <w:t>Mr</w:t>
      </w:r>
      <w:proofErr w:type="spellEnd"/>
      <w:r w:rsidRPr="00405D88">
        <w:rPr>
          <w:sz w:val="10"/>
        </w:rPr>
        <w:t xml:space="preserve"> Gates said one of the most potentially deadly outbreaks could involve the humble flu virus. </w:t>
      </w:r>
      <w:r w:rsidRPr="00A30173">
        <w:rPr>
          <w:rStyle w:val="StyleUnderline"/>
        </w:rPr>
        <w:t>It would be relatively easy to engineer a new flu strain combining qualities from varieties that spread like wildfire with varieties that were deadly. The last time that happened naturally was the 1918 Spanish Influenza pandemic, which went on to kill more than 50 million people – or nearly three times the death toll from the First World War.</w:t>
      </w:r>
      <w:r w:rsidRPr="00405D88">
        <w:rPr>
          <w:sz w:val="10"/>
        </w:rPr>
        <w:t xml:space="preserve"> By comparison, the recent Ebola outbreak in West Africa which killed just over 11,000 was “a Richter Scale three, it’s a nothing,” he said. But despite the potential, the founder of Microsoft said that world leaders and their militaries could not see beyond the more </w:t>
      </w:r>
      <w:proofErr w:type="spellStart"/>
      <w:r w:rsidRPr="00405D88">
        <w:rPr>
          <w:sz w:val="10"/>
        </w:rPr>
        <w:t>recognised</w:t>
      </w:r>
      <w:proofErr w:type="spellEnd"/>
      <w:r w:rsidRPr="00405D88">
        <w:rPr>
          <w:sz w:val="10"/>
        </w:rPr>
        <w:t xml:space="preserve"> risks. He said: “Should the world be serious about this? It is somewhat serious about normal classic warfare and nuclear warfare, but today it is not very serious about bio-</w:t>
      </w:r>
      <w:proofErr w:type="spellStart"/>
      <w:r w:rsidRPr="00405D88">
        <w:rPr>
          <w:sz w:val="10"/>
        </w:rPr>
        <w:t>defence</w:t>
      </w:r>
      <w:proofErr w:type="spellEnd"/>
      <w:r w:rsidRPr="00405D88">
        <w:rPr>
          <w:sz w:val="10"/>
        </w:rPr>
        <w:t xml:space="preserve"> or natural epidemics.” He went on: “They do tend to </w:t>
      </w:r>
      <w:proofErr w:type="gramStart"/>
      <w:r w:rsidRPr="00405D88">
        <w:rPr>
          <w:sz w:val="10"/>
        </w:rPr>
        <w:t>say</w:t>
      </w:r>
      <w:proofErr w:type="gramEnd"/>
      <w:r w:rsidRPr="00405D88">
        <w:rPr>
          <w:sz w:val="10"/>
        </w:rPr>
        <w:t xml:space="preserve"> ‘How easy is it to get fissile material and how accurate are the plans out on the internet for dirty bombs, plutonium bombs and hydrogen bombs?’ “They have some people that do that. What I am suggesting is that the number of people that look at </w:t>
      </w:r>
      <w:r w:rsidRPr="00405D88">
        <w:rPr>
          <w:rStyle w:val="Emphasis"/>
          <w:highlight w:val="cyan"/>
        </w:rPr>
        <w:t>bio-</w:t>
      </w:r>
      <w:proofErr w:type="spellStart"/>
      <w:r w:rsidRPr="00405D88">
        <w:rPr>
          <w:rStyle w:val="Emphasis"/>
          <w:highlight w:val="cyan"/>
        </w:rPr>
        <w:t>defence</w:t>
      </w:r>
      <w:proofErr w:type="spellEnd"/>
      <w:r w:rsidRPr="00405D88">
        <w:rPr>
          <w:rStyle w:val="Emphasis"/>
          <w:highlight w:val="cyan"/>
        </w:rPr>
        <w:t xml:space="preserve"> </w:t>
      </w:r>
      <w:r w:rsidRPr="00405D88">
        <w:rPr>
          <w:rStyle w:val="Emphasis"/>
        </w:rPr>
        <w:t>is worth increasing</w:t>
      </w:r>
      <w:r w:rsidRPr="00405D88">
        <w:rPr>
          <w:sz w:val="10"/>
        </w:rPr>
        <w:t xml:space="preserve">.” Whether naturally occurring, or deliberately started, it is almost certain that a highly lethal global pandemic will occur within our lifetimes, he believes. But the good news for those contemplating the potential damage is that the same </w:t>
      </w:r>
      <w:r w:rsidRPr="00405D88">
        <w:rPr>
          <w:rStyle w:val="Emphasis"/>
        </w:rPr>
        <w:t xml:space="preserve">biotechnology </w:t>
      </w:r>
      <w:r w:rsidRPr="00405D88">
        <w:rPr>
          <w:rStyle w:val="Emphasis"/>
          <w:highlight w:val="cyan"/>
        </w:rPr>
        <w:t>can prevent epidemics spreading out of control</w:t>
      </w:r>
      <w:r w:rsidRPr="00405D88">
        <w:rPr>
          <w:rStyle w:val="StyleUnderline"/>
        </w:rPr>
        <w:t xml:space="preserve">. </w:t>
      </w:r>
      <w:proofErr w:type="spellStart"/>
      <w:r w:rsidRPr="00405D88">
        <w:rPr>
          <w:sz w:val="10"/>
        </w:rPr>
        <w:t>Mr</w:t>
      </w:r>
      <w:proofErr w:type="spellEnd"/>
      <w:r w:rsidRPr="00405D88">
        <w:rPr>
          <w:sz w:val="10"/>
        </w:rPr>
        <w:t xml:space="preserve"> Gates will say in his speech that most of the things needed to protect against a naturally occurring pandemic are the same things needed to prepare for an intentional biological attack. </w:t>
      </w:r>
      <w:r w:rsidRPr="00405D88">
        <w:rPr>
          <w:rStyle w:val="StyleUnderline"/>
        </w:rPr>
        <w:t xml:space="preserve">Nations must amass an arsenal of new weapons to fight such a disease outbreak, including vaccines, </w:t>
      </w:r>
      <w:proofErr w:type="gramStart"/>
      <w:r w:rsidRPr="00405D88">
        <w:rPr>
          <w:rStyle w:val="StyleUnderline"/>
        </w:rPr>
        <w:t>drugs</w:t>
      </w:r>
      <w:proofErr w:type="gramEnd"/>
      <w:r w:rsidRPr="00405D88">
        <w:rPr>
          <w:rStyle w:val="StyleUnderline"/>
        </w:rPr>
        <w:t xml:space="preserve"> and diagnostic techniques</w:t>
      </w:r>
      <w:r w:rsidRPr="00405D88">
        <w:rPr>
          <w:sz w:val="10"/>
        </w:rPr>
        <w:t xml:space="preserve">. </w:t>
      </w:r>
      <w:r w:rsidRPr="00405D88">
        <w:rPr>
          <w:rStyle w:val="StyleUnderline"/>
          <w:highlight w:val="cyan"/>
        </w:rPr>
        <w:t xml:space="preserve">Being able to develop a vaccine </w:t>
      </w:r>
      <w:r w:rsidRPr="00405D88">
        <w:rPr>
          <w:rStyle w:val="Emphasis"/>
          <w:highlight w:val="cyan"/>
        </w:rPr>
        <w:t>a</w:t>
      </w:r>
      <w:r w:rsidRPr="00405D88">
        <w:rPr>
          <w:sz w:val="10"/>
        </w:rPr>
        <w:t xml:space="preserve">s </w:t>
      </w:r>
      <w:r w:rsidRPr="00405D88">
        <w:rPr>
          <w:rStyle w:val="Emphasis"/>
          <w:highlight w:val="cyan"/>
        </w:rPr>
        <w:t>s</w:t>
      </w:r>
      <w:r w:rsidRPr="00405D88">
        <w:rPr>
          <w:sz w:val="10"/>
        </w:rPr>
        <w:t xml:space="preserve">oon </w:t>
      </w:r>
      <w:r w:rsidRPr="00405D88">
        <w:rPr>
          <w:rStyle w:val="Emphasis"/>
          <w:highlight w:val="cyan"/>
        </w:rPr>
        <w:t>a</w:t>
      </w:r>
      <w:r w:rsidRPr="00405D88">
        <w:rPr>
          <w:sz w:val="10"/>
        </w:rPr>
        <w:t xml:space="preserve">s </w:t>
      </w:r>
      <w:r w:rsidRPr="00405D88">
        <w:rPr>
          <w:rStyle w:val="Emphasis"/>
          <w:highlight w:val="cyan"/>
        </w:rPr>
        <w:t>p</w:t>
      </w:r>
      <w:r w:rsidRPr="00405D88">
        <w:rPr>
          <w:sz w:val="10"/>
        </w:rPr>
        <w:t>ossible</w:t>
      </w:r>
      <w:r w:rsidRPr="00405D88">
        <w:rPr>
          <w:rStyle w:val="StyleUnderline"/>
        </w:rPr>
        <w:t xml:space="preserve"> against a new outbreak </w:t>
      </w:r>
      <w:r w:rsidRPr="00405D88">
        <w:rPr>
          <w:rStyle w:val="StyleUnderline"/>
          <w:highlight w:val="cyan"/>
        </w:rPr>
        <w:t>is</w:t>
      </w:r>
      <w:r w:rsidRPr="00405D88">
        <w:rPr>
          <w:rStyle w:val="StyleUnderline"/>
        </w:rPr>
        <w:t xml:space="preserve"> particularly </w:t>
      </w:r>
      <w:r w:rsidRPr="00405D88">
        <w:rPr>
          <w:rStyle w:val="StyleUnderline"/>
          <w:highlight w:val="cyan"/>
        </w:rPr>
        <w:t>important</w:t>
      </w:r>
      <w:r w:rsidRPr="00405D88">
        <w:rPr>
          <w:rStyle w:val="StyleUnderline"/>
        </w:rPr>
        <w:t xml:space="preserve"> and could save huge numbers of lives, scientists working at his foundation believe.</w:t>
      </w:r>
    </w:p>
    <w:p w14:paraId="7E56B9B6" w14:textId="77777777" w:rsidR="00355D10" w:rsidRPr="006753DF" w:rsidRDefault="00355D10" w:rsidP="00355D10"/>
    <w:p w14:paraId="77A74770" w14:textId="3DC4CAEE" w:rsidR="00E42E4C" w:rsidRDefault="00355D10" w:rsidP="00355D10">
      <w:pPr>
        <w:pStyle w:val="Heading2"/>
      </w:pPr>
      <w:r>
        <w:lastRenderedPageBreak/>
        <w:t>Case</w:t>
      </w:r>
    </w:p>
    <w:p w14:paraId="1AA8B641" w14:textId="725D20FE" w:rsidR="00355D10" w:rsidRDefault="00355D10" w:rsidP="00355D10">
      <w:pPr>
        <w:pStyle w:val="Heading4"/>
        <w:numPr>
          <w:ilvl w:val="0"/>
          <w:numId w:val="12"/>
        </w:numPr>
        <w:rPr>
          <w:rFonts w:asciiTheme="majorHAnsi" w:hAnsiTheme="majorHAnsi" w:cstheme="majorHAnsi"/>
        </w:rPr>
      </w:pPr>
      <w:r>
        <w:rPr>
          <w:rFonts w:asciiTheme="majorHAnsi" w:hAnsiTheme="majorHAnsi" w:cstheme="majorHAnsi"/>
        </w:rPr>
        <w:t>Zero solvency- The WTO TRIPS means that patents are still protected. The plan would be a direct violation against WTO laws for IPP.</w:t>
      </w:r>
    </w:p>
    <w:p w14:paraId="2FC0D4F4" w14:textId="20453902" w:rsidR="00355D10" w:rsidRPr="00AE273C" w:rsidRDefault="00355D10" w:rsidP="00355D10">
      <w:pPr>
        <w:pStyle w:val="Heading4"/>
        <w:numPr>
          <w:ilvl w:val="0"/>
          <w:numId w:val="12"/>
        </w:numPr>
        <w:rPr>
          <w:rFonts w:asciiTheme="majorHAnsi" w:hAnsiTheme="majorHAnsi" w:cstheme="majorHAnsi"/>
        </w:rPr>
      </w:pPr>
      <w:r>
        <w:rPr>
          <w:rFonts w:asciiTheme="majorHAnsi" w:hAnsiTheme="majorHAnsi" w:cstheme="majorHAnsi"/>
        </w:rPr>
        <w:t xml:space="preserve">Turn- </w:t>
      </w:r>
      <w:r w:rsidRPr="00AE273C">
        <w:rPr>
          <w:rFonts w:asciiTheme="majorHAnsi" w:hAnsiTheme="majorHAnsi" w:cstheme="majorHAnsi"/>
        </w:rPr>
        <w:t xml:space="preserve">Trademark is the single effective preventative measure against counterfeit medicine, </w:t>
      </w:r>
      <w:r>
        <w:rPr>
          <w:rFonts w:asciiTheme="majorHAnsi" w:hAnsiTheme="majorHAnsi" w:cstheme="majorHAnsi"/>
        </w:rPr>
        <w:t>removal would explode the counterfeit drug market hurting diabetes prevention globally</w:t>
      </w:r>
    </w:p>
    <w:p w14:paraId="13B666D7" w14:textId="77777777" w:rsidR="00355D10" w:rsidRPr="00AE273C" w:rsidRDefault="00355D10" w:rsidP="00355D10">
      <w:pPr>
        <w:rPr>
          <w:rStyle w:val="Style13ptBold"/>
          <w:rFonts w:asciiTheme="majorHAnsi" w:hAnsiTheme="majorHAnsi" w:cstheme="majorHAnsi"/>
        </w:rPr>
      </w:pPr>
      <w:proofErr w:type="spellStart"/>
      <w:r>
        <w:rPr>
          <w:rStyle w:val="Style13ptBold"/>
          <w:rFonts w:asciiTheme="majorHAnsi" w:hAnsiTheme="majorHAnsi" w:cstheme="majorHAnsi"/>
        </w:rPr>
        <w:t>Konski</w:t>
      </w:r>
      <w:proofErr w:type="spellEnd"/>
      <w:r>
        <w:rPr>
          <w:rStyle w:val="Style13ptBold"/>
          <w:rFonts w:asciiTheme="majorHAnsi" w:hAnsiTheme="majorHAnsi" w:cstheme="majorHAnsi"/>
        </w:rPr>
        <w:t xml:space="preserve"> </w:t>
      </w:r>
      <w:r w:rsidRPr="00AE273C">
        <w:rPr>
          <w:rStyle w:val="Style13ptBold"/>
          <w:rFonts w:asciiTheme="majorHAnsi" w:hAnsiTheme="majorHAnsi" w:cstheme="majorHAnsi"/>
        </w:rPr>
        <w:t>08</w:t>
      </w:r>
    </w:p>
    <w:p w14:paraId="5794038C" w14:textId="77777777" w:rsidR="00355D10" w:rsidRPr="00AE273C" w:rsidRDefault="00355D10" w:rsidP="00355D10">
      <w:pPr>
        <w:rPr>
          <w:rStyle w:val="Style13ptBold"/>
          <w:rFonts w:asciiTheme="majorHAnsi" w:hAnsiTheme="majorHAnsi" w:cstheme="majorHAnsi"/>
          <w:b w:val="0"/>
          <w:bCs/>
          <w:sz w:val="22"/>
          <w:szCs w:val="22"/>
        </w:rPr>
      </w:pPr>
      <w:r>
        <w:rPr>
          <w:rStyle w:val="Style13ptBold"/>
          <w:rFonts w:asciiTheme="majorHAnsi" w:hAnsiTheme="majorHAnsi" w:cstheme="majorHAnsi"/>
          <w:b w:val="0"/>
          <w:bCs/>
          <w:sz w:val="22"/>
          <w:szCs w:val="22"/>
        </w:rPr>
        <w:t xml:space="preserve">Antoinette </w:t>
      </w:r>
      <w:proofErr w:type="spellStart"/>
      <w:r>
        <w:rPr>
          <w:rStyle w:val="Style13ptBold"/>
          <w:rFonts w:asciiTheme="majorHAnsi" w:hAnsiTheme="majorHAnsi" w:cstheme="majorHAnsi"/>
          <w:b w:val="0"/>
          <w:bCs/>
          <w:sz w:val="22"/>
          <w:szCs w:val="22"/>
        </w:rPr>
        <w:t>Konski</w:t>
      </w:r>
      <w:proofErr w:type="spellEnd"/>
      <w:r>
        <w:rPr>
          <w:rStyle w:val="Style13ptBold"/>
          <w:rFonts w:asciiTheme="majorHAnsi" w:hAnsiTheme="majorHAnsi" w:cstheme="majorHAnsi"/>
          <w:b w:val="0"/>
          <w:bCs/>
          <w:sz w:val="22"/>
          <w:szCs w:val="22"/>
        </w:rPr>
        <w:t xml:space="preserve">, 2008, “Ip Strategies to combat distribution of counterfeit drugs”, Foley and Lardner LLP, </w:t>
      </w:r>
      <w:hyperlink r:id="rId17" w:history="1">
        <w:r w:rsidRPr="003C485B">
          <w:rPr>
            <w:rStyle w:val="Hyperlink"/>
            <w:rFonts w:asciiTheme="majorHAnsi" w:hAnsiTheme="majorHAnsi" w:cstheme="majorHAnsi"/>
            <w:bCs/>
            <w:szCs w:val="22"/>
          </w:rPr>
          <w:t>https://www.foley.com/-/media/files/insights/publications/2008/04/ip-strategies-to-combat-distribution-of-counterfei/files/ip-strategies-to-combat-distribution-of-counterfei/fileattachment/combatcounterfeitdrugs_a-konski.pdf //</w:t>
        </w:r>
      </w:hyperlink>
      <w:r w:rsidRPr="00AE273C">
        <w:rPr>
          <w:rStyle w:val="Style13ptBold"/>
          <w:rFonts w:asciiTheme="majorHAnsi" w:hAnsiTheme="majorHAnsi" w:cstheme="majorHAnsi"/>
          <w:b w:val="0"/>
          <w:bCs/>
          <w:sz w:val="22"/>
          <w:szCs w:val="22"/>
        </w:rPr>
        <w:t xml:space="preserve"> AW</w:t>
      </w:r>
    </w:p>
    <w:p w14:paraId="6458E999" w14:textId="77777777" w:rsidR="00355D10" w:rsidRDefault="00355D10" w:rsidP="00355D10">
      <w:pPr>
        <w:rPr>
          <w:rFonts w:asciiTheme="majorHAnsi" w:hAnsiTheme="majorHAnsi" w:cstheme="majorHAnsi"/>
          <w:u w:val="single"/>
        </w:rPr>
      </w:pPr>
      <w:proofErr w:type="gramStart"/>
      <w:r w:rsidRPr="0024747F">
        <w:rPr>
          <w:rFonts w:asciiTheme="majorHAnsi" w:hAnsiTheme="majorHAnsi" w:cstheme="majorHAnsi"/>
          <w:sz w:val="16"/>
        </w:rPr>
        <w:t>A number of</w:t>
      </w:r>
      <w:proofErr w:type="gramEnd"/>
      <w:r w:rsidRPr="0024747F">
        <w:rPr>
          <w:rFonts w:asciiTheme="majorHAnsi" w:hAnsiTheme="majorHAnsi" w:cstheme="majorHAnsi"/>
          <w:sz w:val="16"/>
        </w:rPr>
        <w:t xml:space="preserve"> international government initiatives have been established to combat the growing problem of counterfeits. The World Health Organization (WHO) and the U.S. Food and Drug Administration have specific programs to make it more difficult to manufacture and distribute counterfeit pharmaceuticals.7 Criminal actions by governmental entities also help impede counterfeiting and can provide a powerful deterrent. For example, on August 31, 2007, Johnson &amp; Johnson, Inc. announced that a </w:t>
      </w:r>
      <w:proofErr w:type="spellStart"/>
      <w:r w:rsidRPr="0024747F">
        <w:rPr>
          <w:rFonts w:asciiTheme="majorHAnsi" w:hAnsiTheme="majorHAnsi" w:cstheme="majorHAnsi"/>
          <w:sz w:val="16"/>
        </w:rPr>
        <w:t>Shanghi</w:t>
      </w:r>
      <w:proofErr w:type="spellEnd"/>
      <w:r w:rsidRPr="0024747F">
        <w:rPr>
          <w:rFonts w:asciiTheme="majorHAnsi" w:hAnsiTheme="majorHAnsi" w:cstheme="majorHAnsi"/>
          <w:sz w:val="16"/>
        </w:rPr>
        <w:t xml:space="preserve"> Court fined and sentenced </w:t>
      </w:r>
      <w:proofErr w:type="spellStart"/>
      <w:r w:rsidRPr="0024747F">
        <w:rPr>
          <w:rFonts w:asciiTheme="majorHAnsi" w:hAnsiTheme="majorHAnsi" w:cstheme="majorHAnsi"/>
          <w:sz w:val="16"/>
        </w:rPr>
        <w:t>Su</w:t>
      </w:r>
      <w:proofErr w:type="spellEnd"/>
      <w:r w:rsidRPr="0024747F">
        <w:rPr>
          <w:rFonts w:asciiTheme="majorHAnsi" w:hAnsiTheme="majorHAnsi" w:cstheme="majorHAnsi"/>
          <w:sz w:val="16"/>
        </w:rPr>
        <w:t xml:space="preserve"> </w:t>
      </w:r>
      <w:proofErr w:type="spellStart"/>
      <w:r w:rsidRPr="0024747F">
        <w:rPr>
          <w:rFonts w:asciiTheme="majorHAnsi" w:hAnsiTheme="majorHAnsi" w:cstheme="majorHAnsi"/>
          <w:sz w:val="16"/>
        </w:rPr>
        <w:t>Zhiyong</w:t>
      </w:r>
      <w:proofErr w:type="spellEnd"/>
      <w:r w:rsidRPr="0024747F">
        <w:rPr>
          <w:rFonts w:asciiTheme="majorHAnsi" w:hAnsiTheme="majorHAnsi" w:cstheme="majorHAnsi"/>
          <w:sz w:val="16"/>
        </w:rPr>
        <w:t xml:space="preserve">, Chinese </w:t>
      </w:r>
      <w:proofErr w:type="gramStart"/>
      <w:r w:rsidRPr="0024747F">
        <w:rPr>
          <w:rFonts w:asciiTheme="majorHAnsi" w:hAnsiTheme="majorHAnsi" w:cstheme="majorHAnsi"/>
          <w:sz w:val="16"/>
        </w:rPr>
        <w:t>business man</w:t>
      </w:r>
      <w:proofErr w:type="gramEnd"/>
      <w:r w:rsidRPr="0024747F">
        <w:rPr>
          <w:rFonts w:asciiTheme="majorHAnsi" w:hAnsiTheme="majorHAnsi" w:cstheme="majorHAnsi"/>
          <w:sz w:val="16"/>
        </w:rPr>
        <w:t xml:space="preserve">, to 3 ½ years in prison for selling approximately 1 million counterfeit OneTouch™ test trips. The counterfeit strips were found in 35 U.S. States, Canada, Greece, India, Pakistan, the Philippines, Saudi </w:t>
      </w:r>
      <w:proofErr w:type="gramStart"/>
      <w:r w:rsidRPr="0024747F">
        <w:rPr>
          <w:rFonts w:asciiTheme="majorHAnsi" w:hAnsiTheme="majorHAnsi" w:cstheme="majorHAnsi"/>
          <w:sz w:val="16"/>
        </w:rPr>
        <w:t>Arabia</w:t>
      </w:r>
      <w:proofErr w:type="gramEnd"/>
      <w:r w:rsidRPr="0024747F">
        <w:rPr>
          <w:rFonts w:asciiTheme="majorHAnsi" w:hAnsiTheme="majorHAnsi" w:cstheme="majorHAnsi"/>
          <w:sz w:val="16"/>
        </w:rPr>
        <w:t xml:space="preserve"> and Turkey.8 Such governmental efforts reduce the public health threat of counterfeit drugs but will not provide economic redress to those whose products are being copied. </w:t>
      </w:r>
      <w:r w:rsidRPr="00C009DB">
        <w:rPr>
          <w:rFonts w:asciiTheme="majorHAnsi" w:hAnsiTheme="majorHAnsi" w:cstheme="majorHAnsi"/>
          <w:highlight w:val="green"/>
          <w:u w:val="single"/>
        </w:rPr>
        <w:t xml:space="preserve">Enforcement of privately held intellectual property rights </w:t>
      </w:r>
      <w:proofErr w:type="gramStart"/>
      <w:r w:rsidRPr="00C009DB">
        <w:rPr>
          <w:rFonts w:asciiTheme="majorHAnsi" w:hAnsiTheme="majorHAnsi" w:cstheme="majorHAnsi"/>
          <w:highlight w:val="green"/>
          <w:u w:val="single"/>
        </w:rPr>
        <w:t>can</w:t>
      </w:r>
      <w:proofErr w:type="gramEnd"/>
      <w:r w:rsidRPr="00C009DB">
        <w:rPr>
          <w:rFonts w:asciiTheme="majorHAnsi" w:hAnsiTheme="majorHAnsi" w:cstheme="majorHAnsi"/>
          <w:highlight w:val="green"/>
          <w:u w:val="single"/>
        </w:rPr>
        <w:t xml:space="preserve"> however, address economic harm while at the same time, remove the copies from the market</w:t>
      </w:r>
      <w:r w:rsidRPr="00AE273C">
        <w:rPr>
          <w:rFonts w:asciiTheme="majorHAnsi" w:hAnsiTheme="majorHAnsi" w:cstheme="majorHAnsi"/>
          <w:u w:val="single"/>
        </w:rPr>
        <w:t xml:space="preserve">. </w:t>
      </w:r>
      <w:r w:rsidRPr="0024747F">
        <w:rPr>
          <w:rFonts w:asciiTheme="majorHAnsi" w:hAnsiTheme="majorHAnsi" w:cstheme="majorHAnsi"/>
          <w:sz w:val="16"/>
        </w:rPr>
        <w:t xml:space="preserve">Proactive procurement of intellectual property is the first step toward seeking private redress for economic harm. </w:t>
      </w:r>
      <w:r w:rsidRPr="00C009DB">
        <w:rPr>
          <w:rFonts w:asciiTheme="majorHAnsi" w:hAnsiTheme="majorHAnsi" w:cstheme="majorHAnsi"/>
          <w:highlight w:val="green"/>
          <w:u w:val="single"/>
        </w:rPr>
        <w:t xml:space="preserve">Patents, </w:t>
      </w:r>
      <w:proofErr w:type="gramStart"/>
      <w:r w:rsidRPr="00C009DB">
        <w:rPr>
          <w:rFonts w:asciiTheme="majorHAnsi" w:hAnsiTheme="majorHAnsi" w:cstheme="majorHAnsi"/>
          <w:highlight w:val="green"/>
          <w:u w:val="single"/>
        </w:rPr>
        <w:t>trademarks</w:t>
      </w:r>
      <w:proofErr w:type="gramEnd"/>
      <w:r w:rsidRPr="00C009DB">
        <w:rPr>
          <w:rFonts w:asciiTheme="majorHAnsi" w:hAnsiTheme="majorHAnsi" w:cstheme="majorHAnsi"/>
          <w:highlight w:val="green"/>
          <w:u w:val="single"/>
        </w:rPr>
        <w:t xml:space="preserve"> and copyrights</w:t>
      </w:r>
      <w:r w:rsidRPr="00AE273C">
        <w:rPr>
          <w:rFonts w:asciiTheme="majorHAnsi" w:hAnsiTheme="majorHAnsi" w:cstheme="majorHAnsi"/>
          <w:u w:val="single"/>
        </w:rPr>
        <w:t xml:space="preserve">, collectively referred to as intellectual property (IP), </w:t>
      </w:r>
      <w:r w:rsidRPr="00C009DB">
        <w:rPr>
          <w:rFonts w:asciiTheme="majorHAnsi" w:hAnsiTheme="majorHAnsi" w:cstheme="majorHAnsi"/>
          <w:highlight w:val="green"/>
          <w:u w:val="single"/>
        </w:rPr>
        <w:t>vary in</w:t>
      </w:r>
      <w:r w:rsidRPr="00AE273C">
        <w:rPr>
          <w:rFonts w:asciiTheme="majorHAnsi" w:hAnsiTheme="majorHAnsi" w:cstheme="majorHAnsi"/>
          <w:u w:val="single"/>
        </w:rPr>
        <w:t xml:space="preserve"> </w:t>
      </w:r>
      <w:r w:rsidRPr="00C009DB">
        <w:rPr>
          <w:rFonts w:asciiTheme="majorHAnsi" w:hAnsiTheme="majorHAnsi" w:cstheme="majorHAnsi"/>
          <w:highlight w:val="green"/>
          <w:u w:val="single"/>
        </w:rPr>
        <w:t>scope</w:t>
      </w:r>
      <w:r w:rsidRPr="00AE273C">
        <w:rPr>
          <w:rFonts w:asciiTheme="majorHAnsi" w:hAnsiTheme="majorHAnsi" w:cstheme="majorHAnsi"/>
          <w:u w:val="single"/>
        </w:rPr>
        <w:t>, duration, geographical reach, as well as the investment of time</w:t>
      </w:r>
      <w:r w:rsidRPr="0024747F">
        <w:rPr>
          <w:rFonts w:asciiTheme="majorHAnsi" w:hAnsiTheme="majorHAnsi" w:cstheme="majorHAnsi"/>
          <w:sz w:val="16"/>
        </w:rPr>
        <w:t xml:space="preserve"> </w:t>
      </w:r>
      <w:r w:rsidRPr="00AE273C">
        <w:rPr>
          <w:rFonts w:asciiTheme="majorHAnsi" w:hAnsiTheme="majorHAnsi" w:cstheme="majorHAnsi"/>
          <w:u w:val="single"/>
        </w:rPr>
        <w:t>and money required to obtain and enforce</w:t>
      </w:r>
      <w:r w:rsidRPr="0024747F">
        <w:rPr>
          <w:rFonts w:asciiTheme="majorHAnsi" w:hAnsiTheme="majorHAnsi" w:cstheme="majorHAnsi"/>
          <w:sz w:val="16"/>
        </w:rPr>
        <w:t xml:space="preserve">.9 It is useful at the outset for businesses to assess which form of IP protection is appropriate for a product and anticipate how illicit copying of their products and/or packaging may occur. Important considerations in this initial assessment include the type of product, the nature of the likely copying, the geographical scope of intended distribution and the duration of the exclusivity period needed to protect against copiers.10 Patents </w:t>
      </w:r>
      <w:r w:rsidRPr="00AE273C">
        <w:rPr>
          <w:rFonts w:asciiTheme="majorHAnsi" w:hAnsiTheme="majorHAnsi" w:cstheme="majorHAnsi"/>
          <w:u w:val="single"/>
        </w:rPr>
        <w:t>A patent allows the patentee to exclude third parties from making, using, importing, selling, or offering for sale patented products or methods of manufacture or use for a finite period of time, typically no more than 20 years from the date of initial patent filing</w:t>
      </w:r>
      <w:r w:rsidRPr="0024747F">
        <w:rPr>
          <w:rFonts w:asciiTheme="majorHAnsi" w:hAnsiTheme="majorHAnsi" w:cstheme="majorHAnsi"/>
          <w:sz w:val="16"/>
        </w:rPr>
        <w:t xml:space="preserve">. Patent protection must be obtained on a country-by-country basis. </w:t>
      </w:r>
      <w:r w:rsidRPr="00AE273C">
        <w:rPr>
          <w:rFonts w:asciiTheme="majorHAnsi" w:hAnsiTheme="majorHAnsi" w:cstheme="majorHAnsi"/>
          <w:u w:val="single"/>
        </w:rPr>
        <w:t>It is used to prevent others, for that geographical area and without the consent of the patent holder, from manufacturing and/or selling exact and close copies of the patented technology</w:t>
      </w:r>
      <w:r w:rsidRPr="0024747F">
        <w:rPr>
          <w:rFonts w:asciiTheme="majorHAnsi" w:hAnsiTheme="majorHAnsi" w:cstheme="majorHAnsi"/>
          <w:sz w:val="16"/>
        </w:rPr>
        <w:t xml:space="preserve">. </w:t>
      </w:r>
      <w:r w:rsidRPr="00AE273C">
        <w:rPr>
          <w:rFonts w:asciiTheme="majorHAnsi" w:hAnsiTheme="majorHAnsi" w:cstheme="majorHAnsi"/>
          <w:u w:val="single"/>
        </w:rPr>
        <w:t xml:space="preserve">Pharmaceutical patents are usually considered </w:t>
      </w:r>
      <w:r w:rsidRPr="00C009DB">
        <w:rPr>
          <w:rFonts w:asciiTheme="majorHAnsi" w:hAnsiTheme="majorHAnsi" w:cstheme="majorHAnsi"/>
          <w:u w:val="single"/>
        </w:rPr>
        <w:t>the first line of defense</w:t>
      </w:r>
      <w:r w:rsidRPr="00AE273C">
        <w:rPr>
          <w:rFonts w:asciiTheme="majorHAnsi" w:hAnsiTheme="majorHAnsi" w:cstheme="majorHAnsi"/>
          <w:u w:val="single"/>
        </w:rPr>
        <w:t xml:space="preserve"> in protecting intellectual capital because patents can prevent others from manufacturing, using, selling and/or importing products that have the same or equivalent active ingredient or formulation</w:t>
      </w:r>
      <w:r w:rsidRPr="0024747F">
        <w:rPr>
          <w:rFonts w:asciiTheme="majorHAnsi" w:hAnsiTheme="majorHAnsi" w:cstheme="majorHAnsi"/>
          <w:sz w:val="16"/>
        </w:rPr>
        <w:t xml:space="preserve">. However, as compared to other intellectual property, patent rights are expensive to enforce and a final, enforceable judgment may only be obtained years after a lawsuit is filed. Patent holders must prove in civil litigation that the alleged copier is making or selling a product that is described in the patent. This requires a detailed review of the patent document and correspondence between the patent applicant and the patent office. Frequently, technical experts are retained to opine on technical terminology and the meaning of phrases or terms during this phase of the lawsuit. Only after this initial review is the alleged infringing technology compared to the property right defined during the initial phase of the proceeding. </w:t>
      </w:r>
      <w:r w:rsidRPr="00AE273C">
        <w:rPr>
          <w:rFonts w:asciiTheme="majorHAnsi" w:hAnsiTheme="majorHAnsi" w:cstheme="majorHAnsi"/>
          <w:u w:val="single"/>
        </w:rPr>
        <w:t xml:space="preserve">Thus, the </w:t>
      </w:r>
      <w:r w:rsidRPr="00C009DB">
        <w:rPr>
          <w:rFonts w:asciiTheme="majorHAnsi" w:hAnsiTheme="majorHAnsi" w:cstheme="majorHAnsi"/>
          <w:highlight w:val="green"/>
          <w:u w:val="single"/>
        </w:rPr>
        <w:t>patent can only prevent</w:t>
      </w:r>
      <w:r w:rsidRPr="00AE273C">
        <w:rPr>
          <w:rFonts w:asciiTheme="majorHAnsi" w:hAnsiTheme="majorHAnsi" w:cstheme="majorHAnsi"/>
          <w:u w:val="single"/>
        </w:rPr>
        <w:t xml:space="preserve"> others from manufacturing, using, </w:t>
      </w:r>
      <w:proofErr w:type="gramStart"/>
      <w:r w:rsidRPr="00AE273C">
        <w:rPr>
          <w:rFonts w:asciiTheme="majorHAnsi" w:hAnsiTheme="majorHAnsi" w:cstheme="majorHAnsi"/>
          <w:u w:val="single"/>
        </w:rPr>
        <w:t>selling</w:t>
      </w:r>
      <w:proofErr w:type="gramEnd"/>
      <w:r w:rsidRPr="00AE273C">
        <w:rPr>
          <w:rFonts w:asciiTheme="majorHAnsi" w:hAnsiTheme="majorHAnsi" w:cstheme="majorHAnsi"/>
          <w:u w:val="single"/>
        </w:rPr>
        <w:t xml:space="preserve"> or importing products that are exact or </w:t>
      </w:r>
      <w:r w:rsidRPr="00C009DB">
        <w:rPr>
          <w:rFonts w:asciiTheme="majorHAnsi" w:hAnsiTheme="majorHAnsi" w:cstheme="majorHAnsi"/>
          <w:highlight w:val="green"/>
          <w:u w:val="single"/>
        </w:rPr>
        <w:t>close copies</w:t>
      </w:r>
      <w:r w:rsidRPr="00AE273C">
        <w:rPr>
          <w:rFonts w:asciiTheme="majorHAnsi" w:hAnsiTheme="majorHAnsi" w:cstheme="majorHAnsi"/>
          <w:u w:val="single"/>
        </w:rPr>
        <w:t xml:space="preserve"> of the patented technology.</w:t>
      </w:r>
      <w:r w:rsidRPr="0024747F">
        <w:rPr>
          <w:rFonts w:asciiTheme="majorHAnsi" w:hAnsiTheme="majorHAnsi" w:cstheme="majorHAnsi"/>
          <w:sz w:val="16"/>
        </w:rPr>
        <w:t xml:space="preserve"> </w:t>
      </w:r>
      <w:r w:rsidRPr="00C009DB">
        <w:rPr>
          <w:rFonts w:asciiTheme="majorHAnsi" w:hAnsiTheme="majorHAnsi" w:cstheme="majorHAnsi"/>
          <w:szCs w:val="22"/>
          <w:highlight w:val="green"/>
          <w:u w:val="single"/>
        </w:rPr>
        <w:t>Rarely</w:t>
      </w:r>
      <w:r w:rsidRPr="00C009DB">
        <w:rPr>
          <w:rFonts w:asciiTheme="majorHAnsi" w:hAnsiTheme="majorHAnsi" w:cstheme="majorHAnsi"/>
          <w:szCs w:val="22"/>
          <w:u w:val="single"/>
        </w:rPr>
        <w:t xml:space="preserve">, however, </w:t>
      </w:r>
      <w:r w:rsidRPr="00C009DB">
        <w:rPr>
          <w:rFonts w:asciiTheme="majorHAnsi" w:hAnsiTheme="majorHAnsi" w:cstheme="majorHAnsi"/>
          <w:szCs w:val="22"/>
          <w:highlight w:val="green"/>
          <w:u w:val="single"/>
        </w:rPr>
        <w:t>are</w:t>
      </w:r>
      <w:r w:rsidRPr="00C009DB">
        <w:rPr>
          <w:rFonts w:asciiTheme="majorHAnsi" w:hAnsiTheme="majorHAnsi" w:cstheme="majorHAnsi"/>
          <w:szCs w:val="22"/>
          <w:u w:val="single"/>
        </w:rPr>
        <w:t xml:space="preserve"> </w:t>
      </w:r>
      <w:r w:rsidRPr="00C009DB">
        <w:rPr>
          <w:rFonts w:asciiTheme="majorHAnsi" w:hAnsiTheme="majorHAnsi" w:cstheme="majorHAnsi"/>
          <w:szCs w:val="22"/>
          <w:highlight w:val="green"/>
          <w:u w:val="single"/>
        </w:rPr>
        <w:t>counterfeit</w:t>
      </w:r>
      <w:r w:rsidRPr="00C009DB">
        <w:rPr>
          <w:rFonts w:asciiTheme="majorHAnsi" w:hAnsiTheme="majorHAnsi" w:cstheme="majorHAnsi"/>
          <w:szCs w:val="22"/>
          <w:u w:val="single"/>
        </w:rPr>
        <w:t xml:space="preserve"> medicines </w:t>
      </w:r>
      <w:r w:rsidRPr="00C009DB">
        <w:rPr>
          <w:rFonts w:asciiTheme="majorHAnsi" w:hAnsiTheme="majorHAnsi" w:cstheme="majorHAnsi"/>
          <w:szCs w:val="22"/>
          <w:highlight w:val="green"/>
          <w:u w:val="single"/>
        </w:rPr>
        <w:t>close copies</w:t>
      </w:r>
      <w:r w:rsidRPr="00C009DB">
        <w:rPr>
          <w:rFonts w:asciiTheme="majorHAnsi" w:hAnsiTheme="majorHAnsi" w:cstheme="majorHAnsi"/>
          <w:szCs w:val="22"/>
          <w:u w:val="single"/>
        </w:rPr>
        <w:t xml:space="preserve"> of the original</w:t>
      </w:r>
      <w:r w:rsidRPr="00C009DB">
        <w:rPr>
          <w:rFonts w:asciiTheme="majorHAnsi" w:hAnsiTheme="majorHAnsi" w:cstheme="majorHAnsi"/>
          <w:sz w:val="16"/>
          <w:u w:val="single"/>
        </w:rPr>
        <w:t>.</w:t>
      </w:r>
      <w:r w:rsidRPr="0024747F">
        <w:rPr>
          <w:rFonts w:asciiTheme="majorHAnsi" w:hAnsiTheme="majorHAnsi" w:cstheme="majorHAnsi"/>
          <w:sz w:val="16"/>
        </w:rPr>
        <w:t xml:space="preserve"> For example, counterfeit medicines often do not contain the same, or perhaps the same amount of the genuine, patented formulation. Therefore, a patent will not prevent the making or selling of a look-alike counterfeit drug that does not contain the same or similar active compound or formulation. In </w:t>
      </w:r>
      <w:r w:rsidRPr="0024747F">
        <w:rPr>
          <w:rFonts w:asciiTheme="majorHAnsi" w:hAnsiTheme="majorHAnsi" w:cstheme="majorHAnsi"/>
          <w:sz w:val="16"/>
        </w:rPr>
        <w:lastRenderedPageBreak/>
        <w:t xml:space="preserve">addition, a patent is granted to an “innovator” and therefore manufacturers of generic drugs, frequently manufactured after drugs have gone off-patent, cannot use patents to prevent distribution of counterfeited generics. 9 Under appropriate circumstances, misappropriation of trade secrets can provide economic redress. For a general discussion of trade secret protection, and its comparison to other forms of intellectual property, see </w:t>
      </w:r>
      <w:proofErr w:type="spellStart"/>
      <w:r w:rsidRPr="0024747F">
        <w:rPr>
          <w:rFonts w:asciiTheme="majorHAnsi" w:hAnsiTheme="majorHAnsi" w:cstheme="majorHAnsi"/>
          <w:sz w:val="16"/>
        </w:rPr>
        <w:t>Medd</w:t>
      </w:r>
      <w:proofErr w:type="spellEnd"/>
      <w:r w:rsidRPr="0024747F">
        <w:rPr>
          <w:rFonts w:asciiTheme="majorHAnsi" w:hAnsiTheme="majorHAnsi" w:cstheme="majorHAnsi"/>
          <w:sz w:val="16"/>
        </w:rPr>
        <w:t xml:space="preserve"> and </w:t>
      </w:r>
      <w:proofErr w:type="spellStart"/>
      <w:r w:rsidRPr="0024747F">
        <w:rPr>
          <w:rFonts w:asciiTheme="majorHAnsi" w:hAnsiTheme="majorHAnsi" w:cstheme="majorHAnsi"/>
          <w:sz w:val="16"/>
        </w:rPr>
        <w:t>Konski</w:t>
      </w:r>
      <w:proofErr w:type="spellEnd"/>
      <w:r w:rsidRPr="0024747F">
        <w:rPr>
          <w:rFonts w:asciiTheme="majorHAnsi" w:hAnsiTheme="majorHAnsi" w:cstheme="majorHAnsi"/>
          <w:sz w:val="16"/>
        </w:rPr>
        <w:t xml:space="preserve">, Workplace Programs to Protect Trade Secrets, Nature Biotechnology (2003) Vol. 21:201-203. 10 Id. ©2008 Foley &amp; Lardner LLP 4 Copyrights </w:t>
      </w:r>
      <w:proofErr w:type="spellStart"/>
      <w:r w:rsidRPr="00AE273C">
        <w:rPr>
          <w:rFonts w:asciiTheme="majorHAnsi" w:hAnsiTheme="majorHAnsi" w:cstheme="majorHAnsi"/>
          <w:u w:val="single"/>
        </w:rPr>
        <w:t>Copyrights</w:t>
      </w:r>
      <w:proofErr w:type="spellEnd"/>
      <w:r w:rsidRPr="00AE273C">
        <w:rPr>
          <w:rFonts w:asciiTheme="majorHAnsi" w:hAnsiTheme="majorHAnsi" w:cstheme="majorHAnsi"/>
          <w:u w:val="single"/>
        </w:rPr>
        <w:t xml:space="preserve"> prevent others from copying and claiming authorship of original works.</w:t>
      </w:r>
      <w:r w:rsidRPr="0024747F">
        <w:rPr>
          <w:rFonts w:asciiTheme="majorHAnsi" w:hAnsiTheme="majorHAnsi" w:cstheme="majorHAnsi"/>
          <w:sz w:val="16"/>
        </w:rPr>
        <w:t xml:space="preserve"> Copyright protection is granted to original works of authorship that have been fixed in a tangible form of expression. Works of authorship include literary, musical, dramatic, pictorial, graphic, sculptural, cinematic, and architectural works. Titles, names, and short phrases are generally not copyrightable</w:t>
      </w:r>
      <w:r w:rsidRPr="00AE273C">
        <w:rPr>
          <w:rFonts w:asciiTheme="majorHAnsi" w:hAnsiTheme="majorHAnsi" w:cstheme="majorHAnsi"/>
          <w:u w:val="single"/>
        </w:rPr>
        <w:t>. Ownership of a copyright is secured from the time of creation and the work need not ever be published</w:t>
      </w:r>
      <w:r w:rsidRPr="0024747F">
        <w:rPr>
          <w:rFonts w:asciiTheme="majorHAnsi" w:hAnsiTheme="majorHAnsi" w:cstheme="majorHAnsi"/>
          <w:sz w:val="16"/>
        </w:rPr>
        <w:t xml:space="preserve">. </w:t>
      </w:r>
      <w:proofErr w:type="gramStart"/>
      <w:r w:rsidRPr="0024747F">
        <w:rPr>
          <w:rFonts w:asciiTheme="majorHAnsi" w:hAnsiTheme="majorHAnsi" w:cstheme="majorHAnsi"/>
          <w:sz w:val="16"/>
        </w:rPr>
        <w:t>Similar to</w:t>
      </w:r>
      <w:proofErr w:type="gramEnd"/>
      <w:r w:rsidRPr="0024747F">
        <w:rPr>
          <w:rFonts w:asciiTheme="majorHAnsi" w:hAnsiTheme="majorHAnsi" w:cstheme="majorHAnsi"/>
          <w:sz w:val="16"/>
        </w:rPr>
        <w:t xml:space="preserve"> patent protection, copyright protection is available on a </w:t>
      </w:r>
      <w:proofErr w:type="spellStart"/>
      <w:r w:rsidRPr="0024747F">
        <w:rPr>
          <w:rFonts w:asciiTheme="majorHAnsi" w:hAnsiTheme="majorHAnsi" w:cstheme="majorHAnsi"/>
          <w:sz w:val="16"/>
        </w:rPr>
        <w:t>countryby</w:t>
      </w:r>
      <w:proofErr w:type="spellEnd"/>
      <w:r w:rsidRPr="0024747F">
        <w:rPr>
          <w:rFonts w:asciiTheme="majorHAnsi" w:hAnsiTheme="majorHAnsi" w:cstheme="majorHAnsi"/>
          <w:sz w:val="16"/>
        </w:rPr>
        <w:t xml:space="preserve">-country basis and requires a registration process to enforce the right against third parties. </w:t>
      </w:r>
      <w:r w:rsidRPr="00AE273C">
        <w:rPr>
          <w:rFonts w:asciiTheme="majorHAnsi" w:hAnsiTheme="majorHAnsi" w:cstheme="majorHAnsi"/>
          <w:u w:val="single"/>
        </w:rPr>
        <w:t xml:space="preserve">In terms of the use of copyrights to secure protection from counterfeiters, </w:t>
      </w:r>
      <w:r w:rsidRPr="00C009DB">
        <w:rPr>
          <w:rFonts w:asciiTheme="majorHAnsi" w:hAnsiTheme="majorHAnsi" w:cstheme="majorHAnsi"/>
          <w:highlight w:val="green"/>
          <w:u w:val="single"/>
        </w:rPr>
        <w:t>copyrights</w:t>
      </w:r>
      <w:r w:rsidRPr="00AE273C">
        <w:rPr>
          <w:rFonts w:asciiTheme="majorHAnsi" w:hAnsiTheme="majorHAnsi" w:cstheme="majorHAnsi"/>
          <w:u w:val="single"/>
        </w:rPr>
        <w:t xml:space="preserve"> on package inserts may be useful but is </w:t>
      </w:r>
      <w:r w:rsidRPr="00C009DB">
        <w:rPr>
          <w:rFonts w:asciiTheme="majorHAnsi" w:hAnsiTheme="majorHAnsi" w:cstheme="majorHAnsi"/>
          <w:highlight w:val="green"/>
          <w:u w:val="single"/>
        </w:rPr>
        <w:t>of limited effectiveness in preventing the counterfeit</w:t>
      </w:r>
      <w:r w:rsidRPr="00AE273C">
        <w:rPr>
          <w:rFonts w:asciiTheme="majorHAnsi" w:hAnsiTheme="majorHAnsi" w:cstheme="majorHAnsi"/>
          <w:u w:val="single"/>
        </w:rPr>
        <w:t xml:space="preserve"> from reaching the public or providing redress for economic harm.</w:t>
      </w:r>
      <w:r w:rsidRPr="0024747F">
        <w:rPr>
          <w:rFonts w:asciiTheme="majorHAnsi" w:hAnsiTheme="majorHAnsi" w:cstheme="majorHAnsi"/>
          <w:sz w:val="16"/>
        </w:rPr>
        <w:t xml:space="preserve"> Trademarks </w:t>
      </w:r>
      <w:r w:rsidRPr="00C009DB">
        <w:rPr>
          <w:rFonts w:asciiTheme="majorHAnsi" w:hAnsiTheme="majorHAnsi" w:cstheme="majorHAnsi"/>
          <w:highlight w:val="green"/>
          <w:u w:val="single"/>
        </w:rPr>
        <w:t xml:space="preserve">Because trademarks seek to prevent exactly what counterfeiters seek to obtain, </w:t>
      </w:r>
      <w:proofErr w:type="gramStart"/>
      <w:r w:rsidRPr="00C009DB">
        <w:rPr>
          <w:rFonts w:asciiTheme="majorHAnsi" w:hAnsiTheme="majorHAnsi" w:cstheme="majorHAnsi"/>
          <w:highlight w:val="green"/>
          <w:u w:val="single"/>
        </w:rPr>
        <w:t>i.e.</w:t>
      </w:r>
      <w:proofErr w:type="gramEnd"/>
      <w:r w:rsidRPr="00C009DB">
        <w:rPr>
          <w:rFonts w:asciiTheme="majorHAnsi" w:hAnsiTheme="majorHAnsi" w:cstheme="majorHAnsi"/>
          <w:highlight w:val="green"/>
          <w:u w:val="single"/>
        </w:rPr>
        <w:t xml:space="preserve"> the economic benefit and investment in product integrity of the manufacturer, a strong trademark is the most valuable type of intellectual property that can be used to combat counterfeiting</w:t>
      </w:r>
      <w:r w:rsidRPr="00C009DB">
        <w:rPr>
          <w:rFonts w:asciiTheme="majorHAnsi" w:hAnsiTheme="majorHAnsi" w:cstheme="majorHAnsi"/>
          <w:sz w:val="16"/>
          <w:highlight w:val="green"/>
        </w:rPr>
        <w:t>.</w:t>
      </w:r>
      <w:r w:rsidRPr="0024747F">
        <w:rPr>
          <w:rFonts w:asciiTheme="majorHAnsi" w:hAnsiTheme="majorHAnsi" w:cstheme="majorHAnsi"/>
          <w:sz w:val="16"/>
        </w:rPr>
        <w:t xml:space="preserve"> </w:t>
      </w:r>
      <w:proofErr w:type="gramStart"/>
      <w:r w:rsidRPr="0024747F">
        <w:rPr>
          <w:rFonts w:asciiTheme="majorHAnsi" w:hAnsiTheme="majorHAnsi" w:cstheme="majorHAnsi"/>
          <w:sz w:val="16"/>
        </w:rPr>
        <w:t>Similar to</w:t>
      </w:r>
      <w:proofErr w:type="gramEnd"/>
      <w:r w:rsidRPr="0024747F">
        <w:rPr>
          <w:rFonts w:asciiTheme="majorHAnsi" w:hAnsiTheme="majorHAnsi" w:cstheme="majorHAnsi"/>
          <w:sz w:val="16"/>
        </w:rPr>
        <w:t xml:space="preserve"> patents, trademarks are enforceable on a country-by-country basis, and therefore trademark protection must be obtained in each country where the product is made or distributed.11 However, </w:t>
      </w:r>
      <w:r w:rsidRPr="00AE273C">
        <w:rPr>
          <w:rFonts w:asciiTheme="majorHAnsi" w:hAnsiTheme="majorHAnsi" w:cstheme="majorHAnsi"/>
          <w:u w:val="single"/>
        </w:rPr>
        <w:t xml:space="preserve">in contrast to patents, </w:t>
      </w:r>
      <w:r w:rsidRPr="00C009DB">
        <w:rPr>
          <w:rFonts w:asciiTheme="majorHAnsi" w:hAnsiTheme="majorHAnsi" w:cstheme="majorHAnsi"/>
          <w:highlight w:val="green"/>
          <w:u w:val="single"/>
        </w:rPr>
        <w:t>trademarks are not limited to a finite period of time</w:t>
      </w:r>
      <w:r w:rsidRPr="00AE273C">
        <w:rPr>
          <w:rFonts w:asciiTheme="majorHAnsi" w:hAnsiTheme="majorHAnsi" w:cstheme="majorHAnsi"/>
          <w:u w:val="single"/>
        </w:rPr>
        <w:t xml:space="preserve"> but can extend as long as the trademark is used in commerce in connection with the product. Trademarks are used to identify the source of goods or services</w:t>
      </w:r>
      <w:r w:rsidRPr="0024747F">
        <w:rPr>
          <w:rFonts w:asciiTheme="majorHAnsi" w:hAnsiTheme="majorHAnsi" w:cstheme="majorHAnsi"/>
          <w:sz w:val="16"/>
        </w:rPr>
        <w:t xml:space="preserve">. Words, names, numbers, symbols, devices, designs, sounds, and colors that function as brands to distinguish the source of goods and their packaging may be registered as trademarks. </w:t>
      </w:r>
      <w:r w:rsidRPr="00AE273C">
        <w:rPr>
          <w:rFonts w:asciiTheme="majorHAnsi" w:hAnsiTheme="majorHAnsi" w:cstheme="majorHAnsi"/>
          <w:u w:val="single"/>
        </w:rPr>
        <w:t>The colors of pills as well as their shape may be trademarked</w:t>
      </w:r>
      <w:r w:rsidRPr="0024747F">
        <w:rPr>
          <w:rFonts w:asciiTheme="majorHAnsi" w:hAnsiTheme="majorHAnsi" w:cstheme="majorHAnsi"/>
          <w:sz w:val="16"/>
        </w:rPr>
        <w:t>. In contrast to patents, a trademark cannot be obtained on the process of making the product or medicine and does not protect the innovation of the underlying product. However</w:t>
      </w:r>
      <w:r w:rsidRPr="00AE273C">
        <w:rPr>
          <w:rFonts w:asciiTheme="majorHAnsi" w:hAnsiTheme="majorHAnsi" w:cstheme="majorHAnsi"/>
          <w:u w:val="single"/>
        </w:rPr>
        <w:t>, trademarks are available to generic manufacturers who identify their products with a unique logo or other identifying mark or property. Misappropriated trademarks mislead consumers by copying the unique name, logo, product packaging, shape and/or color used by the manufacturer on the genuine product or packaging, thus confusing consumers as to the actual source, and quality, of the product</w:t>
      </w:r>
      <w:r w:rsidRPr="0024747F">
        <w:rPr>
          <w:rFonts w:asciiTheme="majorHAnsi" w:hAnsiTheme="majorHAnsi" w:cstheme="majorHAnsi"/>
          <w:sz w:val="16"/>
        </w:rPr>
        <w:t xml:space="preserve">. </w:t>
      </w:r>
      <w:r w:rsidRPr="00C009DB">
        <w:rPr>
          <w:rFonts w:asciiTheme="majorHAnsi" w:hAnsiTheme="majorHAnsi" w:cstheme="majorHAnsi"/>
          <w:highlight w:val="green"/>
          <w:u w:val="single"/>
        </w:rPr>
        <w:t>Therefore, all unique aspects of the product and packaging should be considered as worthy of trademark protection and the company’s trademark should be applied as frequently as possible</w:t>
      </w:r>
      <w:r w:rsidRPr="0024747F">
        <w:rPr>
          <w:rFonts w:asciiTheme="majorHAnsi" w:hAnsiTheme="majorHAnsi" w:cstheme="majorHAnsi"/>
          <w:sz w:val="16"/>
        </w:rPr>
        <w:t xml:space="preserve">, e.g., on the pill itself, on both inner and outer packaging, etc. All modifications of the label, such as the product logo or other unique identifying descriptive marks should be protected in the language of the country where the product is to be sold. 11 Unlike patents, some countries recognize a trademark right without a formal application and review process, although other procedural requirements typically must be met in such cases as demonstrating proof of sale of the product within the relevant jurisdiction. ©2008 Foley &amp; Lardner LLP 5 As compared to patents, </w:t>
      </w:r>
      <w:proofErr w:type="gramStart"/>
      <w:r w:rsidRPr="00C009DB">
        <w:rPr>
          <w:rFonts w:asciiTheme="majorHAnsi" w:hAnsiTheme="majorHAnsi" w:cstheme="majorHAnsi"/>
          <w:highlight w:val="green"/>
          <w:u w:val="single"/>
        </w:rPr>
        <w:t>obtaining</w:t>
      </w:r>
      <w:proofErr w:type="gramEnd"/>
      <w:r w:rsidRPr="00C009DB">
        <w:rPr>
          <w:rFonts w:asciiTheme="majorHAnsi" w:hAnsiTheme="majorHAnsi" w:cstheme="majorHAnsi"/>
          <w:highlight w:val="green"/>
          <w:u w:val="single"/>
        </w:rPr>
        <w:t xml:space="preserve"> and enforcing trademark rights are typically less costly</w:t>
      </w:r>
      <w:r w:rsidRPr="00AE273C">
        <w:rPr>
          <w:rFonts w:asciiTheme="majorHAnsi" w:hAnsiTheme="majorHAnsi" w:cstheme="majorHAnsi"/>
          <w:u w:val="single"/>
        </w:rPr>
        <w:t>, and a final enforceable judgment is usually obtained faster than in a patent infringement action</w:t>
      </w:r>
      <w:r w:rsidRPr="0024747F">
        <w:rPr>
          <w:rFonts w:asciiTheme="majorHAnsi" w:hAnsiTheme="majorHAnsi" w:cstheme="majorHAnsi"/>
          <w:sz w:val="16"/>
        </w:rPr>
        <w:t xml:space="preserve">. Indeed, evaluation of whether a trademark is likely to be infringed can be limited to a visual inspection rather than a complicated analysis of the patented technology. Most significantly, however, in many countries trademark owners can have the counterfeit goods and accompanying documents, and even sometimes manufacturing equipment immediately seized at the outset of the lawsuit. Such powerful preliminary remedies are generally not available in patent lawsuits and can lead to swift resolution of the action. Conclusion </w:t>
      </w:r>
      <w:r w:rsidRPr="00C009DB">
        <w:rPr>
          <w:rFonts w:asciiTheme="majorHAnsi" w:hAnsiTheme="majorHAnsi" w:cstheme="majorHAnsi"/>
          <w:highlight w:val="green"/>
          <w:u w:val="single"/>
        </w:rPr>
        <w:t>The rise of counterfeit medicines is a threat to public health and the economic investment made by innovators and generic manufacturers in the pharmaceutical industry</w:t>
      </w:r>
      <w:r w:rsidRPr="0024747F">
        <w:rPr>
          <w:rFonts w:asciiTheme="majorHAnsi" w:hAnsiTheme="majorHAnsi" w:cstheme="majorHAnsi"/>
          <w:sz w:val="16"/>
        </w:rPr>
        <w:t xml:space="preserve">. </w:t>
      </w:r>
      <w:r w:rsidRPr="00AE273C">
        <w:rPr>
          <w:rFonts w:asciiTheme="majorHAnsi" w:hAnsiTheme="majorHAnsi" w:cstheme="majorHAnsi"/>
          <w:u w:val="single"/>
        </w:rPr>
        <w:t>All manufactures of medicines can limit their economic harm by proactively assessing their product and available intellectual property options and anticipating counterfeit designs and products</w:t>
      </w:r>
      <w:r w:rsidRPr="0024747F">
        <w:rPr>
          <w:rFonts w:asciiTheme="majorHAnsi" w:hAnsiTheme="majorHAnsi" w:cstheme="majorHAnsi"/>
          <w:sz w:val="16"/>
        </w:rPr>
        <w:t xml:space="preserve">. After this initial assessment, appropriate intellectual property protection can be pursued in the relevant markets and countries. </w:t>
      </w:r>
      <w:r w:rsidRPr="00AE273C">
        <w:rPr>
          <w:rFonts w:asciiTheme="majorHAnsi" w:hAnsiTheme="majorHAnsi" w:cstheme="majorHAnsi"/>
          <w:u w:val="single"/>
        </w:rPr>
        <w:t xml:space="preserve">Although patents and to a lesser extent copyrights can be useful in combating counterfeiting and addressing economic harm, </w:t>
      </w:r>
      <w:r w:rsidRPr="00C009DB">
        <w:rPr>
          <w:rFonts w:asciiTheme="majorHAnsi" w:hAnsiTheme="majorHAnsi" w:cstheme="majorHAnsi"/>
          <w:highlight w:val="green"/>
          <w:u w:val="single"/>
        </w:rPr>
        <w:t>a strong trademark is the strongest intellectual property tool for combating counterfeiting.</w:t>
      </w:r>
    </w:p>
    <w:p w14:paraId="41A9F24A" w14:textId="77777777" w:rsidR="00355D10" w:rsidRPr="00355D10" w:rsidRDefault="00355D10" w:rsidP="00355D10"/>
    <w:sectPr w:rsidR="00355D10" w:rsidRPr="00355D1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9F7EA1"/>
    <w:multiLevelType w:val="hybridMultilevel"/>
    <w:tmpl w:val="4DDEA31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C3F59BC"/>
    <w:multiLevelType w:val="hybridMultilevel"/>
    <w:tmpl w:val="9EC215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DD646F8"/>
    <w:multiLevelType w:val="hybridMultilevel"/>
    <w:tmpl w:val="020E1AC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83"/>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55D1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5D10"/>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2FDC"/>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C7517EF"/>
  <w14:defaultImageDpi w14:val="300"/>
  <w15:docId w15:val="{6721AEB7-DB4B-8943-8BB2-71A821C312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55D1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55D1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55D1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355D1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small space,nonunderlined,no read,No Spacing211,No Spacing12,No Spacing2111,No Spacing4,No Spacing11111,No Spacing5,No Spacing21,tag,Card,T,TAG"/>
    <w:basedOn w:val="Normal"/>
    <w:next w:val="Normal"/>
    <w:link w:val="Heading4Char"/>
    <w:uiPriority w:val="9"/>
    <w:unhideWhenUsed/>
    <w:qFormat/>
    <w:rsid w:val="00355D1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55D1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55D10"/>
  </w:style>
  <w:style w:type="character" w:customStyle="1" w:styleId="Heading1Char">
    <w:name w:val="Heading 1 Char"/>
    <w:aliases w:val="Pocket Char"/>
    <w:basedOn w:val="DefaultParagraphFont"/>
    <w:link w:val="Heading1"/>
    <w:uiPriority w:val="9"/>
    <w:rsid w:val="00355D1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55D10"/>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
    <w:basedOn w:val="DefaultParagraphFont"/>
    <w:link w:val="Heading3"/>
    <w:uiPriority w:val="9"/>
    <w:rsid w:val="00355D10"/>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No Spacing211 Char,No Spacing12 Char,T Char"/>
    <w:basedOn w:val="DefaultParagraphFont"/>
    <w:link w:val="Heading4"/>
    <w:uiPriority w:val="9"/>
    <w:rsid w:val="00355D1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355D10"/>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link w:val="card"/>
    <w:uiPriority w:val="1"/>
    <w:qFormat/>
    <w:rsid w:val="00355D10"/>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355D1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55D10"/>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uiPriority w:val="99"/>
    <w:unhideWhenUsed/>
    <w:rsid w:val="00355D10"/>
    <w:rPr>
      <w:color w:val="auto"/>
      <w:u w:val="none"/>
    </w:rPr>
  </w:style>
  <w:style w:type="paragraph" w:styleId="DocumentMap">
    <w:name w:val="Document Map"/>
    <w:basedOn w:val="Normal"/>
    <w:link w:val="DocumentMapChar"/>
    <w:uiPriority w:val="99"/>
    <w:semiHidden/>
    <w:unhideWhenUsed/>
    <w:rsid w:val="00355D1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55D10"/>
    <w:rPr>
      <w:rFonts w:ascii="Lucida Grande" w:hAnsi="Lucida Grande" w:cs="Lucida Grande"/>
    </w:rPr>
  </w:style>
  <w:style w:type="paragraph" w:customStyle="1" w:styleId="textbold">
    <w:name w:val="text bold"/>
    <w:basedOn w:val="Normal"/>
    <w:link w:val="Emphasis"/>
    <w:uiPriority w:val="20"/>
    <w:qFormat/>
    <w:rsid w:val="00355D10"/>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card">
    <w:name w:val="card"/>
    <w:aliases w:val="Medium Grid 21,Tags,Debate Text,No Spacing11,No Spacing111111,No Spacing31,No Spacing22,No Spacing111,No Spacing3,No Spacing2,Read stuff,Very Small Text"/>
    <w:basedOn w:val="Normal"/>
    <w:next w:val="Normal"/>
    <w:link w:val="StyleUnderline"/>
    <w:uiPriority w:val="1"/>
    <w:qFormat/>
    <w:rsid w:val="00355D10"/>
    <w:pPr>
      <w:ind w:left="288" w:right="288"/>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sj.com/market-data/quotes/MRNA"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wsj.com/articles/u-s-backs-waiver-of-intellectual-property-protection-for-covid-19-vaccines-11620243518?mod=article_inline" TargetMode="External"/><Relationship Id="rId17" Type="http://schemas.openxmlformats.org/officeDocument/2006/relationships/hyperlink" Target="https://www.foley.com/-/media/files/insights/publications/2008/04/ip-strategies-to-combat-distribution-of-counterfei/files/ip-strategies-to-combat-distribution-of-counterfei/fileattachment/combatcounterfeitdrugs_a-konski.pdf%20//" TargetMode="External"/><Relationship Id="rId2" Type="http://schemas.openxmlformats.org/officeDocument/2006/relationships/customXml" Target="../customXml/item2.xml"/><Relationship Id="rId16" Type="http://schemas.openxmlformats.org/officeDocument/2006/relationships/hyperlink" Target="https://www.wsj.com/market-data/quotes/PFE?mod=chiclet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emocracyjournal.org/magazine/55/insulin-should-be-free-yes-free/" TargetMode="External"/><Relationship Id="rId5" Type="http://schemas.openxmlformats.org/officeDocument/2006/relationships/numbering" Target="numbering.xml"/><Relationship Id="rId15" Type="http://schemas.openxmlformats.org/officeDocument/2006/relationships/hyperlink" Target="https://www.wsj.com/market-data/quotes/PFE" TargetMode="External"/><Relationship Id="rId10" Type="http://schemas.openxmlformats.org/officeDocument/2006/relationships/hyperlink" Target="https://democracyjournal.org/magazine/55/insulin-should-be-free-yes-free/"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democracyjournal.org/magazine/55/insulin-should-be-free-yes-free/" TargetMode="External"/><Relationship Id="rId14" Type="http://schemas.openxmlformats.org/officeDocument/2006/relationships/hyperlink" Target="https://www.wsj.com/market-data/quotes/MRNA?mod=chiclet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isweis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25C2494-6F4D-5F4A-8D7F-9CDEDD3A44CC}">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12</Pages>
  <Words>6945</Words>
  <Characters>39592</Characters>
  <Application>Microsoft Office Word</Application>
  <DocSecurity>0</DocSecurity>
  <Lines>329</Lines>
  <Paragraphs>92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46445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Alexis Weiss</cp:lastModifiedBy>
  <cp:revision>1</cp:revision>
  <dcterms:created xsi:type="dcterms:W3CDTF">2021-09-19T21:57:00Z</dcterms:created>
  <dcterms:modified xsi:type="dcterms:W3CDTF">2021-09-19T22:42:00Z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