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F90D2" w14:textId="77777777" w:rsidR="00E43B90" w:rsidRDefault="00E43B90" w:rsidP="00E43B90">
      <w:pPr>
        <w:pStyle w:val="Heading1"/>
      </w:pPr>
      <w:r>
        <w:t>Orbital Use Fees CP</w:t>
      </w:r>
    </w:p>
    <w:p w14:paraId="66D083AF" w14:textId="77777777" w:rsidR="00E43B90" w:rsidRDefault="00E43B90" w:rsidP="00E43B90">
      <w:pPr>
        <w:pStyle w:val="Heading4"/>
      </w:pPr>
      <w:r>
        <w:t xml:space="preserve">Counterplan: states ought to charge private companies orbital use fees for each satellite put into orbit. </w:t>
      </w:r>
    </w:p>
    <w:p w14:paraId="6858B25A" w14:textId="77777777" w:rsidR="00E43B90" w:rsidRPr="001B69AD" w:rsidRDefault="00E43B90" w:rsidP="00E43B90">
      <w:pPr>
        <w:pStyle w:val="Heading4"/>
      </w:pPr>
      <w:r>
        <w:t xml:space="preserve">Solves the case while also boosting the economy. </w:t>
      </w:r>
      <w:proofErr w:type="spellStart"/>
      <w:r>
        <w:t>Vergoth</w:t>
      </w:r>
      <w:proofErr w:type="spellEnd"/>
      <w:r>
        <w:t xml:space="preserve"> 20:</w:t>
      </w:r>
    </w:p>
    <w:p w14:paraId="2DBF2879" w14:textId="77777777" w:rsidR="00E43B90" w:rsidRPr="00C813D3" w:rsidRDefault="00E43B90" w:rsidP="00E43B90">
      <w:r w:rsidRPr="00C813D3">
        <w:t xml:space="preserve">Karin </w:t>
      </w:r>
      <w:proofErr w:type="spellStart"/>
      <w:r w:rsidRPr="00C813D3">
        <w:t>Vergoth</w:t>
      </w:r>
      <w:proofErr w:type="spellEnd"/>
      <w:r w:rsidRPr="00C813D3">
        <w:t xml:space="preserve"> {CIRES-NOAA Science Writer}, 20 - ("Solving the space junk problem," CU Boulder Today, 5-26-2020, https://www.colorado.edu/today/2020/05/26/solving-space-junk-problem)//marlborough-wr/</w:t>
      </w:r>
    </w:p>
    <w:p w14:paraId="19807483" w14:textId="77777777" w:rsidR="00E43B90" w:rsidRPr="00C813D3" w:rsidRDefault="00E43B90" w:rsidP="00E43B90">
      <w:pPr>
        <w:ind w:left="720"/>
        <w:rPr>
          <w:sz w:val="12"/>
        </w:rPr>
      </w:pPr>
      <w:r w:rsidRPr="00C813D3">
        <w:rPr>
          <w:sz w:val="12"/>
        </w:rPr>
        <w:t xml:space="preserve">Space is getting crowded. Aging satellites and space debris crowd low-Earth orbit, and launching new satellites adds to the collision risk. </w:t>
      </w:r>
      <w:r w:rsidRPr="00C813D3">
        <w:rPr>
          <w:rStyle w:val="StyleUnderline"/>
        </w:rPr>
        <w:t xml:space="preserve">The </w:t>
      </w:r>
      <w:r w:rsidRPr="001E28AB">
        <w:rPr>
          <w:rStyle w:val="StyleUnderline"/>
          <w:highlight w:val="yellow"/>
        </w:rPr>
        <w:t>most effective way to solve</w:t>
      </w:r>
      <w:r w:rsidRPr="00C813D3">
        <w:rPr>
          <w:rStyle w:val="StyleUnderline"/>
        </w:rPr>
        <w:t xml:space="preserve"> the </w:t>
      </w:r>
      <w:r w:rsidRPr="001E28AB">
        <w:rPr>
          <w:rStyle w:val="StyleUnderline"/>
          <w:highlight w:val="yellow"/>
        </w:rPr>
        <w:t>space</w:t>
      </w:r>
      <w:r w:rsidRPr="00C813D3">
        <w:rPr>
          <w:rStyle w:val="StyleUnderline"/>
        </w:rPr>
        <w:t xml:space="preserve"> </w:t>
      </w:r>
      <w:r w:rsidRPr="001E28AB">
        <w:rPr>
          <w:rStyle w:val="StyleUnderline"/>
          <w:highlight w:val="yellow"/>
        </w:rPr>
        <w:t>junk</w:t>
      </w:r>
      <w:r w:rsidRPr="00C813D3">
        <w:rPr>
          <w:rStyle w:val="StyleUnderline"/>
        </w:rPr>
        <w:t xml:space="preserve"> problem</w:t>
      </w:r>
      <w:r w:rsidRPr="00C813D3">
        <w:rPr>
          <w:sz w:val="12"/>
        </w:rPr>
        <w:t xml:space="preserve">, according to a new study, is not to capture debris or deorbit old satellites: </w:t>
      </w:r>
      <w:r w:rsidRPr="001E28AB">
        <w:rPr>
          <w:rStyle w:val="StyleUnderline"/>
          <w:highlight w:val="yellow"/>
        </w:rPr>
        <w:t>it’s</w:t>
      </w:r>
      <w:r w:rsidRPr="00C813D3">
        <w:rPr>
          <w:rStyle w:val="StyleUnderline"/>
        </w:rPr>
        <w:t xml:space="preserve"> an international agreement to charge operators “</w:t>
      </w:r>
      <w:r w:rsidRPr="001E28AB">
        <w:rPr>
          <w:rStyle w:val="StyleUnderline"/>
          <w:highlight w:val="yellow"/>
        </w:rPr>
        <w:t>orbital-use fees</w:t>
      </w:r>
      <w:r w:rsidRPr="00C813D3">
        <w:rPr>
          <w:rStyle w:val="StyleUnderline"/>
        </w:rPr>
        <w:t xml:space="preserve">” </w:t>
      </w:r>
      <w:r w:rsidRPr="001E28AB">
        <w:rPr>
          <w:rStyle w:val="StyleUnderline"/>
          <w:highlight w:val="yellow"/>
        </w:rPr>
        <w:t>for every satellite</w:t>
      </w:r>
      <w:r w:rsidRPr="00C813D3">
        <w:rPr>
          <w:rStyle w:val="StyleUnderline"/>
        </w:rPr>
        <w:t xml:space="preserve"> put into orbit.</w:t>
      </w:r>
      <w:r w:rsidRPr="00C813D3">
        <w:rPr>
          <w:sz w:val="12"/>
        </w:rPr>
        <w:t xml:space="preserve"> </w:t>
      </w:r>
      <w:r w:rsidRPr="00C813D3">
        <w:rPr>
          <w:rStyle w:val="Emphasis"/>
        </w:rPr>
        <w:t xml:space="preserve">Orbital use fees </w:t>
      </w:r>
      <w:r w:rsidRPr="001E28AB">
        <w:rPr>
          <w:rStyle w:val="Emphasis"/>
          <w:highlight w:val="yellow"/>
        </w:rPr>
        <w:t>would</w:t>
      </w:r>
      <w:r w:rsidRPr="00C813D3">
        <w:rPr>
          <w:rStyle w:val="Emphasis"/>
        </w:rPr>
        <w:t xml:space="preserve"> also </w:t>
      </w:r>
      <w:r w:rsidRPr="001E28AB">
        <w:rPr>
          <w:rStyle w:val="Emphasis"/>
          <w:highlight w:val="yellow"/>
        </w:rPr>
        <w:t>increase</w:t>
      </w:r>
      <w:r w:rsidRPr="00C813D3">
        <w:rPr>
          <w:rStyle w:val="Emphasis"/>
        </w:rPr>
        <w:t xml:space="preserve"> the </w:t>
      </w:r>
      <w:r w:rsidRPr="001E28AB">
        <w:rPr>
          <w:rStyle w:val="Emphasis"/>
          <w:highlight w:val="yellow"/>
        </w:rPr>
        <w:t>long-run value of the space industry</w:t>
      </w:r>
      <w:r w:rsidRPr="00C813D3">
        <w:rPr>
          <w:sz w:val="12"/>
        </w:rPr>
        <w:t xml:space="preserve">, said economist Matthew Burgess, a </w:t>
      </w:r>
      <w:hyperlink r:id="rId9" w:history="1">
        <w:r w:rsidRPr="00C813D3">
          <w:rPr>
            <w:rStyle w:val="Hyperlink"/>
            <w:sz w:val="12"/>
          </w:rPr>
          <w:t>CIRES Fellow and co-author of the new paper</w:t>
        </w:r>
      </w:hyperlink>
      <w:r w:rsidRPr="00C813D3">
        <w:rPr>
          <w:sz w:val="12"/>
        </w:rPr>
        <w:t xml:space="preserve">. </w:t>
      </w:r>
      <w:r w:rsidRPr="00C813D3">
        <w:rPr>
          <w:rStyle w:val="StyleUnderline"/>
        </w:rPr>
        <w:t xml:space="preserve">By </w:t>
      </w:r>
      <w:r w:rsidRPr="001E28AB">
        <w:rPr>
          <w:rStyle w:val="StyleUnderline"/>
          <w:highlight w:val="yellow"/>
        </w:rPr>
        <w:t>reducing</w:t>
      </w:r>
      <w:r w:rsidRPr="00C813D3">
        <w:rPr>
          <w:rStyle w:val="StyleUnderline"/>
        </w:rPr>
        <w:t xml:space="preserve"> future </w:t>
      </w:r>
      <w:r w:rsidRPr="001E28AB">
        <w:rPr>
          <w:rStyle w:val="StyleUnderline"/>
          <w:highlight w:val="yellow"/>
        </w:rPr>
        <w:t>satellite and debris collision</w:t>
      </w:r>
      <w:r w:rsidRPr="00C813D3">
        <w:rPr>
          <w:rStyle w:val="StyleUnderline"/>
        </w:rPr>
        <w:t xml:space="preserve"> risk, an </w:t>
      </w:r>
      <w:r w:rsidRPr="001E28AB">
        <w:rPr>
          <w:rStyle w:val="StyleUnderline"/>
          <w:highlight w:val="yellow"/>
        </w:rPr>
        <w:t>annual fee rising to about $235,000 per satellite</w:t>
      </w:r>
      <w:r w:rsidRPr="00C813D3">
        <w:rPr>
          <w:rStyle w:val="StyleUnderline"/>
        </w:rPr>
        <w:t xml:space="preserve"> would </w:t>
      </w:r>
      <w:r w:rsidRPr="001E28AB">
        <w:rPr>
          <w:rStyle w:val="Emphasis"/>
          <w:highlight w:val="yellow"/>
        </w:rPr>
        <w:t>quadruple</w:t>
      </w:r>
      <w:r w:rsidRPr="00C813D3">
        <w:rPr>
          <w:rStyle w:val="Emphasis"/>
        </w:rPr>
        <w:t xml:space="preserve"> the </w:t>
      </w:r>
      <w:r w:rsidRPr="001E28AB">
        <w:rPr>
          <w:rStyle w:val="Emphasis"/>
          <w:highlight w:val="yellow"/>
        </w:rPr>
        <w:t>value of the satellite industry by 2040</w:t>
      </w:r>
      <w:r w:rsidRPr="00C813D3">
        <w:rPr>
          <w:sz w:val="12"/>
        </w:rPr>
        <w:t xml:space="preserve">, he and his colleagues concluded in a paper published today in the </w:t>
      </w:r>
      <w:hyperlink r:id="rId10" w:history="1">
        <w:r w:rsidRPr="00C813D3">
          <w:rPr>
            <w:rStyle w:val="Hyperlink"/>
            <w:sz w:val="12"/>
          </w:rPr>
          <w:t>Proceedings of the National Academy of Sciences</w:t>
        </w:r>
      </w:hyperlink>
      <w:r w:rsidRPr="00C813D3">
        <w:rPr>
          <w:sz w:val="12"/>
        </w:rPr>
        <w:t>. “</w:t>
      </w:r>
      <w:r w:rsidRPr="00C813D3">
        <w:rPr>
          <w:rStyle w:val="StyleUnderline"/>
        </w:rPr>
        <w:t>Space is a common resource, but companies aren’t accounting for the cost their satellites impose on other operators when they decide whether or not to launch</w:t>
      </w:r>
      <w:r w:rsidRPr="00C813D3">
        <w:rPr>
          <w:sz w:val="12"/>
        </w:rPr>
        <w:t>,” said Burgess, who is also an assistant professor in environmental studies and an affiliated faculty member in economics at CU Boulder. “</w:t>
      </w:r>
      <w:r w:rsidRPr="00C813D3">
        <w:rPr>
          <w:rStyle w:val="StyleUnderline"/>
        </w:rPr>
        <w:t xml:space="preserve">We need </w:t>
      </w:r>
      <w:r w:rsidRPr="001E28AB">
        <w:rPr>
          <w:rStyle w:val="StyleUnderline"/>
          <w:highlight w:val="yellow"/>
        </w:rPr>
        <w:t>a</w:t>
      </w:r>
      <w:r w:rsidRPr="00C813D3">
        <w:rPr>
          <w:rStyle w:val="StyleUnderline"/>
        </w:rPr>
        <w:t xml:space="preserve"> </w:t>
      </w:r>
      <w:r w:rsidRPr="001E28AB">
        <w:rPr>
          <w:rStyle w:val="StyleUnderline"/>
          <w:highlight w:val="yellow"/>
        </w:rPr>
        <w:t>policy that lets</w:t>
      </w:r>
      <w:r w:rsidRPr="00C813D3">
        <w:rPr>
          <w:rStyle w:val="StyleUnderline"/>
        </w:rPr>
        <w:t xml:space="preserve"> satellite </w:t>
      </w:r>
      <w:r w:rsidRPr="001E28AB">
        <w:rPr>
          <w:rStyle w:val="StyleUnderline"/>
          <w:highlight w:val="yellow"/>
        </w:rPr>
        <w:t>operators</w:t>
      </w:r>
      <w:r w:rsidRPr="00C813D3">
        <w:rPr>
          <w:rStyle w:val="StyleUnderline"/>
        </w:rPr>
        <w:t xml:space="preserve"> directly </w:t>
      </w:r>
      <w:r w:rsidRPr="001E28AB">
        <w:rPr>
          <w:rStyle w:val="StyleUnderline"/>
          <w:highlight w:val="yellow"/>
        </w:rPr>
        <w:t>factor in</w:t>
      </w:r>
      <w:r w:rsidRPr="00C813D3">
        <w:rPr>
          <w:rStyle w:val="StyleUnderline"/>
        </w:rPr>
        <w:t xml:space="preserve"> the </w:t>
      </w:r>
      <w:r w:rsidRPr="001E28AB">
        <w:rPr>
          <w:rStyle w:val="StyleUnderline"/>
          <w:highlight w:val="yellow"/>
        </w:rPr>
        <w:t>costs</w:t>
      </w:r>
      <w:r w:rsidRPr="00C813D3">
        <w:rPr>
          <w:rStyle w:val="StyleUnderline"/>
        </w:rPr>
        <w:t xml:space="preserve"> their </w:t>
      </w:r>
      <w:r w:rsidRPr="001E28AB">
        <w:rPr>
          <w:rStyle w:val="StyleUnderline"/>
          <w:highlight w:val="yellow"/>
        </w:rPr>
        <w:t>launches</w:t>
      </w:r>
      <w:r w:rsidRPr="00C813D3">
        <w:rPr>
          <w:rStyle w:val="StyleUnderline"/>
        </w:rPr>
        <w:t xml:space="preserve"> </w:t>
      </w:r>
      <w:r w:rsidRPr="001E28AB">
        <w:rPr>
          <w:rStyle w:val="StyleUnderline"/>
          <w:highlight w:val="yellow"/>
        </w:rPr>
        <w:t>impose on other operators</w:t>
      </w:r>
      <w:r w:rsidRPr="00C813D3">
        <w:rPr>
          <w:rStyle w:val="StyleUnderline"/>
        </w:rPr>
        <w:t>.”</w:t>
      </w:r>
      <w:r w:rsidRPr="00C813D3">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C813D3">
        <w:rPr>
          <w:sz w:val="12"/>
        </w:rPr>
        <w:t>engineering</w:t>
      </w:r>
      <w:proofErr w:type="gramEnd"/>
      <w:r w:rsidRPr="00C813D3">
        <w:rPr>
          <w:sz w:val="12"/>
        </w:rPr>
        <w:t xml:space="preserve"> or managerial solutions like these won’t solve the debris problem because they don’t change the incentives for operators. For example, </w:t>
      </w:r>
      <w:r w:rsidRPr="00F0557C">
        <w:rPr>
          <w:rStyle w:val="StyleUnderline"/>
          <w:highlight w:val="yellow"/>
        </w:rPr>
        <w:t>removing</w:t>
      </w:r>
      <w:r w:rsidRPr="00C813D3">
        <w:rPr>
          <w:rStyle w:val="StyleUnderline"/>
        </w:rPr>
        <w:t xml:space="preserve"> space debris </w:t>
      </w:r>
      <w:r w:rsidRPr="00F0557C">
        <w:rPr>
          <w:rStyle w:val="StyleUnderline"/>
          <w:highlight w:val="yellow"/>
        </w:rPr>
        <w:t>might motivate operators to launch more</w:t>
      </w:r>
      <w:r w:rsidRPr="00C813D3">
        <w:rPr>
          <w:rStyle w:val="StyleUnderline"/>
        </w:rPr>
        <w:t xml:space="preserve"> satellites—</w:t>
      </w:r>
      <w:r w:rsidRPr="00F0557C">
        <w:rPr>
          <w:rStyle w:val="StyleUnderline"/>
          <w:highlight w:val="yellow"/>
        </w:rPr>
        <w:t>further crowding low-Earth orbit</w:t>
      </w:r>
      <w:r w:rsidRPr="00C813D3">
        <w:rPr>
          <w:rStyle w:val="StyleUnderline"/>
        </w:rPr>
        <w:t>, increasing collision risk, and raising costs.</w:t>
      </w:r>
      <w:r>
        <w:rPr>
          <w:rStyle w:val="StyleUnderline"/>
        </w:rPr>
        <w:t xml:space="preserve"> </w:t>
      </w:r>
      <w:r w:rsidRPr="00C813D3">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C813D3">
        <w:rPr>
          <w:rStyle w:val="Emphasis"/>
        </w:rPr>
        <w:t xml:space="preserve">That’s </w:t>
      </w:r>
      <w:r w:rsidRPr="00F0557C">
        <w:rPr>
          <w:rStyle w:val="Emphasis"/>
          <w:highlight w:val="yellow"/>
        </w:rPr>
        <w:t>not the same as a launch fee</w:t>
      </w:r>
      <w:r w:rsidRPr="00C813D3">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C813D3">
        <w:rPr>
          <w:sz w:val="12"/>
        </w:rPr>
        <w:t>specific, since</w:t>
      </w:r>
      <w:proofErr w:type="gramEnd"/>
      <w:r w:rsidRPr="00C813D3">
        <w:rPr>
          <w:sz w:val="12"/>
        </w:rPr>
        <w:t xml:space="preserve"> satellites in different orbits produce varying collision risks. Most important</w:t>
      </w:r>
      <w:r w:rsidRPr="00C813D3">
        <w:rPr>
          <w:rStyle w:val="StyleUnderline"/>
        </w:rPr>
        <w:t xml:space="preserve">, </w:t>
      </w:r>
      <w:r w:rsidRPr="00F0557C">
        <w:rPr>
          <w:rStyle w:val="StyleUnderline"/>
          <w:highlight w:val="yellow"/>
        </w:rPr>
        <w:t>the fee</w:t>
      </w:r>
      <w:r w:rsidRPr="00C813D3">
        <w:rPr>
          <w:rStyle w:val="StyleUnderline"/>
        </w:rPr>
        <w:t xml:space="preserve"> for each satellite </w:t>
      </w:r>
      <w:r w:rsidRPr="00F0557C">
        <w:rPr>
          <w:rStyle w:val="StyleUnderline"/>
          <w:highlight w:val="yellow"/>
        </w:rPr>
        <w:t xml:space="preserve">would be </w:t>
      </w:r>
      <w:r w:rsidRPr="00F0557C">
        <w:rPr>
          <w:rStyle w:val="Emphasis"/>
          <w:highlight w:val="yellow"/>
        </w:rPr>
        <w:t>calculated to reflect</w:t>
      </w:r>
      <w:r w:rsidRPr="00C813D3">
        <w:rPr>
          <w:rStyle w:val="Emphasis"/>
        </w:rPr>
        <w:t xml:space="preserve"> the </w:t>
      </w:r>
      <w:r w:rsidRPr="00F0557C">
        <w:rPr>
          <w:rStyle w:val="Emphasis"/>
          <w:highlight w:val="yellow"/>
        </w:rPr>
        <w:t>cost to the industry</w:t>
      </w:r>
      <w:r w:rsidRPr="00C813D3">
        <w:rPr>
          <w:rStyle w:val="Emphasis"/>
        </w:rPr>
        <w:t xml:space="preserve"> of putting another satellite into orbit</w:t>
      </w:r>
      <w:r w:rsidRPr="00C813D3">
        <w:rPr>
          <w:rStyle w:val="StyleUnderline"/>
        </w:rPr>
        <w:t>, including projected current and future costs of additional collision risk and space debris production—costs operators don’t currently factor into their launches.</w:t>
      </w:r>
      <w:r w:rsidRPr="00C813D3">
        <w:rPr>
          <w:sz w:val="12"/>
        </w:rPr>
        <w:t xml:space="preserve"> “In our model, what matters is that satellite operators are paying the cost of the collision risk imposed on other operators,” said Daniel </w:t>
      </w:r>
      <w:proofErr w:type="spellStart"/>
      <w:r w:rsidRPr="00C813D3">
        <w:rPr>
          <w:sz w:val="12"/>
        </w:rPr>
        <w:t>Kaffine</w:t>
      </w:r>
      <w:proofErr w:type="spellEnd"/>
      <w:r w:rsidRPr="00C813D3">
        <w:rPr>
          <w:sz w:val="12"/>
        </w:rPr>
        <w:t xml:space="preserve">, professor of economics and RASEI Fellow at CU Boulder and co-author on the paper. And </w:t>
      </w:r>
      <w:r w:rsidRPr="00C813D3">
        <w:rPr>
          <w:rStyle w:val="StyleUnderline"/>
        </w:rPr>
        <w:t xml:space="preserve">those </w:t>
      </w:r>
      <w:r w:rsidRPr="00F0557C">
        <w:rPr>
          <w:rStyle w:val="StyleUnderline"/>
          <w:highlight w:val="yellow"/>
        </w:rPr>
        <w:t xml:space="preserve">fees would </w:t>
      </w:r>
      <w:r w:rsidRPr="00F0557C">
        <w:rPr>
          <w:rStyle w:val="Emphasis"/>
          <w:highlight w:val="yellow"/>
        </w:rPr>
        <w:t>increase over time</w:t>
      </w:r>
      <w:r w:rsidRPr="00C813D3">
        <w:rPr>
          <w:rStyle w:val="StyleUnderline"/>
        </w:rPr>
        <w:t>, to account for the rising value of cleaner orbits.</w:t>
      </w:r>
      <w:r w:rsidRPr="00C813D3">
        <w:rPr>
          <w:sz w:val="12"/>
        </w:rPr>
        <w:t xml:space="preserve"> In the researchers’ model, </w:t>
      </w:r>
      <w:r w:rsidRPr="00C813D3">
        <w:rPr>
          <w:rStyle w:val="StyleUnderline"/>
        </w:rPr>
        <w:t>the</w:t>
      </w:r>
      <w:r w:rsidRPr="00C813D3">
        <w:rPr>
          <w:sz w:val="12"/>
        </w:rPr>
        <w:t xml:space="preserve"> optimal </w:t>
      </w:r>
      <w:r w:rsidRPr="00C813D3">
        <w:rPr>
          <w:rStyle w:val="StyleUnderline"/>
        </w:rPr>
        <w:t>fee would rise at a rate of 14 percent per year, reaching roughly $235,000 per satellite-year by 2040.</w:t>
      </w:r>
      <w:r>
        <w:rPr>
          <w:rStyle w:val="StyleUnderline"/>
        </w:rPr>
        <w:t xml:space="preserve"> </w:t>
      </w:r>
      <w:r w:rsidRPr="00C813D3">
        <w:rPr>
          <w:sz w:val="12"/>
        </w:rPr>
        <w:t xml:space="preserve">For an orbital-use fee approach to work, the researchers found, </w:t>
      </w:r>
      <w:r w:rsidRPr="00C813D3">
        <w:rPr>
          <w:rStyle w:val="StyleUnderline"/>
        </w:rPr>
        <w:t>all countries launching satellites would need to participate</w:t>
      </w:r>
      <w:r w:rsidRPr="00C813D3">
        <w:rPr>
          <w:sz w:val="12"/>
        </w:rPr>
        <w:t xml:space="preserve">—that's about a dozen that launch satellites on their own launch vehicles and more than 30 that own satellites. In addition, </w:t>
      </w:r>
      <w:r w:rsidRPr="00C813D3">
        <w:rPr>
          <w:rStyle w:val="StyleUnderline"/>
        </w:rPr>
        <w:t>each country would need to</w:t>
      </w:r>
      <w:r>
        <w:rPr>
          <w:rStyle w:val="StyleUnderline"/>
        </w:rPr>
        <w:t xml:space="preserve"> </w:t>
      </w:r>
      <w:r w:rsidRPr="00C813D3">
        <w:rPr>
          <w:rStyle w:val="StyleUnderline"/>
        </w:rPr>
        <w:t>charge the same fee per unit of collision risk for each satellite that goes into orbit, although each country could collect revenue separately.</w:t>
      </w:r>
      <w:r w:rsidRPr="00C813D3">
        <w:rPr>
          <w:sz w:val="12"/>
        </w:rPr>
        <w:t xml:space="preserve"> </w:t>
      </w:r>
      <w:r w:rsidRPr="00F0557C">
        <w:rPr>
          <w:rStyle w:val="Emphasis"/>
          <w:highlight w:val="yellow"/>
        </w:rPr>
        <w:t>Countries use similar approaches already in carbon taxes and fisheries</w:t>
      </w:r>
      <w:r w:rsidRPr="00C813D3">
        <w:rPr>
          <w:rStyle w:val="Emphasis"/>
        </w:rPr>
        <w:t xml:space="preserve"> management.</w:t>
      </w:r>
      <w:r>
        <w:rPr>
          <w:rStyle w:val="Emphasis"/>
        </w:rPr>
        <w:t xml:space="preserve"> </w:t>
      </w:r>
      <w:r w:rsidRPr="00C813D3">
        <w:rPr>
          <w:sz w:val="12"/>
        </w:rPr>
        <w:t xml:space="preserve">In this study, Rao and his colleagues compared orbital-use fees to business as usual (that is, open access to space) and to technological fixes such as removing space debris. They found that </w:t>
      </w:r>
      <w:r w:rsidRPr="00C813D3">
        <w:rPr>
          <w:rStyle w:val="StyleUnderline"/>
        </w:rPr>
        <w:t xml:space="preserve">orbital use fees forced </w:t>
      </w:r>
      <w:r w:rsidRPr="00C813D3">
        <w:rPr>
          <w:rStyle w:val="StyleUnderline"/>
        </w:rPr>
        <w:lastRenderedPageBreak/>
        <w:t>operators to directly weigh the expected lifetime value of their satellites against the cost to industry of putting another satellite into orbit and creating additional risk</w:t>
      </w:r>
      <w:r w:rsidRPr="00C813D3">
        <w:rPr>
          <w:sz w:val="12"/>
        </w:rPr>
        <w:t xml:space="preserve">. In other scenarios, operators still had incentive to race into space, hoping to extract some value before it got too crowded. </w:t>
      </w:r>
      <w:r w:rsidRPr="00C813D3">
        <w:rPr>
          <w:rStyle w:val="Emphasis"/>
        </w:rPr>
        <w:t>With orbital-use fees, the long-run value of the satellite industry would increase from around $600 billion under the business-as-usual scenario to around $3 trillion</w:t>
      </w:r>
      <w:r w:rsidRPr="00C813D3">
        <w:rPr>
          <w:sz w:val="12"/>
        </w:rPr>
        <w:t xml:space="preserve">, researchers found. </w:t>
      </w:r>
      <w:r w:rsidRPr="00C813D3">
        <w:rPr>
          <w:rStyle w:val="StyleUnderline"/>
        </w:rPr>
        <w:t>The increase in value comes from reducing collisions and collision-related costs, such as launching replacement satellites.</w:t>
      </w:r>
      <w:r w:rsidRPr="00C813D3">
        <w:rPr>
          <w:sz w:val="12"/>
        </w:rPr>
        <w:t xml:space="preserve"> </w:t>
      </w:r>
      <w:r w:rsidRPr="00F0557C">
        <w:rPr>
          <w:rStyle w:val="StyleUnderline"/>
          <w:highlight w:val="yellow"/>
        </w:rPr>
        <w:t>Orbital-use fees could also help satellite operators get ahead of</w:t>
      </w:r>
      <w:r w:rsidRPr="00C813D3">
        <w:rPr>
          <w:rStyle w:val="StyleUnderline"/>
        </w:rPr>
        <w:t xml:space="preserve"> the </w:t>
      </w:r>
      <w:r w:rsidRPr="00F0557C">
        <w:rPr>
          <w:rStyle w:val="StyleUnderline"/>
          <w:highlight w:val="yellow"/>
        </w:rPr>
        <w:t>space</w:t>
      </w:r>
      <w:r w:rsidRPr="00C813D3">
        <w:rPr>
          <w:rStyle w:val="StyleUnderline"/>
        </w:rPr>
        <w:t xml:space="preserve"> </w:t>
      </w:r>
      <w:r w:rsidRPr="00F0557C">
        <w:rPr>
          <w:rStyle w:val="StyleUnderline"/>
          <w:highlight w:val="yellow"/>
        </w:rPr>
        <w:t>junk</w:t>
      </w:r>
      <w:r w:rsidRPr="00C813D3">
        <w:rPr>
          <w:rStyle w:val="StyleUnderline"/>
        </w:rPr>
        <w:t xml:space="preserve"> problem</w:t>
      </w:r>
      <w:r w:rsidRPr="00C813D3">
        <w:rPr>
          <w:sz w:val="12"/>
        </w:rPr>
        <w:t xml:space="preserve">. “In other sectors, addressing the tragedy of the commons has often been a game of catch-up with substantial social costs. But </w:t>
      </w:r>
      <w:r w:rsidRPr="00C813D3">
        <w:rPr>
          <w:rStyle w:val="Emphasis"/>
        </w:rPr>
        <w:t>the relatively young space industry can avoid these costs before they escalate</w:t>
      </w:r>
      <w:r w:rsidRPr="00C813D3">
        <w:rPr>
          <w:sz w:val="12"/>
        </w:rPr>
        <w:t xml:space="preserve">,” Burgess said. </w:t>
      </w:r>
    </w:p>
    <w:p w14:paraId="41800BA6" w14:textId="1903C5B3" w:rsidR="00E43B90" w:rsidRDefault="00E43B90" w:rsidP="003B5B4B">
      <w:pPr>
        <w:pStyle w:val="Heading1"/>
      </w:pPr>
      <w:r>
        <w:lastRenderedPageBreak/>
        <w:t>Salvage law CP</w:t>
      </w:r>
    </w:p>
    <w:p w14:paraId="7790E1D6" w14:textId="79515D95" w:rsidR="00E43B90" w:rsidRDefault="00E43B90" w:rsidP="00E43B90">
      <w:pPr>
        <w:pStyle w:val="Heading4"/>
      </w:pPr>
      <w:r>
        <w:t>CP: Apply the maritime law of salvage to space debris.</w:t>
      </w:r>
    </w:p>
    <w:p w14:paraId="0C34D7DD" w14:textId="77777777" w:rsidR="00E43B90" w:rsidRDefault="00E43B90" w:rsidP="00E43B90">
      <w:r>
        <w:rPr>
          <w:rStyle w:val="Style13ptBold"/>
        </w:rPr>
        <w:t xml:space="preserve">Salter ’16 </w:t>
      </w:r>
      <w:proofErr w:type="gramStart"/>
      <w:r>
        <w:rPr>
          <w:rStyle w:val="Style13ptBold"/>
        </w:rPr>
        <w:t xml:space="preserve">- </w:t>
      </w:r>
      <w:r>
        <w:t xml:space="preserve"> Alexander</w:t>
      </w:r>
      <w:proofErr w:type="gramEnd"/>
      <w:r>
        <w:t xml:space="preserve">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6249FC58" w14:textId="77777777" w:rsidR="00E43B90" w:rsidRPr="00951FFD" w:rsidRDefault="00E43B90" w:rsidP="00E43B90">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4B62AB9D" w14:textId="217CEDF9" w:rsidR="00E43B90" w:rsidRDefault="00E43B90" w:rsidP="00E43B90">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41F6AD55" w14:textId="77777777" w:rsidR="00C31125" w:rsidRDefault="00C31125" w:rsidP="00C31125">
      <w:pPr>
        <w:pStyle w:val="Heading1"/>
      </w:pPr>
      <w:r>
        <w:lastRenderedPageBreak/>
        <w:t>Asteroid Mining DA</w:t>
      </w:r>
    </w:p>
    <w:p w14:paraId="3B3E5618" w14:textId="77777777" w:rsidR="00C31125" w:rsidRDefault="00C31125" w:rsidP="00C31125">
      <w:pPr>
        <w:pStyle w:val="Heading4"/>
      </w:pPr>
      <w:r>
        <w:t>The private sector is essential for asteroid mining – competition is key and government development is not effective, efficient, or cheap enough. Thiessen 21:</w:t>
      </w:r>
    </w:p>
    <w:p w14:paraId="6179A923" w14:textId="77777777" w:rsidR="00C31125" w:rsidRDefault="00C31125" w:rsidP="00C3112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35A9C6D" w14:textId="77777777" w:rsidR="00C31125" w:rsidRPr="00777D49" w:rsidRDefault="00C31125" w:rsidP="00C3112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62FCCFA" w14:textId="77777777" w:rsidR="00C31125" w:rsidRDefault="00C31125" w:rsidP="00C31125"/>
    <w:p w14:paraId="42D76252" w14:textId="106644C5" w:rsidR="00C31125" w:rsidRDefault="00C31125" w:rsidP="00C31125">
      <w:pPr>
        <w:pStyle w:val="Heading4"/>
      </w:pPr>
      <w:r>
        <w:t xml:space="preserve">Space regulation scares investors away and spills over to other space activities. </w:t>
      </w:r>
      <w:r>
        <w:t>Freeland 05.</w:t>
      </w:r>
    </w:p>
    <w:p w14:paraId="5BE3B2E9" w14:textId="77777777" w:rsidR="00C31125" w:rsidRPr="002C77DA" w:rsidRDefault="00C31125" w:rsidP="00C3112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49538DA7" w14:textId="77777777" w:rsidR="00C31125" w:rsidRPr="00BE7D84" w:rsidRDefault="00C31125" w:rsidP="00C3112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256E26EC" w14:textId="77777777" w:rsidR="00C31125" w:rsidRPr="0023115E" w:rsidRDefault="00C31125" w:rsidP="00C31125">
      <w:pPr>
        <w:rPr>
          <w:b/>
          <w:bCs/>
          <w:u w:val="single"/>
        </w:rPr>
      </w:pPr>
    </w:p>
    <w:p w14:paraId="0DD7EAC1" w14:textId="77777777" w:rsidR="00C31125" w:rsidRPr="000832CC" w:rsidRDefault="00C31125" w:rsidP="00C31125">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F559860" w14:textId="77777777" w:rsidR="00C31125" w:rsidRPr="000832CC" w:rsidRDefault="00C31125" w:rsidP="00C31125">
      <w:pPr>
        <w:rPr>
          <w:szCs w:val="22"/>
        </w:rPr>
      </w:pPr>
      <w:r w:rsidRPr="000832CC">
        <w:rPr>
          <w:szCs w:val="22"/>
        </w:rPr>
        <w:t>Chris Taylor [journalist], 19 - ("How asteroid mining will save the Earth — and mint trillionaires," Mashable, 2019, accessed 12-13-2021, https://mashable.com/feature/asteroid-mining-space-economy)//ML</w:t>
      </w:r>
    </w:p>
    <w:p w14:paraId="01C35F70" w14:textId="77777777" w:rsidR="00C31125" w:rsidRPr="0097088D" w:rsidRDefault="00C31125" w:rsidP="00C31125">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w:t>
      </w:r>
      <w:r w:rsidRPr="000832CC">
        <w:rPr>
          <w:sz w:val="12"/>
          <w:szCs w:val="22"/>
        </w:rPr>
        <w:lastRenderedPageBreak/>
        <w:t xml:space="preserve">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w:t>
      </w:r>
      <w:r w:rsidRPr="000832CC">
        <w:rPr>
          <w:rStyle w:val="StyleUnderline"/>
        </w:rPr>
        <w:lastRenderedPageBreak/>
        <w:t xml:space="preserve">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w:t>
      </w:r>
      <w:proofErr w:type="gramStart"/>
      <w:r w:rsidRPr="000832CC">
        <w:rPr>
          <w:sz w:val="12"/>
          <w:szCs w:val="22"/>
        </w:rPr>
        <w:t>damn</w:t>
      </w:r>
      <w:proofErr w:type="gramEnd"/>
      <w:r w:rsidRPr="000832CC">
        <w:rPr>
          <w:sz w:val="12"/>
          <w:szCs w:val="22"/>
        </w:rPr>
        <w:t xml:space="preserve">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F3106E2" w14:textId="77777777" w:rsidR="00C31125" w:rsidRPr="00405D88" w:rsidRDefault="00C31125" w:rsidP="00C31125">
      <w:pPr>
        <w:pStyle w:val="Heading4"/>
        <w:rPr>
          <w:rFonts w:cs="Calibri"/>
        </w:rPr>
      </w:pPr>
      <w:r w:rsidRPr="00405D88">
        <w:rPr>
          <w:rFonts w:cs="Calibri"/>
        </w:rPr>
        <w:t>Warming causes extinction.</w:t>
      </w:r>
    </w:p>
    <w:p w14:paraId="56E1D29C" w14:textId="77777777" w:rsidR="00C31125" w:rsidRPr="00405D88" w:rsidRDefault="00C31125" w:rsidP="00C31125">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0599898" w14:textId="77777777" w:rsidR="00C31125" w:rsidRPr="00405D88" w:rsidRDefault="00C31125" w:rsidP="00C3112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lastRenderedPageBreak/>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w:t>
      </w:r>
      <w:r w:rsidRPr="00405D88">
        <w:rPr>
          <w:rStyle w:val="StyleUnderline"/>
        </w:rPr>
        <w:lastRenderedPageBreak/>
        <w:t>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0C21D9B" w14:textId="77777777" w:rsidR="00C31125" w:rsidRPr="00951FFD" w:rsidRDefault="00C31125" w:rsidP="00E43B90">
      <w:pPr>
        <w:ind w:left="720"/>
        <w:rPr>
          <w:sz w:val="12"/>
        </w:rPr>
      </w:pPr>
    </w:p>
    <w:p w14:paraId="3594A895" w14:textId="77777777" w:rsidR="00E43B90" w:rsidRDefault="00E43B90" w:rsidP="00C31125">
      <w:pPr>
        <w:pStyle w:val="Heading1"/>
      </w:pPr>
      <w:r>
        <w:lastRenderedPageBreak/>
        <w:t>Debris</w:t>
      </w:r>
    </w:p>
    <w:p w14:paraId="4B36C48F" w14:textId="760384C2" w:rsidR="00E43B90" w:rsidRDefault="003B5B4B" w:rsidP="00E43B90">
      <w:pPr>
        <w:pStyle w:val="Heading3"/>
      </w:pPr>
      <w:r>
        <w:lastRenderedPageBreak/>
        <w:t>Top</w:t>
      </w:r>
    </w:p>
    <w:p w14:paraId="79C68A3D" w14:textId="25EC8232" w:rsidR="00E43B90" w:rsidRDefault="00E43B90" w:rsidP="00E43B90">
      <w:pPr>
        <w:pStyle w:val="Heading4"/>
        <w:numPr>
          <w:ilvl w:val="0"/>
          <w:numId w:val="32"/>
        </w:numPr>
      </w:pPr>
      <w:r>
        <w:t>Future space faring nations will not be included in the plan which means they won’t solve</w:t>
      </w:r>
    </w:p>
    <w:p w14:paraId="1AEC2572" w14:textId="06E695D2" w:rsidR="00236D01" w:rsidRDefault="00236D01" w:rsidP="00E43B90">
      <w:pPr>
        <w:pStyle w:val="Heading4"/>
        <w:numPr>
          <w:ilvl w:val="0"/>
          <w:numId w:val="32"/>
        </w:numPr>
      </w:pPr>
      <w:r>
        <w:t xml:space="preserve">The </w:t>
      </w:r>
      <w:proofErr w:type="spellStart"/>
      <w:r>
        <w:t>Scoles</w:t>
      </w:r>
      <w:proofErr w:type="spellEnd"/>
      <w:r>
        <w:t xml:space="preserve"> is the ONLY card that says that mining takes out satellites, and </w:t>
      </w:r>
      <w:r w:rsidR="003B5B4B">
        <w:t>it says that companies are already taking risk into account</w:t>
      </w:r>
      <w:r>
        <w:t xml:space="preserve"> </w:t>
      </w:r>
    </w:p>
    <w:p w14:paraId="76AF15BE" w14:textId="5EB842D9" w:rsidR="003B5B4B" w:rsidRDefault="003B5B4B" w:rsidP="003B5B4B">
      <w:pPr>
        <w:pStyle w:val="Heading4"/>
        <w:ind w:left="360"/>
      </w:pPr>
      <w:r>
        <w:t xml:space="preserve">This is the </w:t>
      </w:r>
      <w:proofErr w:type="spellStart"/>
      <w:r>
        <w:t>Scoles</w:t>
      </w:r>
      <w:proofErr w:type="spellEnd"/>
      <w:r>
        <w:t xml:space="preserve"> card later in the article.</w:t>
      </w:r>
    </w:p>
    <w:p w14:paraId="60F51A17" w14:textId="7E86065D" w:rsidR="003B5B4B" w:rsidRPr="003B5B4B" w:rsidRDefault="003B5B4B" w:rsidP="003B5B4B">
      <w:pPr>
        <w:pStyle w:val="ListParagraph"/>
      </w:pPr>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61B68D9" w14:textId="739E3294" w:rsidR="003B5B4B" w:rsidRPr="003B5B4B" w:rsidRDefault="003B5B4B" w:rsidP="003B5B4B">
      <w:pPr>
        <w:rPr>
          <w:sz w:val="12"/>
        </w:rPr>
      </w:pPr>
      <w:proofErr w:type="spellStart"/>
      <w:r w:rsidRPr="003B5B4B">
        <w:rPr>
          <w:highlight w:val="yellow"/>
          <w:u w:val="single"/>
        </w:rPr>
        <w:t>Handmer</w:t>
      </w:r>
      <w:proofErr w:type="spellEnd"/>
      <w:r w:rsidRPr="003B5B4B">
        <w:rPr>
          <w:highlight w:val="yellow"/>
          <w:u w:val="single"/>
        </w:rPr>
        <w:t xml:space="preserve"> and </w:t>
      </w:r>
      <w:proofErr w:type="spellStart"/>
      <w:r w:rsidRPr="003B5B4B">
        <w:rPr>
          <w:highlight w:val="yellow"/>
          <w:u w:val="single"/>
        </w:rPr>
        <w:t>Roa</w:t>
      </w:r>
      <w:proofErr w:type="spellEnd"/>
      <w:r w:rsidRPr="003B5B4B">
        <w:rPr>
          <w:sz w:val="12"/>
        </w:rPr>
        <w:t xml:space="preserve"> want to point out the problem now so that we </w:t>
      </w:r>
      <w:r w:rsidRPr="003B5B4B">
        <w:rPr>
          <w:highlight w:val="yellow"/>
          <w:u w:val="single"/>
        </w:rPr>
        <w:t>can find a solution before any satellites get dinged.</w:t>
      </w:r>
      <w:r w:rsidRPr="003B5B4B">
        <w:rPr>
          <w:sz w:val="12"/>
        </w:rPr>
        <w:t xml:space="preserve"> “</w:t>
      </w:r>
      <w:r w:rsidRPr="003B5B4B">
        <w:rPr>
          <w:highlight w:val="yellow"/>
          <w:u w:val="single"/>
        </w:rPr>
        <w:t>It is possible to quantify and manage the risk</w:t>
      </w:r>
      <w:r w:rsidRPr="003B5B4B">
        <w:rPr>
          <w:sz w:val="12"/>
        </w:rPr>
        <w:t xml:space="preserve">,” says </w:t>
      </w:r>
      <w:proofErr w:type="spellStart"/>
      <w:r w:rsidRPr="003B5B4B">
        <w:rPr>
          <w:sz w:val="12"/>
        </w:rPr>
        <w:t>Handmer</w:t>
      </w:r>
      <w:proofErr w:type="spellEnd"/>
      <w:r w:rsidRPr="003B5B4B">
        <w:rPr>
          <w:sz w:val="12"/>
        </w:rPr>
        <w:t>. “</w:t>
      </w:r>
      <w:r w:rsidRPr="003B5B4B">
        <w:rPr>
          <w:highlight w:val="yellow"/>
          <w:u w:val="single"/>
        </w:rPr>
        <w:t>A few basic precautions will prevent harm</w:t>
      </w:r>
      <w:r w:rsidRPr="003B5B4B">
        <w:rPr>
          <w:sz w:val="12"/>
        </w:rPr>
        <w:t xml:space="preserve"> due to stray asteroid material.”</w:t>
      </w:r>
      <w:r w:rsidRPr="003B5B4B">
        <w:rPr>
          <w:sz w:val="12"/>
        </w:rPr>
        <w:t xml:space="preserve"> </w:t>
      </w:r>
      <w:r w:rsidRPr="003B5B4B">
        <w:rPr>
          <w:sz w:val="12"/>
        </w:rPr>
        <w:t xml:space="preserve">Mike Nolan of the Arecibo Observatory in Puerto Rico agrees it’s an important issue. “They’re right to consider it,” he says, “and their first stab indicates that the answer isn’t obviously ‘don’t worry’.” However, </w:t>
      </w:r>
      <w:r w:rsidRPr="003B5B4B">
        <w:rPr>
          <w:highlight w:val="yellow"/>
          <w:u w:val="single"/>
        </w:rPr>
        <w:t>the risk is less concerning for asteroids not in this particular lunar orbit</w:t>
      </w:r>
      <w:r w:rsidRPr="003B5B4B">
        <w:rPr>
          <w:sz w:val="12"/>
        </w:rPr>
        <w:t>, he says.</w:t>
      </w:r>
      <w:r w:rsidRPr="003B5B4B">
        <w:rPr>
          <w:sz w:val="12"/>
        </w:rPr>
        <w:t xml:space="preserve"> </w:t>
      </w:r>
      <w:r w:rsidRPr="003B5B4B">
        <w:rPr>
          <w:sz w:val="12"/>
        </w:rPr>
        <w:t xml:space="preserve">Aspiring </w:t>
      </w:r>
      <w:r w:rsidRPr="003B5B4B">
        <w:rPr>
          <w:highlight w:val="yellow"/>
          <w:u w:val="single"/>
        </w:rPr>
        <w:t>space miners are taking the risk seriously.</w:t>
      </w:r>
      <w:r w:rsidRPr="003B5B4B">
        <w:rPr>
          <w:sz w:val="12"/>
        </w:rPr>
        <w:t xml:space="preserve"> “We </w:t>
      </w:r>
      <w:r w:rsidRPr="003B5B4B">
        <w:rPr>
          <w:highlight w:val="yellow"/>
          <w:u w:val="single"/>
        </w:rPr>
        <w:t xml:space="preserve">will be </w:t>
      </w:r>
      <w:proofErr w:type="spellStart"/>
      <w:r w:rsidRPr="003B5B4B">
        <w:rPr>
          <w:highlight w:val="yellow"/>
          <w:u w:val="single"/>
        </w:rPr>
        <w:t>utilising</w:t>
      </w:r>
      <w:proofErr w:type="spellEnd"/>
      <w:r w:rsidRPr="003B5B4B">
        <w:rPr>
          <w:highlight w:val="yellow"/>
          <w:u w:val="single"/>
        </w:rPr>
        <w:t xml:space="preserve"> containment techniques</w:t>
      </w:r>
      <w:r w:rsidRPr="003B5B4B">
        <w:rPr>
          <w:sz w:val="12"/>
        </w:rPr>
        <w:t xml:space="preserve">,” says Meagan Crawford of Deep Space Industries, a California-based firm which hopes to be mining metals from asteroids by 2020. </w:t>
      </w:r>
      <w:r w:rsidRPr="003B5B4B">
        <w:rPr>
          <w:highlight w:val="yellow"/>
          <w:u w:val="single"/>
        </w:rPr>
        <w:t>One possibility is bagging</w:t>
      </w:r>
      <w:r w:rsidRPr="003B5B4B">
        <w:rPr>
          <w:sz w:val="12"/>
        </w:rPr>
        <w:t xml:space="preserve">, in which the asteroid is placed in a kind of shroud to prevent dust and loose stones from escaping. “All of our mining targets will be chosen specifically to </w:t>
      </w:r>
      <w:proofErr w:type="spellStart"/>
      <w:r w:rsidRPr="003B5B4B">
        <w:rPr>
          <w:sz w:val="12"/>
        </w:rPr>
        <w:t>minimise</w:t>
      </w:r>
      <w:proofErr w:type="spellEnd"/>
      <w:r w:rsidRPr="003B5B4B">
        <w:rPr>
          <w:sz w:val="12"/>
        </w:rPr>
        <w:t xml:space="preserve"> the risk of particulate interaction with other bodies,” she says.</w:t>
      </w:r>
      <w:r w:rsidRPr="003B5B4B">
        <w:rPr>
          <w:sz w:val="12"/>
        </w:rPr>
        <w:t xml:space="preserve"> </w:t>
      </w:r>
      <w:r w:rsidRPr="003B5B4B">
        <w:rPr>
          <w:highlight w:val="yellow"/>
          <w:u w:val="single"/>
        </w:rPr>
        <w:t>The risk</w:t>
      </w:r>
      <w:r w:rsidRPr="003B5B4B">
        <w:rPr>
          <w:sz w:val="12"/>
        </w:rPr>
        <w:t xml:space="preserve"> from NASA’s mission, planned for the 2020s, </w:t>
      </w:r>
      <w:r w:rsidRPr="003B5B4B">
        <w:rPr>
          <w:highlight w:val="yellow"/>
          <w:u w:val="single"/>
        </w:rPr>
        <w:t>is small</w:t>
      </w:r>
      <w:r w:rsidRPr="003B5B4B">
        <w:rPr>
          <w:sz w:val="12"/>
        </w:rPr>
        <w:t xml:space="preserve">, Nolan points out. But if space mining takes off, things will get complicated. “The establishment of good asteroid mining practices early on is essential for the preservation of a non-renewable resource: uncluttered space,” says </w:t>
      </w:r>
      <w:proofErr w:type="spellStart"/>
      <w:r w:rsidRPr="003B5B4B">
        <w:rPr>
          <w:sz w:val="12"/>
        </w:rPr>
        <w:t>Handmer</w:t>
      </w:r>
      <w:proofErr w:type="spellEnd"/>
      <w:r w:rsidRPr="003B5B4B">
        <w:rPr>
          <w:sz w:val="12"/>
        </w:rPr>
        <w:t>.</w:t>
      </w:r>
    </w:p>
    <w:p w14:paraId="268BAC5A" w14:textId="6D7C43D9" w:rsidR="003B5B4B" w:rsidRDefault="003B5B4B" w:rsidP="003B5B4B">
      <w:pPr>
        <w:pStyle w:val="Heading4"/>
        <w:numPr>
          <w:ilvl w:val="1"/>
          <w:numId w:val="32"/>
        </w:numPr>
      </w:pPr>
      <w:r>
        <w:t>The card assumes private entities MOVING asteroids closer to Earth, which they can’t yet do</w:t>
      </w:r>
    </w:p>
    <w:p w14:paraId="51D26217" w14:textId="77777777" w:rsidR="006C2EED" w:rsidRDefault="006C2EED" w:rsidP="006C2EED">
      <w:r>
        <w:t xml:space="preserve">Dominic </w:t>
      </w:r>
      <w:proofErr w:type="spellStart"/>
      <w:r w:rsidRPr="006C2EED">
        <w:rPr>
          <w:b/>
          <w:bCs/>
          <w:sz w:val="26"/>
          <w:szCs w:val="26"/>
        </w:rPr>
        <w:t>Basulto</w:t>
      </w:r>
      <w:proofErr w:type="spellEnd"/>
      <w:r w:rsidRPr="006C2EED">
        <w:rPr>
          <w:b/>
          <w:bCs/>
          <w:sz w:val="26"/>
          <w:szCs w:val="26"/>
        </w:rPr>
        <w:t>, 13</w:t>
      </w:r>
      <w:r>
        <w:t xml:space="preserve"> - ("Can NASA really lasso an </w:t>
      </w:r>
      <w:proofErr w:type="gramStart"/>
      <w:r>
        <w:t>asteroid?,</w:t>
      </w:r>
      <w:proofErr w:type="gramEnd"/>
      <w:r>
        <w:t>" Washington Post, 6-5-2013, 12-18-2021https://www.washingtonpost.com/news/innovations/wp/2013/06/05/can-nasa-really-lasso-an-asteroid/)//AW</w:t>
      </w:r>
    </w:p>
    <w:p w14:paraId="5343BBAA" w14:textId="4E35CFD7" w:rsidR="006C2EED" w:rsidRPr="00FF2365" w:rsidRDefault="006C2EED" w:rsidP="006C2EED">
      <w:pPr>
        <w:rPr>
          <w:sz w:val="12"/>
        </w:rPr>
      </w:pPr>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a number of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the new ion propulsion engine would enable a futuristic robotic spacecraft to travel at speeds of close to 200,000 mph. (By way of comparison, the speed of light is 186,000 miles per second).</w:t>
      </w:r>
      <w:r w:rsidR="00FF2365" w:rsidRPr="00FF2365">
        <w:rPr>
          <w:sz w:val="12"/>
        </w:rPr>
        <w:t xml:space="preserve"> </w:t>
      </w:r>
      <w:r w:rsidRPr="00FF2365">
        <w:rPr>
          <w:sz w:val="12"/>
        </w:rPr>
        <w:t xml:space="preserve">Then, of course, there’s the matter of the lasso itself that’s capable of pulling a </w:t>
      </w:r>
      <w:proofErr w:type="gramStart"/>
      <w:r w:rsidRPr="00FF2365">
        <w:rPr>
          <w:sz w:val="12"/>
        </w:rPr>
        <w:t>2-mile wide</w:t>
      </w:r>
      <w:proofErr w:type="gramEnd"/>
      <w:r w:rsidRPr="00FF2365">
        <w:rPr>
          <w:sz w:val="12"/>
        </w:rPr>
        <w:t xml:space="preserv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do you just have a robot throw a piece of rope out the window to lasso an asteroid the way a Texas cowboy might lasso a bucking bronco?</w:t>
      </w:r>
    </w:p>
    <w:p w14:paraId="7861AD16" w14:textId="01735189" w:rsidR="003B5B4B" w:rsidRDefault="003B5B4B" w:rsidP="003B5B4B">
      <w:pPr>
        <w:pStyle w:val="Heading4"/>
        <w:numPr>
          <w:ilvl w:val="1"/>
          <w:numId w:val="32"/>
        </w:numPr>
      </w:pPr>
      <w:r>
        <w:t>Asteroids are so far from Earth that chunks will never collide</w:t>
      </w:r>
    </w:p>
    <w:p w14:paraId="082BF9C3" w14:textId="65E93A2B" w:rsidR="00C31125" w:rsidRDefault="00C31125" w:rsidP="00C31125">
      <w:pPr>
        <w:pStyle w:val="Heading4"/>
        <w:numPr>
          <w:ilvl w:val="0"/>
          <w:numId w:val="32"/>
        </w:numPr>
      </w:pPr>
      <w:r>
        <w:t>Space lassoing would solve space debris.</w:t>
      </w:r>
    </w:p>
    <w:p w14:paraId="16A45F99" w14:textId="70DA779F" w:rsidR="00FF2365" w:rsidRDefault="00FF2365" w:rsidP="00FF2365">
      <w:proofErr w:type="spellStart"/>
      <w:r>
        <w:t>Kastalia</w:t>
      </w:r>
      <w:proofErr w:type="spellEnd"/>
      <w:r>
        <w:t xml:space="preserve">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62722C1A" w14:textId="4563EDBF" w:rsidR="00FF2365" w:rsidRPr="00C31125" w:rsidRDefault="00FF2365" w:rsidP="00FF2365">
      <w:pPr>
        <w:rPr>
          <w:sz w:val="12"/>
        </w:rPr>
      </w:pPr>
      <w:r w:rsidRPr="00C31125">
        <w:rPr>
          <w:sz w:val="12"/>
        </w:rPr>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xml:space="preserve">, where both the debris and the craft that wrangled them will subsequently burn up in the atmosphere. Last week, a prototype system called the </w:t>
      </w:r>
      <w:proofErr w:type="spellStart"/>
      <w:r w:rsidRPr="00C31125">
        <w:rPr>
          <w:sz w:val="12"/>
        </w:rPr>
        <w:t>Kounotori</w:t>
      </w:r>
      <w:proofErr w:type="spellEnd"/>
      <w:r w:rsidRPr="00C31125">
        <w:rPr>
          <w:sz w:val="12"/>
        </w:rPr>
        <w:t xml:space="preserve"> Integrated Tether Experiments (KITE) was delivered to the International Space Station, which JAXA will soon begin testing. The technology could potentially be implemented within a decade.</w:t>
      </w:r>
      <w:r w:rsidR="00C31125" w:rsidRPr="00C31125">
        <w:rPr>
          <w:sz w:val="12"/>
        </w:rPr>
        <w:t xml:space="preserve"> </w:t>
      </w:r>
      <w:r w:rsidRPr="00C31125">
        <w:rPr>
          <w:sz w:val="12"/>
        </w:rPr>
        <w:t xml:space="preserve">JAXA first proposed this </w:t>
      </w:r>
      <w:r w:rsidRPr="00C31125">
        <w:rPr>
          <w:sz w:val="12"/>
        </w:rPr>
        <w:lastRenderedPageBreak/>
        <w:t xml:space="preserve">idea in 2014. </w:t>
      </w:r>
      <w:r w:rsidRPr="00C31125">
        <w:rPr>
          <w:highlight w:val="yellow"/>
          <w:u w:val="single"/>
        </w:rPr>
        <w:t>A half-mile long</w:t>
      </w:r>
      <w:r w:rsidRPr="00C31125">
        <w:rPr>
          <w:sz w:val="12"/>
        </w:rPr>
        <w:t xml:space="preserve"> electrodynamic tether (</w:t>
      </w:r>
      <w:r w:rsidRPr="00C31125">
        <w:rPr>
          <w:highlight w:val="yellow"/>
          <w:u w:val="single"/>
        </w:rPr>
        <w:t>EDT</w:t>
      </w:r>
      <w:r w:rsidRPr="00C31125">
        <w:rPr>
          <w:sz w:val="12"/>
        </w:rPr>
        <w:t xml:space="preserve">) </w:t>
      </w:r>
      <w:r w:rsidRPr="00C31125">
        <w:rPr>
          <w:highlight w:val="yellow"/>
          <w:u w:val="single"/>
        </w:rPr>
        <w:t>will target</w:t>
      </w:r>
      <w:r w:rsidRPr="00C31125">
        <w:rPr>
          <w:sz w:val="12"/>
        </w:rPr>
        <w:t xml:space="preserve"> the larger pieces of </w:t>
      </w:r>
      <w:r w:rsidRPr="00C31125">
        <w:rPr>
          <w:highlight w:val="yellow"/>
          <w:u w:val="single"/>
        </w:rPr>
        <w:t>debris</w:t>
      </w:r>
      <w:r w:rsidRPr="00C31125">
        <w:rPr>
          <w:u w:val="single"/>
        </w:rPr>
        <w:t xml:space="preserve"> </w:t>
      </w:r>
      <w:r w:rsidRPr="00C31125">
        <w:rPr>
          <w:sz w:val="12"/>
        </w:rPr>
        <w:t xml:space="preserve">we’re aware of, in the </w:t>
      </w:r>
      <w:proofErr w:type="gramStart"/>
      <w:r w:rsidRPr="00C31125">
        <w:rPr>
          <w:sz w:val="12"/>
        </w:rPr>
        <w:t>400-4,000 pound</w:t>
      </w:r>
      <w:proofErr w:type="gramEnd"/>
      <w:r w:rsidRPr="00C31125">
        <w:rPr>
          <w:sz w:val="12"/>
        </w:rPr>
        <w:t xml:space="preserve"> range, according to Space.com. Fortunately for us all, JAXA recently released an animated video of what this is expected to look like.</w:t>
      </w:r>
    </w:p>
    <w:p w14:paraId="111934E8" w14:textId="4B3066FF" w:rsidR="00E43B90" w:rsidRDefault="00E43B90" w:rsidP="00E43B90">
      <w:pPr>
        <w:pStyle w:val="Heading4"/>
        <w:numPr>
          <w:ilvl w:val="0"/>
          <w:numId w:val="32"/>
        </w:numPr>
      </w:pPr>
      <w:r>
        <w:t xml:space="preserve">Circumvention- their plan isn’t specific enough to detail what regulations will solve. If they articulate it as a ban or say perm do the cp </w:t>
      </w:r>
      <w:proofErr w:type="spellStart"/>
      <w:r>
        <w:t>bc</w:t>
      </w:r>
      <w:proofErr w:type="spellEnd"/>
      <w:r>
        <w:t xml:space="preserve"> the aff if a tax, you should vote them down because it makes the aff a moving target </w:t>
      </w:r>
      <w:proofErr w:type="spellStart"/>
      <w:r>
        <w:t>bc</w:t>
      </w:r>
      <w:proofErr w:type="spellEnd"/>
      <w:r>
        <w:t xml:space="preserve"> we don’t know what </w:t>
      </w:r>
      <w:proofErr w:type="gramStart"/>
      <w:r>
        <w:t>their</w:t>
      </w:r>
      <w:proofErr w:type="gramEnd"/>
      <w:r>
        <w:t xml:space="preserve"> actually defending in the ac.</w:t>
      </w:r>
    </w:p>
    <w:p w14:paraId="180BB7A2" w14:textId="21DB4984" w:rsidR="00E43B90" w:rsidRDefault="00E43B90" w:rsidP="00E43B90">
      <w:pPr>
        <w:pStyle w:val="Heading4"/>
        <w:numPr>
          <w:ilvl w:val="0"/>
          <w:numId w:val="32"/>
        </w:numPr>
      </w:pPr>
      <w:r>
        <w:t xml:space="preserve">Their solvency advocate is for global space commons which their plan doesn’t do. China already recognizes space as a </w:t>
      </w:r>
      <w:proofErr w:type="gramStart"/>
      <w:r>
        <w:t>commons</w:t>
      </w:r>
      <w:proofErr w:type="gramEnd"/>
      <w:r>
        <w:t xml:space="preserve"> so nonunique. </w:t>
      </w:r>
    </w:p>
    <w:p w14:paraId="22146EB1" w14:textId="7DC8B3FF" w:rsidR="006C2EED" w:rsidRDefault="006C2EED" w:rsidP="00E43B90">
      <w:pPr>
        <w:pStyle w:val="Heading4"/>
        <w:numPr>
          <w:ilvl w:val="0"/>
          <w:numId w:val="32"/>
        </w:numPr>
      </w:pPr>
      <w:r>
        <w:t>No link -Xu- if countries are willing to violate treaties to put WMDs in space, war happens anyways. Their card says first come first served is a good thing, just bad without rules, but their card quotes the OSTs rules for space activities.</w:t>
      </w:r>
    </w:p>
    <w:p w14:paraId="5F119A28" w14:textId="01367ADF" w:rsidR="003B5B4B" w:rsidRDefault="003B5B4B" w:rsidP="00E43B90">
      <w:pPr>
        <w:pStyle w:val="Heading4"/>
        <w:numPr>
          <w:ilvl w:val="0"/>
          <w:numId w:val="32"/>
        </w:numPr>
      </w:pPr>
      <w:r>
        <w:t>Private entity liability solves- they won’t do anything that risks private property because they’ll be sued.</w:t>
      </w:r>
    </w:p>
    <w:p w14:paraId="3BA751D4" w14:textId="10607267" w:rsidR="00E43B90" w:rsidRDefault="00E43B90" w:rsidP="00E43B90">
      <w:pPr>
        <w:pStyle w:val="Heading4"/>
        <w:numPr>
          <w:ilvl w:val="0"/>
          <w:numId w:val="32"/>
        </w:numPr>
      </w:pPr>
      <w:r>
        <w:t>No solvency- empirics. Seven countries make territorial claims in Antarctica even though the US doesn’t recognize it</w:t>
      </w:r>
      <w:r w:rsidR="00236D01">
        <w:t xml:space="preserve"> and they exploit the resources there. The same thing will happen in space.</w:t>
      </w:r>
    </w:p>
    <w:p w14:paraId="29124006" w14:textId="74A01089" w:rsidR="00E43B90" w:rsidRDefault="00E43B90" w:rsidP="00E43B90">
      <w:pPr>
        <w:pStyle w:val="Heading4"/>
        <w:numPr>
          <w:ilvl w:val="0"/>
          <w:numId w:val="32"/>
        </w:numPr>
      </w:pPr>
      <w:r>
        <w:t xml:space="preserve">Circumvention: The </w:t>
      </w:r>
      <w:r>
        <w:t>space commons</w:t>
      </w:r>
      <w:r>
        <w:t xml:space="preserve"> is legally unclear, which ensures cheating</w:t>
      </w:r>
    </w:p>
    <w:p w14:paraId="3C2EF12F" w14:textId="77777777" w:rsidR="00E43B90" w:rsidRPr="00011BED" w:rsidRDefault="00E43B90" w:rsidP="00E43B90">
      <w:pPr>
        <w:rPr>
          <w:rStyle w:val="Style13ptBold"/>
        </w:rPr>
      </w:pPr>
      <w:proofErr w:type="spellStart"/>
      <w:r>
        <w:rPr>
          <w:rStyle w:val="Style13ptBold"/>
        </w:rPr>
        <w:t>Reinstein</w:t>
      </w:r>
      <w:proofErr w:type="spellEnd"/>
      <w:r>
        <w:rPr>
          <w:rStyle w:val="Style13ptBold"/>
        </w:rPr>
        <w:t xml:space="preserve"> 99</w:t>
      </w:r>
    </w:p>
    <w:p w14:paraId="6FE76B18" w14:textId="77777777" w:rsidR="00E43B90" w:rsidRPr="00011BED" w:rsidRDefault="00E43B90" w:rsidP="00E43B90">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C045B73" w14:textId="77777777" w:rsidR="00E43B90" w:rsidRPr="00687B87" w:rsidRDefault="00E43B90" w:rsidP="00E43B90">
      <w:pPr>
        <w:rPr>
          <w:sz w:val="12"/>
        </w:rPr>
      </w:pPr>
      <w:r w:rsidRPr="00687B87">
        <w:rPr>
          <w:sz w:val="12"/>
        </w:rPr>
        <w:t xml:space="preserve">The Outer Space Treaty also states, in article I, that space is "the province of all mankind." In what way does this phrase limit the ways that space can be explored and used? The difficulty is that </w:t>
      </w:r>
      <w:r w:rsidRPr="00687B87">
        <w:rPr>
          <w:rStyle w:val="StyleUnderline"/>
        </w:rPr>
        <w:t>"mankind" is not a defined term in international law.</w:t>
      </w:r>
      <w:r w:rsidRPr="00687B87">
        <w:rPr>
          <w:sz w:val="12"/>
        </w:rPr>
        <w:t xml:space="preserve"> 6 As Adrian </w:t>
      </w:r>
      <w:proofErr w:type="spellStart"/>
      <w:r w:rsidRPr="00687B87">
        <w:rPr>
          <w:sz w:val="12"/>
        </w:rPr>
        <w:t>Buekling</w:t>
      </w:r>
      <w:proofErr w:type="spellEnd"/>
      <w:r w:rsidRPr="00687B87">
        <w:rPr>
          <w:sz w:val="12"/>
        </w:rPr>
        <w:t xml:space="preserve"> observes, the use of the term "mankind" causes "the relevant clauses of the Space Treaty [to] offer little guidance as to what states may derive from them. Neither can it be satisfactorily established what rights a state not involved in space exploration might have in the achievements of the space powers. '</w:t>
      </w:r>
      <w:proofErr w:type="gramStart"/>
      <w:r w:rsidRPr="00687B87">
        <w:rPr>
          <w:sz w:val="12"/>
        </w:rPr>
        <w:t xml:space="preserve">7  </w:t>
      </w:r>
      <w:r w:rsidRPr="00687B87">
        <w:rPr>
          <w:rStyle w:val="StyleUnderline"/>
          <w:highlight w:val="yellow"/>
        </w:rPr>
        <w:t>The</w:t>
      </w:r>
      <w:proofErr w:type="gramEnd"/>
      <w:r w:rsidRPr="00687B87">
        <w:rPr>
          <w:rStyle w:val="StyleUnderline"/>
          <w:highlight w:val="yellow"/>
        </w:rPr>
        <w:t xml:space="preserve"> U.N. Convention of the Law of the Sea</w:t>
      </w:r>
      <w:r w:rsidRPr="00687B87">
        <w:rPr>
          <w:rStyle w:val="StyleUnderline"/>
        </w:rPr>
        <w:t xml:space="preserve"> ("LOS") </w:t>
      </w:r>
      <w:r w:rsidRPr="00687B87">
        <w:rPr>
          <w:rStyle w:val="StyleUnderline"/>
          <w:highlight w:val="yellow"/>
        </w:rPr>
        <w:t>describes</w:t>
      </w:r>
      <w:r w:rsidRPr="00687B87">
        <w:rPr>
          <w:rStyle w:val="StyleUnderline"/>
        </w:rPr>
        <w:t xml:space="preserve"> the deep sea-bed in similar terms, as the "</w:t>
      </w:r>
      <w:r w:rsidRPr="00687B87">
        <w:rPr>
          <w:rStyle w:val="StyleUnderline"/>
          <w:highlight w:val="yellow"/>
        </w:rPr>
        <w:t>common heritage of mankind."</w:t>
      </w:r>
      <w:r w:rsidRPr="00687B87">
        <w:rPr>
          <w:sz w:val="12"/>
        </w:rPr>
        <w:t xml:space="preserve">58 </w:t>
      </w:r>
      <w:r w:rsidRPr="00687B87">
        <w:rPr>
          <w:rStyle w:val="StyleUnderline"/>
          <w:highlight w:val="yellow"/>
        </w:rPr>
        <w:t>The meaning</w:t>
      </w:r>
      <w:r w:rsidRPr="00687B87">
        <w:rPr>
          <w:rStyle w:val="StyleUnderline"/>
        </w:rPr>
        <w:t xml:space="preserve"> of this clause, similar in wording and character to that in the OST, </w:t>
      </w:r>
      <w:r w:rsidRPr="00687B87">
        <w:rPr>
          <w:rStyle w:val="StyleUnderline"/>
          <w:highlight w:val="yellow"/>
        </w:rPr>
        <w:t>is</w:t>
      </w:r>
      <w:r w:rsidRPr="00687B87">
        <w:rPr>
          <w:rStyle w:val="StyleUnderline"/>
        </w:rPr>
        <w:t xml:space="preserve"> likewise </w:t>
      </w:r>
      <w:r w:rsidRPr="00687B87">
        <w:rPr>
          <w:rStyle w:val="StyleUnderline"/>
          <w:highlight w:val="yellow"/>
        </w:rPr>
        <w:t>unclear</w:t>
      </w:r>
      <w:r w:rsidRPr="00687B87">
        <w:rPr>
          <w:rStyle w:val="StyleUnderline"/>
        </w:rPr>
        <w:t>; "</w:t>
      </w:r>
      <w:r w:rsidRPr="00687B87">
        <w:rPr>
          <w:rStyle w:val="StyleUnderline"/>
          <w:highlight w:val="yellow"/>
        </w:rPr>
        <w:t>depending on the interpretation</w:t>
      </w:r>
      <w:r w:rsidRPr="00687B87">
        <w:rPr>
          <w:rStyle w:val="StyleUnderline"/>
        </w:rPr>
        <w:t xml:space="preserve"> accepted, </w:t>
      </w:r>
      <w:r w:rsidRPr="00687B87">
        <w:rPr>
          <w:rStyle w:val="StyleUnderline"/>
          <w:highlight w:val="yellow"/>
        </w:rPr>
        <w:t>the unilateral exploitation of the resources</w:t>
      </w:r>
      <w:r w:rsidRPr="00687B87">
        <w:rPr>
          <w:sz w:val="12"/>
        </w:rPr>
        <w:t xml:space="preserve"> of the deep sea-bed </w:t>
      </w:r>
      <w:r w:rsidRPr="00687B87">
        <w:rPr>
          <w:rStyle w:val="Emphasis"/>
          <w:highlight w:val="yellow"/>
        </w:rPr>
        <w:t>may or may not be permissible</w:t>
      </w:r>
      <w:r w:rsidRPr="00687B87">
        <w:rPr>
          <w:sz w:val="12"/>
        </w:rPr>
        <w:t xml:space="preserve">... '59 </w:t>
      </w:r>
    </w:p>
    <w:p w14:paraId="0A3086A0" w14:textId="61F75591" w:rsidR="00E43B90" w:rsidRDefault="00E43B90" w:rsidP="00E43B90">
      <w:pPr>
        <w:pStyle w:val="Heading4"/>
        <w:numPr>
          <w:ilvl w:val="0"/>
          <w:numId w:val="32"/>
        </w:numPr>
      </w:pPr>
      <w:proofErr w:type="spellStart"/>
      <w:r>
        <w:t>Saletta</w:t>
      </w:r>
      <w:proofErr w:type="spellEnd"/>
      <w:r>
        <w:t xml:space="preserve"> goes neg- </w:t>
      </w:r>
      <w:r>
        <w:t>Private ownership is the best way to fulfill the common heritage principle</w:t>
      </w:r>
    </w:p>
    <w:p w14:paraId="02A95C81" w14:textId="77777777" w:rsidR="00E43B90" w:rsidRPr="00011BED" w:rsidRDefault="00E43B90" w:rsidP="00E43B90">
      <w:pPr>
        <w:rPr>
          <w:rStyle w:val="Style13ptBold"/>
        </w:rPr>
      </w:pPr>
      <w:proofErr w:type="spellStart"/>
      <w:r>
        <w:rPr>
          <w:rStyle w:val="Style13ptBold"/>
        </w:rPr>
        <w:t>Reinstein</w:t>
      </w:r>
      <w:proofErr w:type="spellEnd"/>
      <w:r>
        <w:rPr>
          <w:rStyle w:val="Style13ptBold"/>
        </w:rPr>
        <w:t xml:space="preserve"> 99</w:t>
      </w:r>
    </w:p>
    <w:p w14:paraId="364E7311" w14:textId="77777777" w:rsidR="00E43B90" w:rsidRPr="00011BED" w:rsidRDefault="00E43B90" w:rsidP="00E43B90">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7AA1217A" w14:textId="77777777" w:rsidR="00E43B90" w:rsidRDefault="00E43B90" w:rsidP="00E43B90"/>
    <w:p w14:paraId="128E2F0C" w14:textId="77777777" w:rsidR="00E43B90" w:rsidRPr="00DF0022" w:rsidRDefault="00E43B90" w:rsidP="00E43B90">
      <w:pPr>
        <w:rPr>
          <w:sz w:val="12"/>
        </w:rPr>
      </w:pPr>
      <w:r w:rsidRPr="00DF0022">
        <w:rPr>
          <w:sz w:val="12"/>
        </w:rPr>
        <w:t xml:space="preserve">A. Three Arguments for Ownership ¶ Space is an international zone, and so is, in a sense, the heritage of all humanity. We must not forget, when considering the governance of outer space, that the rules should first and foremost attempt to maximize the benefit to all humankind. So, ideally, </w:t>
      </w:r>
      <w:r w:rsidRPr="00DF0022">
        <w:rPr>
          <w:rStyle w:val="StyleUnderline"/>
        </w:rPr>
        <w:t xml:space="preserve">celestial bodies should be put to </w:t>
      </w:r>
      <w:r w:rsidRPr="00DF0022">
        <w:rPr>
          <w:rStyle w:val="StyleUnderline"/>
          <w:highlight w:val="yellow"/>
        </w:rPr>
        <w:t>the uses most beneficial to humanity</w:t>
      </w:r>
      <w:r w:rsidRPr="00DF0022">
        <w:rPr>
          <w:rStyle w:val="StyleUnderline"/>
        </w:rPr>
        <w:t>.</w:t>
      </w:r>
      <w:r w:rsidRPr="00DF0022">
        <w:rPr>
          <w:sz w:val="12"/>
        </w:rPr>
        <w:t xml:space="preserve"> </w:t>
      </w:r>
      <w:r w:rsidRPr="00DF0022">
        <w:rPr>
          <w:rStyle w:val="Emphasis"/>
        </w:rPr>
        <w:t xml:space="preserve">This </w:t>
      </w:r>
      <w:r w:rsidRPr="00DF0022">
        <w:rPr>
          <w:rStyle w:val="Emphasis"/>
          <w:highlight w:val="yellow"/>
        </w:rPr>
        <w:t>is guaranteed</w:t>
      </w:r>
      <w:r w:rsidRPr="00DF0022">
        <w:rPr>
          <w:sz w:val="12"/>
          <w:highlight w:val="yellow"/>
        </w:rPr>
        <w:t xml:space="preserve"> </w:t>
      </w:r>
      <w:r w:rsidRPr="00DF0022">
        <w:rPr>
          <w:rStyle w:val="StyleUnderline"/>
          <w:highlight w:val="yellow"/>
        </w:rPr>
        <w:t xml:space="preserve">by a system that puts land in the hands </w:t>
      </w:r>
      <w:r w:rsidRPr="00DF0022">
        <w:rPr>
          <w:rStyle w:val="StyleUnderline"/>
          <w:highlight w:val="yellow"/>
        </w:rPr>
        <w:lastRenderedPageBreak/>
        <w:t>of those for whom the territory is most profitable.</w:t>
      </w:r>
      <w:r w:rsidRPr="00DF0022">
        <w:rPr>
          <w:sz w:val="12"/>
        </w:rPr>
        <w:t xml:space="preserve"> It is a matter of elementary economic theory</w:t>
      </w:r>
      <w:r w:rsidRPr="00DF0022">
        <w:rPr>
          <w:sz w:val="12"/>
          <w:highlight w:val="yellow"/>
        </w:rPr>
        <w:t xml:space="preserve">. </w:t>
      </w:r>
      <w:r w:rsidRPr="00DF0022">
        <w:rPr>
          <w:rStyle w:val="StyleUnderline"/>
          <w:highlight w:val="yellow"/>
        </w:rPr>
        <w:t>Whoever can use a site to humanity's greatest benefit will</w:t>
      </w:r>
      <w:r w:rsidRPr="00DF0022">
        <w:rPr>
          <w:rStyle w:val="StyleUnderline"/>
        </w:rPr>
        <w:t xml:space="preserve"> be the one who can </w:t>
      </w:r>
      <w:r w:rsidRPr="00DF0022">
        <w:rPr>
          <w:rStyle w:val="StyleUnderline"/>
          <w:highlight w:val="yellow"/>
        </w:rPr>
        <w:t>profit most</w:t>
      </w:r>
      <w:r w:rsidRPr="00DF0022">
        <w:rPr>
          <w:rStyle w:val="StyleUnderline"/>
        </w:rPr>
        <w:t xml:space="preserve"> from the site; </w:t>
      </w:r>
      <w:r w:rsidRPr="00DF0022">
        <w:rPr>
          <w:rStyle w:val="StyleUnderline"/>
          <w:highlight w:val="yellow"/>
        </w:rPr>
        <w:t>whoever can profit most</w:t>
      </w:r>
      <w:r w:rsidRPr="00DF0022">
        <w:rPr>
          <w:rStyle w:val="StyleUnderline"/>
        </w:rPr>
        <w:t xml:space="preserve"> from the site </w:t>
      </w:r>
      <w:r w:rsidRPr="00DF0022">
        <w:rPr>
          <w:rStyle w:val="StyleUnderline"/>
          <w:highlight w:val="yellow"/>
        </w:rPr>
        <w:t>will be the one for whom the site is most valuable.</w:t>
      </w:r>
      <w:r w:rsidRPr="00DF0022">
        <w:rPr>
          <w:sz w:val="12"/>
          <w:highlight w:val="yellow"/>
        </w:rPr>
        <w:t xml:space="preserve"> </w:t>
      </w:r>
      <w:proofErr w:type="gramStart"/>
      <w:r w:rsidRPr="00DF0022">
        <w:rPr>
          <w:sz w:val="12"/>
        </w:rPr>
        <w:t>Thus</w:t>
      </w:r>
      <w:proofErr w:type="gramEnd"/>
      <w:r w:rsidRPr="00DF0022">
        <w:rPr>
          <w:sz w:val="12"/>
        </w:rPr>
        <w:t xml:space="preserve"> </w:t>
      </w:r>
      <w:r w:rsidRPr="00DF0022">
        <w:rPr>
          <w:rStyle w:val="StyleUnderline"/>
        </w:rPr>
        <w:t>the person who can put a site to humanity's greatest benefit will be the one willing to spend the most to own the site.</w:t>
      </w:r>
      <w:r w:rsidRPr="00DF0022">
        <w:rPr>
          <w:sz w:val="12"/>
        </w:rPr>
        <w:t xml:space="preserve">84 </w:t>
      </w:r>
      <w:r w:rsidRPr="00DF0022">
        <w:rPr>
          <w:rStyle w:val="Emphasis"/>
          <w:highlight w:val="yellow"/>
        </w:rPr>
        <w:t>This is the bargain theory</w:t>
      </w:r>
      <w:r w:rsidRPr="00DF0022">
        <w:rPr>
          <w:rStyle w:val="Emphasis"/>
        </w:rPr>
        <w:t xml:space="preserve"> of economics</w:t>
      </w:r>
      <w:r w:rsidRPr="00DF0022">
        <w:rPr>
          <w:sz w:val="12"/>
        </w:rPr>
        <w:t>, and will form the basis for all that follows.</w:t>
      </w:r>
    </w:p>
    <w:p w14:paraId="6BBD4C3D" w14:textId="152C6C6F" w:rsidR="00B54B3F" w:rsidRDefault="00B54B3F" w:rsidP="00B54B3F">
      <w:pPr>
        <w:pStyle w:val="Heading4"/>
      </w:pPr>
      <w:r>
        <w:t>11. mining unlikely</w:t>
      </w:r>
    </w:p>
    <w:p w14:paraId="0D334BAC" w14:textId="6121E0E3" w:rsidR="00B54B3F" w:rsidRDefault="00B54B3F" w:rsidP="00B54B3F">
      <w:r>
        <w:t xml:space="preserve">David </w:t>
      </w:r>
      <w:proofErr w:type="spellStart"/>
      <w:r w:rsidRPr="00B54B3F">
        <w:rPr>
          <w:b/>
          <w:bCs/>
        </w:rPr>
        <w:t>Fickling</w:t>
      </w:r>
      <w:proofErr w:type="spellEnd"/>
      <w:r w:rsidRPr="00B54B3F">
        <w:rPr>
          <w:b/>
          <w:bCs/>
        </w:rPr>
        <w:t>, 20</w:t>
      </w:r>
      <w:r>
        <w:t xml:space="preserve"> - ("We’re Never Going to Mine the Asteroid Belt," Bloomberg, 12-21-2020, 12-18-2021https://www.bloomberg.com/opinion/articles/2020-12-21/space-mining-on-asteroids-is-never-going-to-happen)//AW</w:t>
      </w:r>
    </w:p>
    <w:p w14:paraId="0DA1CA25" w14:textId="46A828BD" w:rsidR="00B54B3F" w:rsidRPr="00B54B3F" w:rsidRDefault="00B54B3F" w:rsidP="00B54B3F">
      <w:pPr>
        <w:rPr>
          <w:sz w:val="12"/>
        </w:rPr>
      </w:pPr>
      <w:r w:rsidRPr="00B54B3F">
        <w:rPr>
          <w:sz w:val="12"/>
        </w:rPr>
        <w:t xml:space="preserve">One </w:t>
      </w:r>
      <w:r w:rsidRPr="00B54B3F">
        <w:rPr>
          <w:highlight w:val="yellow"/>
          <w:u w:val="single"/>
        </w:rPr>
        <w:t>factor rules out</w:t>
      </w:r>
      <w:r w:rsidRPr="00B54B3F">
        <w:rPr>
          <w:sz w:val="12"/>
        </w:rPr>
        <w:t xml:space="preserve"> most space </w:t>
      </w:r>
      <w:r w:rsidRPr="00B54B3F">
        <w:rPr>
          <w:highlight w:val="yellow"/>
          <w:u w:val="single"/>
        </w:rPr>
        <w:t>mining</w:t>
      </w:r>
      <w:r w:rsidRPr="00B54B3F">
        <w:rPr>
          <w:sz w:val="12"/>
        </w:rPr>
        <w:t xml:space="preserve"> at the outset: </w:t>
      </w:r>
      <w:r w:rsidRPr="00B54B3F">
        <w:rPr>
          <w:highlight w:val="yellow"/>
          <w:u w:val="single"/>
        </w:rPr>
        <w:t>gravity</w:t>
      </w:r>
      <w:r w:rsidRPr="00B54B3F">
        <w:rPr>
          <w:sz w:val="12"/>
        </w:rPr>
        <w:t>.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w:t>
      </w:r>
      <w:r w:rsidRPr="00B54B3F">
        <w:rPr>
          <w:sz w:val="12"/>
        </w:rPr>
        <w:t xml:space="preserve"> </w:t>
      </w:r>
      <w:r w:rsidRPr="00B54B3F">
        <w:rPr>
          <w:sz w:val="12"/>
        </w:rPr>
        <w:t>Gravity poses a more technical problem, too. E</w:t>
      </w:r>
      <w:r w:rsidRPr="00B54B3F">
        <w:rPr>
          <w:highlight w:val="yellow"/>
          <w:u w:val="single"/>
        </w:rPr>
        <w:t>scaping Earth’s gravitational field makes transporting</w:t>
      </w:r>
      <w:r w:rsidRPr="00B54B3F">
        <w:rPr>
          <w:sz w:val="12"/>
        </w:rPr>
        <w:t xml:space="preserve"> the volumes of material needed in a mining operation hugely </w:t>
      </w:r>
      <w:r w:rsidRPr="00B54B3F">
        <w:rPr>
          <w:highlight w:val="yellow"/>
          <w:u w:val="single"/>
        </w:rPr>
        <w:t>expensive.</w:t>
      </w:r>
      <w:r w:rsidRPr="00B54B3F">
        <w:rPr>
          <w:sz w:val="12"/>
        </w:rPr>
        <w:t xml:space="preserve"> On Falcon Heavy, the large rocket being developed by Elon Musk’s SpaceX, transporting a payload to the orbit of Mars comes to as little as $5,357 per kilogram — a drastic reduction in normal launch costs. Still, at those prices just lofting a single half-ton drilling rig to the asteroid belt would use up the annual exploration budget of a small mining company.</w:t>
      </w:r>
      <w:r w:rsidRPr="00B54B3F">
        <w:rPr>
          <w:sz w:val="12"/>
        </w:rPr>
        <w:t xml:space="preserve"> </w:t>
      </w:r>
      <w:r w:rsidRPr="00B54B3F">
        <w:rPr>
          <w:highlight w:val="yellow"/>
          <w:u w:val="single"/>
        </w:rPr>
        <w:t>Power is another issue.</w:t>
      </w:r>
      <w:r w:rsidRPr="00B54B3F">
        <w:rPr>
          <w:sz w:val="12"/>
        </w:rPr>
        <w:t xml:space="preserve"> The international space station, with 35,000 square feet of solar arrays, generates up to 120 kilowatts of electricity. That drill would need a similar-sized power plant — and most mining companies operate multiple rigs at a time. Power demands rise drastically once you move from exploration drilling to mining and processing. </w:t>
      </w:r>
      <w:r w:rsidRPr="00B54B3F">
        <w:rPr>
          <w:highlight w:val="yellow"/>
          <w:u w:val="single"/>
        </w:rPr>
        <w:t>Bringing material back to Earth would raise the costs even more.</w:t>
      </w:r>
      <w:r w:rsidRPr="00B54B3F">
        <w:rPr>
          <w:sz w:val="12"/>
        </w:rPr>
        <w:t xml:space="preserve"> Japan’s Hayabusa2 satellite spent six years and 16.4 billion yen ($157 million) recovering a single gram of material from the asteroid </w:t>
      </w:r>
      <w:proofErr w:type="spellStart"/>
      <w:r w:rsidRPr="00B54B3F">
        <w:rPr>
          <w:sz w:val="12"/>
        </w:rPr>
        <w:t>Ryugu</w:t>
      </w:r>
      <w:proofErr w:type="spellEnd"/>
      <w:r w:rsidRPr="00B54B3F">
        <w:rPr>
          <w:sz w:val="12"/>
        </w:rPr>
        <w:t xml:space="preserve"> and returning it to Earth earlier this month.</w:t>
      </w:r>
    </w:p>
    <w:p w14:paraId="231433F2" w14:textId="72553DF5" w:rsidR="00E43B90" w:rsidRDefault="00E43B90" w:rsidP="00E43B90">
      <w:pPr>
        <w:pStyle w:val="Heading3"/>
      </w:pPr>
      <w:r>
        <w:lastRenderedPageBreak/>
        <w:t>General</w:t>
      </w:r>
    </w:p>
    <w:p w14:paraId="5919A042" w14:textId="35190F22" w:rsidR="00E43B90" w:rsidRDefault="00E43B90" w:rsidP="006C2EED">
      <w:pPr>
        <w:pStyle w:val="Heading4"/>
        <w:numPr>
          <w:ilvl w:val="0"/>
          <w:numId w:val="34"/>
        </w:numPr>
      </w:pPr>
      <w:r>
        <w:t>No impact &amp; remediation’s not key—Nearly ZERO risk to any given satellite even ASSUMING cascades, Aff can’t solve it, and every other risk to spacecraft outweighs—Their ev makes several flawed assumptions</w:t>
      </w:r>
    </w:p>
    <w:p w14:paraId="4725D98B" w14:textId="77777777" w:rsidR="00E43B90" w:rsidRPr="00942AE8" w:rsidRDefault="00E43B90" w:rsidP="00E43B90">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121793F9" w14:textId="77777777" w:rsidR="00E43B90" w:rsidRDefault="00E43B90" w:rsidP="00E43B90">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0A815DF0" w14:textId="5D6DFB1E" w:rsidR="00E43B90" w:rsidRPr="00C20F7B" w:rsidRDefault="00E43B90" w:rsidP="006C2EED">
      <w:pPr>
        <w:pStyle w:val="Heading4"/>
        <w:numPr>
          <w:ilvl w:val="0"/>
          <w:numId w:val="34"/>
        </w:numPr>
      </w:pPr>
      <w:r>
        <w:lastRenderedPageBreak/>
        <w:t>The Aff isn’t sufficient to solve ANYTHING—Even one collision could undo years of progress</w:t>
      </w:r>
    </w:p>
    <w:p w14:paraId="1FFD7264" w14:textId="77777777" w:rsidR="00E43B90" w:rsidRPr="00942AE8" w:rsidRDefault="00E43B90" w:rsidP="00E43B90">
      <w:pPr>
        <w:rPr>
          <w:b/>
          <w:bCs/>
          <w:sz w:val="26"/>
        </w:rPr>
      </w:pPr>
      <w:bookmarkStart w:id="0" w:name="_Hlk19048461"/>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bookmarkEnd w:id="0"/>
    </w:p>
    <w:p w14:paraId="5742D0B9" w14:textId="17AE3214" w:rsidR="00E43B90" w:rsidRPr="006C2EED" w:rsidRDefault="00E43B90" w:rsidP="00E43B90">
      <w:pPr>
        <w:rPr>
          <w:sz w:val="12"/>
        </w:rPr>
      </w:pPr>
      <w:r w:rsidRPr="00C20F7B">
        <w:rPr>
          <w:rStyle w:val="StyleUnderline"/>
        </w:rPr>
        <w:t>With</w:t>
      </w:r>
      <w:r w:rsidRPr="009237D0">
        <w:rPr>
          <w:sz w:val="12"/>
        </w:rPr>
        <w:t xml:space="preserve"> respect to </w:t>
      </w:r>
      <w:r w:rsidRPr="00C20F7B">
        <w:rPr>
          <w:rStyle w:val="StyleUnderline"/>
        </w:rPr>
        <w:t>some common resource problems</w:t>
      </w:r>
      <w:r w:rsidRPr="009237D0">
        <w:rPr>
          <w:sz w:val="12"/>
        </w:rPr>
        <w:t xml:space="preserve">, the prospect of </w:t>
      </w:r>
      <w:r w:rsidRPr="0065254A">
        <w:rPr>
          <w:rStyle w:val="StyleUnderline"/>
        </w:rPr>
        <w:t xml:space="preserve">continued </w:t>
      </w:r>
      <w:r w:rsidRPr="000D1E8E">
        <w:rPr>
          <w:rStyle w:val="Emphasis"/>
        </w:rPr>
        <w:t>cooperation</w:t>
      </w:r>
      <w:r w:rsidRPr="00C20F7B">
        <w:rPr>
          <w:rStyle w:val="Emphasis"/>
        </w:rPr>
        <w:t xml:space="preserve"> may be enough</w:t>
      </w:r>
      <w:r w:rsidRPr="009237D0">
        <w:rPr>
          <w:sz w:val="12"/>
        </w:rPr>
        <w:t xml:space="preserve"> </w:t>
      </w:r>
      <w:r w:rsidRPr="00C20F7B">
        <w:rPr>
          <w:rStyle w:val="StyleUnderline"/>
        </w:rPr>
        <w:t>to suggest a successful resolution to the issue</w:t>
      </w:r>
      <w:r w:rsidRPr="009237D0">
        <w:rPr>
          <w:sz w:val="12"/>
        </w:rPr>
        <w:t xml:space="preserve">. Say, for example, that the farmers from Hardin's pasture recognize the threat of overgrazing and, after some negotiation, agree </w:t>
      </w:r>
      <w:r w:rsidRPr="00C20F7B">
        <w:rPr>
          <w:rStyle w:val="StyleUnderline"/>
        </w:rPr>
        <w:t>to slow the introduction of new cattle to sustainable levels</w:t>
      </w:r>
      <w:r w:rsidRPr="009237D0">
        <w:rPr>
          <w:sz w:val="12"/>
        </w:rPr>
        <w:t xml:space="preserve">. This </w:t>
      </w:r>
      <w:r w:rsidRPr="00C20F7B">
        <w:rPr>
          <w:rStyle w:val="StyleUnderline"/>
        </w:rPr>
        <w:t>would</w:t>
      </w:r>
      <w:r w:rsidRPr="009237D0">
        <w:rPr>
          <w:sz w:val="12"/>
        </w:rPr>
        <w:t xml:space="preserve"> seem to </w:t>
      </w:r>
      <w:r w:rsidRPr="00C20F7B">
        <w:rPr>
          <w:rStyle w:val="StyleUnderline"/>
        </w:rPr>
        <w:t>resolve the issue. As long as farmers abide by that agreement</w:t>
      </w:r>
      <w:r w:rsidRPr="009237D0">
        <w:rPr>
          <w:sz w:val="12"/>
        </w:rPr>
        <w:t xml:space="preserve">, they will avoid the tragedy of the commons. Achieving a more or less permanent solution to the </w:t>
      </w:r>
      <w:r w:rsidRPr="000D1E8E">
        <w:rPr>
          <w:rStyle w:val="Emphasis"/>
          <w:highlight w:val="cyan"/>
        </w:rPr>
        <w:t>space debris</w:t>
      </w:r>
      <w:r w:rsidRPr="009237D0">
        <w:rPr>
          <w:sz w:val="12"/>
        </w:rPr>
        <w:t xml:space="preserve"> problem </w:t>
      </w:r>
      <w:r w:rsidRPr="000D1E8E">
        <w:rPr>
          <w:rStyle w:val="Emphasis"/>
          <w:highlight w:val="cyan"/>
        </w:rPr>
        <w:t xml:space="preserve">is not </w:t>
      </w:r>
      <w:r w:rsidRPr="000D1E8E">
        <w:rPr>
          <w:rStyle w:val="Emphasis"/>
        </w:rPr>
        <w:t>as</w:t>
      </w:r>
      <w:r w:rsidRPr="00C20F7B">
        <w:rPr>
          <w:rStyle w:val="Emphasis"/>
        </w:rPr>
        <w:t xml:space="preserve"> </w:t>
      </w:r>
      <w:r w:rsidRPr="000D1E8E">
        <w:rPr>
          <w:rStyle w:val="Emphasis"/>
          <w:highlight w:val="cyan"/>
        </w:rPr>
        <w:t>straightforward</w:t>
      </w:r>
      <w:r w:rsidRPr="009237D0">
        <w:rPr>
          <w:sz w:val="12"/>
        </w:rPr>
        <w:t xml:space="preserve">. </w:t>
      </w:r>
      <w:r w:rsidRPr="00C20F7B">
        <w:rPr>
          <w:rStyle w:val="StyleUnderline"/>
        </w:rPr>
        <w:t xml:space="preserve">The reason is that </w:t>
      </w:r>
      <w:r w:rsidRPr="004F0619">
        <w:rPr>
          <w:rStyle w:val="Emphasis"/>
        </w:rPr>
        <w:t>even as</w:t>
      </w:r>
      <w:r w:rsidRPr="00C20F7B">
        <w:rPr>
          <w:rStyle w:val="StyleUnderline"/>
        </w:rPr>
        <w:t xml:space="preserve"> the space debris problem is being </w:t>
      </w:r>
      <w:r w:rsidRPr="004F0619">
        <w:rPr>
          <w:rStyle w:val="Emphasis"/>
        </w:rPr>
        <w:t>redressed</w:t>
      </w:r>
      <w:r w:rsidRPr="00C20F7B">
        <w:rPr>
          <w:rStyle w:val="StyleUnderline"/>
        </w:rPr>
        <w:t xml:space="preserve">, the </w:t>
      </w:r>
      <w:r w:rsidRPr="000D1E8E">
        <w:rPr>
          <w:rStyle w:val="Emphasis"/>
          <w:highlight w:val="cyan"/>
        </w:rPr>
        <w:t>risk</w:t>
      </w:r>
      <w:r w:rsidRPr="00C20F7B">
        <w:rPr>
          <w:rStyle w:val="StyleUnderline"/>
        </w:rPr>
        <w:t xml:space="preserve"> of space objects </w:t>
      </w:r>
      <w:r w:rsidRPr="00C20F7B">
        <w:rPr>
          <w:rStyle w:val="Emphasis"/>
        </w:rPr>
        <w:t>colliding</w:t>
      </w:r>
      <w:r w:rsidRPr="00C20F7B">
        <w:rPr>
          <w:rStyle w:val="StyleUnderline"/>
        </w:rPr>
        <w:t xml:space="preserve"> </w:t>
      </w:r>
      <w:r w:rsidRPr="000D1E8E">
        <w:rPr>
          <w:rStyle w:val="Emphasis"/>
          <w:highlight w:val="cyan"/>
        </w:rPr>
        <w:t>remains</w:t>
      </w:r>
      <w:r w:rsidRPr="000D1E8E">
        <w:rPr>
          <w:rStyle w:val="StyleUnderline"/>
          <w:highlight w:val="cyan"/>
        </w:rPr>
        <w:t xml:space="preserve"> </w:t>
      </w:r>
      <w:r w:rsidRPr="000D1E8E">
        <w:rPr>
          <w:rStyle w:val="Emphasis"/>
          <w:highlight w:val="cyan"/>
        </w:rPr>
        <w:t>as long as there</w:t>
      </w:r>
      <w:r w:rsidRPr="00C20F7B">
        <w:rPr>
          <w:rStyle w:val="Emphasis"/>
        </w:rPr>
        <w:t xml:space="preserve"> </w:t>
      </w:r>
      <w:r w:rsidRPr="000D1E8E">
        <w:rPr>
          <w:rStyle w:val="Emphasis"/>
          <w:highlight w:val="cyan"/>
        </w:rPr>
        <w:t>are uncontrolled objects whizzing around</w:t>
      </w:r>
      <w:r w:rsidRPr="004F0619">
        <w:rPr>
          <w:rStyle w:val="StyleUnderline"/>
        </w:rPr>
        <w:t xml:space="preserve"> the Earth's atmosphere</w:t>
      </w:r>
      <w:r w:rsidRPr="009237D0">
        <w:rPr>
          <w:sz w:val="12"/>
        </w:rPr>
        <w:t xml:space="preserve">. 214Link to the text of the note </w:t>
      </w:r>
      <w:proofErr w:type="gramStart"/>
      <w:r w:rsidRPr="000D1E8E">
        <w:rPr>
          <w:rStyle w:val="StyleUnderline"/>
          <w:highlight w:val="cyan"/>
        </w:rPr>
        <w:t>With</w:t>
      </w:r>
      <w:proofErr w:type="gramEnd"/>
      <w:r w:rsidRPr="000D1E8E">
        <w:rPr>
          <w:rStyle w:val="StyleUnderline"/>
          <w:highlight w:val="cyan"/>
        </w:rPr>
        <w:t xml:space="preserve"> </w:t>
      </w:r>
      <w:r w:rsidRPr="000D1E8E">
        <w:rPr>
          <w:rStyle w:val="Emphasis"/>
          <w:highlight w:val="cyan"/>
        </w:rPr>
        <w:t>millions</w:t>
      </w:r>
      <w:r w:rsidRPr="00C20F7B">
        <w:rPr>
          <w:rStyle w:val="StyleUnderline"/>
        </w:rPr>
        <w:t xml:space="preserve"> of such objects now in orbit, </w:t>
      </w:r>
      <w:r w:rsidRPr="000D1E8E">
        <w:rPr>
          <w:rStyle w:val="Emphasis"/>
          <w:highlight w:val="cyan"/>
        </w:rPr>
        <w:t>this will</w:t>
      </w:r>
      <w:r w:rsidRPr="00C20F7B">
        <w:rPr>
          <w:rStyle w:val="Emphasis"/>
        </w:rPr>
        <w:t xml:space="preserve"> indeed </w:t>
      </w:r>
      <w:r w:rsidRPr="000D1E8E">
        <w:rPr>
          <w:rStyle w:val="Emphasis"/>
          <w:highlight w:val="cyan"/>
        </w:rPr>
        <w:t>be the case</w:t>
      </w:r>
      <w:r w:rsidRPr="000D1E8E">
        <w:rPr>
          <w:rStyle w:val="StyleUnderline"/>
          <w:highlight w:val="cyan"/>
        </w:rPr>
        <w:t xml:space="preserve"> for a </w:t>
      </w:r>
      <w:r w:rsidRPr="000D1E8E">
        <w:rPr>
          <w:rStyle w:val="Emphasis"/>
          <w:highlight w:val="cyan"/>
        </w:rPr>
        <w:t>very long time</w:t>
      </w:r>
      <w:r w:rsidRPr="009237D0">
        <w:rPr>
          <w:sz w:val="12"/>
        </w:rPr>
        <w:t xml:space="preserve">. 215Link to the text of the note </w:t>
      </w:r>
      <w:r w:rsidRPr="00C20F7B">
        <w:rPr>
          <w:rStyle w:val="StyleUnderline"/>
        </w:rPr>
        <w:t>Improved tracking capabilities, avoidance maneuvers, and (eventually) ADR</w:t>
      </w:r>
      <w:r w:rsidRPr="009237D0">
        <w:rPr>
          <w:sz w:val="12"/>
        </w:rPr>
        <w:t xml:space="preserve"> technologies </w:t>
      </w:r>
      <w:r w:rsidRPr="00C20F7B">
        <w:rPr>
          <w:rStyle w:val="StyleUnderline"/>
        </w:rPr>
        <w:t xml:space="preserve">all work together to make such collisions less likely. However, </w:t>
      </w:r>
      <w:r w:rsidRPr="000D1E8E">
        <w:rPr>
          <w:rStyle w:val="Emphasis"/>
          <w:highlight w:val="cyan"/>
        </w:rPr>
        <w:t>no remediation can remove</w:t>
      </w:r>
      <w:r w:rsidRPr="00C20F7B">
        <w:rPr>
          <w:rStyle w:val="Emphasis"/>
        </w:rPr>
        <w:t xml:space="preserve"> the </w:t>
      </w:r>
      <w:r w:rsidRPr="000D1E8E">
        <w:rPr>
          <w:rStyle w:val="Emphasis"/>
          <w:highlight w:val="cyan"/>
        </w:rPr>
        <w:t>risk</w:t>
      </w:r>
      <w:r w:rsidRPr="00C20F7B">
        <w:rPr>
          <w:rStyle w:val="Emphasis"/>
        </w:rPr>
        <w:t xml:space="preserve"> of accidents</w:t>
      </w:r>
      <w:r w:rsidRPr="009237D0">
        <w:rPr>
          <w:sz w:val="12"/>
        </w:rPr>
        <w:t xml:space="preserve"> altogether, </w:t>
      </w:r>
      <w:r w:rsidRPr="00C20F7B">
        <w:rPr>
          <w:rStyle w:val="StyleUnderline"/>
        </w:rPr>
        <w:t xml:space="preserve">and </w:t>
      </w:r>
      <w:r w:rsidRPr="00C20F7B">
        <w:rPr>
          <w:rStyle w:val="Emphasis"/>
        </w:rPr>
        <w:t>some collisions</w:t>
      </w:r>
      <w:r w:rsidRPr="00C20F7B">
        <w:rPr>
          <w:rStyle w:val="StyleUnderline"/>
        </w:rPr>
        <w:t xml:space="preserve"> could have </w:t>
      </w:r>
      <w:r w:rsidRPr="00C20F7B">
        <w:rPr>
          <w:rStyle w:val="Emphasis"/>
        </w:rPr>
        <w:t>devastating effects</w:t>
      </w:r>
      <w:r w:rsidRPr="009237D0">
        <w:rPr>
          <w:sz w:val="12"/>
        </w:rPr>
        <w:t xml:space="preserve">: </w:t>
      </w:r>
      <w:r w:rsidRPr="004F0619">
        <w:rPr>
          <w:rStyle w:val="StyleUnderline"/>
        </w:rPr>
        <w:t xml:space="preserve">the </w:t>
      </w:r>
      <w:r w:rsidRPr="000D1E8E">
        <w:rPr>
          <w:rStyle w:val="StyleUnderline"/>
          <w:highlight w:val="cyan"/>
        </w:rPr>
        <w:t xml:space="preserve">destruction of </w:t>
      </w:r>
      <w:r w:rsidRPr="000D1E8E">
        <w:rPr>
          <w:rStyle w:val="Emphasis"/>
          <w:sz w:val="28"/>
          <w:szCs w:val="28"/>
          <w:highlight w:val="cyan"/>
        </w:rPr>
        <w:t>even one</w:t>
      </w:r>
      <w:r w:rsidRPr="004F0619">
        <w:rPr>
          <w:rStyle w:val="StyleUnderline"/>
        </w:rPr>
        <w:t xml:space="preserve"> large satellite</w:t>
      </w:r>
      <w:r w:rsidRPr="00C20F7B">
        <w:rPr>
          <w:rStyle w:val="StyleUnderline"/>
        </w:rPr>
        <w:t xml:space="preserve"> </w:t>
      </w:r>
      <w:r w:rsidRPr="000D1E8E">
        <w:rPr>
          <w:rStyle w:val="StyleUnderline"/>
          <w:highlight w:val="cyan"/>
        </w:rPr>
        <w:t xml:space="preserve">could </w:t>
      </w:r>
      <w:r w:rsidRPr="000D1E8E">
        <w:rPr>
          <w:rStyle w:val="Emphasis"/>
          <w:highlight w:val="cyan"/>
        </w:rPr>
        <w:t>double</w:t>
      </w:r>
      <w:r w:rsidRPr="00C20F7B">
        <w:rPr>
          <w:rStyle w:val="Emphasis"/>
        </w:rPr>
        <w:t xml:space="preserve"> the amount of </w:t>
      </w:r>
      <w:r w:rsidRPr="000D1E8E">
        <w:rPr>
          <w:rStyle w:val="Emphasis"/>
          <w:highlight w:val="cyan"/>
        </w:rPr>
        <w:t>space debris</w:t>
      </w:r>
      <w:r w:rsidRPr="00C20F7B">
        <w:rPr>
          <w:rStyle w:val="Emphasis"/>
        </w:rPr>
        <w:t xml:space="preserve"> in orbit</w:t>
      </w:r>
      <w:r w:rsidRPr="009237D0">
        <w:rPr>
          <w:sz w:val="12"/>
        </w:rPr>
        <w:t xml:space="preserve">. 216Link to the text of the note Of course, </w:t>
      </w:r>
      <w:r w:rsidRPr="00C20F7B">
        <w:rPr>
          <w:rStyle w:val="Emphasis"/>
        </w:rPr>
        <w:t>any such increase</w:t>
      </w:r>
      <w:r w:rsidRPr="009237D0">
        <w:rPr>
          <w:sz w:val="12"/>
        </w:rPr>
        <w:t xml:space="preserve"> </w:t>
      </w:r>
      <w:r w:rsidRPr="00C20F7B">
        <w:rPr>
          <w:rStyle w:val="StyleUnderline"/>
        </w:rPr>
        <w:t xml:space="preserve">in the </w:t>
      </w:r>
      <w:proofErr w:type="gramStart"/>
      <w:r w:rsidRPr="00C20F7B">
        <w:rPr>
          <w:rStyle w:val="StyleUnderline"/>
        </w:rPr>
        <w:t>amount</w:t>
      </w:r>
      <w:proofErr w:type="gramEnd"/>
      <w:r w:rsidRPr="00C20F7B">
        <w:rPr>
          <w:rStyle w:val="StyleUnderline"/>
        </w:rPr>
        <w:t xml:space="preserve"> of debris in orbit then renders </w:t>
      </w:r>
      <w:r w:rsidRPr="00C20F7B">
        <w:rPr>
          <w:rStyle w:val="Emphasis"/>
        </w:rPr>
        <w:t>other collisions</w:t>
      </w:r>
      <w:r w:rsidRPr="00C20F7B">
        <w:rPr>
          <w:rStyle w:val="StyleUnderline"/>
        </w:rPr>
        <w:t xml:space="preserve"> </w:t>
      </w:r>
      <w:r w:rsidRPr="00C20F7B">
        <w:rPr>
          <w:rStyle w:val="Emphasis"/>
        </w:rPr>
        <w:t>more likely</w:t>
      </w:r>
      <w:r w:rsidRPr="00C20F7B">
        <w:rPr>
          <w:rStyle w:val="StyleUnderline"/>
        </w:rPr>
        <w:t xml:space="preserve"> to occur</w:t>
      </w:r>
      <w:r w:rsidRPr="009237D0">
        <w:rPr>
          <w:sz w:val="12"/>
        </w:rPr>
        <w:t xml:space="preserve">. 217Link to the text of the note </w:t>
      </w:r>
      <w:r w:rsidRPr="00C20F7B">
        <w:rPr>
          <w:rStyle w:val="StyleUnderline"/>
        </w:rPr>
        <w:t xml:space="preserve">It is thus possible that </w:t>
      </w:r>
      <w:r w:rsidRPr="000D1E8E">
        <w:rPr>
          <w:rStyle w:val="Emphasis"/>
          <w:highlight w:val="cyan"/>
        </w:rPr>
        <w:t>after a number of years making</w:t>
      </w:r>
      <w:r w:rsidRPr="004F0619">
        <w:rPr>
          <w:rStyle w:val="Emphasis"/>
        </w:rPr>
        <w:t xml:space="preserve"> </w:t>
      </w:r>
      <w:r w:rsidRPr="000D1E8E">
        <w:rPr>
          <w:rStyle w:val="Emphasis"/>
          <w:highlight w:val="cyan"/>
        </w:rPr>
        <w:t>progress</w:t>
      </w:r>
      <w:r w:rsidRPr="00F36238">
        <w:rPr>
          <w:rStyle w:val="Emphasis"/>
        </w:rPr>
        <w:t xml:space="preserve"> towards reaching a sustainable level of debris</w:t>
      </w:r>
      <w:r w:rsidRPr="004F0619">
        <w:rPr>
          <w:rStyle w:val="StyleUnderline"/>
        </w:rPr>
        <w:t xml:space="preserve">, </w:t>
      </w:r>
      <w:r w:rsidRPr="000D1E8E">
        <w:rPr>
          <w:rStyle w:val="StyleUnderline"/>
          <w:highlight w:val="cyan"/>
        </w:rPr>
        <w:t xml:space="preserve">a </w:t>
      </w:r>
      <w:r w:rsidRPr="000D1E8E">
        <w:rPr>
          <w:rStyle w:val="Emphasis"/>
          <w:highlight w:val="cyan"/>
        </w:rPr>
        <w:t>stroke of bad luck could</w:t>
      </w:r>
      <w:r w:rsidRPr="00F36238">
        <w:rPr>
          <w:rStyle w:val="Emphasis"/>
        </w:rPr>
        <w:t xml:space="preserve"> rapidly undo such</w:t>
      </w:r>
      <w:r w:rsidRPr="004F0619">
        <w:rPr>
          <w:rStyle w:val="Emphasis"/>
        </w:rPr>
        <w:t xml:space="preserve"> progress and </w:t>
      </w:r>
      <w:r w:rsidRPr="000D1E8E">
        <w:rPr>
          <w:rStyle w:val="Emphasis"/>
          <w:highlight w:val="cyan"/>
        </w:rPr>
        <w:t>unleash the dreaded Kessler Syndrome</w:t>
      </w:r>
      <w:r w:rsidRPr="00C20F7B">
        <w:rPr>
          <w:rStyle w:val="StyleUnderline"/>
        </w:rPr>
        <w:t>.</w:t>
      </w:r>
      <w:r w:rsidRPr="009237D0">
        <w:rPr>
          <w:sz w:val="12"/>
        </w:rPr>
        <w:t xml:space="preserve"> 218Link to the text of the note</w:t>
      </w:r>
    </w:p>
    <w:p w14:paraId="394E25BF" w14:textId="70C9CB2D" w:rsidR="00E43B90" w:rsidRPr="009237D0" w:rsidRDefault="00E43B90" w:rsidP="006C2EED">
      <w:pPr>
        <w:pStyle w:val="Heading4"/>
        <w:numPr>
          <w:ilvl w:val="0"/>
          <w:numId w:val="34"/>
        </w:numPr>
      </w:pPr>
      <w:r>
        <w:t>Satellites would burn up before debris hits Earth.</w:t>
      </w:r>
    </w:p>
    <w:p w14:paraId="060AD061" w14:textId="77777777" w:rsidR="00E43B90" w:rsidRPr="00B036CD" w:rsidRDefault="00E43B90" w:rsidP="00E43B90">
      <w:r w:rsidRPr="00B036CD">
        <w:t xml:space="preserve">Daniel Von </w:t>
      </w:r>
      <w:proofErr w:type="spellStart"/>
      <w:r w:rsidRPr="00B036CD">
        <w:rPr>
          <w:rStyle w:val="Style13ptBold"/>
        </w:rPr>
        <w:t>Fange</w:t>
      </w:r>
      <w:proofErr w:type="spellEnd"/>
      <w:r w:rsidRPr="00B036CD">
        <w:rPr>
          <w:rStyle w:val="Style13ptBold"/>
        </w:rPr>
        <w:t xml:space="preserve"> 17</w:t>
      </w:r>
      <w:r w:rsidRPr="00B036CD">
        <w:t xml:space="preserve">, Web Application Engineer, Founder and Owner of </w:t>
      </w:r>
      <w:proofErr w:type="spellStart"/>
      <w:r w:rsidRPr="00B036CD">
        <w:t>LeanCoder</w:t>
      </w:r>
      <w:proofErr w:type="spellEnd"/>
      <w:r w:rsidRPr="00B036CD">
        <w:t>, Full Stack, Polyglot Web Developer, “Kessler Syndrome is Over Hyped”, 5/21/2017, http://braino.org/essays/kessler_syndrome_is_over_hyped/</w:t>
      </w:r>
    </w:p>
    <w:p w14:paraId="67E8D15C" w14:textId="77777777" w:rsidR="00E43B90" w:rsidRPr="009237D0" w:rsidRDefault="00E43B90" w:rsidP="00E43B90">
      <w:pPr>
        <w:rPr>
          <w:sz w:val="10"/>
        </w:rPr>
      </w:pPr>
      <w:r w:rsidRPr="00B036CD">
        <w:rPr>
          <w:rStyle w:val="StyleUnderline"/>
        </w:rPr>
        <w:t xml:space="preserve">The orbital area around earth can be broken down into </w:t>
      </w:r>
      <w:r w:rsidRPr="00B036CD">
        <w:rPr>
          <w:rStyle w:val="StyleUnderline"/>
          <w:highlight w:val="cyan"/>
        </w:rPr>
        <w:t>four regions.</w:t>
      </w:r>
      <w:r>
        <w:rPr>
          <w:rStyle w:val="StyleUnderline"/>
        </w:rPr>
        <w:t xml:space="preserve"> </w:t>
      </w:r>
      <w:r w:rsidRPr="00B036CD">
        <w:rPr>
          <w:rStyle w:val="Emphasis"/>
          <w:highlight w:val="cyan"/>
        </w:rPr>
        <w:t>Low LEO</w:t>
      </w:r>
      <w:r w:rsidRPr="00B036CD">
        <w:rPr>
          <w:rStyle w:val="StyleUnderline"/>
        </w:rPr>
        <w:t xml:space="preserve"> - Up to about 400km. </w:t>
      </w:r>
      <w:r w:rsidRPr="00B036CD">
        <w:rPr>
          <w:rStyle w:val="StyleUnderline"/>
          <w:highlight w:val="cyan"/>
        </w:rPr>
        <w:t>Things</w:t>
      </w:r>
      <w:r w:rsidRPr="00B036CD">
        <w:rPr>
          <w:rStyle w:val="StyleUnderline"/>
        </w:rPr>
        <w:t xml:space="preserve"> that orbit here </w:t>
      </w:r>
      <w:r w:rsidRPr="00B036CD">
        <w:rPr>
          <w:rStyle w:val="StyleUnderline"/>
          <w:highlight w:val="cyan"/>
        </w:rPr>
        <w:t>burn up</w:t>
      </w:r>
      <w:r w:rsidRPr="00B036CD">
        <w:rPr>
          <w:rStyle w:val="StyleUnderline"/>
        </w:rPr>
        <w:t xml:space="preserve"> in the earth’s atmosphere </w:t>
      </w:r>
      <w:r w:rsidRPr="00B036CD">
        <w:rPr>
          <w:rStyle w:val="StyleUnderline"/>
          <w:highlight w:val="cyan"/>
        </w:rPr>
        <w:t>quickly</w:t>
      </w:r>
      <w:r w:rsidRPr="00B036CD">
        <w:rPr>
          <w:rStyle w:val="StyleUnderline"/>
        </w:rPr>
        <w:t xml:space="preserve"> - between a few months to two years</w:t>
      </w:r>
      <w:r w:rsidRPr="009237D0">
        <w:rPr>
          <w:sz w:val="10"/>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237D0">
        <w:rPr>
          <w:sz w:val="10"/>
        </w:rPr>
        <w:t xml:space="preserve"> a year and a half, </w:t>
      </w:r>
      <w:r w:rsidRPr="00B036CD">
        <w:rPr>
          <w:rStyle w:val="StyleUnderline"/>
        </w:rPr>
        <w:t>and the problem would be over</w:t>
      </w:r>
      <w:r w:rsidRPr="009237D0">
        <w:rPr>
          <w:sz w:val="10"/>
        </w:rPr>
        <w:t xml:space="preserve">. </w:t>
      </w:r>
      <w:r w:rsidRPr="00B036CD">
        <w:rPr>
          <w:rStyle w:val="Emphasis"/>
          <w:highlight w:val="cyan"/>
        </w:rPr>
        <w:t>High LEO</w:t>
      </w:r>
      <w:r w:rsidRPr="00B036CD">
        <w:rPr>
          <w:rStyle w:val="StyleUnderline"/>
        </w:rPr>
        <w:t xml:space="preserve"> - 400km to 2000km. This </w:t>
      </w:r>
      <w:r w:rsidRPr="00B036CD">
        <w:rPr>
          <w:rStyle w:val="StyleUnderline"/>
          <w:highlight w:val="cyan"/>
        </w:rPr>
        <w:t>where most</w:t>
      </w:r>
      <w:r w:rsidRPr="00B036CD">
        <w:rPr>
          <w:rStyle w:val="StyleUnderline"/>
        </w:rPr>
        <w:t xml:space="preserve"> heavy satellites and most space </w:t>
      </w:r>
      <w:r w:rsidRPr="00B036CD">
        <w:rPr>
          <w:rStyle w:val="StyleUnderline"/>
          <w:highlight w:val="cyan"/>
        </w:rPr>
        <w:t>junk orbits</w:t>
      </w:r>
      <w:r w:rsidRPr="009237D0">
        <w:rPr>
          <w:sz w:val="10"/>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237D0">
        <w:rPr>
          <w:sz w:val="10"/>
        </w:rPr>
        <w:t xml:space="preserve">. </w:t>
      </w:r>
      <w:r w:rsidRPr="00B036CD">
        <w:rPr>
          <w:rStyle w:val="Emphasis"/>
          <w:highlight w:val="cyan"/>
        </w:rPr>
        <w:t>Mid Orbit</w:t>
      </w:r>
      <w:r w:rsidRPr="00B036CD">
        <w:rPr>
          <w:rStyle w:val="StyleUnderline"/>
          <w:highlight w:val="cyan"/>
        </w:rPr>
        <w:t xml:space="preserve"> - </w:t>
      </w:r>
      <w:r w:rsidRPr="00B036CD">
        <w:rPr>
          <w:rStyle w:val="Emphasis"/>
          <w:highlight w:val="cyan"/>
        </w:rPr>
        <w:t>GPS</w:t>
      </w:r>
      <w:r w:rsidRPr="00B036CD">
        <w:rPr>
          <w:rStyle w:val="StyleUnderline"/>
        </w:rPr>
        <w:t xml:space="preserve"> satellites </w:t>
      </w:r>
      <w:r w:rsidRPr="00B036CD">
        <w:rPr>
          <w:rStyle w:val="StyleUnderline"/>
          <w:highlight w:val="cyan"/>
        </w:rPr>
        <w:t>and</w:t>
      </w:r>
      <w:r w:rsidRPr="00B036CD">
        <w:rPr>
          <w:rStyle w:val="StyleUnderline"/>
        </w:rPr>
        <w:t xml:space="preserve"> other </w:t>
      </w:r>
      <w:r w:rsidRPr="00B036CD">
        <w:rPr>
          <w:rStyle w:val="StyleUnderline"/>
          <w:highlight w:val="cyan"/>
        </w:rPr>
        <w:t>nav</w:t>
      </w:r>
      <w:r w:rsidRPr="00B036CD">
        <w:rPr>
          <w:rStyle w:val="StyleUnderline"/>
        </w:rPr>
        <w:t xml:space="preserve">igation </w:t>
      </w:r>
      <w:r w:rsidRPr="00B036CD">
        <w:rPr>
          <w:rStyle w:val="StyleUnderline"/>
          <w:highlight w:val="cyan"/>
        </w:rPr>
        <w:t>sat</w:t>
      </w:r>
      <w:r w:rsidRPr="00B036CD">
        <w:rPr>
          <w:rStyle w:val="StyleUnderline"/>
        </w:rPr>
        <w:t>ellite</w:t>
      </w:r>
      <w:r w:rsidRPr="00B036CD">
        <w:rPr>
          <w:rStyle w:val="StyleUnderline"/>
          <w:highlight w:val="cyan"/>
        </w:rPr>
        <w:t>s travel here</w:t>
      </w:r>
      <w:r w:rsidRPr="00B036CD">
        <w:rPr>
          <w:rStyle w:val="StyleUnderline"/>
        </w:rPr>
        <w:t xml:space="preserve"> in lonely, long lives. The </w:t>
      </w:r>
      <w:r w:rsidRPr="00B036CD">
        <w:rPr>
          <w:rStyle w:val="Emphasis"/>
          <w:highlight w:val="cyan"/>
        </w:rPr>
        <w:t>volume</w:t>
      </w:r>
      <w:r w:rsidRPr="00B036CD">
        <w:rPr>
          <w:rStyle w:val="Emphasis"/>
        </w:rPr>
        <w:t xml:space="preserve"> of space </w:t>
      </w:r>
      <w:r w:rsidRPr="00B036CD">
        <w:rPr>
          <w:rStyle w:val="Emphasis"/>
          <w:highlight w:val="cyan"/>
        </w:rPr>
        <w:t>is so huge</w:t>
      </w:r>
      <w:r w:rsidRPr="00B036CD">
        <w:rPr>
          <w:rStyle w:val="StyleUnderline"/>
          <w:highlight w:val="cyan"/>
        </w:rPr>
        <w:t>, and</w:t>
      </w:r>
      <w:r w:rsidRPr="00B036CD">
        <w:rPr>
          <w:rStyle w:val="StyleUnderline"/>
        </w:rPr>
        <w:t xml:space="preserve"> the </w:t>
      </w:r>
      <w:r w:rsidRPr="00B036CD">
        <w:rPr>
          <w:rStyle w:val="Emphasis"/>
          <w:highlight w:val="cyan"/>
        </w:rPr>
        <w:t>number of sat</w:t>
      </w:r>
      <w:r w:rsidRPr="00B036CD">
        <w:rPr>
          <w:rStyle w:val="Emphasis"/>
        </w:rPr>
        <w:t>ellite</w:t>
      </w:r>
      <w:r w:rsidRPr="00B036CD">
        <w:rPr>
          <w:rStyle w:val="Emphasis"/>
          <w:highlight w:val="cyan"/>
        </w:rPr>
        <w:t>s so few</w:t>
      </w:r>
      <w:r w:rsidRPr="00B036CD">
        <w:rPr>
          <w:rStyle w:val="StyleUnderline"/>
        </w:rPr>
        <w:t xml:space="preserve">, that </w:t>
      </w:r>
      <w:r w:rsidRPr="00B036CD">
        <w:rPr>
          <w:rStyle w:val="StyleUnderline"/>
          <w:highlight w:val="cyan"/>
        </w:rPr>
        <w:t xml:space="preserve">we </w:t>
      </w:r>
      <w:r w:rsidRPr="00B036CD">
        <w:rPr>
          <w:rStyle w:val="Emphasis"/>
          <w:highlight w:val="cyan"/>
        </w:rPr>
        <w:t>don’t</w:t>
      </w:r>
      <w:r w:rsidRPr="00B036CD">
        <w:rPr>
          <w:rStyle w:val="Emphasis"/>
        </w:rPr>
        <w:t xml:space="preserve"> need to </w:t>
      </w:r>
      <w:r w:rsidRPr="00B036CD">
        <w:rPr>
          <w:rStyle w:val="Emphasis"/>
          <w:highlight w:val="cyan"/>
        </w:rPr>
        <w:t>worry</w:t>
      </w:r>
      <w:r w:rsidRPr="00B036CD">
        <w:rPr>
          <w:rStyle w:val="StyleUnderline"/>
        </w:rPr>
        <w:t xml:space="preserve"> about Kessler </w:t>
      </w:r>
      <w:r w:rsidRPr="00B036CD">
        <w:rPr>
          <w:rStyle w:val="Emphasis"/>
          <w:highlight w:val="cyan"/>
        </w:rPr>
        <w:t>here</w:t>
      </w:r>
      <w:r w:rsidRPr="009237D0">
        <w:rPr>
          <w:sz w:val="10"/>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237D0">
        <w:rPr>
          <w:sz w:val="10"/>
        </w:rPr>
        <w:t xml:space="preserve">. From the ground, the satellite will appear to hang motionless. </w:t>
      </w:r>
      <w:proofErr w:type="gramStart"/>
      <w:r w:rsidRPr="009237D0">
        <w:rPr>
          <w:sz w:val="10"/>
        </w:rPr>
        <w:t>Usually</w:t>
      </w:r>
      <w:proofErr w:type="gramEnd"/>
      <w:r w:rsidRPr="009237D0">
        <w:rPr>
          <w:sz w:val="10"/>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B036CD">
        <w:rPr>
          <w:rStyle w:val="StyleUnderline"/>
          <w:highlight w:val="cyan"/>
        </w:rPr>
        <w:t>GEO orbit is</w:t>
      </w:r>
      <w:r w:rsidRPr="00B036CD">
        <w:rPr>
          <w:rStyle w:val="StyleUnderline"/>
        </w:rPr>
        <w:t xml:space="preserve"> roughly a ring 384,400 km around. However, all</w:t>
      </w:r>
      <w:r w:rsidRPr="009237D0">
        <w:rPr>
          <w:sz w:val="10"/>
        </w:rPr>
        <w:t xml:space="preserve"> the </w:t>
      </w:r>
      <w:r w:rsidRPr="00B036CD">
        <w:rPr>
          <w:rStyle w:val="StyleUnderline"/>
          <w:highlight w:val="cyan"/>
        </w:rPr>
        <w:t>sat</w:t>
      </w:r>
      <w:r w:rsidRPr="00B036CD">
        <w:rPr>
          <w:rStyle w:val="StyleUnderline"/>
        </w:rPr>
        <w:t>ellite</w:t>
      </w:r>
      <w:r w:rsidRPr="00B036CD">
        <w:rPr>
          <w:rStyle w:val="StyleUnderline"/>
          <w:highlight w:val="cyan"/>
        </w:rPr>
        <w:t>s</w:t>
      </w:r>
      <w:r w:rsidRPr="00B036CD">
        <w:rPr>
          <w:rStyle w:val="StyleUnderline"/>
        </w:rPr>
        <w:t xml:space="preserve"> here are </w:t>
      </w:r>
      <w:r w:rsidRPr="00B036CD">
        <w:rPr>
          <w:rStyle w:val="StyleUnderline"/>
          <w:highlight w:val="cyan"/>
        </w:rPr>
        <w:t>moving the same</w:t>
      </w:r>
      <w:r w:rsidRPr="00B036CD">
        <w:rPr>
          <w:rStyle w:val="StyleUnderline"/>
        </w:rPr>
        <w:t xml:space="preserve"> direction at the same </w:t>
      </w:r>
      <w:r w:rsidRPr="00B036CD">
        <w:rPr>
          <w:rStyle w:val="StyleUnderline"/>
          <w:highlight w:val="cyan"/>
        </w:rPr>
        <w:t>speed</w:t>
      </w:r>
      <w:r w:rsidRPr="00B036CD">
        <w:rPr>
          <w:rStyle w:val="StyleUnderline"/>
        </w:rPr>
        <w:t xml:space="preserve"> - debris doesn’t get free velocity</w:t>
      </w:r>
      <w:r w:rsidRPr="009237D0">
        <w:rPr>
          <w:sz w:val="10"/>
        </w:rPr>
        <w:t xml:space="preserve"> from the speed of the satellites. </w:t>
      </w:r>
      <w:r w:rsidRPr="00B036CD">
        <w:rPr>
          <w:rStyle w:val="StyleUnderline"/>
          <w:highlight w:val="cyan"/>
        </w:rPr>
        <w:t>Also</w:t>
      </w:r>
      <w:r w:rsidRPr="00B036CD">
        <w:rPr>
          <w:rStyle w:val="StyleUnderline"/>
        </w:rPr>
        <w:t xml:space="preserve">, it’s quite expensive to get a satellite here, and so there aren’t many, </w:t>
      </w:r>
      <w:r w:rsidRPr="00B036CD">
        <w:rPr>
          <w:rStyle w:val="StyleUnderline"/>
          <w:highlight w:val="cyan"/>
        </w:rPr>
        <w:t>only</w:t>
      </w:r>
      <w:r w:rsidRPr="00B036CD">
        <w:rPr>
          <w:rStyle w:val="StyleUnderline"/>
        </w:rPr>
        <w:t xml:space="preserve"> about </w:t>
      </w:r>
      <w:r w:rsidRPr="00B036CD">
        <w:rPr>
          <w:rStyle w:val="Emphasis"/>
          <w:highlight w:val="cyan"/>
        </w:rPr>
        <w:t>one</w:t>
      </w:r>
      <w:r w:rsidRPr="00B036CD">
        <w:rPr>
          <w:rStyle w:val="Emphasis"/>
        </w:rPr>
        <w:t xml:space="preserve"> satellite </w:t>
      </w:r>
      <w:r w:rsidRPr="00B036CD">
        <w:rPr>
          <w:rStyle w:val="Emphasis"/>
          <w:highlight w:val="cyan"/>
        </w:rPr>
        <w:t>per 1000km</w:t>
      </w:r>
      <w:r w:rsidRPr="00B036CD">
        <w:rPr>
          <w:rStyle w:val="StyleUnderline"/>
        </w:rPr>
        <w:t xml:space="preserve"> of the ring. Kessler is </w:t>
      </w:r>
      <w:r w:rsidRPr="00B036CD">
        <w:rPr>
          <w:rStyle w:val="Emphasis"/>
          <w:highlight w:val="cyan"/>
        </w:rPr>
        <w:t>not a problem</w:t>
      </w:r>
      <w:r w:rsidRPr="00B036CD">
        <w:rPr>
          <w:rStyle w:val="StyleUnderline"/>
        </w:rPr>
        <w:t xml:space="preserve"> here</w:t>
      </w:r>
      <w:r w:rsidRPr="009237D0">
        <w:rPr>
          <w:sz w:val="10"/>
        </w:rPr>
        <w:t xml:space="preserve">. How bad could Kessler Syndrome in High LEO be? Let’s </w:t>
      </w:r>
      <w:r w:rsidRPr="00B036CD">
        <w:rPr>
          <w:rStyle w:val="StyleUnderline"/>
          <w:highlight w:val="cyan"/>
        </w:rPr>
        <w:t xml:space="preserve">imagine </w:t>
      </w:r>
      <w:r w:rsidRPr="00B036CD">
        <w:rPr>
          <w:rStyle w:val="StyleUnderline"/>
          <w:highlight w:val="cyan"/>
        </w:rPr>
        <w:lastRenderedPageBreak/>
        <w:t xml:space="preserve">a </w:t>
      </w:r>
      <w:proofErr w:type="gramStart"/>
      <w:r w:rsidRPr="00B036CD">
        <w:rPr>
          <w:rStyle w:val="Emphasis"/>
          <w:highlight w:val="cyan"/>
        </w:rPr>
        <w:t>worst case</w:t>
      </w:r>
      <w:proofErr w:type="gramEnd"/>
      <w:r w:rsidRPr="00B036CD">
        <w:rPr>
          <w:rStyle w:val="StyleUnderline"/>
          <w:highlight w:val="cyan"/>
        </w:rPr>
        <w:t xml:space="preserve"> scenario</w:t>
      </w:r>
      <w:r w:rsidRPr="009237D0">
        <w:rPr>
          <w:sz w:val="10"/>
        </w:rPr>
        <w:t xml:space="preserve">. </w:t>
      </w:r>
      <w:r w:rsidRPr="00B036CD">
        <w:rPr>
          <w:rStyle w:val="StyleUnderline"/>
        </w:rPr>
        <w:t>An evil alien</w:t>
      </w:r>
      <w:r w:rsidRPr="009237D0">
        <w:rPr>
          <w:sz w:val="10"/>
        </w:rPr>
        <w:t xml:space="preserve"> intelligence </w:t>
      </w:r>
      <w:r w:rsidRPr="00B036CD">
        <w:rPr>
          <w:rStyle w:val="StyleUnderline"/>
        </w:rPr>
        <w:t xml:space="preserve">chops up </w:t>
      </w:r>
      <w:r w:rsidRPr="00B036CD">
        <w:rPr>
          <w:rStyle w:val="StyleUnderline"/>
          <w:highlight w:val="cyan"/>
        </w:rPr>
        <w:t>everything</w:t>
      </w:r>
      <w:r w:rsidRPr="00B036CD">
        <w:rPr>
          <w:rStyle w:val="StyleUnderline"/>
        </w:rPr>
        <w:t xml:space="preserve"> in </w:t>
      </w:r>
      <w:r w:rsidRPr="00B036CD">
        <w:rPr>
          <w:rStyle w:val="StyleUnderline"/>
          <w:highlight w:val="cyan"/>
        </w:rPr>
        <w:t xml:space="preserve">High LEO, </w:t>
      </w:r>
      <w:r w:rsidRPr="00B036CD">
        <w:rPr>
          <w:rStyle w:val="Emphasis"/>
          <w:highlight w:val="cyan"/>
        </w:rPr>
        <w:t>turn</w:t>
      </w:r>
      <w:r w:rsidRPr="00B036CD">
        <w:rPr>
          <w:rStyle w:val="StyleUnderline"/>
        </w:rPr>
        <w:t xml:space="preserve">ing it </w:t>
      </w:r>
      <w:r w:rsidRPr="00B036CD">
        <w:rPr>
          <w:rStyle w:val="StyleUnderline"/>
          <w:highlight w:val="cyan"/>
        </w:rPr>
        <w:t>into 1cm cubes</w:t>
      </w:r>
      <w:r w:rsidRPr="00B036CD">
        <w:rPr>
          <w:rStyle w:val="StyleUnderline"/>
        </w:rPr>
        <w:t xml:space="preserve"> of death</w:t>
      </w:r>
      <w:r w:rsidRPr="009237D0">
        <w:rPr>
          <w:sz w:val="10"/>
        </w:rPr>
        <w:t xml:space="preserve"> orbiting at 1000km, </w:t>
      </w:r>
      <w:r w:rsidRPr="00B036CD">
        <w:rPr>
          <w:rStyle w:val="StyleUnderline"/>
        </w:rPr>
        <w:t>spread</w:t>
      </w:r>
      <w:r w:rsidRPr="009237D0">
        <w:rPr>
          <w:sz w:val="10"/>
        </w:rPr>
        <w:t xml:space="preserve"> as </w:t>
      </w:r>
      <w:r w:rsidRPr="00B036CD">
        <w:rPr>
          <w:rStyle w:val="StyleUnderline"/>
        </w:rPr>
        <w:t>evenly</w:t>
      </w:r>
      <w:r w:rsidRPr="009237D0">
        <w:rPr>
          <w:sz w:val="10"/>
        </w:rPr>
        <w:t xml:space="preserve"> across the surface of this sphere as orbital mechanics would allow. </w:t>
      </w:r>
      <w:r w:rsidRPr="00B036CD">
        <w:rPr>
          <w:rStyle w:val="StyleUnderline"/>
        </w:rPr>
        <w:t>Is humanity cut off from space?</w:t>
      </w:r>
      <w:r>
        <w:rPr>
          <w:rStyle w:val="StyleUnderline"/>
        </w:rPr>
        <w:t xml:space="preserve"> </w:t>
      </w:r>
      <w:r w:rsidRPr="009237D0">
        <w:rPr>
          <w:sz w:val="10"/>
        </w:rPr>
        <w:t xml:space="preserve">I’m guessing </w:t>
      </w:r>
      <w:r w:rsidRPr="00B036CD">
        <w:rPr>
          <w:rStyle w:val="StyleUnderline"/>
        </w:rPr>
        <w:t>the world has launched</w:t>
      </w:r>
      <w:r w:rsidRPr="009237D0">
        <w:rPr>
          <w:sz w:val="10"/>
        </w:rPr>
        <w:t xml:space="preserve"> about </w:t>
      </w:r>
      <w:r w:rsidRPr="00B036CD">
        <w:rPr>
          <w:rStyle w:val="StyleUnderline"/>
        </w:rPr>
        <w:t>10,000 tons of satellites total</w:t>
      </w:r>
      <w:r w:rsidRPr="009237D0">
        <w:rPr>
          <w:sz w:val="10"/>
        </w:rPr>
        <w:t xml:space="preserve">. For guessing purposes, </w:t>
      </w:r>
      <w:r w:rsidRPr="00B036CD">
        <w:rPr>
          <w:rStyle w:val="StyleUnderline"/>
        </w:rPr>
        <w:t>I’ll assume 2,500 tons of satellites</w:t>
      </w:r>
      <w:r w:rsidRPr="009237D0">
        <w:rPr>
          <w:sz w:val="10"/>
        </w:rPr>
        <w:t xml:space="preserve"> and junk </w:t>
      </w:r>
      <w:r w:rsidRPr="00B036CD">
        <w:rPr>
          <w:rStyle w:val="StyleUnderline"/>
        </w:rPr>
        <w:t>currently in High LEO</w:t>
      </w:r>
      <w:r w:rsidRPr="009237D0">
        <w:rPr>
          <w:sz w:val="10"/>
        </w:rPr>
        <w:t xml:space="preserve">. If satellites are made of aluminum, with a density of 2.70 g/cm3, </w:t>
      </w:r>
      <w:r w:rsidRPr="00B036CD">
        <w:rPr>
          <w:rStyle w:val="StyleUnderline"/>
        </w:rPr>
        <w:t xml:space="preserve">then that’s </w:t>
      </w:r>
      <w:r w:rsidRPr="00B036CD">
        <w:rPr>
          <w:rStyle w:val="Emphasis"/>
        </w:rPr>
        <w:t>839,985,870 1cm cubes</w:t>
      </w:r>
      <w:r w:rsidRPr="009237D0">
        <w:rPr>
          <w:sz w:val="10"/>
        </w:rPr>
        <w:t xml:space="preserve">. A sphere for an orbit of 1,000km has a surface area of 682,752,000 square KM. </w:t>
      </w:r>
      <w:proofErr w:type="gramStart"/>
      <w:r w:rsidRPr="009237D0">
        <w:rPr>
          <w:sz w:val="10"/>
        </w:rPr>
        <w:t>So</w:t>
      </w:r>
      <w:proofErr w:type="gramEnd"/>
      <w:r w:rsidRPr="009237D0">
        <w:rPr>
          <w:sz w:val="10"/>
        </w:rPr>
        <w:t xml:space="preserve"> </w:t>
      </w:r>
      <w:r w:rsidRPr="00B036CD">
        <w:rPr>
          <w:rStyle w:val="StyleUnderline"/>
        </w:rPr>
        <w:t>there would be one cube</w:t>
      </w:r>
      <w:r w:rsidRPr="009237D0">
        <w:rPr>
          <w:sz w:val="10"/>
        </w:rPr>
        <w:t xml:space="preserve"> of junk </w:t>
      </w:r>
      <w:r w:rsidRPr="00B036CD">
        <w:rPr>
          <w:rStyle w:val="StyleUnderline"/>
        </w:rPr>
        <w:t xml:space="preserve">per .81 square KM. If </w:t>
      </w:r>
      <w:r w:rsidRPr="00B036CD">
        <w:rPr>
          <w:rStyle w:val="StyleUnderline"/>
          <w:highlight w:val="cyan"/>
        </w:rPr>
        <w:t>a rocket</w:t>
      </w:r>
      <w:r w:rsidRPr="00B036CD">
        <w:rPr>
          <w:rStyle w:val="StyleUnderline"/>
        </w:rPr>
        <w:t xml:space="preserve"> traveled through that, its </w:t>
      </w:r>
      <w:r w:rsidRPr="00B036CD">
        <w:rPr>
          <w:rStyle w:val="StyleUnderline"/>
          <w:highlight w:val="cyan"/>
        </w:rPr>
        <w:t>odds of hitting</w:t>
      </w:r>
      <w:r w:rsidRPr="00B036CD">
        <w:rPr>
          <w:rStyle w:val="StyleUnderline"/>
        </w:rPr>
        <w:t xml:space="preserve"> that cube </w:t>
      </w:r>
      <w:r w:rsidRPr="00B036CD">
        <w:rPr>
          <w:rStyle w:val="StyleUnderline"/>
          <w:highlight w:val="cyan"/>
        </w:rPr>
        <w:t xml:space="preserve">are </w:t>
      </w:r>
      <w:r w:rsidRPr="00B036CD">
        <w:rPr>
          <w:rStyle w:val="Emphasis"/>
          <w:highlight w:val="cyan"/>
        </w:rPr>
        <w:t>tiny - less than 1 in 10,000</w:t>
      </w:r>
      <w:r w:rsidRPr="009237D0">
        <w:rPr>
          <w:sz w:val="10"/>
        </w:rPr>
        <w:t>.</w:t>
      </w:r>
    </w:p>
    <w:p w14:paraId="4C8A0DE0" w14:textId="23103432" w:rsidR="00E43B90" w:rsidRDefault="00E43B90" w:rsidP="006C2EED">
      <w:pPr>
        <w:pStyle w:val="Heading4"/>
        <w:numPr>
          <w:ilvl w:val="0"/>
          <w:numId w:val="34"/>
        </w:numPr>
        <w:rPr>
          <w:u w:val="single"/>
        </w:rPr>
      </w:pPr>
      <w:r>
        <w:t xml:space="preserve">The risk is literally </w:t>
      </w:r>
      <w:r>
        <w:rPr>
          <w:u w:val="single"/>
        </w:rPr>
        <w:t>zero</w:t>
      </w:r>
    </w:p>
    <w:p w14:paraId="3599A794" w14:textId="782F0E33" w:rsidR="00E43B90" w:rsidRPr="006C2EED" w:rsidRDefault="00E43B90" w:rsidP="00E43B90">
      <w:pPr>
        <w:rPr>
          <w:sz w:val="14"/>
        </w:rPr>
      </w:pPr>
      <w:r w:rsidRPr="001C15D5">
        <w:t xml:space="preserve">Larry </w:t>
      </w:r>
      <w:proofErr w:type="spellStart"/>
      <w:r w:rsidRPr="002A61CF">
        <w:rPr>
          <w:rStyle w:val="Style13ptBold"/>
        </w:rPr>
        <w:t>Getlen</w:t>
      </w:r>
      <w:proofErr w:type="spellEnd"/>
      <w:r w:rsidRPr="002A61CF">
        <w:rPr>
          <w:rStyle w:val="Style13ptBold"/>
        </w:rPr>
        <w:t xml:space="preserve"> 19</w:t>
      </w:r>
      <w:r>
        <w:t xml:space="preserve">, </w:t>
      </w:r>
      <w:r w:rsidRPr="001C15D5">
        <w:t>Veteran Journalist, Editor, and Author</w:t>
      </w:r>
      <w:r>
        <w:t xml:space="preserve">, </w:t>
      </w:r>
      <w:r w:rsidRPr="001C15D5">
        <w:t xml:space="preserve">Frequent Contributor to the New York Post, </w:t>
      </w:r>
      <w:r>
        <w:t>Writer for</w:t>
      </w:r>
      <w:r w:rsidRPr="001C15D5">
        <w:t xml:space="preserve"> Esquire, New York Magazine, Adweek, “Humans Are Probably Safe From A Catastrophic Asteroid Strike — For Now”, </w:t>
      </w:r>
      <w:r>
        <w:t>6/11/</w:t>
      </w:r>
      <w:proofErr w:type="gramStart"/>
      <w:r>
        <w:t>2019</w:t>
      </w:r>
      <w:r w:rsidRPr="001C15D5">
        <w:t xml:space="preserve">,  </w:t>
      </w:r>
      <w:r w:rsidRPr="002A61CF">
        <w:t>https://nypost.com/2019/06/11/humans-are-probably-safe-from-a-catastrophic-asteroid-strike-for-now/</w:t>
      </w:r>
      <w:proofErr w:type="gramEnd"/>
      <w:r w:rsidR="006C2EED">
        <w:t xml:space="preserve"> </w:t>
      </w:r>
      <w:r w:rsidRPr="002A61CF">
        <w:rPr>
          <w:rStyle w:val="StyleUnderline"/>
        </w:rPr>
        <w:t>The good news,</w:t>
      </w:r>
      <w:r w:rsidRPr="002A61CF">
        <w:rPr>
          <w:sz w:val="14"/>
        </w:rPr>
        <w:t xml:space="preserve"> though, </w:t>
      </w:r>
      <w:r w:rsidRPr="002A61CF">
        <w:rPr>
          <w:rStyle w:val="StyleUnderline"/>
        </w:rPr>
        <w:t xml:space="preserve">is that the </w:t>
      </w:r>
      <w:r w:rsidRPr="002A61CF">
        <w:rPr>
          <w:rStyle w:val="Emphasis"/>
          <w:highlight w:val="cyan"/>
        </w:rPr>
        <w:t>odds</w:t>
      </w:r>
      <w:r w:rsidRPr="002A61CF">
        <w:rPr>
          <w:rStyle w:val="StyleUnderline"/>
          <w:highlight w:val="cyan"/>
        </w:rPr>
        <w:t xml:space="preserve"> of</w:t>
      </w:r>
      <w:r w:rsidRPr="002A61CF">
        <w:rPr>
          <w:rStyle w:val="StyleUnderline"/>
        </w:rPr>
        <w:t xml:space="preserve"> such </w:t>
      </w:r>
      <w:r w:rsidRPr="002A61CF">
        <w:rPr>
          <w:rStyle w:val="StyleUnderline"/>
          <w:highlight w:val="cyan"/>
        </w:rPr>
        <w:t xml:space="preserve">an object hitting Earth in our lifetimes is </w:t>
      </w:r>
      <w:r w:rsidRPr="002A61CF">
        <w:rPr>
          <w:rStyle w:val="Emphasis"/>
          <w:sz w:val="24"/>
          <w:szCs w:val="26"/>
          <w:highlight w:val="cyan"/>
        </w:rPr>
        <w:t>close to zero</w:t>
      </w:r>
      <w:r w:rsidRPr="002A61CF">
        <w:t>.</w:t>
      </w:r>
      <w:r w:rsidR="006C2EED">
        <w:rPr>
          <w:rStyle w:val="StyleUnderline"/>
        </w:rPr>
        <w:t xml:space="preserve"> </w:t>
      </w:r>
      <w:r w:rsidRPr="002A61CF">
        <w:rPr>
          <w:rStyle w:val="StyleUnderline"/>
        </w:rPr>
        <w:t>The Torino Scale considers the size of NEOs and the chances of them hitting Earth over the next hundred years to place the possible danger on a scale from 1 to 10.</w:t>
      </w:r>
      <w:r w:rsidR="006C2EED">
        <w:rPr>
          <w:rStyle w:val="StyleUnderline"/>
        </w:rPr>
        <w:t xml:space="preserve"> </w:t>
      </w:r>
      <w:r w:rsidRPr="002A61CF">
        <w:rPr>
          <w:sz w:val="14"/>
        </w:rPr>
        <w:t xml:space="preserve">At present, </w:t>
      </w:r>
      <w:r w:rsidRPr="002A61CF">
        <w:rPr>
          <w:rStyle w:val="Emphasis"/>
          <w:highlight w:val="cyan"/>
        </w:rPr>
        <w:t xml:space="preserve">the upcoming century looks </w:t>
      </w:r>
      <w:r w:rsidRPr="002A61CF">
        <w:rPr>
          <w:rStyle w:val="Emphasis"/>
          <w:szCs w:val="28"/>
          <w:highlight w:val="cyan"/>
        </w:rPr>
        <w:t>danger-free</w:t>
      </w:r>
      <w:r w:rsidRPr="002A61CF">
        <w:rPr>
          <w:sz w:val="14"/>
        </w:rPr>
        <w:t>.</w:t>
      </w:r>
      <w:r w:rsidR="006C2EED">
        <w:rPr>
          <w:sz w:val="14"/>
        </w:rPr>
        <w:t xml:space="preserve"> </w:t>
      </w:r>
      <w:r w:rsidRPr="002A61CF">
        <w:rPr>
          <w:rStyle w:val="StyleUnderline"/>
          <w:highlight w:val="cyan"/>
        </w:rPr>
        <w:t>“There’s</w:t>
      </w:r>
      <w:r w:rsidRPr="002A61CF">
        <w:rPr>
          <w:rStyle w:val="StyleUnderline"/>
        </w:rPr>
        <w:t xml:space="preserve"> currently </w:t>
      </w:r>
      <w:r w:rsidRPr="002A61CF">
        <w:rPr>
          <w:rStyle w:val="StyleUnderline"/>
          <w:highlight w:val="cyan"/>
        </w:rPr>
        <w:t>no known object with a</w:t>
      </w:r>
      <w:r w:rsidRPr="002A61CF">
        <w:rPr>
          <w:rStyle w:val="StyleUnderline"/>
        </w:rPr>
        <w:t xml:space="preserve"> Torino </w:t>
      </w:r>
      <w:r w:rsidRPr="002A61CF">
        <w:rPr>
          <w:rStyle w:val="StyleUnderline"/>
          <w:highlight w:val="cyan"/>
        </w:rPr>
        <w:t xml:space="preserve">rating </w:t>
      </w:r>
      <w:r w:rsidRPr="002A61CF">
        <w:rPr>
          <w:rStyle w:val="Emphasis"/>
          <w:highlight w:val="cyan"/>
        </w:rPr>
        <w:t>even</w:t>
      </w:r>
      <w:r w:rsidRPr="002A61CF">
        <w:rPr>
          <w:rStyle w:val="Emphasis"/>
        </w:rPr>
        <w:t xml:space="preserve"> as high as </w:t>
      </w:r>
      <w:r w:rsidRPr="002A61CF">
        <w:rPr>
          <w:rStyle w:val="Emphasis"/>
          <w:highlight w:val="cyan"/>
        </w:rPr>
        <w:t>1</w:t>
      </w:r>
      <w:r w:rsidRPr="002A61CF">
        <w:rPr>
          <w:sz w:val="14"/>
        </w:rPr>
        <w:t xml:space="preserve">,” May writes. </w:t>
      </w:r>
      <w:r w:rsidRPr="002A61CF">
        <w:rPr>
          <w:rStyle w:val="StyleUnderline"/>
        </w:rPr>
        <w:t>“</w:t>
      </w:r>
      <w:r w:rsidRPr="002A61CF">
        <w:rPr>
          <w:rStyle w:val="StyleUnderline"/>
          <w:highlight w:val="cyan"/>
        </w:rPr>
        <w:t>Everything</w:t>
      </w:r>
      <w:r w:rsidRPr="002A61CF">
        <w:rPr>
          <w:rStyle w:val="StyleUnderline"/>
        </w:rPr>
        <w:t xml:space="preserve"> we know about </w:t>
      </w:r>
      <w:r w:rsidRPr="002A61CF">
        <w:rPr>
          <w:rStyle w:val="StyleUnderline"/>
          <w:highlight w:val="cyan"/>
        </w:rPr>
        <w:t>is</w:t>
      </w:r>
      <w:r w:rsidRPr="002A61CF">
        <w:rPr>
          <w:rStyle w:val="StyleUnderline"/>
        </w:rPr>
        <w:t xml:space="preserve"> either </w:t>
      </w:r>
      <w:r w:rsidRPr="002A61CF">
        <w:rPr>
          <w:rStyle w:val="StyleUnderline"/>
          <w:highlight w:val="cyan"/>
        </w:rPr>
        <w:t>too small</w:t>
      </w:r>
      <w:r w:rsidRPr="002A61CF">
        <w:rPr>
          <w:rStyle w:val="StyleUnderline"/>
        </w:rPr>
        <w:t xml:space="preserve"> to cause any damage</w:t>
      </w:r>
      <w:r w:rsidRPr="002A61CF">
        <w:rPr>
          <w:sz w:val="14"/>
        </w:rPr>
        <w:t xml:space="preserve">, </w:t>
      </w:r>
      <w:r w:rsidRPr="002A61CF">
        <w:rPr>
          <w:rStyle w:val="StyleUnderline"/>
          <w:highlight w:val="cyan"/>
        </w:rPr>
        <w:t xml:space="preserve">or there’s </w:t>
      </w:r>
      <w:r w:rsidRPr="002A61CF">
        <w:rPr>
          <w:rStyle w:val="Emphasis"/>
          <w:highlight w:val="cyan"/>
        </w:rPr>
        <w:t>zero chance</w:t>
      </w:r>
      <w:r w:rsidRPr="002A61CF">
        <w:rPr>
          <w:rStyle w:val="StyleUnderline"/>
          <w:highlight w:val="cyan"/>
        </w:rPr>
        <w:t xml:space="preserve"> it will collide</w:t>
      </w:r>
      <w:r w:rsidRPr="002A61CF">
        <w:rPr>
          <w:rStyle w:val="StyleUnderline"/>
        </w:rPr>
        <w:t xml:space="preserve"> with Earth </w:t>
      </w:r>
      <w:r w:rsidRPr="002A61CF">
        <w:rPr>
          <w:sz w:val="14"/>
        </w:rPr>
        <w:t xml:space="preserve">in the next hundred years.” </w:t>
      </w:r>
    </w:p>
    <w:p w14:paraId="62BE9BC0" w14:textId="5ADD0E59" w:rsidR="00E43B90" w:rsidRDefault="00E43B90" w:rsidP="006C2EED">
      <w:pPr>
        <w:pStyle w:val="Heading4"/>
        <w:numPr>
          <w:ilvl w:val="0"/>
          <w:numId w:val="34"/>
        </w:numPr>
      </w:pPr>
      <w:r>
        <w:t>Satellite sensing fails and alternatives fill-in</w:t>
      </w:r>
    </w:p>
    <w:p w14:paraId="4569FD6D" w14:textId="77777777" w:rsidR="00E43B90" w:rsidRDefault="00E43B90" w:rsidP="00E43B90">
      <w:r>
        <w:t xml:space="preserve">Joseph </w:t>
      </w:r>
      <w:r w:rsidRPr="00091853">
        <w:rPr>
          <w:rStyle w:val="Style13ptBold"/>
        </w:rPr>
        <w:t>Byrum 17</w:t>
      </w:r>
      <w:r>
        <w:t>, Senior R&amp;D and Strategic Marketing Executive in Life Sciences – Global Product Development, Innovation, and Delivery at Syngenta, “How Remote Sensing Powers Precision Agriculture”, Ag Funder News, 3/14/2017, https://agfundernews.com/remote-sensing-powers-precision-agriculture.html</w:t>
      </w:r>
    </w:p>
    <w:p w14:paraId="1D7C759C" w14:textId="77777777" w:rsidR="00E26190" w:rsidRDefault="00E43B90" w:rsidP="00E43B90">
      <w:pPr>
        <w:rPr>
          <w:rStyle w:val="Emphasis"/>
        </w:rPr>
      </w:pPr>
      <w:r w:rsidRPr="00091853">
        <w:rPr>
          <w:rStyle w:val="StyleUnderline"/>
        </w:rPr>
        <w:t>Remote sensing devices take measurements throughout a field over time so that the grower can analyze conditions based on the data and take action that will have a positive influence on the harvest outcome</w:t>
      </w:r>
      <w:r w:rsidRPr="000C37C0">
        <w:rPr>
          <w:sz w:val="12"/>
        </w:rPr>
        <w:t xml:space="preserve">. For instance, sensors can serve as an early warning system allowing a grower to intervene, early on, to counter disease before it has had a chance to spread widely. They can also perform a simple plant count, evaluate plant health, estimate yield, assess crop loss, manage irrigation, detect weeds, identify crop </w:t>
      </w:r>
      <w:proofErr w:type="gramStart"/>
      <w:r w:rsidRPr="000C37C0">
        <w:rPr>
          <w:sz w:val="12"/>
        </w:rPr>
        <w:t>stress</w:t>
      </w:r>
      <w:proofErr w:type="gramEnd"/>
      <w:r w:rsidRPr="000C37C0">
        <w:rPr>
          <w:sz w:val="12"/>
        </w:rPr>
        <w:t xml:space="preserve"> and map a field. A variety of sensors is available to perform one or more of these tasks. Which one will a grower need? It all depends. A small-scale vegetable farmer will have different needs than a commercial grain farmer managing multiple fields. Sensor Platforms </w:t>
      </w:r>
      <w:r w:rsidRPr="00091853">
        <w:rPr>
          <w:rStyle w:val="StyleUnderline"/>
          <w:highlight w:val="cyan"/>
        </w:rPr>
        <w:t>Sensors can be</w:t>
      </w:r>
      <w:r w:rsidRPr="00091853">
        <w:rPr>
          <w:rStyle w:val="StyleUnderline"/>
        </w:rPr>
        <w:t xml:space="preserve"> grouped according to their enabling technology — </w:t>
      </w:r>
      <w:r w:rsidRPr="00091853">
        <w:rPr>
          <w:rStyle w:val="Emphasis"/>
          <w:highlight w:val="cyan"/>
        </w:rPr>
        <w:t>ground</w:t>
      </w:r>
      <w:r w:rsidRPr="00091853">
        <w:rPr>
          <w:rStyle w:val="StyleUnderline"/>
        </w:rPr>
        <w:t xml:space="preserve"> sensors, </w:t>
      </w:r>
      <w:r w:rsidRPr="00091853">
        <w:rPr>
          <w:rStyle w:val="Emphasis"/>
          <w:highlight w:val="cyan"/>
        </w:rPr>
        <w:t>aerial</w:t>
      </w:r>
      <w:r w:rsidRPr="00091853">
        <w:rPr>
          <w:rStyle w:val="StyleUnderline"/>
        </w:rPr>
        <w:t xml:space="preserve"> </w:t>
      </w:r>
      <w:proofErr w:type="gramStart"/>
      <w:r w:rsidRPr="00091853">
        <w:rPr>
          <w:rStyle w:val="StyleUnderline"/>
        </w:rPr>
        <w:t>sensors</w:t>
      </w:r>
      <w:proofErr w:type="gramEnd"/>
      <w:r w:rsidRPr="00091853">
        <w:rPr>
          <w:rStyle w:val="StyleUnderline"/>
        </w:rPr>
        <w:t xml:space="preserve"> </w:t>
      </w:r>
      <w:r w:rsidRPr="00091853">
        <w:rPr>
          <w:rStyle w:val="StyleUnderline"/>
          <w:highlight w:val="cyan"/>
        </w:rPr>
        <w:t xml:space="preserve">and </w:t>
      </w:r>
      <w:r w:rsidRPr="00091853">
        <w:rPr>
          <w:rStyle w:val="Emphasis"/>
          <w:highlight w:val="cyan"/>
        </w:rPr>
        <w:t>satellite</w:t>
      </w:r>
      <w:r w:rsidRPr="00091853">
        <w:rPr>
          <w:rStyle w:val="StyleUnderline"/>
        </w:rPr>
        <w:t xml:space="preserve"> sensors. </w:t>
      </w:r>
      <w:r w:rsidRPr="00091853">
        <w:rPr>
          <w:rStyle w:val="StyleUnderline"/>
          <w:highlight w:val="cyan"/>
        </w:rPr>
        <w:t>Ground</w:t>
      </w:r>
      <w:r w:rsidRPr="00091853">
        <w:rPr>
          <w:rStyle w:val="StyleUnderline"/>
        </w:rPr>
        <w:t xml:space="preserve"> sensors </w:t>
      </w:r>
      <w:r w:rsidRPr="00091853">
        <w:rPr>
          <w:rStyle w:val="StyleUnderline"/>
          <w:highlight w:val="cyan"/>
        </w:rPr>
        <w:t>are</w:t>
      </w:r>
      <w:r w:rsidRPr="00091853">
        <w:rPr>
          <w:rStyle w:val="StyleUnderline"/>
        </w:rPr>
        <w:t xml:space="preserve"> handheld, mounted on tractors and combines, or free-standing in a field. </w:t>
      </w:r>
      <w:r w:rsidRPr="00091853">
        <w:rPr>
          <w:rStyle w:val="StyleUnderline"/>
          <w:highlight w:val="cyan"/>
        </w:rPr>
        <w:t>Common</w:t>
      </w:r>
      <w:r w:rsidRPr="00091853">
        <w:rPr>
          <w:rStyle w:val="StyleUnderline"/>
        </w:rPr>
        <w:t xml:space="preserve"> uses </w:t>
      </w:r>
      <w:r w:rsidRPr="00091853">
        <w:rPr>
          <w:rStyle w:val="StyleUnderline"/>
          <w:highlight w:val="cyan"/>
        </w:rPr>
        <w:t>for</w:t>
      </w:r>
      <w:r w:rsidRPr="00091853">
        <w:rPr>
          <w:rStyle w:val="StyleUnderline"/>
        </w:rPr>
        <w:t xml:space="preserve"> these include </w:t>
      </w:r>
      <w:r w:rsidRPr="00091853">
        <w:rPr>
          <w:rStyle w:val="Emphasis"/>
          <w:highlight w:val="cyan"/>
        </w:rPr>
        <w:t>evaluating nutrient levels</w:t>
      </w:r>
      <w:r w:rsidRPr="00091853">
        <w:rPr>
          <w:rStyle w:val="StyleUnderline"/>
          <w:highlight w:val="cyan"/>
        </w:rPr>
        <w:t xml:space="preserve"> for</w:t>
      </w:r>
      <w:r w:rsidRPr="00091853">
        <w:rPr>
          <w:rStyle w:val="StyleUnderline"/>
        </w:rPr>
        <w:t xml:space="preserve"> more specific </w:t>
      </w:r>
      <w:r w:rsidRPr="00091853">
        <w:rPr>
          <w:rStyle w:val="Emphasis"/>
          <w:highlight w:val="cyan"/>
        </w:rPr>
        <w:t>chemical</w:t>
      </w:r>
      <w:r w:rsidRPr="00091853">
        <w:rPr>
          <w:rStyle w:val="Emphasis"/>
        </w:rPr>
        <w:t xml:space="preserve"> and nutrient </w:t>
      </w:r>
      <w:r w:rsidRPr="00091853">
        <w:rPr>
          <w:rStyle w:val="Emphasis"/>
          <w:highlight w:val="cyan"/>
        </w:rPr>
        <w:t>application</w:t>
      </w:r>
      <w:r w:rsidRPr="00091853">
        <w:rPr>
          <w:rStyle w:val="StyleUnderline"/>
          <w:highlight w:val="cyan"/>
        </w:rPr>
        <w:t xml:space="preserve">, </w:t>
      </w:r>
      <w:r w:rsidRPr="00091853">
        <w:rPr>
          <w:rStyle w:val="Emphasis"/>
          <w:highlight w:val="cyan"/>
        </w:rPr>
        <w:t>measuring weather</w:t>
      </w:r>
      <w:r w:rsidRPr="00091853">
        <w:rPr>
          <w:rStyle w:val="StyleUnderline"/>
          <w:highlight w:val="cyan"/>
        </w:rPr>
        <w:t>, or</w:t>
      </w:r>
      <w:r w:rsidRPr="00091853">
        <w:rPr>
          <w:rStyle w:val="StyleUnderline"/>
        </w:rPr>
        <w:t xml:space="preserve"> the </w:t>
      </w:r>
      <w:r w:rsidRPr="00091853">
        <w:rPr>
          <w:rStyle w:val="StyleUnderline"/>
          <w:highlight w:val="cyan"/>
        </w:rPr>
        <w:t>moisture</w:t>
      </w:r>
      <w:r w:rsidRPr="00091853">
        <w:rPr>
          <w:rStyle w:val="StyleUnderline"/>
        </w:rPr>
        <w:t xml:space="preserve"> content of the soil</w:t>
      </w:r>
      <w:r w:rsidRPr="000C37C0">
        <w:rPr>
          <w:sz w:val="12"/>
        </w:rPr>
        <w:t xml:space="preserve">. </w:t>
      </w:r>
      <w:r w:rsidRPr="00091853">
        <w:rPr>
          <w:rStyle w:val="StyleUnderline"/>
          <w:highlight w:val="cyan"/>
        </w:rPr>
        <w:t>Aerial</w:t>
      </w:r>
      <w:r w:rsidRPr="00091853">
        <w:rPr>
          <w:rStyle w:val="StyleUnderline"/>
        </w:rPr>
        <w:t xml:space="preserve"> sensors </w:t>
      </w:r>
      <w:r w:rsidRPr="00091853">
        <w:rPr>
          <w:rStyle w:val="StyleUnderline"/>
          <w:highlight w:val="cyan"/>
        </w:rPr>
        <w:t>have become</w:t>
      </w:r>
      <w:r w:rsidRPr="00091853">
        <w:rPr>
          <w:rStyle w:val="StyleUnderline"/>
        </w:rPr>
        <w:t xml:space="preserve"> </w:t>
      </w:r>
      <w:r w:rsidRPr="00091853">
        <w:rPr>
          <w:rStyle w:val="Emphasis"/>
        </w:rPr>
        <w:t xml:space="preserve">far more </w:t>
      </w:r>
      <w:r w:rsidRPr="00091853">
        <w:rPr>
          <w:rStyle w:val="Emphasis"/>
          <w:highlight w:val="cyan"/>
        </w:rPr>
        <w:t>affordable</w:t>
      </w:r>
      <w:r w:rsidRPr="00091853">
        <w:rPr>
          <w:rStyle w:val="StyleUnderline"/>
          <w:highlight w:val="cyan"/>
        </w:rPr>
        <w:t xml:space="preserve"> with</w:t>
      </w:r>
      <w:r w:rsidRPr="00091853">
        <w:rPr>
          <w:rStyle w:val="StyleUnderline"/>
        </w:rPr>
        <w:t xml:space="preserve"> the advent of </w:t>
      </w:r>
      <w:r w:rsidRPr="00091853">
        <w:rPr>
          <w:rStyle w:val="Emphasis"/>
          <w:highlight w:val="cyan"/>
        </w:rPr>
        <w:t>drone tech</w:t>
      </w:r>
      <w:r w:rsidRPr="00091853">
        <w:rPr>
          <w:rStyle w:val="Emphasis"/>
        </w:rPr>
        <w:t>nol</w:t>
      </w:r>
    </w:p>
    <w:p w14:paraId="27107B0A" w14:textId="77777777" w:rsidR="00E26190" w:rsidRDefault="00E26190" w:rsidP="00E43B90">
      <w:pPr>
        <w:rPr>
          <w:rStyle w:val="Emphasis"/>
        </w:rPr>
      </w:pPr>
    </w:p>
    <w:p w14:paraId="0E2C0EED" w14:textId="4AB89A9E" w:rsidR="00E43B90" w:rsidRPr="000C37C0" w:rsidRDefault="00E43B90" w:rsidP="00E43B90">
      <w:pPr>
        <w:rPr>
          <w:sz w:val="12"/>
        </w:rPr>
      </w:pPr>
      <w:proofErr w:type="spellStart"/>
      <w:r w:rsidRPr="00091853">
        <w:rPr>
          <w:rStyle w:val="Emphasis"/>
        </w:rPr>
        <w:t>ogy</w:t>
      </w:r>
      <w:proofErr w:type="spellEnd"/>
      <w:r w:rsidRPr="00091853">
        <w:rPr>
          <w:rStyle w:val="StyleUnderline"/>
        </w:rPr>
        <w:t xml:space="preserve"> that places the bird’s-eye view of a field within reach of most farmers. They are </w:t>
      </w:r>
      <w:r w:rsidRPr="00091853">
        <w:rPr>
          <w:rStyle w:val="StyleUnderline"/>
          <w:highlight w:val="cyan"/>
        </w:rPr>
        <w:t>also</w:t>
      </w:r>
      <w:r w:rsidRPr="00091853">
        <w:rPr>
          <w:rStyle w:val="StyleUnderline"/>
        </w:rPr>
        <w:t xml:space="preserve"> attached to </w:t>
      </w:r>
      <w:r w:rsidRPr="00091853">
        <w:rPr>
          <w:rStyle w:val="Emphasis"/>
          <w:highlight w:val="cyan"/>
        </w:rPr>
        <w:t>airplanes</w:t>
      </w:r>
      <w:r w:rsidRPr="00091853">
        <w:rPr>
          <w:rStyle w:val="StyleUnderline"/>
          <w:highlight w:val="cyan"/>
        </w:rPr>
        <w:t>, a</w:t>
      </w:r>
      <w:r w:rsidRPr="00091853">
        <w:rPr>
          <w:rStyle w:val="StyleUnderline"/>
        </w:rPr>
        <w:t xml:space="preserve">nother </w:t>
      </w:r>
      <w:r w:rsidRPr="00091853">
        <w:rPr>
          <w:rStyle w:val="Emphasis"/>
        </w:rPr>
        <w:t xml:space="preserve">relatively </w:t>
      </w:r>
      <w:r w:rsidRPr="004E27C4">
        <w:rPr>
          <w:rStyle w:val="Emphasis"/>
        </w:rPr>
        <w:t>cheap</w:t>
      </w:r>
      <w:r w:rsidRPr="004E27C4">
        <w:rPr>
          <w:rStyle w:val="StyleUnderline"/>
        </w:rPr>
        <w:t xml:space="preserve"> option. The</w:t>
      </w:r>
      <w:r w:rsidRPr="00091853">
        <w:rPr>
          <w:rStyle w:val="StyleUnderline"/>
        </w:rPr>
        <w:t xml:space="preserve"> </w:t>
      </w:r>
      <w:r w:rsidRPr="004E27C4">
        <w:rPr>
          <w:rStyle w:val="StyleUnderline"/>
        </w:rPr>
        <w:t xml:space="preserve">systems are capable of capturing </w:t>
      </w:r>
      <w:r w:rsidRPr="004E27C4">
        <w:rPr>
          <w:rStyle w:val="Emphasis"/>
        </w:rPr>
        <w:t>high-resolution images</w:t>
      </w:r>
      <w:r w:rsidRPr="004E27C4">
        <w:rPr>
          <w:rStyle w:val="StyleUnderline"/>
        </w:rPr>
        <w:t xml:space="preserve"> and data </w:t>
      </w:r>
      <w:r w:rsidRPr="004E27C4">
        <w:rPr>
          <w:rStyle w:val="Emphasis"/>
        </w:rPr>
        <w:t>slowly enough</w:t>
      </w:r>
      <w:r w:rsidRPr="000C37C0">
        <w:rPr>
          <w:sz w:val="12"/>
        </w:rPr>
        <w:t>,</w:t>
      </w:r>
      <w:r w:rsidRPr="004E27C4">
        <w:rPr>
          <w:rStyle w:val="StyleUnderline"/>
        </w:rPr>
        <w:t xml:space="preserve"> at low altitude, to enable </w:t>
      </w:r>
      <w:r w:rsidRPr="004E27C4">
        <w:rPr>
          <w:rStyle w:val="Emphasis"/>
        </w:rPr>
        <w:t>thorough</w:t>
      </w:r>
      <w:r w:rsidRPr="004E27C4">
        <w:rPr>
          <w:rStyle w:val="StyleUnderline"/>
        </w:rPr>
        <w:t xml:space="preserve"> analysis</w:t>
      </w:r>
      <w:r w:rsidRPr="000C37C0">
        <w:rPr>
          <w:sz w:val="12"/>
        </w:rPr>
        <w:t xml:space="preserve">. Typical uses include plant population count, weed detection, yield estimates, measuring chlorophyll content and evaluating soil salinity. The downside of aerial platforms is that wind and cloud cover can limit their use. </w:t>
      </w:r>
      <w:r w:rsidRPr="00091853">
        <w:rPr>
          <w:rStyle w:val="StyleUnderline"/>
          <w:highlight w:val="cyan"/>
        </w:rPr>
        <w:t>Satellite sensors</w:t>
      </w:r>
      <w:r w:rsidRPr="00091853">
        <w:rPr>
          <w:rStyle w:val="StyleUnderline"/>
        </w:rPr>
        <w:t xml:space="preserve"> provide coverage of vast land areas and are especially useful for monitoring crops status, calculating losses from severe weather events and conducting yield assessments. Initially, such systems </w:t>
      </w:r>
      <w:r w:rsidRPr="00091853">
        <w:rPr>
          <w:rStyle w:val="StyleUnderline"/>
          <w:highlight w:val="cyan"/>
        </w:rPr>
        <w:t>were tailored to</w:t>
      </w:r>
      <w:r w:rsidRPr="000C37C0">
        <w:rPr>
          <w:sz w:val="12"/>
        </w:rPr>
        <w:t xml:space="preserve"> the needs of </w:t>
      </w:r>
      <w:r w:rsidRPr="00091853">
        <w:rPr>
          <w:rStyle w:val="StyleUnderline"/>
        </w:rPr>
        <w:t xml:space="preserve">the military and </w:t>
      </w:r>
      <w:r w:rsidRPr="00091853">
        <w:rPr>
          <w:rStyle w:val="StyleUnderline"/>
          <w:highlight w:val="cyan"/>
        </w:rPr>
        <w:lastRenderedPageBreak/>
        <w:t xml:space="preserve">government, not </w:t>
      </w:r>
      <w:r w:rsidRPr="004E27C4">
        <w:rPr>
          <w:rStyle w:val="StyleUnderline"/>
        </w:rPr>
        <w:t xml:space="preserve">agriculture. </w:t>
      </w:r>
      <w:proofErr w:type="gramStart"/>
      <w:r w:rsidRPr="004E27C4">
        <w:rPr>
          <w:rStyle w:val="StyleUnderline"/>
        </w:rPr>
        <w:t>So</w:t>
      </w:r>
      <w:proofErr w:type="gramEnd"/>
      <w:r w:rsidRPr="004E27C4">
        <w:rPr>
          <w:rStyle w:val="StyleUnderline"/>
        </w:rPr>
        <w:t xml:space="preserve"> the main downside, aside from </w:t>
      </w:r>
      <w:r w:rsidRPr="004E27C4">
        <w:rPr>
          <w:rStyle w:val="Emphasis"/>
        </w:rPr>
        <w:t>cost</w:t>
      </w:r>
      <w:r w:rsidRPr="004E27C4">
        <w:rPr>
          <w:rStyle w:val="StyleUnderline"/>
        </w:rPr>
        <w:t xml:space="preserve">, was that these systems were </w:t>
      </w:r>
      <w:r w:rsidRPr="004E27C4">
        <w:rPr>
          <w:rStyle w:val="Emphasis"/>
        </w:rPr>
        <w:t>tasked in advance — usually months</w:t>
      </w:r>
      <w:r w:rsidRPr="004E27C4">
        <w:rPr>
          <w:rStyle w:val="StyleUnderline"/>
        </w:rPr>
        <w:t xml:space="preserve"> — to look at a specific area at a certain</w:t>
      </w:r>
      <w:r w:rsidRPr="00091853">
        <w:rPr>
          <w:rStyle w:val="StyleUnderline"/>
        </w:rPr>
        <w:t xml:space="preserve"> time. </w:t>
      </w:r>
      <w:r w:rsidRPr="00091853">
        <w:rPr>
          <w:rStyle w:val="StyleUnderline"/>
          <w:highlight w:val="cyan"/>
        </w:rPr>
        <w:t xml:space="preserve">Worst of all, </w:t>
      </w:r>
      <w:r w:rsidRPr="00091853">
        <w:rPr>
          <w:rStyle w:val="Emphasis"/>
          <w:highlight w:val="cyan"/>
        </w:rPr>
        <w:t>cloud cover</w:t>
      </w:r>
      <w:r w:rsidRPr="00091853">
        <w:rPr>
          <w:rStyle w:val="Emphasis"/>
        </w:rPr>
        <w:t xml:space="preserve"> could </w:t>
      </w:r>
      <w:r w:rsidRPr="00091853">
        <w:rPr>
          <w:rStyle w:val="Emphasis"/>
          <w:highlight w:val="cyan"/>
        </w:rPr>
        <w:t>ruin that</w:t>
      </w:r>
      <w:r w:rsidRPr="00091853">
        <w:rPr>
          <w:rStyle w:val="StyleUnderline"/>
        </w:rPr>
        <w:t xml:space="preserve"> expensive purchase</w:t>
      </w:r>
      <w:r w:rsidRPr="000C37C0">
        <w:rPr>
          <w:sz w:val="12"/>
        </w:rPr>
        <w:t xml:space="preserve">. Now many governments have opened up satellite imaging databases to the public, providing an important and accessible resource for understanding crop conditions. </w:t>
      </w:r>
    </w:p>
    <w:p w14:paraId="31F7F01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notTrueType/>
    <w:pitch w:val="default"/>
    <w:sig w:usb0="00000003" w:usb1="00000000" w:usb2="00000000" w:usb3="00000000" w:csb0="00000001" w:csb1="00000000"/>
  </w:font>
  <w:font w:name="Myriad Pro">
    <w:altName w:val="Arial"/>
    <w:panose1 w:val="020B0604020202020204"/>
    <w:charset w:val="00"/>
    <w:family w:val="swiss"/>
    <w:notTrueType/>
    <w:pitch w:val="variable"/>
    <w:sig w:usb0="20000287" w:usb1="00000001" w:usb2="00000000" w:usb3="00000000" w:csb0="0000019F" w:csb1="00000000"/>
  </w:font>
  <w:font w:name="Times New Roman Bold">
    <w:altName w:val="Times New Roman"/>
    <w:panose1 w:val="020B0604020202020204"/>
    <w:charset w:val="00"/>
    <w:family w:val="roman"/>
    <w:pitch w:val="variable"/>
    <w:sig w:usb0="E0002AEF" w:usb1="C0007841" w:usb2="00000009" w:usb3="00000000" w:csb0="000001FF"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Times New Roman"/>
    <w:panose1 w:val="020B0604020202020204"/>
    <w:charset w:val="00"/>
    <w:family w:val="roman"/>
    <w:notTrueType/>
    <w:pitch w:val="variable"/>
    <w:sig w:usb0="00000087" w:usb1="00000000" w:usb2="00000000" w:usb3="00000000" w:csb0="0000009B" w:csb1="00000000"/>
  </w:font>
  <w:font w:name="Helvetica LT Std">
    <w:altName w:val="Arial"/>
    <w:panose1 w:val="00000000000000000000"/>
    <w:charset w:val="00"/>
    <w:family w:val="swiss"/>
    <w:notTrueType/>
    <w:pitch w:val="variable"/>
    <w:sig w:usb0="800002AF" w:usb1="5000204A" w:usb2="00000000" w:usb3="00000000" w:csb0="00000005" w:csb1="00000000"/>
  </w:font>
  <w:font w:name="Frutiger 45 Light">
    <w:altName w:val="Cambria"/>
    <w:panose1 w:val="020B0604020202020204"/>
    <w:charset w:val="00"/>
    <w:family w:val="roman"/>
    <w:notTrueType/>
    <w:pitch w:val="default"/>
  </w:font>
  <w:font w:name="Avenir LT Std 45 Book">
    <w:altName w:val="Calibri"/>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Lora">
    <w:panose1 w:val="00000000000000000000"/>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223DB"/>
    <w:multiLevelType w:val="hybridMultilevel"/>
    <w:tmpl w:val="141837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7B39F8"/>
    <w:multiLevelType w:val="hybridMultilevel"/>
    <w:tmpl w:val="2E92ECE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667C18"/>
    <w:multiLevelType w:val="hybridMultilevel"/>
    <w:tmpl w:val="8DB8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342B2E"/>
    <w:multiLevelType w:val="hybridMultilevel"/>
    <w:tmpl w:val="F3F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3A5D23"/>
    <w:multiLevelType w:val="hybridMultilevel"/>
    <w:tmpl w:val="65EC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4"/>
  </w:num>
  <w:num w:numId="14">
    <w:abstractNumId w:val="12"/>
  </w:num>
  <w:num w:numId="15">
    <w:abstractNumId w:val="28"/>
  </w:num>
  <w:num w:numId="16">
    <w:abstractNumId w:val="26"/>
  </w:num>
  <w:num w:numId="17">
    <w:abstractNumId w:val="32"/>
  </w:num>
  <w:num w:numId="18">
    <w:abstractNumId w:val="27"/>
  </w:num>
  <w:num w:numId="19">
    <w:abstractNumId w:val="17"/>
  </w:num>
  <w:num w:numId="20">
    <w:abstractNumId w:val="20"/>
  </w:num>
  <w:num w:numId="21">
    <w:abstractNumId w:val="21"/>
  </w:num>
  <w:num w:numId="22">
    <w:abstractNumId w:val="24"/>
  </w:num>
  <w:num w:numId="23">
    <w:abstractNumId w:val="22"/>
  </w:num>
  <w:num w:numId="24">
    <w:abstractNumId w:val="31"/>
  </w:num>
  <w:num w:numId="25">
    <w:abstractNumId w:val="19"/>
  </w:num>
  <w:num w:numId="26">
    <w:abstractNumId w:val="16"/>
  </w:num>
  <w:num w:numId="27">
    <w:abstractNumId w:val="29"/>
  </w:num>
  <w:num w:numId="28">
    <w:abstractNumId w:val="25"/>
  </w:num>
  <w:num w:numId="29">
    <w:abstractNumId w:val="18"/>
  </w:num>
  <w:num w:numId="30">
    <w:abstractNumId w:val="30"/>
  </w:num>
  <w:num w:numId="31">
    <w:abstractNumId w:val="11"/>
  </w:num>
  <w:num w:numId="32">
    <w:abstractNumId w:val="33"/>
  </w:num>
  <w:num w:numId="33">
    <w:abstractNumId w:val="13"/>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3B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38C"/>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D0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B4B"/>
    <w:rsid w:val="003C5F4C"/>
    <w:rsid w:val="003D5EA8"/>
    <w:rsid w:val="003D7B28"/>
    <w:rsid w:val="003E305E"/>
    <w:rsid w:val="003E34DB"/>
    <w:rsid w:val="003E5302"/>
    <w:rsid w:val="003E5BF1"/>
    <w:rsid w:val="003F004D"/>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EE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B3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12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5F38"/>
    <w:rsid w:val="00E01DAD"/>
    <w:rsid w:val="00E021DC"/>
    <w:rsid w:val="00E03F91"/>
    <w:rsid w:val="00E064EF"/>
    <w:rsid w:val="00E064F2"/>
    <w:rsid w:val="00E0717B"/>
    <w:rsid w:val="00E15598"/>
    <w:rsid w:val="00E20D65"/>
    <w:rsid w:val="00E26190"/>
    <w:rsid w:val="00E353A2"/>
    <w:rsid w:val="00E36881"/>
    <w:rsid w:val="00E42E4C"/>
    <w:rsid w:val="00E43B9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0B9EE"/>
  <w14:defaultImageDpi w14:val="300"/>
  <w15:docId w15:val="{9572A023-A4AF-BA4F-A1DA-9EB85B84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B90"/>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E43B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E43B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E43B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E43B90"/>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uiPriority w:val="99"/>
    <w:qFormat/>
    <w:rsid w:val="00E43B90"/>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qFormat/>
    <w:rsid w:val="00E43B90"/>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E43B90"/>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E43B90"/>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E43B90"/>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E43B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B90"/>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E43B90"/>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E43B9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E43B9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E43B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3B9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E43B9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E43B9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43B90"/>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E43B90"/>
    <w:rPr>
      <w:color w:val="auto"/>
      <w:u w:val="none"/>
    </w:rPr>
  </w:style>
  <w:style w:type="paragraph" w:styleId="DocumentMap">
    <w:name w:val="Document Map"/>
    <w:basedOn w:val="Normal"/>
    <w:link w:val="DocumentMapChar"/>
    <w:uiPriority w:val="99"/>
    <w:unhideWhenUsed/>
    <w:rsid w:val="00E43B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43B90"/>
    <w:rPr>
      <w:rFonts w:ascii="Lucida Grande" w:hAnsi="Lucida Grande" w:cs="Lucida Grande"/>
    </w:rPr>
  </w:style>
  <w:style w:type="character" w:customStyle="1" w:styleId="Heading5Char">
    <w:name w:val="Heading 5 Char"/>
    <w:aliases w:val="Text Char,Blocks Char"/>
    <w:basedOn w:val="DefaultParagraphFont"/>
    <w:link w:val="Heading5"/>
    <w:uiPriority w:val="99"/>
    <w:rsid w:val="00E43B90"/>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rsid w:val="00E43B90"/>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E43B90"/>
    <w:rPr>
      <w:rFonts w:ascii="Calibri" w:eastAsia="Times New Roman" w:hAnsi="Calibri" w:cs="Arial"/>
      <w:b/>
      <w:bCs/>
      <w:kern w:val="32"/>
    </w:rPr>
  </w:style>
  <w:style w:type="character" w:customStyle="1" w:styleId="Heading8Char">
    <w:name w:val="Heading 8 Char"/>
    <w:basedOn w:val="DefaultParagraphFont"/>
    <w:link w:val="Heading8"/>
    <w:rsid w:val="00E43B90"/>
    <w:rPr>
      <w:rFonts w:ascii="Calibri" w:eastAsia="Times New Roman" w:hAnsi="Calibri" w:cs="Arial"/>
      <w:b/>
      <w:bCs/>
      <w:kern w:val="32"/>
      <w:u w:val="double"/>
    </w:rPr>
  </w:style>
  <w:style w:type="character" w:customStyle="1" w:styleId="Heading9Char">
    <w:name w:val="Heading 9 Char"/>
    <w:basedOn w:val="DefaultParagraphFont"/>
    <w:link w:val="Heading9"/>
    <w:rsid w:val="00E43B90"/>
    <w:rPr>
      <w:rFonts w:ascii="Calibri" w:eastAsia="Times New Roman" w:hAnsi="Calibri" w:cs="Arial"/>
      <w:b/>
      <w:bCs/>
      <w:kern w:val="32"/>
      <w:sz w:val="32"/>
      <w:szCs w:val="32"/>
      <w:u w:val="single"/>
    </w:rPr>
  </w:style>
  <w:style w:type="paragraph" w:customStyle="1" w:styleId="Emphasis1">
    <w:name w:val="Emphasis1"/>
    <w:basedOn w:val="Normal"/>
    <w:link w:val="Emphasis"/>
    <w:autoRedefine/>
    <w:uiPriority w:val="20"/>
    <w:qFormat/>
    <w:rsid w:val="00E43B9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icroTextChar">
    <w:name w:val="MicroText Char"/>
    <w:link w:val="MicroText"/>
    <w:rsid w:val="00E43B90"/>
    <w:rPr>
      <w:rFonts w:ascii="Arial Narrow" w:hAnsi="Arial Narrow"/>
      <w:sz w:val="12"/>
    </w:rPr>
  </w:style>
  <w:style w:type="paragraph" w:customStyle="1" w:styleId="MicroText">
    <w:name w:val="MicroText"/>
    <w:basedOn w:val="Normal"/>
    <w:next w:val="Normal"/>
    <w:link w:val="MicroTextChar"/>
    <w:qFormat/>
    <w:rsid w:val="00E43B90"/>
    <w:rPr>
      <w:rFonts w:ascii="Arial Narrow" w:hAnsi="Arial Narrow"/>
      <w:sz w:val="12"/>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E43B9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43B9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E43B90"/>
    <w:pPr>
      <w:ind w:left="720"/>
      <w:contextualSpacing/>
    </w:pPr>
  </w:style>
  <w:style w:type="character" w:customStyle="1" w:styleId="StyleBold">
    <w:name w:val="Style Bold"/>
    <w:basedOn w:val="DefaultParagraphFont"/>
    <w:uiPriority w:val="9"/>
    <w:qFormat/>
    <w:rsid w:val="00E43B90"/>
    <w:rPr>
      <w:b/>
      <w:bCs/>
    </w:rPr>
  </w:style>
  <w:style w:type="paragraph" w:styleId="TOC1">
    <w:name w:val="toc 1"/>
    <w:aliases w:val="Index Basic,good index"/>
    <w:basedOn w:val="Normal"/>
    <w:next w:val="Normal"/>
    <w:autoRedefine/>
    <w:uiPriority w:val="39"/>
    <w:unhideWhenUsed/>
    <w:qFormat/>
    <w:rsid w:val="00E43B90"/>
    <w:pPr>
      <w:spacing w:after="100"/>
    </w:pPr>
  </w:style>
  <w:style w:type="paragraph" w:styleId="TOC2">
    <w:name w:val="toc 2"/>
    <w:basedOn w:val="Normal"/>
    <w:next w:val="Normal"/>
    <w:autoRedefine/>
    <w:uiPriority w:val="39"/>
    <w:unhideWhenUsed/>
    <w:qFormat/>
    <w:rsid w:val="00E43B90"/>
    <w:pPr>
      <w:spacing w:after="100"/>
      <w:ind w:left="220"/>
    </w:pPr>
  </w:style>
  <w:style w:type="paragraph" w:styleId="TOC3">
    <w:name w:val="toc 3"/>
    <w:basedOn w:val="Normal"/>
    <w:next w:val="Normal"/>
    <w:autoRedefine/>
    <w:uiPriority w:val="39"/>
    <w:unhideWhenUsed/>
    <w:qFormat/>
    <w:rsid w:val="00E43B90"/>
    <w:pPr>
      <w:spacing w:after="100"/>
      <w:ind w:left="440"/>
    </w:pPr>
  </w:style>
  <w:style w:type="paragraph" w:styleId="Title">
    <w:name w:val="Title"/>
    <w:aliases w:val="Cites and Cards,UNDERLINE,Bold Underlined,title,Block Heading,Read This,Non Read Text"/>
    <w:basedOn w:val="Normal"/>
    <w:link w:val="TitleChar1"/>
    <w:uiPriority w:val="6"/>
    <w:qFormat/>
    <w:rsid w:val="00E43B90"/>
    <w:pPr>
      <w:widowControl w:val="0"/>
      <w:autoSpaceDE w:val="0"/>
      <w:autoSpaceDN w:val="0"/>
      <w:adjustRightInd w:val="0"/>
      <w:spacing w:before="240" w:after="60"/>
      <w:jc w:val="center"/>
      <w:outlineLvl w:val="0"/>
    </w:pPr>
    <w:rPr>
      <w:sz w:val="24"/>
      <w:u w:val="single"/>
    </w:rPr>
  </w:style>
  <w:style w:type="character" w:customStyle="1" w:styleId="TitleChar1">
    <w:name w:val="Title Char1"/>
    <w:aliases w:val="Cites and Cards Char,UNDERLINE Char,Bold Underlined Char,title Char,Block Heading Char,Read This Char,Non Read Text Char"/>
    <w:basedOn w:val="DefaultParagraphFont"/>
    <w:link w:val="Title"/>
    <w:uiPriority w:val="6"/>
    <w:qFormat/>
    <w:rsid w:val="00E43B90"/>
    <w:rPr>
      <w:rFonts w:ascii="Calibri" w:hAnsi="Calibri"/>
      <w:u w:val="single"/>
    </w:rPr>
  </w:style>
  <w:style w:type="paragraph" w:customStyle="1" w:styleId="evidencetext">
    <w:name w:val="evidence text"/>
    <w:basedOn w:val="Normal"/>
    <w:link w:val="evidencetextChar1"/>
    <w:qFormat/>
    <w:rsid w:val="00E43B90"/>
    <w:pPr>
      <w:ind w:left="432" w:right="432"/>
    </w:pPr>
    <w:rPr>
      <w:color w:val="000000"/>
    </w:rPr>
  </w:style>
  <w:style w:type="character" w:customStyle="1" w:styleId="evidencetextChar1">
    <w:name w:val="evidence text Char1"/>
    <w:link w:val="evidencetext"/>
    <w:rsid w:val="00E43B90"/>
    <w:rPr>
      <w:rFonts w:ascii="Calibri" w:hAnsi="Calibri"/>
      <w:color w:val="000000"/>
      <w:sz w:val="22"/>
    </w:rPr>
  </w:style>
  <w:style w:type="paragraph" w:customStyle="1" w:styleId="UnderlinePara">
    <w:name w:val="Underline Para"/>
    <w:basedOn w:val="Normal"/>
    <w:uiPriority w:val="6"/>
    <w:qFormat/>
    <w:rsid w:val="00E43B90"/>
    <w:pPr>
      <w:widowControl w:val="0"/>
      <w:suppressAutoHyphens/>
      <w:spacing w:after="200" w:line="256" w:lineRule="auto"/>
      <w:contextualSpacing/>
    </w:pPr>
    <w:rPr>
      <w:rFonts w:asciiTheme="minorHAnsi" w:eastAsiaTheme="minorHAnsi" w:hAnsiTheme="minorHAnsi"/>
      <w:szCs w:val="22"/>
      <w:u w:val="single"/>
    </w:rPr>
  </w:style>
  <w:style w:type="character" w:customStyle="1" w:styleId="authorbio">
    <w:name w:val="authorbio"/>
    <w:basedOn w:val="DefaultParagraphFont"/>
    <w:rsid w:val="00E43B90"/>
  </w:style>
  <w:style w:type="character" w:styleId="UnresolvedMention">
    <w:name w:val="Unresolved Mention"/>
    <w:basedOn w:val="DefaultParagraphFont"/>
    <w:uiPriority w:val="99"/>
    <w:unhideWhenUsed/>
    <w:rsid w:val="00E43B90"/>
    <w:rPr>
      <w:color w:val="605E5C"/>
      <w:shd w:val="clear" w:color="auto" w:fill="E1DFDD"/>
    </w:rPr>
  </w:style>
  <w:style w:type="paragraph" w:customStyle="1" w:styleId="loose">
    <w:name w:val="loose"/>
    <w:basedOn w:val="Normal"/>
    <w:rsid w:val="00E43B9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E43B90"/>
  </w:style>
  <w:style w:type="character" w:customStyle="1" w:styleId="cardChar">
    <w:name w:val="card Char"/>
    <w:aliases w:val="Bold Cite Char Char,Speed Cite Char"/>
    <w:rsid w:val="00E43B90"/>
    <w:rPr>
      <w:lang w:val="en-US" w:eastAsia="en-US" w:bidi="ar-SA"/>
    </w:rPr>
  </w:style>
  <w:style w:type="character" w:customStyle="1" w:styleId="underline">
    <w:name w:val="underline"/>
    <w:qFormat/>
    <w:rsid w:val="00E43B90"/>
    <w:rPr>
      <w:b/>
      <w:u w:val="single"/>
    </w:rPr>
  </w:style>
  <w:style w:type="paragraph" w:customStyle="1" w:styleId="BlockTitle">
    <w:name w:val="Block Title"/>
    <w:basedOn w:val="Heading1"/>
    <w:next w:val="Normal"/>
    <w:link w:val="BlockTitleChar"/>
    <w:qFormat/>
    <w:rsid w:val="00E43B90"/>
    <w:pPr>
      <w:keepLines w:val="0"/>
      <w:pageBreakBefore w:val="0"/>
      <w:pBdr>
        <w:top w:val="none" w:sz="0" w:space="0" w:color="auto"/>
        <w:left w:val="none" w:sz="0" w:space="0" w:color="auto"/>
        <w:bottom w:val="none" w:sz="0" w:space="0" w:color="auto"/>
        <w:right w:val="none" w:sz="0" w:space="0" w:color="auto"/>
      </w:pBdr>
      <w:spacing w:before="0" w:after="240" w:line="240" w:lineRule="auto"/>
    </w:pPr>
    <w:rPr>
      <w:rFonts w:ascii="Times New Roman" w:eastAsia="Times New Roman" w:hAnsi="Times New Roman" w:cs="Arial"/>
      <w:kern w:val="32"/>
      <w:sz w:val="32"/>
      <w:u w:val="single"/>
    </w:rPr>
  </w:style>
  <w:style w:type="character" w:customStyle="1" w:styleId="BlockTitleChar">
    <w:name w:val="Block Title Char"/>
    <w:aliases w:val="Heading 1 Char1 Char,ALEX Char,Heading Char Char,Heading 1 Char2,Pocket Char1,Heading Char1,Brief - Heading 1 Char1,Block Header Char,Heading 1 - block Char,Heading 1 Char Char1,Block Titles Char,Heading 1 Char1 Char Char1,HEADER Char"/>
    <w:link w:val="BlockTitle"/>
    <w:rsid w:val="00E43B90"/>
    <w:rPr>
      <w:rFonts w:ascii="Times New Roman" w:eastAsia="Times New Roman" w:hAnsi="Times New Roman" w:cs="Arial"/>
      <w:b/>
      <w:bCs/>
      <w:kern w:val="32"/>
      <w:sz w:val="32"/>
      <w:szCs w:val="32"/>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qFormat/>
    <w:rsid w:val="00E43B90"/>
    <w:pPr>
      <w:spacing w:before="100" w:beforeAutospacing="1" w:after="100" w:afterAutospacing="1" w:line="240" w:lineRule="auto"/>
    </w:pPr>
    <w:rPr>
      <w:rFonts w:ascii="Times New Roman" w:eastAsia="Times New Roman" w:hAnsi="Times New Roman" w:cs="Times New Roman"/>
      <w:sz w:val="24"/>
    </w:rPr>
  </w:style>
  <w:style w:type="character" w:customStyle="1" w:styleId="Emphasis2">
    <w:name w:val="Emphasis2"/>
    <w:rsid w:val="00E43B90"/>
    <w:rPr>
      <w:rFonts w:ascii="Franklin Gothic Heavy" w:hAnsi="Franklin Gothic Heavy"/>
      <w:iCs/>
      <w:u w:val="single"/>
    </w:rPr>
  </w:style>
  <w:style w:type="character" w:customStyle="1" w:styleId="apple-style-span">
    <w:name w:val="apple-style-span"/>
    <w:basedOn w:val="DefaultParagraphFont"/>
    <w:rsid w:val="00E43B90"/>
  </w:style>
  <w:style w:type="character" w:customStyle="1" w:styleId="apple-converted-space">
    <w:name w:val="apple-converted-space"/>
    <w:basedOn w:val="DefaultParagraphFont"/>
    <w:qFormat/>
    <w:rsid w:val="00E43B90"/>
  </w:style>
  <w:style w:type="paragraph" w:customStyle="1" w:styleId="Emphasize">
    <w:name w:val="Emphasize"/>
    <w:basedOn w:val="Normal"/>
    <w:uiPriority w:val="7"/>
    <w:qFormat/>
    <w:rsid w:val="00E43B90"/>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4Char">
    <w:name w:val="Style4 Char"/>
    <w:basedOn w:val="DefaultParagraphFont"/>
    <w:link w:val="Style4"/>
    <w:uiPriority w:val="99"/>
    <w:rsid w:val="00E43B90"/>
    <w:rPr>
      <w:rFonts w:ascii="Arial Narrow" w:hAnsi="Arial Narrow"/>
      <w:u w:val="single"/>
    </w:rPr>
  </w:style>
  <w:style w:type="paragraph" w:customStyle="1" w:styleId="Style4">
    <w:name w:val="Style4"/>
    <w:basedOn w:val="Normal"/>
    <w:link w:val="Style4Char"/>
    <w:uiPriority w:val="99"/>
    <w:qFormat/>
    <w:rsid w:val="00E43B90"/>
    <w:rPr>
      <w:rFonts w:ascii="Arial Narrow" w:hAnsi="Arial Narrow"/>
      <w:sz w:val="24"/>
      <w:u w:val="single"/>
    </w:rPr>
  </w:style>
  <w:style w:type="paragraph" w:customStyle="1" w:styleId="CiteSpacing">
    <w:name w:val="Cite Spacing"/>
    <w:basedOn w:val="Normal"/>
    <w:uiPriority w:val="4"/>
    <w:qFormat/>
    <w:rsid w:val="00E43B90"/>
    <w:pPr>
      <w:spacing w:before="60" w:after="60"/>
    </w:pPr>
  </w:style>
  <w:style w:type="character" w:customStyle="1" w:styleId="pmterms1">
    <w:name w:val="pmterms1"/>
    <w:basedOn w:val="DefaultParagraphFont"/>
    <w:rsid w:val="00E43B90"/>
  </w:style>
  <w:style w:type="character" w:customStyle="1" w:styleId="Style1Char">
    <w:name w:val="Style1 Char"/>
    <w:basedOn w:val="DefaultParagraphFont"/>
    <w:uiPriority w:val="4"/>
    <w:rsid w:val="00E43B90"/>
    <w:rPr>
      <w:rFonts w:eastAsia="SimSun"/>
      <w:sz w:val="20"/>
      <w:szCs w:val="24"/>
      <w:u w:val="single"/>
      <w:lang w:val="en-US" w:eastAsia="zh-CN" w:bidi="ar-SA"/>
    </w:rPr>
  </w:style>
  <w:style w:type="character" w:customStyle="1" w:styleId="qlabel">
    <w:name w:val="q_label"/>
    <w:basedOn w:val="DefaultParagraphFont"/>
    <w:rsid w:val="00E43B90"/>
  </w:style>
  <w:style w:type="character" w:customStyle="1" w:styleId="alabel">
    <w:name w:val="a_label"/>
    <w:basedOn w:val="DefaultParagraphFont"/>
    <w:rsid w:val="00E43B90"/>
  </w:style>
  <w:style w:type="character" w:customStyle="1" w:styleId="Style11pt">
    <w:name w:val="Style 11 pt"/>
    <w:basedOn w:val="DefaultParagraphFont"/>
    <w:rsid w:val="00E43B90"/>
    <w:rPr>
      <w:sz w:val="20"/>
    </w:rPr>
  </w:style>
  <w:style w:type="character" w:customStyle="1" w:styleId="Style11ptUnderline">
    <w:name w:val="Style 11 pt Underline"/>
    <w:rsid w:val="00E43B90"/>
    <w:rPr>
      <w:sz w:val="20"/>
      <w:u w:val="single"/>
    </w:rPr>
  </w:style>
  <w:style w:type="character" w:customStyle="1" w:styleId="StyleStyleUnderline411pt">
    <w:name w:val="Style Style Underline4 + 11 pt"/>
    <w:basedOn w:val="DefaultParagraphFont"/>
    <w:rsid w:val="00E43B90"/>
    <w:rPr>
      <w:sz w:val="20"/>
      <w:u w:val="single"/>
    </w:rPr>
  </w:style>
  <w:style w:type="character" w:customStyle="1" w:styleId="StyleUnderline3">
    <w:name w:val="Style Underline3"/>
    <w:basedOn w:val="DefaultParagraphFont"/>
    <w:rsid w:val="00E43B90"/>
    <w:rPr>
      <w:u w:val="single"/>
    </w:rPr>
  </w:style>
  <w:style w:type="character" w:customStyle="1" w:styleId="StyleStyleUnderline311pt">
    <w:name w:val="Style Style Underline3 + 11 pt"/>
    <w:basedOn w:val="DefaultParagraphFont"/>
    <w:rsid w:val="00E43B90"/>
    <w:rPr>
      <w:sz w:val="20"/>
      <w:u w:val="single"/>
    </w:rPr>
  </w:style>
  <w:style w:type="character" w:customStyle="1" w:styleId="citation">
    <w:name w:val="citation"/>
    <w:basedOn w:val="DefaultParagraphFont"/>
    <w:rsid w:val="00E43B90"/>
  </w:style>
  <w:style w:type="paragraph" w:styleId="BalloonText">
    <w:name w:val="Balloon Text"/>
    <w:basedOn w:val="Normal"/>
    <w:link w:val="BalloonTextChar"/>
    <w:uiPriority w:val="99"/>
    <w:unhideWhenUsed/>
    <w:rsid w:val="00E43B90"/>
    <w:rPr>
      <w:rFonts w:ascii="Segoe UI" w:hAnsi="Segoe UI" w:cs="Segoe UI"/>
      <w:sz w:val="18"/>
      <w:szCs w:val="18"/>
    </w:rPr>
  </w:style>
  <w:style w:type="character" w:customStyle="1" w:styleId="BalloonTextChar">
    <w:name w:val="Balloon Text Char"/>
    <w:basedOn w:val="DefaultParagraphFont"/>
    <w:link w:val="BalloonText"/>
    <w:uiPriority w:val="99"/>
    <w:rsid w:val="00E43B90"/>
    <w:rPr>
      <w:rFonts w:ascii="Segoe UI" w:hAnsi="Segoe UI" w:cs="Segoe UI"/>
      <w:sz w:val="18"/>
      <w:szCs w:val="18"/>
    </w:rPr>
  </w:style>
  <w:style w:type="paragraph" w:customStyle="1" w:styleId="Analytic">
    <w:name w:val="Analytic"/>
    <w:basedOn w:val="Normal"/>
    <w:link w:val="AnalyticChar"/>
    <w:uiPriority w:val="4"/>
    <w:qFormat/>
    <w:rsid w:val="00E43B90"/>
    <w:pPr>
      <w:spacing w:before="40"/>
      <w:outlineLvl w:val="3"/>
    </w:pPr>
    <w:rPr>
      <w:b/>
      <w:sz w:val="26"/>
    </w:rPr>
  </w:style>
  <w:style w:type="character" w:customStyle="1" w:styleId="AnalyticChar">
    <w:name w:val="Analytic Char"/>
    <w:basedOn w:val="DefaultParagraphFont"/>
    <w:link w:val="Analytic"/>
    <w:uiPriority w:val="4"/>
    <w:rsid w:val="00E43B90"/>
    <w:rPr>
      <w:rFonts w:ascii="Calibri" w:hAnsi="Calibri"/>
      <w:b/>
      <w:sz w:val="26"/>
    </w:rPr>
  </w:style>
  <w:style w:type="paragraph" w:styleId="CommentText">
    <w:name w:val="annotation text"/>
    <w:basedOn w:val="Normal"/>
    <w:link w:val="CommentTextChar"/>
    <w:uiPriority w:val="99"/>
    <w:unhideWhenUsed/>
    <w:rsid w:val="00E43B90"/>
    <w:rPr>
      <w:szCs w:val="20"/>
    </w:rPr>
  </w:style>
  <w:style w:type="character" w:customStyle="1" w:styleId="CommentTextChar">
    <w:name w:val="Comment Text Char"/>
    <w:basedOn w:val="DefaultParagraphFont"/>
    <w:link w:val="CommentText"/>
    <w:uiPriority w:val="99"/>
    <w:rsid w:val="00E43B90"/>
    <w:rPr>
      <w:rFonts w:ascii="Calibri" w:hAnsi="Calibri"/>
      <w:sz w:val="22"/>
      <w:szCs w:val="20"/>
    </w:rPr>
  </w:style>
  <w:style w:type="character" w:customStyle="1" w:styleId="CommentSubjectChar">
    <w:name w:val="Comment Subject Char"/>
    <w:basedOn w:val="CommentTextChar"/>
    <w:link w:val="CommentSubject"/>
    <w:uiPriority w:val="99"/>
    <w:rsid w:val="00E43B90"/>
    <w:rPr>
      <w:rFonts w:ascii="Arial" w:hAnsi="Arial" w:cs="Arial"/>
      <w:b/>
      <w:bCs/>
      <w:sz w:val="22"/>
      <w:szCs w:val="20"/>
    </w:rPr>
  </w:style>
  <w:style w:type="paragraph" w:styleId="CommentSubject">
    <w:name w:val="annotation subject"/>
    <w:basedOn w:val="CommentText"/>
    <w:next w:val="CommentText"/>
    <w:link w:val="CommentSubjectChar"/>
    <w:uiPriority w:val="99"/>
    <w:unhideWhenUsed/>
    <w:rsid w:val="00E43B90"/>
    <w:rPr>
      <w:rFonts w:ascii="Arial" w:hAnsi="Arial" w:cs="Arial"/>
      <w:b/>
      <w:bCs/>
    </w:rPr>
  </w:style>
  <w:style w:type="character" w:customStyle="1" w:styleId="CommentSubjectChar1">
    <w:name w:val="Comment Subject Char1"/>
    <w:basedOn w:val="CommentTextChar"/>
    <w:uiPriority w:val="99"/>
    <w:rsid w:val="00E43B90"/>
    <w:rPr>
      <w:rFonts w:ascii="Calibri" w:hAnsi="Calibri"/>
      <w:b/>
      <w:bCs/>
      <w:sz w:val="22"/>
      <w:szCs w:val="20"/>
    </w:rPr>
  </w:style>
  <w:style w:type="character" w:styleId="CommentReference">
    <w:name w:val="annotation reference"/>
    <w:basedOn w:val="DefaultParagraphFont"/>
    <w:uiPriority w:val="99"/>
    <w:unhideWhenUsed/>
    <w:rsid w:val="00E43B90"/>
    <w:rPr>
      <w:sz w:val="16"/>
      <w:szCs w:val="16"/>
    </w:rPr>
  </w:style>
  <w:style w:type="character" w:customStyle="1" w:styleId="a">
    <w:name w:val="a"/>
    <w:basedOn w:val="DefaultParagraphFont"/>
    <w:rsid w:val="00E43B90"/>
  </w:style>
  <w:style w:type="paragraph" w:customStyle="1" w:styleId="BoldUnderline">
    <w:name w:val="BoldUnderline"/>
    <w:basedOn w:val="Normal"/>
    <w:link w:val="BoldUnderlineChar"/>
    <w:qFormat/>
    <w:rsid w:val="00E43B90"/>
    <w:rPr>
      <w:rFonts w:eastAsia="Times New Roman"/>
      <w:b/>
      <w:u w:val="single"/>
    </w:rPr>
  </w:style>
  <w:style w:type="character" w:customStyle="1" w:styleId="BoldUnderlineChar">
    <w:name w:val="BoldUnderline Char"/>
    <w:basedOn w:val="DefaultParagraphFont"/>
    <w:link w:val="BoldUnderline"/>
    <w:rsid w:val="00E43B90"/>
    <w:rPr>
      <w:rFonts w:ascii="Calibri" w:eastAsia="Times New Roman" w:hAnsi="Calibri"/>
      <w:b/>
      <w:sz w:val="22"/>
      <w:u w:val="single"/>
    </w:rPr>
  </w:style>
  <w:style w:type="character" w:styleId="PlaceholderText">
    <w:name w:val="Placeholder Text"/>
    <w:basedOn w:val="DefaultParagraphFont"/>
    <w:uiPriority w:val="99"/>
    <w:unhideWhenUsed/>
    <w:rsid w:val="00E43B90"/>
    <w:rPr>
      <w:color w:val="808080"/>
    </w:rPr>
  </w:style>
  <w:style w:type="character" w:customStyle="1" w:styleId="BalloonTextChar1">
    <w:name w:val="Balloon Text Char1"/>
    <w:basedOn w:val="DefaultParagraphFont"/>
    <w:uiPriority w:val="99"/>
    <w:rsid w:val="00E43B90"/>
    <w:rPr>
      <w:rFonts w:ascii="Segoe UI" w:hAnsi="Segoe UI" w:cs="Segoe UI"/>
      <w:sz w:val="18"/>
      <w:szCs w:val="18"/>
    </w:rPr>
  </w:style>
  <w:style w:type="character" w:customStyle="1" w:styleId="CommentTextChar1">
    <w:name w:val="Comment Text Char1"/>
    <w:basedOn w:val="DefaultParagraphFont"/>
    <w:uiPriority w:val="99"/>
    <w:rsid w:val="00E43B90"/>
    <w:rPr>
      <w:rFonts w:ascii="Arial Narrow" w:hAnsi="Arial Narrow"/>
      <w:sz w:val="20"/>
      <w:szCs w:val="20"/>
    </w:rPr>
  </w:style>
  <w:style w:type="character" w:customStyle="1" w:styleId="Heading3CharCharCharChar2">
    <w:name w:val="Heading 3 Char Char Char Char2"/>
    <w:basedOn w:val="DefaultParagraphFont"/>
    <w:rsid w:val="00E43B90"/>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E43B90"/>
    <w:rPr>
      <w:b/>
      <w:bCs/>
      <w:sz w:val="20"/>
      <w:u w:val="single"/>
    </w:rPr>
  </w:style>
  <w:style w:type="character" w:customStyle="1" w:styleId="StyleStyleUnderline311ptBold">
    <w:name w:val="Style Style Underline3 + 11 pt Bold"/>
    <w:basedOn w:val="DefaultParagraphFont"/>
    <w:rsid w:val="00E43B90"/>
    <w:rPr>
      <w:b/>
      <w:bCs/>
      <w:sz w:val="20"/>
      <w:u w:val="single"/>
    </w:rPr>
  </w:style>
  <w:style w:type="paragraph" w:customStyle="1" w:styleId="StyleStyle411pt">
    <w:name w:val="Style Style4 + 11 pt"/>
    <w:basedOn w:val="Style4"/>
    <w:link w:val="StyleStyle411ptChar"/>
    <w:qFormat/>
    <w:rsid w:val="00E43B90"/>
    <w:rPr>
      <w:rFonts w:ascii="Times New Roman" w:eastAsia="Times New Roman" w:hAnsi="Times New Roman" w:cs="Times New Roman"/>
    </w:rPr>
  </w:style>
  <w:style w:type="character" w:customStyle="1" w:styleId="StyleStyle411ptChar">
    <w:name w:val="Style Style4 + 11 pt Char"/>
    <w:basedOn w:val="Style4Char"/>
    <w:link w:val="StyleStyle411pt"/>
    <w:rsid w:val="00E43B90"/>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E43B90"/>
    <w:rPr>
      <w:rFonts w:ascii="Times New Roman" w:eastAsia="Times New Roman" w:hAnsi="Times New Roman" w:cs="Times New Roman"/>
      <w:b/>
      <w:bCs/>
    </w:rPr>
  </w:style>
  <w:style w:type="character" w:customStyle="1" w:styleId="StyleStyle411ptBoldChar">
    <w:name w:val="Style Style4 + 11 pt Bold Char"/>
    <w:link w:val="StyleStyle411ptBold"/>
    <w:rsid w:val="00E43B90"/>
    <w:rPr>
      <w:rFonts w:ascii="Times New Roman" w:eastAsia="Times New Roman" w:hAnsi="Times New Roman" w:cs="Times New Roman"/>
      <w:b/>
      <w:bCs/>
      <w:u w:val="single"/>
    </w:rPr>
  </w:style>
  <w:style w:type="paragraph" w:customStyle="1" w:styleId="Analytics">
    <w:name w:val="Analytics"/>
    <w:link w:val="AnalyticsChar"/>
    <w:uiPriority w:val="4"/>
    <w:qFormat/>
    <w:rsid w:val="00E43B90"/>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43B90"/>
    <w:rPr>
      <w:rFonts w:ascii="Calibri" w:eastAsiaTheme="majorEastAsia" w:hAnsi="Calibri" w:cstheme="majorBidi"/>
      <w:b/>
      <w:iCs/>
      <w:sz w:val="26"/>
      <w:szCs w:val="28"/>
    </w:rPr>
  </w:style>
  <w:style w:type="character" w:customStyle="1" w:styleId="Style1Char1">
    <w:name w:val="Style1 Char1"/>
    <w:basedOn w:val="DefaultParagraphFont"/>
    <w:rsid w:val="00E43B90"/>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E43B90"/>
  </w:style>
  <w:style w:type="character" w:customStyle="1" w:styleId="Emph">
    <w:name w:val="Emph"/>
    <w:uiPriority w:val="1"/>
    <w:qFormat/>
    <w:rsid w:val="00E43B90"/>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E43B90"/>
    <w:rPr>
      <w:sz w:val="20"/>
      <w:u w:val="single"/>
      <w:bdr w:val="single" w:sz="4" w:space="0" w:color="auto"/>
    </w:rPr>
  </w:style>
  <w:style w:type="paragraph" w:customStyle="1" w:styleId="StyleStyle112pt">
    <w:name w:val="Style Style1 + 12 pt"/>
    <w:basedOn w:val="Normal"/>
    <w:link w:val="StyleStyle112ptChar"/>
    <w:qFormat/>
    <w:rsid w:val="00E43B90"/>
    <w:rPr>
      <w:rFonts w:eastAsia="SimSun"/>
      <w:u w:val="single"/>
      <w:lang w:eastAsia="zh-CN"/>
    </w:rPr>
  </w:style>
  <w:style w:type="character" w:customStyle="1" w:styleId="StyleStyle112ptChar">
    <w:name w:val="Style Style1 + 12 pt Char"/>
    <w:basedOn w:val="DefaultParagraphFont"/>
    <w:link w:val="StyleStyle112pt"/>
    <w:rsid w:val="00E43B90"/>
    <w:rPr>
      <w:rFonts w:ascii="Calibri" w:eastAsia="SimSun" w:hAnsi="Calibri"/>
      <w:sz w:val="22"/>
      <w:u w:val="single"/>
      <w:lang w:eastAsia="zh-CN"/>
    </w:rPr>
  </w:style>
  <w:style w:type="character" w:customStyle="1" w:styleId="UnresolvedMention1">
    <w:name w:val="Unresolved Mention1"/>
    <w:basedOn w:val="DefaultParagraphFont"/>
    <w:uiPriority w:val="99"/>
    <w:unhideWhenUsed/>
    <w:rsid w:val="00E43B90"/>
    <w:rPr>
      <w:color w:val="605E5C"/>
      <w:shd w:val="clear" w:color="auto" w:fill="E1DFDD"/>
    </w:rPr>
  </w:style>
  <w:style w:type="paragraph" w:customStyle="1" w:styleId="cardtext">
    <w:name w:val="card text"/>
    <w:basedOn w:val="Normal"/>
    <w:link w:val="cardtextChar"/>
    <w:qFormat/>
    <w:rsid w:val="00E43B90"/>
    <w:pPr>
      <w:ind w:left="288" w:right="288"/>
    </w:pPr>
  </w:style>
  <w:style w:type="character" w:customStyle="1" w:styleId="cardtextChar">
    <w:name w:val="card text Char"/>
    <w:basedOn w:val="DefaultParagraphFont"/>
    <w:link w:val="cardtext"/>
    <w:rsid w:val="00E43B90"/>
    <w:rPr>
      <w:rFonts w:ascii="Calibri" w:hAnsi="Calibri"/>
      <w:sz w:val="22"/>
    </w:rPr>
  </w:style>
  <w:style w:type="paragraph" w:customStyle="1" w:styleId="Nothing">
    <w:name w:val="Nothing"/>
    <w:link w:val="NothingChar"/>
    <w:qFormat/>
    <w:rsid w:val="00E43B90"/>
    <w:pPr>
      <w:jc w:val="both"/>
    </w:pPr>
    <w:rPr>
      <w:rFonts w:ascii="Times New Roman" w:eastAsia="Calibri" w:hAnsi="Times New Roman" w:cs="Times New Roman"/>
      <w:sz w:val="20"/>
      <w:szCs w:val="20"/>
    </w:rPr>
  </w:style>
  <w:style w:type="paragraph" w:customStyle="1" w:styleId="Cards">
    <w:name w:val="Cards"/>
    <w:next w:val="Nothing"/>
    <w:link w:val="CardsChar"/>
    <w:qFormat/>
    <w:rsid w:val="00E43B90"/>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E43B90"/>
    <w:rPr>
      <w:rFonts w:ascii="Times New Roman" w:eastAsia="Calibri" w:hAnsi="Times New Roman" w:cs="Times New Roman"/>
      <w:sz w:val="20"/>
      <w:szCs w:val="20"/>
    </w:rPr>
  </w:style>
  <w:style w:type="character" w:customStyle="1" w:styleId="NothingChar">
    <w:name w:val="Nothing Char"/>
    <w:basedOn w:val="DefaultParagraphFont"/>
    <w:link w:val="Nothing"/>
    <w:rsid w:val="00E43B90"/>
    <w:rPr>
      <w:rFonts w:ascii="Times New Roman" w:eastAsia="Calibri" w:hAnsi="Times New Roman" w:cs="Times New Roman"/>
      <w:sz w:val="20"/>
      <w:szCs w:val="20"/>
    </w:rPr>
  </w:style>
  <w:style w:type="paragraph" w:customStyle="1" w:styleId="AuthorDate">
    <w:name w:val="AuthorDate"/>
    <w:next w:val="Nothing"/>
    <w:link w:val="AuthorDateChar"/>
    <w:qFormat/>
    <w:rsid w:val="00E43B9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43B90"/>
    <w:rPr>
      <w:rFonts w:ascii="Times New Roman" w:eastAsia="Calibri" w:hAnsi="Times New Roman" w:cs="Times New Roman"/>
      <w:b/>
      <w:szCs w:val="20"/>
      <w:u w:val="single"/>
    </w:rPr>
  </w:style>
  <w:style w:type="character" w:customStyle="1" w:styleId="CardsFont12pt">
    <w:name w:val="Cards + Font 12pt"/>
    <w:basedOn w:val="CardsChar"/>
    <w:uiPriority w:val="1"/>
    <w:rsid w:val="00E43B90"/>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E43B90"/>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E43B90"/>
    <w:rPr>
      <w:rFonts w:ascii="Times New Roman" w:eastAsia="Calibri" w:hAnsi="Times New Roman" w:cs="Times New Roman"/>
      <w:szCs w:val="20"/>
      <w:u w:val="single"/>
    </w:rPr>
  </w:style>
  <w:style w:type="character" w:customStyle="1" w:styleId="FontStyle11">
    <w:name w:val="Font Style11"/>
    <w:basedOn w:val="DefaultParagraphFont"/>
    <w:uiPriority w:val="99"/>
    <w:rsid w:val="00E43B90"/>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E43B90"/>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E43B90"/>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qFormat/>
    <w:rsid w:val="00E43B90"/>
    <w:rPr>
      <w:rFonts w:ascii="Calibri" w:eastAsia="Calibri" w:hAnsi="Calibri"/>
      <w:sz w:val="22"/>
    </w:rPr>
  </w:style>
  <w:style w:type="paragraph" w:styleId="Footer">
    <w:name w:val="footer"/>
    <w:basedOn w:val="Normal"/>
    <w:link w:val="FooterChar"/>
    <w:uiPriority w:val="99"/>
    <w:rsid w:val="00E43B90"/>
    <w:pPr>
      <w:tabs>
        <w:tab w:val="center" w:pos="4680"/>
        <w:tab w:val="right" w:pos="9360"/>
      </w:tabs>
    </w:pPr>
    <w:rPr>
      <w:rFonts w:eastAsia="Calibri"/>
    </w:rPr>
  </w:style>
  <w:style w:type="character" w:customStyle="1" w:styleId="FooterChar">
    <w:name w:val="Footer Char"/>
    <w:basedOn w:val="DefaultParagraphFont"/>
    <w:link w:val="Footer"/>
    <w:uiPriority w:val="99"/>
    <w:rsid w:val="00E43B90"/>
    <w:rPr>
      <w:rFonts w:ascii="Calibri" w:eastAsia="Calibri" w:hAnsi="Calibri"/>
      <w:sz w:val="22"/>
    </w:rPr>
  </w:style>
  <w:style w:type="character" w:customStyle="1" w:styleId="Style8pt">
    <w:name w:val="Style 8 pt"/>
    <w:rsid w:val="00E43B90"/>
    <w:rPr>
      <w:sz w:val="14"/>
    </w:rPr>
  </w:style>
  <w:style w:type="paragraph" w:styleId="Revision">
    <w:name w:val="Revision"/>
    <w:hidden/>
    <w:uiPriority w:val="99"/>
    <w:semiHidden/>
    <w:rsid w:val="00E43B90"/>
    <w:rPr>
      <w:rFonts w:ascii="Arial Narrow" w:eastAsia="SimSun" w:hAnsi="Arial Narrow" w:cs="Calibri"/>
      <w:sz w:val="20"/>
      <w:szCs w:val="22"/>
    </w:rPr>
  </w:style>
  <w:style w:type="paragraph" w:customStyle="1" w:styleId="CiteReal">
    <w:name w:val="Cite Real"/>
    <w:basedOn w:val="Normal"/>
    <w:next w:val="Normal"/>
    <w:uiPriority w:val="99"/>
    <w:qFormat/>
    <w:rsid w:val="00E43B90"/>
    <w:rPr>
      <w:rFonts w:eastAsia="MS Mincho"/>
      <w:b/>
      <w:sz w:val="24"/>
      <w:u w:val="single"/>
    </w:rPr>
  </w:style>
  <w:style w:type="paragraph" w:customStyle="1" w:styleId="TagText">
    <w:name w:val="TagText"/>
    <w:basedOn w:val="Normal"/>
    <w:uiPriority w:val="99"/>
    <w:qFormat/>
    <w:rsid w:val="00E43B90"/>
    <w:pPr>
      <w:spacing w:before="200"/>
    </w:pPr>
    <w:rPr>
      <w:rFonts w:eastAsia="Times New Roman"/>
      <w:b/>
      <w:sz w:val="24"/>
    </w:rPr>
  </w:style>
  <w:style w:type="character" w:customStyle="1" w:styleId="UnderlineBold">
    <w:name w:val="Underline + Bold"/>
    <w:uiPriority w:val="1"/>
    <w:qFormat/>
    <w:rsid w:val="00E43B90"/>
    <w:rPr>
      <w:b/>
      <w:bCs w:val="0"/>
      <w:sz w:val="20"/>
      <w:u w:val="single"/>
    </w:rPr>
  </w:style>
  <w:style w:type="character" w:customStyle="1" w:styleId="BoldUnderlineChar0">
    <w:name w:val="Bold Underline Char"/>
    <w:rsid w:val="00E43B90"/>
    <w:rPr>
      <w:rFonts w:ascii="Georgia" w:hAnsi="Georgia" w:cs="Times New Roman"/>
      <w:b/>
      <w:sz w:val="20"/>
      <w:u w:val="single"/>
    </w:rPr>
  </w:style>
  <w:style w:type="character" w:styleId="PageNumber">
    <w:name w:val="page number"/>
    <w:aliases w:val="card ununderlined"/>
    <w:uiPriority w:val="99"/>
    <w:rsid w:val="00E43B90"/>
  </w:style>
  <w:style w:type="paragraph" w:customStyle="1" w:styleId="citenon-bold">
    <w:name w:val="cite non-bold"/>
    <w:basedOn w:val="Normal"/>
    <w:link w:val="citenon-boldChar"/>
    <w:qFormat/>
    <w:rsid w:val="00E43B90"/>
    <w:rPr>
      <w:rFonts w:eastAsia="Times New Roman"/>
      <w:szCs w:val="20"/>
    </w:rPr>
  </w:style>
  <w:style w:type="character" w:customStyle="1" w:styleId="citenon-boldChar">
    <w:name w:val="cite non-bold Char"/>
    <w:link w:val="citenon-bold"/>
    <w:rsid w:val="00E43B90"/>
    <w:rPr>
      <w:rFonts w:ascii="Calibri" w:eastAsia="Times New Roman" w:hAnsi="Calibri"/>
      <w:sz w:val="22"/>
      <w:szCs w:val="20"/>
    </w:rPr>
  </w:style>
  <w:style w:type="character" w:customStyle="1" w:styleId="pnumber">
    <w:name w:val="pnumber"/>
    <w:rsid w:val="00E43B90"/>
  </w:style>
  <w:style w:type="character" w:customStyle="1" w:styleId="ital">
    <w:name w:val="ital"/>
    <w:rsid w:val="00E43B90"/>
  </w:style>
  <w:style w:type="character" w:customStyle="1" w:styleId="orgdiv">
    <w:name w:val="orgdiv"/>
    <w:rsid w:val="00E43B90"/>
  </w:style>
  <w:style w:type="character" w:customStyle="1" w:styleId="orgname">
    <w:name w:val="orgname"/>
    <w:rsid w:val="00E43B90"/>
  </w:style>
  <w:style w:type="character" w:customStyle="1" w:styleId="city">
    <w:name w:val="city"/>
    <w:rsid w:val="00E43B90"/>
  </w:style>
  <w:style w:type="character" w:customStyle="1" w:styleId="state">
    <w:name w:val="state"/>
    <w:rsid w:val="00E43B90"/>
  </w:style>
  <w:style w:type="character" w:customStyle="1" w:styleId="country">
    <w:name w:val="country"/>
    <w:rsid w:val="00E43B90"/>
  </w:style>
  <w:style w:type="character" w:customStyle="1" w:styleId="il">
    <w:name w:val="il"/>
    <w:rsid w:val="00E43B90"/>
  </w:style>
  <w:style w:type="character" w:customStyle="1" w:styleId="Style8pt1">
    <w:name w:val="Style 8 pt1"/>
    <w:rsid w:val="00E43B90"/>
    <w:rPr>
      <w:rFonts w:ascii="Georgia" w:hAnsi="Georgia" w:hint="default"/>
      <w:sz w:val="16"/>
    </w:rPr>
  </w:style>
  <w:style w:type="character" w:styleId="Strong">
    <w:name w:val="Strong"/>
    <w:aliases w:val="8 pt font,Citation Char Char1 Char Char Char Char Char,Cut,Small 1"/>
    <w:uiPriority w:val="22"/>
    <w:qFormat/>
    <w:rsid w:val="00E43B90"/>
    <w:rPr>
      <w:b/>
      <w:bCs/>
    </w:rPr>
  </w:style>
  <w:style w:type="numbering" w:customStyle="1" w:styleId="NoList1">
    <w:name w:val="No List1"/>
    <w:next w:val="NoList"/>
    <w:uiPriority w:val="99"/>
    <w:semiHidden/>
    <w:unhideWhenUsed/>
    <w:rsid w:val="00E43B90"/>
  </w:style>
  <w:style w:type="paragraph" w:customStyle="1" w:styleId="2909F619802848F09E01365C32F34654">
    <w:name w:val="2909F619802848F09E01365C32F34654"/>
    <w:uiPriority w:val="99"/>
    <w:qFormat/>
    <w:rsid w:val="00E43B90"/>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E43B90"/>
    <w:pPr>
      <w:keepNext/>
      <w:keepLines/>
    </w:pPr>
    <w:rPr>
      <w:rFonts w:eastAsia="Calibri"/>
      <w:b/>
      <w:sz w:val="24"/>
    </w:rPr>
  </w:style>
  <w:style w:type="character" w:customStyle="1" w:styleId="TagtemplateChar">
    <w:name w:val="Tagtemplate Char"/>
    <w:link w:val="Tagtemplate"/>
    <w:rsid w:val="00E43B90"/>
    <w:rPr>
      <w:rFonts w:ascii="Calibri" w:eastAsia="Calibri" w:hAnsi="Calibri"/>
      <w:b/>
    </w:rPr>
  </w:style>
  <w:style w:type="paragraph" w:customStyle="1" w:styleId="Cite2">
    <w:name w:val="Cite 2"/>
    <w:basedOn w:val="Normal"/>
    <w:uiPriority w:val="99"/>
    <w:qFormat/>
    <w:rsid w:val="00E43B90"/>
    <w:rPr>
      <w:rFonts w:eastAsia="MS Mincho"/>
      <w:b/>
      <w:sz w:val="24"/>
      <w:u w:val="single"/>
    </w:rPr>
  </w:style>
  <w:style w:type="character" w:customStyle="1" w:styleId="texto1">
    <w:name w:val="texto1"/>
    <w:rsid w:val="00E43B90"/>
  </w:style>
  <w:style w:type="character" w:customStyle="1" w:styleId="EmphasizeThis">
    <w:name w:val="EmphasizeThis"/>
    <w:rsid w:val="00E43B90"/>
    <w:rPr>
      <w:rFonts w:ascii="Georgia" w:hAnsi="Georgia"/>
      <w:b/>
      <w:iCs/>
      <w:sz w:val="24"/>
      <w:u w:val="thick"/>
    </w:rPr>
  </w:style>
  <w:style w:type="character" w:customStyle="1" w:styleId="DebateUnderline">
    <w:name w:val="Debate Underline"/>
    <w:qFormat/>
    <w:rsid w:val="00E43B90"/>
    <w:rPr>
      <w:rFonts w:ascii="Times New Roman" w:hAnsi="Times New Roman"/>
      <w:sz w:val="20"/>
      <w:u w:val="thick"/>
    </w:rPr>
  </w:style>
  <w:style w:type="character" w:customStyle="1" w:styleId="Author-Date">
    <w:name w:val="Author-Date"/>
    <w:qFormat/>
    <w:rsid w:val="00E43B90"/>
    <w:rPr>
      <w:rFonts w:ascii="Georgia" w:hAnsi="Georgia"/>
      <w:b/>
      <w:sz w:val="24"/>
    </w:rPr>
  </w:style>
  <w:style w:type="character" w:customStyle="1" w:styleId="CardsChar1">
    <w:name w:val="Cards Char1"/>
    <w:locked/>
    <w:rsid w:val="00E43B90"/>
  </w:style>
  <w:style w:type="paragraph" w:customStyle="1" w:styleId="UnderlineS">
    <w:name w:val="Underline S"/>
    <w:basedOn w:val="Normal"/>
    <w:link w:val="UnderlineSChar"/>
    <w:qFormat/>
    <w:rsid w:val="00E43B90"/>
    <w:pPr>
      <w:spacing w:after="200"/>
    </w:pPr>
    <w:rPr>
      <w:rFonts w:eastAsia="Calibri"/>
      <w:u w:val="single"/>
      <w:lang w:val="x-none" w:eastAsia="zh-CN"/>
    </w:rPr>
  </w:style>
  <w:style w:type="character" w:customStyle="1" w:styleId="UnderlineSChar">
    <w:name w:val="Underline S Char"/>
    <w:link w:val="UnderlineS"/>
    <w:rsid w:val="00E43B90"/>
    <w:rPr>
      <w:rFonts w:ascii="Calibri" w:eastAsia="Calibri" w:hAnsi="Calibri"/>
      <w:sz w:val="22"/>
      <w:u w:val="single"/>
      <w:lang w:val="x-none" w:eastAsia="zh-CN"/>
    </w:rPr>
  </w:style>
  <w:style w:type="character" w:customStyle="1" w:styleId="BoldUnderlineCharChar">
    <w:name w:val="BoldUnderline Char Char"/>
    <w:locked/>
    <w:rsid w:val="00E43B90"/>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
    <w:locked/>
    <w:rsid w:val="00E43B90"/>
    <w:rPr>
      <w:rFonts w:ascii="Calibri" w:eastAsia="Times New Roman" w:hAnsi="Calibri" w:cs="Times New Roman"/>
      <w:sz w:val="20"/>
      <w:szCs w:val="20"/>
    </w:rPr>
  </w:style>
  <w:style w:type="paragraph" w:styleId="BodyTextIndent3">
    <w:name w:val="Body Text Indent 3"/>
    <w:basedOn w:val="Normal"/>
    <w:link w:val="BodyTextIndent3Char"/>
    <w:uiPriority w:val="99"/>
    <w:rsid w:val="00E43B90"/>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E43B90"/>
    <w:rPr>
      <w:rFonts w:ascii="Calibri" w:eastAsia="Calibri" w:hAnsi="Calibri"/>
      <w:sz w:val="16"/>
      <w:szCs w:val="16"/>
    </w:rPr>
  </w:style>
  <w:style w:type="character" w:customStyle="1" w:styleId="A5">
    <w:name w:val="A5"/>
    <w:uiPriority w:val="99"/>
    <w:rsid w:val="00E43B90"/>
    <w:rPr>
      <w:rFonts w:ascii="Times New Roman" w:hAnsi="Times New Roman" w:cs="Times New Roman"/>
      <w:color w:val="000000"/>
      <w:sz w:val="13"/>
      <w:szCs w:val="13"/>
    </w:rPr>
  </w:style>
  <w:style w:type="paragraph" w:styleId="BodyText">
    <w:name w:val="Body Text"/>
    <w:aliases w:val="BT"/>
    <w:basedOn w:val="Normal"/>
    <w:link w:val="BodyTextChar"/>
    <w:qFormat/>
    <w:rsid w:val="00E43B90"/>
    <w:rPr>
      <w:rFonts w:eastAsia="Times New Roman"/>
      <w:sz w:val="16"/>
      <w:szCs w:val="20"/>
    </w:rPr>
  </w:style>
  <w:style w:type="character" w:customStyle="1" w:styleId="BodyTextChar">
    <w:name w:val="Body Text Char"/>
    <w:aliases w:val="BT Char"/>
    <w:basedOn w:val="DefaultParagraphFont"/>
    <w:link w:val="BodyText"/>
    <w:rsid w:val="00E43B90"/>
    <w:rPr>
      <w:rFonts w:ascii="Calibri" w:eastAsia="Times New Roman" w:hAnsi="Calibri"/>
      <w:sz w:val="16"/>
      <w:szCs w:val="20"/>
    </w:rPr>
  </w:style>
  <w:style w:type="paragraph" w:styleId="BodyText2">
    <w:name w:val="Body Text 2"/>
    <w:basedOn w:val="Normal"/>
    <w:link w:val="BodyText2Char"/>
    <w:uiPriority w:val="99"/>
    <w:qFormat/>
    <w:rsid w:val="00E43B90"/>
    <w:rPr>
      <w:rFonts w:eastAsia="Times New Roman"/>
      <w:sz w:val="18"/>
      <w:szCs w:val="20"/>
    </w:rPr>
  </w:style>
  <w:style w:type="character" w:customStyle="1" w:styleId="BodyText2Char">
    <w:name w:val="Body Text 2 Char"/>
    <w:basedOn w:val="DefaultParagraphFont"/>
    <w:link w:val="BodyText2"/>
    <w:uiPriority w:val="99"/>
    <w:rsid w:val="00E43B90"/>
    <w:rPr>
      <w:rFonts w:ascii="Calibri" w:eastAsia="Times New Roman" w:hAnsi="Calibri"/>
      <w:sz w:val="18"/>
      <w:szCs w:val="20"/>
    </w:rPr>
  </w:style>
  <w:style w:type="character" w:customStyle="1" w:styleId="smallChar">
    <w:name w:val="small Char"/>
    <w:rsid w:val="00E43B90"/>
    <w:rPr>
      <w:rFonts w:eastAsia="Calibri"/>
      <w:sz w:val="16"/>
      <w:szCs w:val="22"/>
      <w:lang w:val="en-US" w:eastAsia="en-US" w:bidi="ar-SA"/>
    </w:rPr>
  </w:style>
  <w:style w:type="character" w:customStyle="1" w:styleId="CardTextChar0">
    <w:name w:val="Card Text Char"/>
    <w:rsid w:val="00E43B90"/>
    <w:rPr>
      <w:rFonts w:ascii="Georgia" w:hAnsi="Georgia" w:cs="Times New Roman"/>
      <w:sz w:val="24"/>
    </w:rPr>
  </w:style>
  <w:style w:type="character" w:customStyle="1" w:styleId="underline2">
    <w:name w:val="underline2"/>
    <w:rsid w:val="00E43B90"/>
    <w:rPr>
      <w:u w:val="single"/>
      <w:bdr w:val="none" w:sz="0" w:space="0" w:color="auto"/>
      <w:shd w:val="clear" w:color="auto" w:fill="B3B3B3"/>
    </w:rPr>
  </w:style>
  <w:style w:type="character" w:customStyle="1" w:styleId="StyleUnderlineBold">
    <w:name w:val="Style Underline + Bold"/>
    <w:rsid w:val="00E43B90"/>
    <w:rPr>
      <w:b/>
      <w:bCs/>
      <w:u w:val="single"/>
    </w:rPr>
  </w:style>
  <w:style w:type="character" w:customStyle="1" w:styleId="st">
    <w:name w:val="st"/>
    <w:rsid w:val="00E43B90"/>
  </w:style>
  <w:style w:type="character" w:customStyle="1" w:styleId="UnderliningChar">
    <w:name w:val="Underlining Char"/>
    <w:link w:val="Underlining"/>
    <w:locked/>
    <w:rsid w:val="00E43B90"/>
    <w:rPr>
      <w:rFonts w:ascii="Arial Narrow" w:hAnsi="Arial Narrow"/>
      <w:u w:val="single"/>
    </w:rPr>
  </w:style>
  <w:style w:type="paragraph" w:customStyle="1" w:styleId="Underlining">
    <w:name w:val="Underlining"/>
    <w:basedOn w:val="Normal"/>
    <w:next w:val="Normal"/>
    <w:link w:val="UnderliningChar"/>
    <w:qFormat/>
    <w:rsid w:val="00E43B90"/>
    <w:rPr>
      <w:rFonts w:ascii="Arial Narrow" w:hAnsi="Arial Narrow"/>
      <w:sz w:val="24"/>
      <w:u w:val="single"/>
    </w:rPr>
  </w:style>
  <w:style w:type="paragraph" w:customStyle="1" w:styleId="Small">
    <w:name w:val="Small"/>
    <w:basedOn w:val="Normal"/>
    <w:next w:val="Normal"/>
    <w:qFormat/>
    <w:rsid w:val="00E43B90"/>
    <w:pPr>
      <w:spacing w:after="200" w:line="276" w:lineRule="auto"/>
    </w:pPr>
    <w:rPr>
      <w:rFonts w:eastAsia="Calibri"/>
      <w:color w:val="000000"/>
      <w:sz w:val="16"/>
    </w:rPr>
  </w:style>
  <w:style w:type="character" w:customStyle="1" w:styleId="Underline-Highlighted">
    <w:name w:val="Underline-Highlighted"/>
    <w:uiPriority w:val="1"/>
    <w:qFormat/>
    <w:rsid w:val="00E43B90"/>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E43B90"/>
    <w:rPr>
      <w:rFonts w:ascii="Arial Narrow" w:hAnsi="Arial Narrow"/>
      <w:b/>
      <w:sz w:val="26"/>
    </w:rPr>
  </w:style>
  <w:style w:type="character" w:customStyle="1" w:styleId="CardText1Char">
    <w:name w:val="Card Text 1 Char"/>
    <w:link w:val="CardText1"/>
    <w:rsid w:val="00E43B90"/>
    <w:rPr>
      <w:rFonts w:ascii="Arial Narrow" w:hAnsi="Arial Narrow"/>
      <w:color w:val="000000"/>
      <w:u w:val="single"/>
    </w:rPr>
  </w:style>
  <w:style w:type="character" w:customStyle="1" w:styleId="CardText2Char">
    <w:name w:val="Card Text 2 Char"/>
    <w:link w:val="CardText2"/>
    <w:rsid w:val="00E43B90"/>
    <w:rPr>
      <w:rFonts w:ascii="Arial Narrow" w:hAnsi="Arial Narrow"/>
      <w:b/>
      <w:color w:val="000000"/>
      <w:u w:val="single"/>
    </w:rPr>
  </w:style>
  <w:style w:type="character" w:customStyle="1" w:styleId="SmallText">
    <w:name w:val="SmallText"/>
    <w:rsid w:val="00E43B90"/>
    <w:rPr>
      <w:color w:val="000000"/>
    </w:rPr>
  </w:style>
  <w:style w:type="character" w:customStyle="1" w:styleId="CitesChar1">
    <w:name w:val="Cites Char1"/>
    <w:rsid w:val="00E43B90"/>
    <w:rPr>
      <w:b/>
      <w:szCs w:val="24"/>
      <w:u w:val="single"/>
      <w:lang w:val="en-US" w:eastAsia="en-US" w:bidi="ar-SA"/>
    </w:rPr>
  </w:style>
  <w:style w:type="character" w:customStyle="1" w:styleId="CardUnderlinedChar">
    <w:name w:val="Card Underlined Char"/>
    <w:rsid w:val="00E43B90"/>
    <w:rPr>
      <w:rFonts w:ascii="Arial Narrow" w:hAnsi="Arial Narrow"/>
      <w:sz w:val="22"/>
      <w:szCs w:val="24"/>
      <w:u w:val="single"/>
      <w:lang w:val="en-US" w:eastAsia="en-US" w:bidi="ar-SA"/>
    </w:rPr>
  </w:style>
  <w:style w:type="paragraph" w:customStyle="1" w:styleId="TagCite">
    <w:name w:val="TagCite"/>
    <w:basedOn w:val="Normal"/>
    <w:uiPriority w:val="99"/>
    <w:qFormat/>
    <w:rsid w:val="00E43B90"/>
    <w:rPr>
      <w:rFonts w:ascii="Garamond" w:eastAsia="Times New Roman" w:hAnsi="Garamond"/>
      <w:b/>
      <w:sz w:val="24"/>
    </w:rPr>
  </w:style>
  <w:style w:type="paragraph" w:customStyle="1" w:styleId="HeadingsBase">
    <w:name w:val="Headings Base"/>
    <w:basedOn w:val="Normal"/>
    <w:link w:val="HeadingsBaseChar"/>
    <w:qFormat/>
    <w:rsid w:val="00E43B90"/>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E43B90"/>
    <w:rPr>
      <w:rFonts w:ascii="Calibri" w:eastAsia="Times New Roman" w:hAnsi="Calibri"/>
      <w:b/>
      <w:kern w:val="32"/>
      <w:sz w:val="32"/>
      <w:szCs w:val="20"/>
    </w:rPr>
  </w:style>
  <w:style w:type="character" w:customStyle="1" w:styleId="underline3">
    <w:name w:val="underline3"/>
    <w:rsid w:val="00E43B90"/>
    <w:rPr>
      <w:u w:val="single"/>
      <w:bdr w:val="none" w:sz="0" w:space="0" w:color="auto"/>
      <w:shd w:val="clear" w:color="auto" w:fill="FFFF00"/>
    </w:rPr>
  </w:style>
  <w:style w:type="paragraph" w:customStyle="1" w:styleId="HeadingFake">
    <w:name w:val="Heading Fake"/>
    <w:basedOn w:val="Heading3"/>
    <w:uiPriority w:val="99"/>
    <w:qFormat/>
    <w:rsid w:val="00E43B9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E43B90"/>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E43B90"/>
  </w:style>
  <w:style w:type="paragraph" w:customStyle="1" w:styleId="SchoolWorksCited">
    <w:name w:val="School Works Cited"/>
    <w:basedOn w:val="SchoolPaper"/>
    <w:uiPriority w:val="99"/>
    <w:qFormat/>
    <w:rsid w:val="00E43B90"/>
  </w:style>
  <w:style w:type="paragraph" w:customStyle="1" w:styleId="BlockQuote">
    <w:name w:val="Block Quote"/>
    <w:basedOn w:val="Normal"/>
    <w:uiPriority w:val="99"/>
    <w:qFormat/>
    <w:rsid w:val="00E43B90"/>
    <w:pPr>
      <w:ind w:left="720" w:right="720"/>
    </w:pPr>
    <w:rPr>
      <w:rFonts w:eastAsia="Times New Roman"/>
      <w:kern w:val="32"/>
      <w:sz w:val="24"/>
      <w:szCs w:val="20"/>
    </w:rPr>
  </w:style>
  <w:style w:type="character" w:customStyle="1" w:styleId="menu">
    <w:name w:val="menu"/>
    <w:rsid w:val="00E43B90"/>
  </w:style>
  <w:style w:type="paragraph" w:customStyle="1" w:styleId="PaperBody">
    <w:name w:val="Paper Body"/>
    <w:basedOn w:val="Normal"/>
    <w:uiPriority w:val="99"/>
    <w:qFormat/>
    <w:rsid w:val="00E43B90"/>
    <w:pPr>
      <w:spacing w:line="480" w:lineRule="auto"/>
      <w:ind w:firstLine="720"/>
    </w:pPr>
    <w:rPr>
      <w:rFonts w:eastAsia="Times New Roman"/>
      <w:kern w:val="32"/>
    </w:rPr>
  </w:style>
  <w:style w:type="paragraph" w:customStyle="1" w:styleId="PaperCitation">
    <w:name w:val="Paper Citation"/>
    <w:basedOn w:val="Normal"/>
    <w:uiPriority w:val="99"/>
    <w:qFormat/>
    <w:rsid w:val="00E43B90"/>
    <w:pPr>
      <w:spacing w:line="480" w:lineRule="auto"/>
      <w:ind w:left="720" w:hanging="720"/>
    </w:pPr>
    <w:rPr>
      <w:rFonts w:eastAsia="Times New Roman"/>
      <w:kern w:val="32"/>
      <w:szCs w:val="20"/>
    </w:rPr>
  </w:style>
  <w:style w:type="paragraph" w:customStyle="1" w:styleId="hat">
    <w:name w:val="hat"/>
    <w:basedOn w:val="Heading1"/>
    <w:link w:val="hatChar"/>
    <w:qFormat/>
    <w:rsid w:val="00E43B90"/>
    <w:pPr>
      <w:suppressAutoHyphens/>
      <w:spacing w:before="6600" w:after="240"/>
    </w:pPr>
    <w:rPr>
      <w:rFonts w:eastAsia="Times New Roman" w:cs="Arial"/>
      <w:kern w:val="32"/>
    </w:rPr>
  </w:style>
  <w:style w:type="character" w:customStyle="1" w:styleId="hatChar">
    <w:name w:val="hat Char"/>
    <w:link w:val="hat"/>
    <w:rsid w:val="00E43B90"/>
    <w:rPr>
      <w:rFonts w:ascii="Calibri" w:eastAsia="Times New Roman" w:hAnsi="Calibri" w:cs="Arial"/>
      <w:b/>
      <w:bCs/>
      <w:kern w:val="32"/>
      <w:sz w:val="52"/>
      <w:szCs w:val="32"/>
    </w:rPr>
  </w:style>
  <w:style w:type="character" w:customStyle="1" w:styleId="BoldUnderlining">
    <w:name w:val="Bold Underlining"/>
    <w:rsid w:val="00E43B90"/>
    <w:rPr>
      <w:b/>
      <w:u w:val="single"/>
    </w:rPr>
  </w:style>
  <w:style w:type="paragraph" w:styleId="TOC4">
    <w:name w:val="toc 4"/>
    <w:basedOn w:val="Normal"/>
    <w:next w:val="Normal"/>
    <w:autoRedefine/>
    <w:uiPriority w:val="39"/>
    <w:rsid w:val="00E43B90"/>
    <w:pPr>
      <w:spacing w:after="100"/>
      <w:ind w:left="600"/>
    </w:pPr>
    <w:rPr>
      <w:rFonts w:eastAsia="Times New Roman"/>
      <w:kern w:val="32"/>
      <w:szCs w:val="20"/>
    </w:rPr>
  </w:style>
  <w:style w:type="paragraph" w:styleId="TOC5">
    <w:name w:val="toc 5"/>
    <w:basedOn w:val="Normal"/>
    <w:next w:val="Normal"/>
    <w:autoRedefine/>
    <w:uiPriority w:val="39"/>
    <w:rsid w:val="00E43B90"/>
    <w:pPr>
      <w:spacing w:after="100"/>
      <w:ind w:left="800"/>
    </w:pPr>
    <w:rPr>
      <w:rFonts w:eastAsia="Times New Roman"/>
      <w:kern w:val="32"/>
      <w:szCs w:val="20"/>
    </w:rPr>
  </w:style>
  <w:style w:type="paragraph" w:styleId="TOC6">
    <w:name w:val="toc 6"/>
    <w:basedOn w:val="Normal"/>
    <w:next w:val="Normal"/>
    <w:autoRedefine/>
    <w:uiPriority w:val="39"/>
    <w:rsid w:val="00E43B90"/>
    <w:pPr>
      <w:spacing w:after="100"/>
      <w:ind w:left="1000"/>
    </w:pPr>
    <w:rPr>
      <w:rFonts w:eastAsia="Times New Roman"/>
      <w:kern w:val="32"/>
      <w:szCs w:val="20"/>
    </w:rPr>
  </w:style>
  <w:style w:type="paragraph" w:styleId="TOC7">
    <w:name w:val="toc 7"/>
    <w:basedOn w:val="Normal"/>
    <w:next w:val="Normal"/>
    <w:autoRedefine/>
    <w:uiPriority w:val="39"/>
    <w:rsid w:val="00E43B90"/>
    <w:pPr>
      <w:spacing w:after="100"/>
      <w:ind w:left="1200"/>
    </w:pPr>
    <w:rPr>
      <w:rFonts w:eastAsia="Times New Roman"/>
      <w:kern w:val="32"/>
      <w:szCs w:val="20"/>
    </w:rPr>
  </w:style>
  <w:style w:type="paragraph" w:styleId="TOC8">
    <w:name w:val="toc 8"/>
    <w:basedOn w:val="Normal"/>
    <w:next w:val="Normal"/>
    <w:autoRedefine/>
    <w:uiPriority w:val="39"/>
    <w:rsid w:val="00E43B90"/>
    <w:pPr>
      <w:spacing w:after="100"/>
      <w:ind w:left="1400"/>
    </w:pPr>
    <w:rPr>
      <w:rFonts w:eastAsia="Times New Roman"/>
      <w:kern w:val="32"/>
      <w:szCs w:val="20"/>
    </w:rPr>
  </w:style>
  <w:style w:type="paragraph" w:styleId="TOC9">
    <w:name w:val="toc 9"/>
    <w:basedOn w:val="Normal"/>
    <w:next w:val="Normal"/>
    <w:autoRedefine/>
    <w:uiPriority w:val="39"/>
    <w:rsid w:val="00E43B90"/>
    <w:pPr>
      <w:spacing w:after="100"/>
      <w:ind w:left="1600"/>
    </w:pPr>
    <w:rPr>
      <w:rFonts w:eastAsia="Times New Roman"/>
      <w:kern w:val="32"/>
      <w:szCs w:val="20"/>
    </w:rPr>
  </w:style>
  <w:style w:type="paragraph" w:customStyle="1" w:styleId="WW-Default">
    <w:name w:val="WW-Default"/>
    <w:uiPriority w:val="99"/>
    <w:qFormat/>
    <w:rsid w:val="00E43B90"/>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qFormat/>
    <w:rsid w:val="00E43B90"/>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rsid w:val="00E43B90"/>
    <w:rPr>
      <w:rFonts w:ascii="Cambria" w:eastAsia="Times New Roman" w:hAnsi="Cambria"/>
      <w:i/>
      <w:iCs/>
      <w:color w:val="4F81BD"/>
      <w:spacing w:val="15"/>
    </w:rPr>
  </w:style>
  <w:style w:type="table" w:styleId="TableGrid">
    <w:name w:val="Table Grid"/>
    <w:basedOn w:val="TableNormal"/>
    <w:rsid w:val="00E43B9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E43B90"/>
  </w:style>
  <w:style w:type="character" w:customStyle="1" w:styleId="storyby">
    <w:name w:val="storyby"/>
    <w:rsid w:val="00E43B90"/>
  </w:style>
  <w:style w:type="character" w:customStyle="1" w:styleId="7TimesNewRoman">
    <w:name w:val="7 Times New Roman"/>
    <w:rsid w:val="00E43B90"/>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E43B90"/>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E43B90"/>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E43B90"/>
    <w:rPr>
      <w:kern w:val="32"/>
      <w:sz w:val="24"/>
    </w:rPr>
  </w:style>
  <w:style w:type="character" w:customStyle="1" w:styleId="CitesChar2">
    <w:name w:val="Cites Char2"/>
    <w:locked/>
    <w:rsid w:val="00E43B90"/>
    <w:rPr>
      <w:rFonts w:ascii="Times New Roman" w:eastAsia="Times New Roman" w:hAnsi="Times New Roman"/>
      <w:b/>
      <w:bCs/>
    </w:rPr>
  </w:style>
  <w:style w:type="character" w:customStyle="1" w:styleId="itxtrst">
    <w:name w:val="itxtrst"/>
    <w:rsid w:val="00E43B90"/>
  </w:style>
  <w:style w:type="character" w:customStyle="1" w:styleId="A-Underlining">
    <w:name w:val="A-Underlining"/>
    <w:rsid w:val="00E43B90"/>
    <w:rPr>
      <w:rFonts w:ascii="Garamond" w:hAnsi="Garamond"/>
      <w:color w:val="auto"/>
      <w:sz w:val="24"/>
      <w:u w:val="single"/>
    </w:rPr>
  </w:style>
  <w:style w:type="paragraph" w:customStyle="1" w:styleId="B-TagCite">
    <w:name w:val="B-TagCite"/>
    <w:uiPriority w:val="99"/>
    <w:qFormat/>
    <w:rsid w:val="00E43B9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E43B90"/>
    <w:rPr>
      <w:b/>
      <w:noProof w:val="0"/>
      <w:sz w:val="22"/>
      <w:lang w:val="en-US" w:eastAsia="en-US" w:bidi="ar-SA"/>
    </w:rPr>
  </w:style>
  <w:style w:type="character" w:customStyle="1" w:styleId="fn">
    <w:name w:val="fn"/>
    <w:rsid w:val="00E43B90"/>
  </w:style>
  <w:style w:type="character" w:customStyle="1" w:styleId="newsmain">
    <w:name w:val="news_main"/>
    <w:rsid w:val="00E43B90"/>
  </w:style>
  <w:style w:type="paragraph" w:customStyle="1" w:styleId="UnderlinedText">
    <w:name w:val="Underlined Text"/>
    <w:basedOn w:val="Normal"/>
    <w:autoRedefine/>
    <w:uiPriority w:val="99"/>
    <w:qFormat/>
    <w:rsid w:val="00E43B90"/>
    <w:pPr>
      <w:jc w:val="both"/>
    </w:pPr>
    <w:rPr>
      <w:rFonts w:eastAsia="Calibri"/>
      <w:b/>
      <w:sz w:val="24"/>
    </w:rPr>
  </w:style>
  <w:style w:type="character" w:customStyle="1" w:styleId="verdana">
    <w:name w:val="verdana"/>
    <w:rsid w:val="00E43B90"/>
  </w:style>
  <w:style w:type="character" w:customStyle="1" w:styleId="vitstoryheadline">
    <w:name w:val="vitstoryheadline"/>
    <w:rsid w:val="00E43B90"/>
  </w:style>
  <w:style w:type="paragraph" w:customStyle="1" w:styleId="NormalText">
    <w:name w:val="Normal Text"/>
    <w:basedOn w:val="Normal"/>
    <w:link w:val="NormalTextChar"/>
    <w:autoRedefine/>
    <w:qFormat/>
    <w:rsid w:val="00E43B90"/>
    <w:pPr>
      <w:jc w:val="both"/>
    </w:pPr>
    <w:rPr>
      <w:rFonts w:eastAsia="Times New Roman"/>
      <w:szCs w:val="26"/>
      <w:lang w:val="x-none" w:eastAsia="ja-JP"/>
    </w:rPr>
  </w:style>
  <w:style w:type="character" w:customStyle="1" w:styleId="NormalTextChar">
    <w:name w:val="Normal Text Char"/>
    <w:link w:val="NormalText"/>
    <w:rsid w:val="00E43B90"/>
    <w:rPr>
      <w:rFonts w:ascii="Calibri" w:eastAsia="Times New Roman" w:hAnsi="Calibri"/>
      <w:sz w:val="22"/>
      <w:szCs w:val="26"/>
      <w:lang w:val="x-none" w:eastAsia="ja-JP"/>
    </w:rPr>
  </w:style>
  <w:style w:type="character" w:customStyle="1" w:styleId="AuthorDate0">
    <w:name w:val="Author Date"/>
    <w:rsid w:val="00E43B90"/>
    <w:rPr>
      <w:b/>
      <w:sz w:val="24"/>
      <w:u w:val="thick"/>
    </w:rPr>
  </w:style>
  <w:style w:type="paragraph" w:customStyle="1" w:styleId="HotRoute">
    <w:name w:val="Hot Route!"/>
    <w:basedOn w:val="Normal"/>
    <w:link w:val="HotRouteChar"/>
    <w:qFormat/>
    <w:rsid w:val="00E43B90"/>
    <w:pPr>
      <w:ind w:left="144"/>
    </w:pPr>
    <w:rPr>
      <w:rFonts w:eastAsia="Times New Roman"/>
    </w:rPr>
  </w:style>
  <w:style w:type="character" w:customStyle="1" w:styleId="UnderlinedTextCharChar">
    <w:name w:val="Underlined Text Char Char"/>
    <w:rsid w:val="00E43B90"/>
    <w:rPr>
      <w:rFonts w:cs="Arial"/>
      <w:bCs/>
      <w:noProof w:val="0"/>
      <w:szCs w:val="26"/>
      <w:u w:val="single"/>
      <w:lang w:val="en-US" w:eastAsia="en-US" w:bidi="ar-SA"/>
    </w:rPr>
  </w:style>
  <w:style w:type="character" w:customStyle="1" w:styleId="DocumentMapChar1">
    <w:name w:val="Document Map Char1"/>
    <w:uiPriority w:val="99"/>
    <w:rsid w:val="00E43B90"/>
    <w:rPr>
      <w:rFonts w:ascii="Tahoma" w:hAnsi="Tahoma" w:cs="Tahoma"/>
      <w:sz w:val="16"/>
      <w:szCs w:val="16"/>
    </w:rPr>
  </w:style>
  <w:style w:type="character" w:customStyle="1" w:styleId="Author">
    <w:name w:val="Author"/>
    <w:aliases w:val="Style Date"/>
    <w:uiPriority w:val="1"/>
    <w:qFormat/>
    <w:rsid w:val="00E43B90"/>
    <w:rPr>
      <w:b/>
      <w:sz w:val="24"/>
    </w:rPr>
  </w:style>
  <w:style w:type="character" w:customStyle="1" w:styleId="author0">
    <w:name w:val="author"/>
    <w:rsid w:val="00E43B90"/>
    <w:rPr>
      <w:rFonts w:ascii="Times New Roman" w:hAnsi="Times New Roman"/>
      <w:b/>
      <w:sz w:val="24"/>
    </w:rPr>
  </w:style>
  <w:style w:type="character" w:customStyle="1" w:styleId="articletitle">
    <w:name w:val="articletitle"/>
    <w:rsid w:val="00E43B90"/>
    <w:rPr>
      <w:rFonts w:cs="Times New Roman"/>
    </w:rPr>
  </w:style>
  <w:style w:type="character" w:customStyle="1" w:styleId="6pointChar">
    <w:name w:val="6 point Char"/>
    <w:rsid w:val="00E43B90"/>
    <w:rPr>
      <w:rFonts w:cs="Times New Roman"/>
      <w:sz w:val="12"/>
      <w:lang w:val="en-US" w:eastAsia="en-US"/>
    </w:rPr>
  </w:style>
  <w:style w:type="character" w:customStyle="1" w:styleId="term1">
    <w:name w:val="term1"/>
    <w:rsid w:val="00E43B90"/>
    <w:rPr>
      <w:b/>
      <w:bCs/>
    </w:rPr>
  </w:style>
  <w:style w:type="paragraph" w:customStyle="1" w:styleId="Minimize">
    <w:name w:val="Minimize"/>
    <w:basedOn w:val="Normal"/>
    <w:next w:val="Normal"/>
    <w:uiPriority w:val="99"/>
    <w:qFormat/>
    <w:rsid w:val="00E43B90"/>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uiPriority w:val="99"/>
    <w:rsid w:val="00E43B90"/>
    <w:rPr>
      <w:sz w:val="12"/>
      <w:szCs w:val="24"/>
    </w:rPr>
  </w:style>
  <w:style w:type="character" w:customStyle="1" w:styleId="StyleThickunderline">
    <w:name w:val="Style Thick underline"/>
    <w:qFormat/>
    <w:rsid w:val="00E43B90"/>
    <w:rPr>
      <w:u w:val="thick"/>
    </w:rPr>
  </w:style>
  <w:style w:type="character" w:customStyle="1" w:styleId="UnderlineTextChar">
    <w:name w:val="Underline Text Char"/>
    <w:link w:val="UnderlineText"/>
    <w:rsid w:val="00E43B90"/>
    <w:rPr>
      <w:u w:val="single"/>
    </w:rPr>
  </w:style>
  <w:style w:type="numbering" w:customStyle="1" w:styleId="NoList2">
    <w:name w:val="No List2"/>
    <w:next w:val="NoList"/>
    <w:uiPriority w:val="99"/>
    <w:semiHidden/>
    <w:rsid w:val="00E43B90"/>
  </w:style>
  <w:style w:type="paragraph" w:customStyle="1" w:styleId="underlined">
    <w:name w:val="underlined"/>
    <w:next w:val="Normal"/>
    <w:link w:val="underlinedChar"/>
    <w:autoRedefine/>
    <w:qFormat/>
    <w:rsid w:val="00E43B90"/>
    <w:pPr>
      <w:contextualSpacing/>
    </w:pPr>
    <w:rPr>
      <w:rFonts w:ascii="Times New Roman" w:eastAsia="Malgun Gothic" w:hAnsi="Times New Roman" w:cs="Times New Roman"/>
      <w:u w:val="single"/>
    </w:rPr>
  </w:style>
  <w:style w:type="character" w:customStyle="1" w:styleId="underlinedChar">
    <w:name w:val="underlined Char"/>
    <w:link w:val="underlined"/>
    <w:rsid w:val="00E43B90"/>
    <w:rPr>
      <w:rFonts w:ascii="Times New Roman" w:eastAsia="Malgun Gothic" w:hAnsi="Times New Roman" w:cs="Times New Roman"/>
      <w:u w:val="single"/>
    </w:rPr>
  </w:style>
  <w:style w:type="character" w:customStyle="1" w:styleId="Box">
    <w:name w:val="Box!"/>
    <w:rsid w:val="00E43B90"/>
    <w:rPr>
      <w:rFonts w:ascii="Garamond" w:hAnsi="Garamond"/>
      <w:sz w:val="24"/>
      <w:u w:val="single"/>
      <w:bdr w:val="single" w:sz="4" w:space="0" w:color="auto"/>
    </w:rPr>
  </w:style>
  <w:style w:type="character" w:customStyle="1" w:styleId="citechar">
    <w:name w:val="citechar"/>
    <w:rsid w:val="00E43B90"/>
  </w:style>
  <w:style w:type="character" w:customStyle="1" w:styleId="underlinechar">
    <w:name w:val="underlinechar"/>
    <w:rsid w:val="00E43B90"/>
  </w:style>
  <w:style w:type="character" w:customStyle="1" w:styleId="CardUnderlineChar">
    <w:name w:val="Card Underline Char"/>
    <w:rsid w:val="00E43B90"/>
    <w:rPr>
      <w:szCs w:val="24"/>
      <w:u w:val="single"/>
      <w:lang w:val="en-US" w:eastAsia="en-US" w:bidi="ar-SA"/>
    </w:rPr>
  </w:style>
  <w:style w:type="paragraph" w:customStyle="1" w:styleId="Default">
    <w:name w:val="Default"/>
    <w:uiPriority w:val="99"/>
    <w:qFormat/>
    <w:rsid w:val="00E43B90"/>
    <w:pPr>
      <w:autoSpaceDE w:val="0"/>
      <w:autoSpaceDN w:val="0"/>
      <w:adjustRightInd w:val="0"/>
    </w:pPr>
    <w:rPr>
      <w:rFonts w:ascii="Times New Roman" w:eastAsia="Times New Roman" w:hAnsi="Times New Roman" w:cs="Times New Roman"/>
      <w:color w:val="000000"/>
    </w:rPr>
  </w:style>
  <w:style w:type="character" w:customStyle="1" w:styleId="blue">
    <w:name w:val="blue"/>
    <w:rsid w:val="00E43B90"/>
  </w:style>
  <w:style w:type="character" w:customStyle="1" w:styleId="tagciteChar">
    <w:name w:val="tag/cite Char"/>
    <w:rsid w:val="00E43B90"/>
    <w:rPr>
      <w:b/>
      <w:sz w:val="24"/>
      <w:lang w:val="en-US" w:eastAsia="en-US" w:bidi="ar-SA"/>
    </w:rPr>
  </w:style>
  <w:style w:type="character" w:customStyle="1" w:styleId="8pointChar">
    <w:name w:val="8 point Char"/>
    <w:rsid w:val="00E43B90"/>
    <w:rPr>
      <w:sz w:val="16"/>
      <w:lang w:val="en-US" w:eastAsia="en-US" w:bidi="ar-SA"/>
    </w:rPr>
  </w:style>
  <w:style w:type="character" w:customStyle="1" w:styleId="BoldText12pt">
    <w:name w:val="Bold Text 12 pt"/>
    <w:rsid w:val="00E43B90"/>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E43B90"/>
  </w:style>
  <w:style w:type="character" w:customStyle="1" w:styleId="person-name">
    <w:name w:val="person-name"/>
    <w:rsid w:val="00E43B90"/>
  </w:style>
  <w:style w:type="paragraph" w:customStyle="1" w:styleId="CARD">
    <w:name w:val="CARD"/>
    <w:basedOn w:val="Normal"/>
    <w:link w:val="CARDChar1"/>
    <w:qFormat/>
    <w:rsid w:val="00E43B90"/>
    <w:rPr>
      <w:rFonts w:eastAsia="Times New Roman"/>
      <w:szCs w:val="20"/>
    </w:rPr>
  </w:style>
  <w:style w:type="character" w:customStyle="1" w:styleId="CARDChar1">
    <w:name w:val="CARD Char"/>
    <w:link w:val="CARD"/>
    <w:rsid w:val="00E43B90"/>
    <w:rPr>
      <w:rFonts w:ascii="Calibri" w:eastAsia="Times New Roman" w:hAnsi="Calibri"/>
      <w:sz w:val="22"/>
      <w:szCs w:val="20"/>
    </w:rPr>
  </w:style>
  <w:style w:type="paragraph" w:customStyle="1" w:styleId="Ununderlined">
    <w:name w:val="Ununderlined"/>
    <w:basedOn w:val="Normal"/>
    <w:link w:val="UnunderlinedChar"/>
    <w:qFormat/>
    <w:rsid w:val="00E43B90"/>
    <w:pPr>
      <w:jc w:val="both"/>
    </w:pPr>
    <w:rPr>
      <w:rFonts w:eastAsia="SimSun"/>
      <w:sz w:val="12"/>
    </w:rPr>
  </w:style>
  <w:style w:type="character" w:customStyle="1" w:styleId="UnunderlinedChar">
    <w:name w:val="Ununderlined Char"/>
    <w:link w:val="Ununderlined"/>
    <w:rsid w:val="00E43B90"/>
    <w:rPr>
      <w:rFonts w:ascii="Calibri" w:eastAsia="SimSun" w:hAnsi="Calibri"/>
      <w:sz w:val="12"/>
    </w:rPr>
  </w:style>
  <w:style w:type="paragraph" w:customStyle="1" w:styleId="Highlighting">
    <w:name w:val="Highlighting"/>
    <w:basedOn w:val="Normal"/>
    <w:link w:val="HighlightingChar"/>
    <w:autoRedefine/>
    <w:qFormat/>
    <w:rsid w:val="00E43B90"/>
    <w:rPr>
      <w:rFonts w:eastAsia="SimSun"/>
      <w:sz w:val="24"/>
      <w:u w:val="thick"/>
    </w:rPr>
  </w:style>
  <w:style w:type="character" w:customStyle="1" w:styleId="HighlightingChar">
    <w:name w:val="Highlighting Char"/>
    <w:link w:val="Highlighting"/>
    <w:rsid w:val="00E43B90"/>
    <w:rPr>
      <w:rFonts w:ascii="Calibri" w:eastAsia="SimSun" w:hAnsi="Calibri"/>
      <w:u w:val="thick"/>
    </w:rPr>
  </w:style>
  <w:style w:type="character" w:customStyle="1" w:styleId="highlight2">
    <w:name w:val="highlight2"/>
    <w:rsid w:val="00E43B90"/>
    <w:rPr>
      <w:rFonts w:ascii="Arial" w:hAnsi="Arial"/>
      <w:b/>
      <w:sz w:val="19"/>
      <w:u w:val="thick"/>
      <w:bdr w:val="none" w:sz="0" w:space="0" w:color="auto"/>
      <w:shd w:val="clear" w:color="auto" w:fill="auto"/>
    </w:rPr>
  </w:style>
  <w:style w:type="character" w:customStyle="1" w:styleId="box0">
    <w:name w:val="box"/>
    <w:rsid w:val="00E43B90"/>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E43B90"/>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E43B90"/>
    <w:rPr>
      <w:rFonts w:ascii="Calibri" w:eastAsia="Times New Roman" w:hAnsi="Calibri" w:cs="Arial"/>
      <w:bCs/>
      <w:iCs/>
      <w:smallCaps/>
      <w:sz w:val="20"/>
      <w:szCs w:val="20"/>
      <w:u w:val="double"/>
    </w:rPr>
  </w:style>
  <w:style w:type="character" w:customStyle="1" w:styleId="CharacterStyle1">
    <w:name w:val="Character Style 1"/>
    <w:rsid w:val="00E43B90"/>
    <w:rPr>
      <w:rFonts w:ascii="Tahoma" w:hAnsi="Tahoma" w:cs="Tahoma" w:hint="default"/>
      <w:sz w:val="18"/>
      <w:szCs w:val="18"/>
    </w:rPr>
  </w:style>
  <w:style w:type="character" w:customStyle="1" w:styleId="UnderlineStyleChar7">
    <w:name w:val="Underline Style Char7"/>
    <w:rsid w:val="00E43B90"/>
    <w:rPr>
      <w:rFonts w:ascii="Garamond" w:hAnsi="Garamond" w:hint="default"/>
      <w:sz w:val="22"/>
      <w:szCs w:val="24"/>
      <w:u w:val="single"/>
      <w:lang w:val="en-US" w:eastAsia="en-US" w:bidi="ar-SA"/>
    </w:rPr>
  </w:style>
  <w:style w:type="character" w:customStyle="1" w:styleId="StyleArial6ptBold">
    <w:name w:val="Style Arial 6 pt Bold"/>
    <w:rsid w:val="00E43B90"/>
    <w:rPr>
      <w:rFonts w:ascii="Arial" w:hAnsi="Arial" w:cs="Arial" w:hint="default"/>
      <w:bCs/>
      <w:sz w:val="12"/>
    </w:rPr>
  </w:style>
  <w:style w:type="character" w:customStyle="1" w:styleId="Style11ptBoldUnderline">
    <w:name w:val="Style 11 pt Bold Underline"/>
    <w:rsid w:val="00E43B90"/>
    <w:rPr>
      <w:b/>
      <w:bCs/>
      <w:sz w:val="20"/>
      <w:u w:val="single"/>
    </w:rPr>
  </w:style>
  <w:style w:type="paragraph" w:customStyle="1" w:styleId="teaserpermalink">
    <w:name w:val="teaser_permalink"/>
    <w:basedOn w:val="Normal"/>
    <w:uiPriority w:val="99"/>
    <w:qFormat/>
    <w:rsid w:val="00E43B90"/>
    <w:pPr>
      <w:spacing w:before="100" w:beforeAutospacing="1" w:after="100" w:afterAutospacing="1"/>
    </w:pPr>
    <w:rPr>
      <w:rFonts w:eastAsia="Times New Roman"/>
      <w:sz w:val="24"/>
      <w:lang w:eastAsia="zh-CN"/>
    </w:rPr>
  </w:style>
  <w:style w:type="character" w:customStyle="1" w:styleId="Heading2Char5">
    <w:name w:val="Heading 2 Char5"/>
    <w:rsid w:val="00E43B90"/>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E43B90"/>
    <w:rPr>
      <w:rFonts w:eastAsia="Calibri"/>
      <w:sz w:val="14"/>
    </w:rPr>
  </w:style>
  <w:style w:type="character" w:customStyle="1" w:styleId="SmalltextChar">
    <w:name w:val="Small text Char"/>
    <w:aliases w:val="Quote Char,Quote1 Char1"/>
    <w:link w:val="Smalltext0"/>
    <w:rsid w:val="00E43B90"/>
    <w:rPr>
      <w:rFonts w:ascii="Calibri" w:eastAsia="Calibri" w:hAnsi="Calibri"/>
      <w:sz w:val="14"/>
    </w:rPr>
  </w:style>
  <w:style w:type="character" w:customStyle="1" w:styleId="TagGreg">
    <w:name w:val="TagGreg"/>
    <w:uiPriority w:val="1"/>
    <w:qFormat/>
    <w:rsid w:val="00E43B90"/>
    <w:rPr>
      <w:b/>
      <w:sz w:val="24"/>
    </w:rPr>
  </w:style>
  <w:style w:type="character" w:customStyle="1" w:styleId="SmallText-New">
    <w:name w:val="Small Text - New"/>
    <w:rsid w:val="00E43B90"/>
    <w:rPr>
      <w:rFonts w:ascii="Arial Narrow" w:hAnsi="Arial Narrow"/>
      <w:sz w:val="14"/>
    </w:rPr>
  </w:style>
  <w:style w:type="character" w:customStyle="1" w:styleId="Underlined-New">
    <w:name w:val="Underlined - New"/>
    <w:rsid w:val="00E43B90"/>
    <w:rPr>
      <w:rFonts w:ascii="Arial Narrow" w:hAnsi="Arial Narrow"/>
      <w:sz w:val="16"/>
      <w:u w:val="single"/>
    </w:rPr>
  </w:style>
  <w:style w:type="character" w:customStyle="1" w:styleId="Boxing-New">
    <w:name w:val="Boxing - New"/>
    <w:rsid w:val="00E43B90"/>
    <w:rPr>
      <w:rFonts w:ascii="Arial Narrow" w:hAnsi="Arial Narrow"/>
      <w:sz w:val="16"/>
      <w:u w:val="none"/>
      <w:bdr w:val="single" w:sz="4" w:space="0" w:color="auto"/>
    </w:rPr>
  </w:style>
  <w:style w:type="character" w:customStyle="1" w:styleId="hilite1">
    <w:name w:val="hilite1"/>
    <w:rsid w:val="00E43B90"/>
    <w:rPr>
      <w:rFonts w:ascii="Arial Narrow" w:hAnsi="Arial Narrow"/>
      <w:sz w:val="18"/>
      <w:u w:val="single"/>
      <w:bdr w:val="none" w:sz="0" w:space="0" w:color="auto"/>
      <w:shd w:val="clear" w:color="auto" w:fill="00FF00"/>
    </w:rPr>
  </w:style>
  <w:style w:type="character" w:customStyle="1" w:styleId="term">
    <w:name w:val="term"/>
    <w:rsid w:val="00E43B90"/>
  </w:style>
  <w:style w:type="character" w:customStyle="1" w:styleId="f">
    <w:name w:val="f"/>
    <w:rsid w:val="00E43B90"/>
  </w:style>
  <w:style w:type="paragraph" w:customStyle="1" w:styleId="StyleStyle49pt">
    <w:name w:val="Style Style4 + 9 pt"/>
    <w:basedOn w:val="Style4"/>
    <w:link w:val="StyleStyle49ptChar"/>
    <w:qFormat/>
    <w:rsid w:val="00E43B90"/>
    <w:rPr>
      <w:rFonts w:ascii="Times New Roman" w:eastAsia="Times New Roman" w:hAnsi="Times New Roman" w:cs="Times New Roman"/>
    </w:rPr>
  </w:style>
  <w:style w:type="character" w:customStyle="1" w:styleId="StyleStyle49ptChar">
    <w:name w:val="Style Style4 + 9 pt Char"/>
    <w:link w:val="StyleStyle49pt"/>
    <w:rsid w:val="00E43B90"/>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E43B90"/>
    <w:rPr>
      <w:rFonts w:ascii="Times New Roman" w:eastAsia="Times New Roman" w:hAnsi="Times New Roman" w:cs="Times New Roman"/>
      <w:b/>
      <w:bCs/>
    </w:rPr>
  </w:style>
  <w:style w:type="character" w:customStyle="1" w:styleId="StyleStyle49ptBoldChar">
    <w:name w:val="Style Style4 + 9 pt Bold Char"/>
    <w:link w:val="StyleStyle49ptBold"/>
    <w:rsid w:val="00E43B90"/>
    <w:rPr>
      <w:rFonts w:ascii="Times New Roman" w:eastAsia="Times New Roman" w:hAnsi="Times New Roman" w:cs="Times New Roman"/>
      <w:b/>
      <w:bCs/>
      <w:u w:val="single"/>
    </w:rPr>
  </w:style>
  <w:style w:type="character" w:customStyle="1" w:styleId="StyleDebateUnderline10pt">
    <w:name w:val="Style Debate Underline + 10 pt"/>
    <w:rsid w:val="00E43B90"/>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E43B9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43B90"/>
    <w:rPr>
      <w:rFonts w:ascii="Calibri" w:eastAsia="Times New Roman" w:hAnsi="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43B90"/>
    <w:rPr>
      <w:rFonts w:ascii="Times New Roman" w:eastAsia="Times New Roman" w:hAnsi="Times New Roman" w:cs="Times New Roman"/>
    </w:rPr>
  </w:style>
  <w:style w:type="character" w:customStyle="1" w:styleId="ssl01">
    <w:name w:val="ss_l01"/>
    <w:rsid w:val="00E43B90"/>
    <w:rPr>
      <w:color w:val="000000"/>
      <w:sz w:val="32"/>
      <w:szCs w:val="32"/>
    </w:rPr>
  </w:style>
  <w:style w:type="paragraph" w:customStyle="1" w:styleId="Normaltag">
    <w:name w:val="Normal tag"/>
    <w:basedOn w:val="Normal"/>
    <w:link w:val="NormaltagChar"/>
    <w:uiPriority w:val="99"/>
    <w:qFormat/>
    <w:rsid w:val="00E43B90"/>
    <w:rPr>
      <w:rFonts w:eastAsia="Times New Roman"/>
      <w:b/>
      <w:sz w:val="24"/>
      <w:szCs w:val="20"/>
    </w:rPr>
  </w:style>
  <w:style w:type="character" w:customStyle="1" w:styleId="NormaltagChar">
    <w:name w:val="Normal tag Char"/>
    <w:link w:val="Normaltag"/>
    <w:uiPriority w:val="99"/>
    <w:rsid w:val="00E43B90"/>
    <w:rPr>
      <w:rFonts w:ascii="Calibri" w:eastAsia="Times New Roman" w:hAnsi="Calibri"/>
      <w:b/>
      <w:szCs w:val="20"/>
    </w:rPr>
  </w:style>
  <w:style w:type="paragraph" w:customStyle="1" w:styleId="Cardnon-underlined">
    <w:name w:val="Card non-underlined"/>
    <w:basedOn w:val="Normal"/>
    <w:link w:val="Cardnon-underlinedChar"/>
    <w:autoRedefine/>
    <w:uiPriority w:val="99"/>
    <w:qFormat/>
    <w:rsid w:val="00E43B90"/>
    <w:rPr>
      <w:rFonts w:eastAsia="Times New Roman"/>
      <w:szCs w:val="20"/>
    </w:rPr>
  </w:style>
  <w:style w:type="character" w:customStyle="1" w:styleId="Cardnon-underlinedChar">
    <w:name w:val="Card non-underlined Char"/>
    <w:link w:val="Cardnon-underlined"/>
    <w:uiPriority w:val="99"/>
    <w:rsid w:val="00E43B90"/>
    <w:rPr>
      <w:rFonts w:ascii="Calibri" w:eastAsia="Times New Roman" w:hAnsi="Calibri"/>
      <w:sz w:val="22"/>
      <w:szCs w:val="20"/>
    </w:rPr>
  </w:style>
  <w:style w:type="paragraph" w:customStyle="1" w:styleId="tiny">
    <w:name w:val="tiny"/>
    <w:next w:val="Normal"/>
    <w:link w:val="tinyChar"/>
    <w:autoRedefine/>
    <w:qFormat/>
    <w:rsid w:val="00E43B90"/>
    <w:pPr>
      <w:contextualSpacing/>
    </w:pPr>
    <w:rPr>
      <w:rFonts w:ascii="Times New Roman" w:eastAsia="Malgun Gothic" w:hAnsi="Times New Roman" w:cs="Times New Roman"/>
      <w:sz w:val="20"/>
      <w:szCs w:val="20"/>
    </w:rPr>
  </w:style>
  <w:style w:type="character" w:customStyle="1" w:styleId="tinyChar">
    <w:name w:val="tiny Char"/>
    <w:link w:val="tiny"/>
    <w:rsid w:val="00E43B90"/>
    <w:rPr>
      <w:rFonts w:ascii="Times New Roman" w:eastAsia="Malgun Gothic" w:hAnsi="Times New Roman" w:cs="Times New Roman"/>
      <w:sz w:val="20"/>
      <w:szCs w:val="20"/>
    </w:rPr>
  </w:style>
  <w:style w:type="character" w:customStyle="1" w:styleId="Style11Char">
    <w:name w:val="Style11 Char"/>
    <w:link w:val="Style11"/>
    <w:rsid w:val="00E43B90"/>
    <w:rPr>
      <w:b/>
      <w:u w:val="thick"/>
    </w:rPr>
  </w:style>
  <w:style w:type="character" w:customStyle="1" w:styleId="Style12Char">
    <w:name w:val="Style12 Char"/>
    <w:link w:val="Style12"/>
    <w:rsid w:val="00E43B90"/>
    <w:rPr>
      <w:b/>
      <w:u w:val="thick"/>
    </w:rPr>
  </w:style>
  <w:style w:type="character" w:customStyle="1" w:styleId="Heading4Char1">
    <w:name w:val="Heading 4 Char1"/>
    <w:aliases w:val="No Spacing2111 Char1"/>
    <w:qFormat/>
    <w:rsid w:val="00E43B90"/>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E43B90"/>
    <w:pPr>
      <w:spacing w:after="240"/>
      <w:jc w:val="center"/>
    </w:pPr>
    <w:rPr>
      <w:rFonts w:eastAsia="Times New Roman"/>
      <w:b/>
      <w:sz w:val="32"/>
      <w:szCs w:val="20"/>
      <w:u w:val="single"/>
    </w:rPr>
  </w:style>
  <w:style w:type="paragraph" w:customStyle="1" w:styleId="TxBrp1">
    <w:name w:val="TxBr_p1"/>
    <w:basedOn w:val="Normal"/>
    <w:uiPriority w:val="99"/>
    <w:qFormat/>
    <w:rsid w:val="00E43B90"/>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E43B90"/>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rsid w:val="00E43B90"/>
    <w:rPr>
      <w:color w:val="auto"/>
    </w:rPr>
  </w:style>
  <w:style w:type="character" w:customStyle="1" w:styleId="BodyTextIndentChar">
    <w:name w:val="Body Text Indent Char"/>
    <w:basedOn w:val="DefaultParagraphFont"/>
    <w:link w:val="BodyTextIndent"/>
    <w:rsid w:val="00E43B90"/>
    <w:rPr>
      <w:rFonts w:ascii="Times New Roman" w:eastAsia="Times New Roman" w:hAnsi="Times New Roman" w:cs="Times New Roman"/>
    </w:rPr>
  </w:style>
  <w:style w:type="character" w:styleId="FootnoteReference">
    <w:name w:val="footnote reference"/>
    <w:rsid w:val="00E43B90"/>
    <w:rPr>
      <w:color w:val="000000"/>
    </w:rPr>
  </w:style>
  <w:style w:type="character" w:customStyle="1" w:styleId="allocatoragentsleft">
    <w:name w:val="al_locatoragentsleft"/>
    <w:rsid w:val="00E43B90"/>
  </w:style>
  <w:style w:type="character" w:customStyle="1" w:styleId="grey10">
    <w:name w:val="grey10"/>
    <w:rsid w:val="00E43B90"/>
  </w:style>
  <w:style w:type="character" w:styleId="HTMLTypewriter">
    <w:name w:val="HTML Typewriter"/>
    <w:unhideWhenUsed/>
    <w:rsid w:val="00E43B90"/>
    <w:rPr>
      <w:rFonts w:ascii="Courier New" w:eastAsia="Times New Roman" w:hAnsi="Courier New" w:cs="Courier New"/>
      <w:sz w:val="20"/>
      <w:szCs w:val="20"/>
    </w:rPr>
  </w:style>
  <w:style w:type="character" w:customStyle="1" w:styleId="caps">
    <w:name w:val="caps"/>
    <w:rsid w:val="00E43B90"/>
  </w:style>
  <w:style w:type="paragraph" w:styleId="HTMLPreformatted">
    <w:name w:val="HTML Preformatted"/>
    <w:basedOn w:val="Normal"/>
    <w:link w:val="HTMLPreformattedChar"/>
    <w:uiPriority w:val="99"/>
    <w:unhideWhenUsed/>
    <w:rsid w:val="00E43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E43B90"/>
    <w:rPr>
      <w:rFonts w:ascii="Courier New" w:eastAsia="Times New Roman" w:hAnsi="Courier New" w:cs="Courier New"/>
      <w:sz w:val="22"/>
      <w:szCs w:val="20"/>
    </w:rPr>
  </w:style>
  <w:style w:type="character" w:customStyle="1" w:styleId="Style12ptBoldUnderline1">
    <w:name w:val="Style 12 pt Bold Underline1"/>
    <w:rsid w:val="00E43B90"/>
    <w:rPr>
      <w:b/>
      <w:bCs/>
      <w:sz w:val="24"/>
      <w:u w:val="single"/>
    </w:rPr>
  </w:style>
  <w:style w:type="character" w:customStyle="1" w:styleId="UnderlinesCharChar">
    <w:name w:val="Underlines Char Char"/>
    <w:rsid w:val="00E43B90"/>
    <w:rPr>
      <w:rFonts w:cs="Arial"/>
      <w:b/>
      <w:bCs/>
      <w:noProof w:val="0"/>
      <w:sz w:val="22"/>
      <w:szCs w:val="26"/>
      <w:u w:val="single"/>
      <w:lang w:val="en-US" w:eastAsia="en-US" w:bidi="ar-SA"/>
    </w:rPr>
  </w:style>
  <w:style w:type="paragraph" w:customStyle="1" w:styleId="Carding">
    <w:name w:val="Carding"/>
    <w:basedOn w:val="Normal"/>
    <w:uiPriority w:val="99"/>
    <w:qFormat/>
    <w:rsid w:val="00E43B90"/>
    <w:rPr>
      <w:rFonts w:eastAsia="Times New Roman"/>
      <w:sz w:val="18"/>
    </w:rPr>
  </w:style>
  <w:style w:type="paragraph" w:customStyle="1" w:styleId="Style3">
    <w:name w:val="Style3"/>
    <w:basedOn w:val="Normal"/>
    <w:link w:val="Style3Char"/>
    <w:uiPriority w:val="99"/>
    <w:qFormat/>
    <w:rsid w:val="00E43B90"/>
    <w:rPr>
      <w:rFonts w:eastAsia="Times New Roman"/>
      <w:b/>
    </w:rPr>
  </w:style>
  <w:style w:type="character" w:customStyle="1" w:styleId="Style3Char">
    <w:name w:val="Style3 Char"/>
    <w:link w:val="Style3"/>
    <w:uiPriority w:val="99"/>
    <w:rsid w:val="00E43B90"/>
    <w:rPr>
      <w:rFonts w:ascii="Calibri" w:eastAsia="Times New Roman" w:hAnsi="Calibri"/>
      <w:b/>
      <w:sz w:val="22"/>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Heading 21 Char"/>
    <w:qFormat/>
    <w:rsid w:val="00E43B90"/>
    <w:rPr>
      <w:rFonts w:ascii="Arial Narrow" w:hAnsi="Arial Narrow"/>
      <w:b/>
      <w:noProof w:val="0"/>
      <w:sz w:val="22"/>
      <w:szCs w:val="60"/>
      <w:lang w:val="en-US" w:eastAsia="en-US" w:bidi="ar-SA"/>
    </w:rPr>
  </w:style>
  <w:style w:type="character" w:customStyle="1" w:styleId="aunderline">
    <w:name w:val="aunderline"/>
    <w:qFormat/>
    <w:rsid w:val="00E43B90"/>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
    <w:qFormat/>
    <w:rsid w:val="00E43B90"/>
    <w:rPr>
      <w:b/>
      <w:noProof w:val="0"/>
      <w:sz w:val="24"/>
      <w:lang w:val="en-US" w:eastAsia="en-US" w:bidi="ar-SA"/>
    </w:rPr>
  </w:style>
  <w:style w:type="character" w:customStyle="1" w:styleId="Taggin-New">
    <w:name w:val="Taggin - New"/>
    <w:rsid w:val="00E43B90"/>
    <w:rPr>
      <w:rFonts w:ascii="Arial Narrow" w:hAnsi="Arial Narrow"/>
      <w:b/>
      <w:sz w:val="22"/>
    </w:rPr>
  </w:style>
  <w:style w:type="character" w:customStyle="1" w:styleId="27">
    <w:name w:val="27"/>
    <w:rsid w:val="00E43B90"/>
    <w:rPr>
      <w:rFonts w:cs="Arial"/>
      <w:bCs/>
      <w:sz w:val="20"/>
      <w:u w:val="single"/>
      <w:lang w:val="en-US" w:eastAsia="en-US" w:bidi="ar-SA"/>
    </w:rPr>
  </w:style>
  <w:style w:type="character" w:customStyle="1" w:styleId="ilad">
    <w:name w:val="il_ad"/>
    <w:rsid w:val="00E43B90"/>
  </w:style>
  <w:style w:type="paragraph" w:customStyle="1" w:styleId="CardsHighlighted">
    <w:name w:val="Cards Highlighted"/>
    <w:next w:val="Normal"/>
    <w:link w:val="CardsHighlightedChar"/>
    <w:qFormat/>
    <w:rsid w:val="00E43B9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E43B90"/>
    <w:rPr>
      <w:rFonts w:ascii="Times New Roman" w:eastAsia="Calibri" w:hAnsi="Times New Roman" w:cs="Times New Roman"/>
      <w:szCs w:val="20"/>
      <w:u w:val="single"/>
      <w:shd w:val="clear" w:color="auto" w:fill="00FFFF"/>
    </w:rPr>
  </w:style>
  <w:style w:type="character" w:customStyle="1" w:styleId="CardUnderlined">
    <w:name w:val="Card Underlined"/>
    <w:rsid w:val="00E43B90"/>
    <w:rPr>
      <w:rFonts w:ascii="Garamond" w:hAnsi="Garamond"/>
      <w:sz w:val="22"/>
      <w:szCs w:val="24"/>
      <w:u w:val="single"/>
      <w:lang w:val="en-US" w:eastAsia="en-US" w:bidi="ar-SA"/>
    </w:rPr>
  </w:style>
  <w:style w:type="paragraph" w:customStyle="1" w:styleId="Style2">
    <w:name w:val="Style2"/>
    <w:basedOn w:val="Heading4"/>
    <w:uiPriority w:val="99"/>
    <w:qFormat/>
    <w:rsid w:val="00E43B90"/>
    <w:pPr>
      <w:spacing w:before="0"/>
    </w:pPr>
    <w:rPr>
      <w:rFonts w:eastAsia="Times New Roman" w:cs="Times New Roman"/>
      <w:caps/>
      <w:szCs w:val="20"/>
    </w:rPr>
  </w:style>
  <w:style w:type="character" w:customStyle="1" w:styleId="StyleStyle4CharTimesNewRoman11pt">
    <w:name w:val="Style Style4 Char + Times New Roman 11 pt"/>
    <w:rsid w:val="00E43B90"/>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E43B90"/>
    <w:rPr>
      <w:rFonts w:ascii="Times New Roman" w:hAnsi="Times New Roman"/>
      <w:b/>
      <w:bCs/>
      <w:sz w:val="20"/>
      <w:szCs w:val="24"/>
      <w:u w:val="single"/>
      <w:lang w:val="en-US" w:eastAsia="en-US" w:bidi="ar-SA"/>
    </w:rPr>
  </w:style>
  <w:style w:type="character" w:customStyle="1" w:styleId="SmallFontChar">
    <w:name w:val="Small Font Char"/>
    <w:link w:val="SmallFont"/>
    <w:rsid w:val="00E43B90"/>
    <w:rPr>
      <w:sz w:val="14"/>
      <w:szCs w:val="18"/>
    </w:rPr>
  </w:style>
  <w:style w:type="paragraph" w:customStyle="1" w:styleId="SmallFont">
    <w:name w:val="Small Font"/>
    <w:basedOn w:val="Normal"/>
    <w:link w:val="SmallFontChar"/>
    <w:qFormat/>
    <w:rsid w:val="00E43B90"/>
    <w:pPr>
      <w:spacing w:after="200"/>
      <w:contextualSpacing/>
      <w:jc w:val="both"/>
    </w:pPr>
    <w:rPr>
      <w:rFonts w:asciiTheme="minorHAnsi" w:hAnsiTheme="minorHAnsi"/>
      <w:sz w:val="14"/>
      <w:szCs w:val="18"/>
    </w:rPr>
  </w:style>
  <w:style w:type="paragraph" w:customStyle="1" w:styleId="cites">
    <w:name w:val="cites"/>
    <w:next w:val="Normal"/>
    <w:link w:val="citesChar"/>
    <w:autoRedefine/>
    <w:uiPriority w:val="99"/>
    <w:qFormat/>
    <w:rsid w:val="00E43B90"/>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uiPriority w:val="99"/>
    <w:rsid w:val="00E43B90"/>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E43B90"/>
    <w:rPr>
      <w:b/>
      <w:sz w:val="22"/>
    </w:rPr>
  </w:style>
  <w:style w:type="character" w:customStyle="1" w:styleId="wikiexternallink">
    <w:name w:val="wikiexternallink"/>
    <w:rsid w:val="00E43B90"/>
  </w:style>
  <w:style w:type="character" w:customStyle="1" w:styleId="senselabelstart">
    <w:name w:val="sense_label start"/>
    <w:rsid w:val="00E43B90"/>
  </w:style>
  <w:style w:type="character" w:customStyle="1" w:styleId="sensecontent">
    <w:name w:val="sense_content"/>
    <w:rsid w:val="00E43B90"/>
  </w:style>
  <w:style w:type="character" w:customStyle="1" w:styleId="vi">
    <w:name w:val="vi"/>
    <w:rsid w:val="00E43B90"/>
  </w:style>
  <w:style w:type="character" w:customStyle="1" w:styleId="pagetitle">
    <w:name w:val="pagetitle"/>
    <w:rsid w:val="00E43B90"/>
  </w:style>
  <w:style w:type="paragraph" w:customStyle="1" w:styleId="text">
    <w:name w:val="text"/>
    <w:basedOn w:val="Normal"/>
    <w:uiPriority w:val="99"/>
    <w:qFormat/>
    <w:rsid w:val="00E43B90"/>
    <w:pPr>
      <w:spacing w:before="100" w:beforeAutospacing="1" w:after="100" w:afterAutospacing="1"/>
    </w:pPr>
    <w:rPr>
      <w:rFonts w:eastAsia="Times New Roman"/>
      <w:sz w:val="24"/>
    </w:rPr>
  </w:style>
  <w:style w:type="character" w:customStyle="1" w:styleId="wikigeneratedlinkcontent">
    <w:name w:val="wikigeneratedlinkcontent"/>
    <w:rsid w:val="00E43B90"/>
  </w:style>
  <w:style w:type="character" w:customStyle="1" w:styleId="StyleUnderlineCharChar9ptBold1">
    <w:name w:val="Style Underline Char Char + 9 pt Bold1"/>
    <w:rsid w:val="00E43B9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43B90"/>
    <w:rPr>
      <w:rFonts w:ascii="Times New Roman" w:hAnsi="Times New Roman"/>
      <w:sz w:val="20"/>
      <w:szCs w:val="24"/>
      <w:u w:val="single"/>
      <w:lang w:val="en-US" w:eastAsia="en-US" w:bidi="ar-SA"/>
    </w:rPr>
  </w:style>
  <w:style w:type="character" w:customStyle="1" w:styleId="StyleUnderlineChar9pt">
    <w:name w:val="Style Underline Char + 9 pt"/>
    <w:rsid w:val="00E43B90"/>
    <w:rPr>
      <w:rFonts w:ascii="Times New Roman" w:hAnsi="Times New Roman"/>
      <w:sz w:val="20"/>
      <w:u w:val="single"/>
      <w:lang w:val="en-US" w:eastAsia="en-US" w:bidi="ar-SA"/>
    </w:rPr>
  </w:style>
  <w:style w:type="character" w:customStyle="1" w:styleId="Style9ptUnderline">
    <w:name w:val="Style 9 pt Underline"/>
    <w:rsid w:val="00E43B90"/>
    <w:rPr>
      <w:sz w:val="20"/>
      <w:u w:val="single"/>
    </w:rPr>
  </w:style>
  <w:style w:type="character" w:customStyle="1" w:styleId="Style9ptBoldUnderline">
    <w:name w:val="Style 9 pt Bold Underline"/>
    <w:rsid w:val="00E43B90"/>
    <w:rPr>
      <w:b/>
      <w:bCs/>
      <w:sz w:val="20"/>
      <w:u w:val="single"/>
    </w:rPr>
  </w:style>
  <w:style w:type="paragraph" w:customStyle="1" w:styleId="StyleUnderline9pt">
    <w:name w:val="Style Underline + 9 pt"/>
    <w:link w:val="StyleUnderline9ptChar"/>
    <w:qFormat/>
    <w:rsid w:val="00E43B90"/>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E43B90"/>
    <w:rPr>
      <w:rFonts w:ascii="Calibri" w:eastAsia="Times New Roman" w:hAnsi="Calibri" w:cs="Times New Roman"/>
      <w:sz w:val="22"/>
      <w:szCs w:val="20"/>
      <w:u w:val="single"/>
    </w:rPr>
  </w:style>
  <w:style w:type="character" w:customStyle="1" w:styleId="StyleUnderlineChar9ptBold">
    <w:name w:val="Style Underline Char + 9 pt Bold"/>
    <w:rsid w:val="00E43B90"/>
    <w:rPr>
      <w:rFonts w:ascii="Times New Roman" w:hAnsi="Times New Roman"/>
      <w:b/>
      <w:bCs/>
      <w:sz w:val="20"/>
      <w:u w:val="single"/>
      <w:lang w:val="en-US" w:eastAsia="en-US" w:bidi="ar-SA"/>
    </w:rPr>
  </w:style>
  <w:style w:type="character" w:customStyle="1" w:styleId="UnderlineChar1">
    <w:name w:val="Underline Char1"/>
    <w:rsid w:val="00E43B90"/>
    <w:rPr>
      <w:rFonts w:ascii="Times New Roman" w:hAnsi="Times New Roman"/>
      <w:sz w:val="20"/>
      <w:szCs w:val="24"/>
      <w:u w:val="single"/>
      <w:lang w:val="en-US" w:eastAsia="en-US" w:bidi="ar-SA"/>
    </w:rPr>
  </w:style>
  <w:style w:type="character" w:customStyle="1" w:styleId="StyleUnderlineChar1Bold">
    <w:name w:val="Style Underline Char1 + Bold"/>
    <w:rsid w:val="00E43B9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43B90"/>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E43B90"/>
    <w:rPr>
      <w:rFonts w:ascii="Arial Narrow" w:eastAsia="Times New Roman" w:hAnsi="Arial Narrow"/>
      <w:kern w:val="32"/>
      <w:sz w:val="22"/>
      <w:szCs w:val="20"/>
    </w:rPr>
  </w:style>
  <w:style w:type="paragraph" w:customStyle="1" w:styleId="TagsCharChar">
    <w:name w:val="Tags Char Char"/>
    <w:basedOn w:val="Normal"/>
    <w:uiPriority w:val="99"/>
    <w:qFormat/>
    <w:rsid w:val="00E43B90"/>
    <w:rPr>
      <w:rFonts w:ascii="Times" w:eastAsia="Times" w:hAnsi="Times"/>
      <w:b/>
      <w:sz w:val="24"/>
    </w:rPr>
  </w:style>
  <w:style w:type="character" w:customStyle="1" w:styleId="TagsCharCharChar">
    <w:name w:val="Tags Char Char Char"/>
    <w:rsid w:val="00E43B9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43B90"/>
    <w:pPr>
      <w:spacing w:before="100" w:beforeAutospacing="1" w:after="100" w:afterAutospacing="1"/>
    </w:pPr>
    <w:rPr>
      <w:rFonts w:eastAsia="Times New Roman"/>
      <w:sz w:val="18"/>
      <w:szCs w:val="18"/>
    </w:rPr>
  </w:style>
  <w:style w:type="character" w:customStyle="1" w:styleId="Style11ptBlackUnderline">
    <w:name w:val="Style 11 pt Black Underline"/>
    <w:rsid w:val="00E43B90"/>
    <w:rPr>
      <w:color w:val="000000"/>
      <w:sz w:val="20"/>
      <w:u w:val="single"/>
    </w:rPr>
  </w:style>
  <w:style w:type="character" w:customStyle="1" w:styleId="Style11ptBlack">
    <w:name w:val="Style 11 pt Black"/>
    <w:rsid w:val="00E43B90"/>
    <w:rPr>
      <w:color w:val="000000"/>
      <w:sz w:val="20"/>
    </w:rPr>
  </w:style>
  <w:style w:type="character" w:customStyle="1" w:styleId="Heading2Char1CharCharCharCharCharC">
    <w:name w:val="Heading 2 Char1 Char Char Char Char Char C"/>
    <w:rsid w:val="00E43B90"/>
    <w:rPr>
      <w:rFonts w:cs="Arial"/>
      <w:b/>
      <w:bCs/>
      <w:iCs/>
      <w:sz w:val="24"/>
      <w:szCs w:val="28"/>
      <w:lang w:val="en-US" w:eastAsia="en-US" w:bidi="ar-SA"/>
    </w:rPr>
  </w:style>
  <w:style w:type="character" w:customStyle="1" w:styleId="StyleUnderlineCharTimesBold">
    <w:name w:val="Style Underline Char + Times Bold"/>
    <w:rsid w:val="00E43B90"/>
    <w:rPr>
      <w:rFonts w:ascii="Times" w:hAnsi="Times"/>
      <w:b w:val="0"/>
      <w:bCs/>
      <w:sz w:val="20"/>
      <w:u w:val="single"/>
    </w:rPr>
  </w:style>
  <w:style w:type="character" w:customStyle="1" w:styleId="blubigktbiz">
    <w:name w:val="blubigktbiz"/>
    <w:rsid w:val="00E43B90"/>
  </w:style>
  <w:style w:type="character" w:customStyle="1" w:styleId="evidencetextChar">
    <w:name w:val="evidence text Char"/>
    <w:rsid w:val="00E43B90"/>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43B90"/>
    <w:pPr>
      <w:ind w:left="-1080" w:right="1728"/>
    </w:pPr>
    <w:rPr>
      <w:rFonts w:eastAsia="Times New Roman"/>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E43B90"/>
    <w:rPr>
      <w:rFonts w:ascii="Calibri" w:eastAsia="Times New Roman" w:hAnsi="Calibri"/>
      <w:szCs w:val="20"/>
      <w:u w:val="thick"/>
      <w:bdr w:val="single" w:sz="4" w:space="0" w:color="auto"/>
    </w:rPr>
  </w:style>
  <w:style w:type="paragraph" w:styleId="Caption">
    <w:name w:val="caption"/>
    <w:aliases w:val="caption"/>
    <w:basedOn w:val="Normal"/>
    <w:next w:val="Normal"/>
    <w:qFormat/>
    <w:rsid w:val="00E43B90"/>
    <w:rPr>
      <w:rFonts w:eastAsia="Times New Roman"/>
      <w:b/>
      <w:bCs/>
      <w:sz w:val="18"/>
      <w:szCs w:val="18"/>
      <w:lang w:bidi="en-US"/>
    </w:rPr>
  </w:style>
  <w:style w:type="character" w:customStyle="1" w:styleId="Style4CharChar">
    <w:name w:val="Style4 Char Char"/>
    <w:rsid w:val="00E43B90"/>
    <w:rPr>
      <w:rFonts w:ascii="Arial Narrow" w:hAnsi="Arial Narrow"/>
      <w:noProof w:val="0"/>
      <w:szCs w:val="24"/>
      <w:u w:val="single"/>
      <w:lang w:val="en-US" w:eastAsia="en-US" w:bidi="ar-SA"/>
    </w:rPr>
  </w:style>
  <w:style w:type="character" w:customStyle="1" w:styleId="StyleUnderline4">
    <w:name w:val="Style Underline4"/>
    <w:rsid w:val="00E43B90"/>
    <w:rPr>
      <w:u w:val="single"/>
    </w:rPr>
  </w:style>
  <w:style w:type="character" w:customStyle="1" w:styleId="BodyText3Char">
    <w:name w:val="Body Text 3 Char"/>
    <w:link w:val="BodyText3"/>
    <w:rsid w:val="00E43B90"/>
    <w:rPr>
      <w:rFonts w:ascii="Arial Narrow" w:eastAsia="Times New Roman" w:hAnsi="Arial Narrow"/>
      <w:sz w:val="16"/>
      <w:szCs w:val="16"/>
    </w:rPr>
  </w:style>
  <w:style w:type="paragraph" w:styleId="BodyText3">
    <w:name w:val="Body Text 3"/>
    <w:basedOn w:val="Normal"/>
    <w:link w:val="BodyText3Char"/>
    <w:qFormat/>
    <w:rsid w:val="00E43B90"/>
    <w:pPr>
      <w:spacing w:after="120"/>
    </w:pPr>
    <w:rPr>
      <w:rFonts w:ascii="Arial Narrow" w:eastAsia="Times New Roman" w:hAnsi="Arial Narrow"/>
      <w:sz w:val="16"/>
      <w:szCs w:val="16"/>
    </w:rPr>
  </w:style>
  <w:style w:type="character" w:customStyle="1" w:styleId="BodyText3Char1">
    <w:name w:val="Body Text 3 Char1"/>
    <w:basedOn w:val="DefaultParagraphFont"/>
    <w:rsid w:val="00E43B90"/>
    <w:rPr>
      <w:rFonts w:ascii="Calibri" w:hAnsi="Calibri"/>
      <w:sz w:val="16"/>
      <w:szCs w:val="16"/>
    </w:rPr>
  </w:style>
  <w:style w:type="character" w:customStyle="1" w:styleId="StyleEmphasisArial12ptBold">
    <w:name w:val="Style Emphasis + Arial 12 pt Bold"/>
    <w:rsid w:val="00E43B90"/>
    <w:rPr>
      <w:rFonts w:ascii="Arial" w:hAnsi="Arial"/>
      <w:b/>
      <w:bCs/>
      <w:i/>
      <w:iCs/>
      <w:sz w:val="24"/>
    </w:rPr>
  </w:style>
  <w:style w:type="character" w:customStyle="1" w:styleId="super">
    <w:name w:val="super"/>
    <w:rsid w:val="00E43B90"/>
  </w:style>
  <w:style w:type="character" w:customStyle="1" w:styleId="text30">
    <w:name w:val="text30"/>
    <w:rsid w:val="00E43B90"/>
  </w:style>
  <w:style w:type="character" w:customStyle="1" w:styleId="uppercase">
    <w:name w:val="uppercase"/>
    <w:rsid w:val="00E43B90"/>
  </w:style>
  <w:style w:type="character" w:customStyle="1" w:styleId="bodytext0">
    <w:name w:val="bodytext"/>
    <w:rsid w:val="00E43B90"/>
  </w:style>
  <w:style w:type="character" w:customStyle="1" w:styleId="entry-title">
    <w:name w:val="entry-title"/>
    <w:rsid w:val="00E43B90"/>
  </w:style>
  <w:style w:type="character" w:customStyle="1" w:styleId="BodyTextIndentChar1">
    <w:name w:val="Body Text Indent Char1"/>
    <w:rsid w:val="00E43B90"/>
    <w:rPr>
      <w:rFonts w:ascii="Times New Roman" w:hAnsi="Times New Roman" w:cs="Times New Roman"/>
      <w:sz w:val="20"/>
    </w:rPr>
  </w:style>
  <w:style w:type="character" w:customStyle="1" w:styleId="HTMLPreformattedChar1">
    <w:name w:val="HTML Preformatted Char1"/>
    <w:uiPriority w:val="99"/>
    <w:rsid w:val="00E43B90"/>
    <w:rPr>
      <w:rFonts w:ascii="Consolas" w:hAnsi="Consolas" w:cs="Consolas"/>
      <w:sz w:val="20"/>
      <w:szCs w:val="20"/>
    </w:rPr>
  </w:style>
  <w:style w:type="character" w:customStyle="1" w:styleId="DebateHighlighted">
    <w:name w:val="Debate Highlighted"/>
    <w:qFormat/>
    <w:rsid w:val="00E43B90"/>
    <w:rPr>
      <w:rFonts w:ascii="Times New Roman" w:hAnsi="Times New Roman"/>
      <w:sz w:val="20"/>
      <w:u w:val="thick"/>
      <w:bdr w:val="none" w:sz="0" w:space="0" w:color="auto"/>
      <w:shd w:val="clear" w:color="auto" w:fill="00FFFF"/>
    </w:rPr>
  </w:style>
  <w:style w:type="character" w:customStyle="1" w:styleId="Style6pt">
    <w:name w:val="Style 6 pt"/>
    <w:qFormat/>
    <w:rsid w:val="00E43B90"/>
    <w:rPr>
      <w:sz w:val="12"/>
    </w:rPr>
  </w:style>
  <w:style w:type="character" w:customStyle="1" w:styleId="UnderlineCharCharChar">
    <w:name w:val="Underline Char Char Char"/>
    <w:rsid w:val="00E43B90"/>
    <w:rPr>
      <w:noProof w:val="0"/>
      <w:sz w:val="22"/>
      <w:szCs w:val="24"/>
      <w:u w:val="single"/>
      <w:lang w:val="en-US" w:eastAsia="en-US" w:bidi="ar-SA"/>
    </w:rPr>
  </w:style>
  <w:style w:type="character" w:customStyle="1" w:styleId="CiteCharCharCharCharCharChar">
    <w:name w:val="Cite Char Char Char Char Char Char"/>
    <w:rsid w:val="00E43B90"/>
    <w:rPr>
      <w:b/>
      <w:noProof w:val="0"/>
      <w:sz w:val="22"/>
      <w:szCs w:val="24"/>
      <w:u w:val="single"/>
      <w:lang w:val="en-US" w:eastAsia="en-US" w:bidi="ar-SA"/>
    </w:rPr>
  </w:style>
  <w:style w:type="character" w:customStyle="1" w:styleId="mainbody1">
    <w:name w:val="mainbody1"/>
    <w:rsid w:val="00E43B90"/>
    <w:rPr>
      <w:rFonts w:ascii="Verdana" w:hAnsi="Verdana" w:hint="default"/>
      <w:color w:val="000000"/>
      <w:sz w:val="22"/>
      <w:szCs w:val="22"/>
    </w:rPr>
  </w:style>
  <w:style w:type="paragraph" w:customStyle="1" w:styleId="author-name">
    <w:name w:val="author-name"/>
    <w:basedOn w:val="Normal"/>
    <w:uiPriority w:val="99"/>
    <w:qFormat/>
    <w:rsid w:val="00E43B90"/>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E43B90"/>
    <w:pPr>
      <w:spacing w:before="100" w:beforeAutospacing="1" w:after="100" w:afterAutospacing="1"/>
    </w:pPr>
    <w:rPr>
      <w:rFonts w:eastAsia="Times New Roman"/>
      <w:sz w:val="24"/>
    </w:rPr>
  </w:style>
  <w:style w:type="paragraph" w:customStyle="1" w:styleId="Style23">
    <w:name w:val="Style23"/>
    <w:basedOn w:val="Normal"/>
    <w:uiPriority w:val="99"/>
    <w:qFormat/>
    <w:rsid w:val="00E43B90"/>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E43B90"/>
    <w:rPr>
      <w:u w:val="single"/>
    </w:rPr>
  </w:style>
  <w:style w:type="character" w:customStyle="1" w:styleId="StyleUnderlined11ptBoldChar">
    <w:name w:val="Style Underlined + 11 pt Bold Char"/>
    <w:link w:val="StyleUnderlined11ptBold"/>
    <w:locked/>
    <w:rsid w:val="00E43B90"/>
    <w:rPr>
      <w:b/>
      <w:bCs/>
      <w:u w:val="single"/>
    </w:rPr>
  </w:style>
  <w:style w:type="paragraph" w:customStyle="1" w:styleId="StyleUnderlined11ptBold">
    <w:name w:val="Style Underlined + 11 pt Bold"/>
    <w:basedOn w:val="underlined"/>
    <w:link w:val="StyleUnderlined11ptBoldChar"/>
    <w:qFormat/>
    <w:rsid w:val="00E43B90"/>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E43B90"/>
    <w:rPr>
      <w:u w:val="single"/>
    </w:rPr>
  </w:style>
  <w:style w:type="paragraph" w:customStyle="1" w:styleId="StyleUnderlined11pt">
    <w:name w:val="Style Underlined + 11 pt"/>
    <w:basedOn w:val="underlined"/>
    <w:link w:val="StyleUnderlined11ptChar"/>
    <w:qFormat/>
    <w:rsid w:val="00E43B90"/>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E43B90"/>
    <w:rPr>
      <w:u w:val="single"/>
    </w:rPr>
  </w:style>
  <w:style w:type="paragraph" w:customStyle="1" w:styleId="StyleUnderlineChar11pt">
    <w:name w:val="Style Underline Char + 11 pt"/>
    <w:basedOn w:val="Normal"/>
    <w:link w:val="StyleUnderlineChar11ptChar"/>
    <w:qFormat/>
    <w:rsid w:val="00E43B90"/>
    <w:rPr>
      <w:rFonts w:asciiTheme="minorHAnsi" w:hAnsiTheme="minorHAnsi"/>
      <w:sz w:val="24"/>
      <w:u w:val="single"/>
    </w:rPr>
  </w:style>
  <w:style w:type="character" w:customStyle="1" w:styleId="StyleUnderlineChar11ptBoldChar">
    <w:name w:val="Style Underline Char + 11 pt Bold Char"/>
    <w:link w:val="StyleUnderlineChar11ptBold"/>
    <w:locked/>
    <w:rsid w:val="00E43B90"/>
    <w:rPr>
      <w:b/>
      <w:bCs/>
      <w:u w:val="single"/>
    </w:rPr>
  </w:style>
  <w:style w:type="paragraph" w:customStyle="1" w:styleId="StyleUnderlineChar11ptBold">
    <w:name w:val="Style Underline Char + 11 pt Bold"/>
    <w:basedOn w:val="Normal"/>
    <w:link w:val="StyleUnderlineChar11ptBoldChar"/>
    <w:qFormat/>
    <w:rsid w:val="00E43B90"/>
    <w:rPr>
      <w:rFonts w:asciiTheme="minorHAnsi" w:hAnsiTheme="minorHAnsi"/>
      <w:b/>
      <w:bCs/>
      <w:sz w:val="24"/>
      <w:u w:val="single"/>
    </w:rPr>
  </w:style>
  <w:style w:type="character" w:customStyle="1" w:styleId="StyleStyle11ptBoldUnderlineBorderSinglesolidlineAuto">
    <w:name w:val="Style Style 11 pt Bold Underline Border: : (Single solid line Auto ..."/>
    <w:rsid w:val="00E43B90"/>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E43B90"/>
    <w:rPr>
      <w:u w:val="single"/>
      <w:shd w:val="clear" w:color="auto" w:fill="00FF00"/>
    </w:rPr>
  </w:style>
  <w:style w:type="character" w:customStyle="1" w:styleId="Heading3CharCharCharChar">
    <w:name w:val="Heading 3 Char Char Char Char"/>
    <w:rsid w:val="00E43B90"/>
    <w:rPr>
      <w:rFonts w:ascii="Arial" w:hAnsi="Arial" w:cs="Arial" w:hint="default"/>
      <w:bCs/>
      <w:szCs w:val="26"/>
      <w:u w:val="single"/>
      <w:lang w:val="en-US" w:eastAsia="en-US" w:bidi="ar-SA"/>
    </w:rPr>
  </w:style>
  <w:style w:type="character" w:styleId="HTMLCite">
    <w:name w:val="HTML Cite"/>
    <w:uiPriority w:val="99"/>
    <w:unhideWhenUsed/>
    <w:rsid w:val="00E43B90"/>
    <w:rPr>
      <w:i/>
      <w:iCs/>
    </w:rPr>
  </w:style>
  <w:style w:type="paragraph" w:customStyle="1" w:styleId="CardText0">
    <w:name w:val="CardText"/>
    <w:basedOn w:val="Normal"/>
    <w:link w:val="CardTextChar1"/>
    <w:qFormat/>
    <w:rsid w:val="00E43B90"/>
    <w:pPr>
      <w:ind w:left="288"/>
    </w:pPr>
    <w:rPr>
      <w:rFonts w:eastAsia="Calibri"/>
    </w:rPr>
  </w:style>
  <w:style w:type="character" w:customStyle="1" w:styleId="CardTextChar1">
    <w:name w:val="CardText Char"/>
    <w:link w:val="CardText0"/>
    <w:rsid w:val="00E43B90"/>
    <w:rPr>
      <w:rFonts w:ascii="Calibri" w:eastAsia="Calibri" w:hAnsi="Calibri"/>
      <w:sz w:val="22"/>
    </w:rPr>
  </w:style>
  <w:style w:type="paragraph" w:customStyle="1" w:styleId="StyleCardTextTimesNewRoman11ptUnderline">
    <w:name w:val="Style Card Text + Times New Roman 11 pt Underline"/>
    <w:link w:val="StyleCardTextTimesNewRoman11ptUnderlineChar"/>
    <w:qFormat/>
    <w:rsid w:val="00E43B90"/>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E43B90"/>
    <w:rPr>
      <w:rFonts w:ascii="Calibri" w:eastAsia="Calibri" w:hAnsi="Calibri" w:cs="Times New Roman"/>
      <w:sz w:val="22"/>
      <w:szCs w:val="22"/>
      <w:u w:val="single"/>
    </w:rPr>
  </w:style>
  <w:style w:type="paragraph" w:customStyle="1" w:styleId="Cards1">
    <w:name w:val="Cards1"/>
    <w:basedOn w:val="Normal"/>
    <w:link w:val="Cards1Char"/>
    <w:qFormat/>
    <w:rsid w:val="00E43B90"/>
    <w:pPr>
      <w:ind w:left="288"/>
    </w:pPr>
    <w:rPr>
      <w:rFonts w:eastAsia="Times New Roman"/>
      <w:u w:val="single"/>
    </w:rPr>
  </w:style>
  <w:style w:type="character" w:customStyle="1" w:styleId="Cards1Char">
    <w:name w:val="Cards1 Char"/>
    <w:link w:val="Cards1"/>
    <w:rsid w:val="00E43B90"/>
    <w:rPr>
      <w:rFonts w:ascii="Calibri" w:eastAsia="Times New Roman" w:hAnsi="Calibri"/>
      <w:sz w:val="22"/>
      <w:u w:val="single"/>
    </w:rPr>
  </w:style>
  <w:style w:type="paragraph" w:customStyle="1" w:styleId="StyleLeft02">
    <w:name w:val="Style Left:  0.2&quot;"/>
    <w:basedOn w:val="Normal"/>
    <w:uiPriority w:val="99"/>
    <w:qFormat/>
    <w:rsid w:val="00E43B90"/>
    <w:rPr>
      <w:rFonts w:eastAsia="Calibri"/>
      <w:szCs w:val="20"/>
    </w:rPr>
  </w:style>
  <w:style w:type="paragraph" w:customStyle="1" w:styleId="Tag2">
    <w:name w:val="Tag2"/>
    <w:basedOn w:val="Normal"/>
    <w:uiPriority w:val="99"/>
    <w:qFormat/>
    <w:rsid w:val="00E43B90"/>
    <w:rPr>
      <w:rFonts w:eastAsia="Calibri"/>
      <w:b/>
    </w:rPr>
  </w:style>
  <w:style w:type="paragraph" w:styleId="List">
    <w:name w:val="List"/>
    <w:basedOn w:val="Normal"/>
    <w:uiPriority w:val="99"/>
    <w:unhideWhenUsed/>
    <w:rsid w:val="00E43B90"/>
    <w:pPr>
      <w:contextualSpacing/>
    </w:pPr>
    <w:rPr>
      <w:rFonts w:eastAsia="Calibri"/>
    </w:rPr>
  </w:style>
  <w:style w:type="paragraph" w:customStyle="1" w:styleId="PageHeaderLine1">
    <w:name w:val="PageHeaderLine1"/>
    <w:basedOn w:val="Normal"/>
    <w:uiPriority w:val="99"/>
    <w:qFormat/>
    <w:rsid w:val="00E43B90"/>
    <w:pPr>
      <w:tabs>
        <w:tab w:val="right" w:pos="10800"/>
      </w:tabs>
    </w:pPr>
    <w:rPr>
      <w:rFonts w:eastAsia="Calibri"/>
      <w:b/>
      <w:sz w:val="28"/>
    </w:rPr>
  </w:style>
  <w:style w:type="paragraph" w:customStyle="1" w:styleId="PageHeaderLine2">
    <w:name w:val="PageHeaderLine2"/>
    <w:basedOn w:val="Normal"/>
    <w:next w:val="Normal"/>
    <w:link w:val="PageHeaderLine2Char"/>
    <w:uiPriority w:val="99"/>
    <w:qFormat/>
    <w:rsid w:val="00E43B90"/>
    <w:pPr>
      <w:tabs>
        <w:tab w:val="right" w:pos="10800"/>
      </w:tabs>
      <w:spacing w:line="480" w:lineRule="auto"/>
    </w:pPr>
    <w:rPr>
      <w:rFonts w:eastAsia="Calibri"/>
      <w:b/>
    </w:rPr>
  </w:style>
  <w:style w:type="character" w:customStyle="1" w:styleId="EndnoteTextChar">
    <w:name w:val="Endnote Text Char"/>
    <w:link w:val="EndnoteText"/>
    <w:rsid w:val="00E43B90"/>
    <w:rPr>
      <w:rFonts w:ascii="Arial" w:hAnsi="Arial" w:cs="Arial"/>
      <w:lang w:val="x-none" w:eastAsia="x-none"/>
    </w:rPr>
  </w:style>
  <w:style w:type="paragraph" w:styleId="EndnoteText">
    <w:name w:val="endnote text"/>
    <w:basedOn w:val="Normal"/>
    <w:link w:val="EndnoteTextChar"/>
    <w:unhideWhenUsed/>
    <w:rsid w:val="00E43B90"/>
    <w:rPr>
      <w:rFonts w:ascii="Arial" w:hAnsi="Arial" w:cs="Arial"/>
      <w:sz w:val="24"/>
      <w:lang w:val="x-none" w:eastAsia="x-none"/>
    </w:rPr>
  </w:style>
  <w:style w:type="character" w:customStyle="1" w:styleId="EndnoteTextChar1">
    <w:name w:val="Endnote Text Char1"/>
    <w:basedOn w:val="DefaultParagraphFont"/>
    <w:rsid w:val="00E43B90"/>
    <w:rPr>
      <w:rFonts w:ascii="Calibri" w:hAnsi="Calibri"/>
      <w:sz w:val="20"/>
      <w:szCs w:val="20"/>
    </w:rPr>
  </w:style>
  <w:style w:type="paragraph" w:customStyle="1" w:styleId="D345FF3D873148C5AE3FBF3267827368">
    <w:name w:val="D345FF3D873148C5AE3FBF3267827368"/>
    <w:uiPriority w:val="99"/>
    <w:qFormat/>
    <w:rsid w:val="00E43B90"/>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E43B90"/>
    <w:pPr>
      <w:ind w:left="432"/>
    </w:pPr>
    <w:rPr>
      <w:rFonts w:eastAsia="SimSun"/>
      <w:color w:val="000000"/>
      <w:sz w:val="16"/>
      <w:szCs w:val="20"/>
      <w:lang w:val="x-none" w:eastAsia="x-none"/>
    </w:rPr>
  </w:style>
  <w:style w:type="character" w:customStyle="1" w:styleId="NormaltextCharChar">
    <w:name w:val="Normal text Char Char"/>
    <w:link w:val="Normaltext0"/>
    <w:rsid w:val="00E43B90"/>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E43B90"/>
    <w:rPr>
      <w:b/>
      <w:sz w:val="28"/>
    </w:rPr>
  </w:style>
  <w:style w:type="character" w:customStyle="1" w:styleId="TagofCardChar">
    <w:name w:val="Tag of Card Char"/>
    <w:link w:val="TagofCard"/>
    <w:rsid w:val="00E43B90"/>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E43B90"/>
    <w:rPr>
      <w:b/>
      <w:bCs/>
      <w:sz w:val="20"/>
    </w:rPr>
  </w:style>
  <w:style w:type="character" w:customStyle="1" w:styleId="SourcenameChar">
    <w:name w:val="Source name Char"/>
    <w:link w:val="Sourcename"/>
    <w:rsid w:val="00E43B90"/>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
    <w:autoRedefine/>
    <w:qFormat/>
    <w:rsid w:val="00E43B90"/>
    <w:rPr>
      <w:sz w:val="22"/>
      <w:u w:val="single"/>
    </w:rPr>
  </w:style>
  <w:style w:type="character" w:customStyle="1" w:styleId="underlinedcardChar">
    <w:name w:val="underlined card Char"/>
    <w:link w:val="underlinedcard"/>
    <w:rsid w:val="00E43B90"/>
    <w:rPr>
      <w:rFonts w:ascii="Calibri" w:eastAsia="SimSun" w:hAnsi="Calibri"/>
      <w:color w:val="000000"/>
      <w:sz w:val="22"/>
      <w:szCs w:val="20"/>
      <w:u w:val="single"/>
      <w:lang w:val="x-none" w:eastAsia="x-none"/>
    </w:rPr>
  </w:style>
  <w:style w:type="paragraph" w:customStyle="1" w:styleId="FullText">
    <w:name w:val="Full Text"/>
    <w:basedOn w:val="Normal"/>
    <w:uiPriority w:val="99"/>
    <w:qFormat/>
    <w:rsid w:val="00E43B90"/>
    <w:rPr>
      <w:rFonts w:eastAsia="Times New Roman"/>
      <w:sz w:val="16"/>
    </w:rPr>
  </w:style>
  <w:style w:type="character" w:customStyle="1" w:styleId="SourceBold">
    <w:name w:val="Source Bold"/>
    <w:rsid w:val="00E43B90"/>
    <w:rPr>
      <w:rFonts w:ascii="Arial Narrow" w:hAnsi="Arial Narrow"/>
      <w:b/>
      <w:sz w:val="24"/>
      <w:u w:val="none"/>
    </w:rPr>
  </w:style>
  <w:style w:type="paragraph" w:customStyle="1" w:styleId="TextUnderline">
    <w:name w:val="Text Underline"/>
    <w:basedOn w:val="Normal"/>
    <w:link w:val="TextUnderlineChar"/>
    <w:qFormat/>
    <w:rsid w:val="00E43B90"/>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E43B90"/>
    <w:rPr>
      <w:rFonts w:ascii="Garamond" w:eastAsia="Times New Roman" w:hAnsi="Garamond"/>
      <w:bCs/>
      <w:kern w:val="20"/>
      <w:sz w:val="22"/>
      <w:szCs w:val="32"/>
      <w:u w:val="single"/>
      <w:lang w:val="x-none" w:eastAsia="x-none"/>
    </w:rPr>
  </w:style>
  <w:style w:type="paragraph" w:customStyle="1" w:styleId="CardTagandCite">
    <w:name w:val="Card Tag and Cite"/>
    <w:basedOn w:val="Normal"/>
    <w:next w:val="Normal"/>
    <w:link w:val="CardTagandCiteChar"/>
    <w:qFormat/>
    <w:rsid w:val="00E43B90"/>
    <w:rPr>
      <w:rFonts w:ascii="Arial Narrow" w:hAnsi="Arial Narrow"/>
      <w:b/>
      <w:sz w:val="26"/>
    </w:rPr>
  </w:style>
  <w:style w:type="paragraph" w:customStyle="1" w:styleId="CardText1">
    <w:name w:val="Card Text 1"/>
    <w:basedOn w:val="Normal"/>
    <w:link w:val="CardText1Char"/>
    <w:autoRedefine/>
    <w:qFormat/>
    <w:rsid w:val="00E43B90"/>
    <w:rPr>
      <w:rFonts w:ascii="Arial Narrow" w:hAnsi="Arial Narrow"/>
      <w:color w:val="000000"/>
      <w:sz w:val="24"/>
      <w:u w:val="single"/>
    </w:rPr>
  </w:style>
  <w:style w:type="paragraph" w:customStyle="1" w:styleId="CardText2">
    <w:name w:val="Card Text 2"/>
    <w:basedOn w:val="CardText1"/>
    <w:link w:val="CardText2Char"/>
    <w:qFormat/>
    <w:rsid w:val="00E43B90"/>
    <w:rPr>
      <w:b/>
    </w:rPr>
  </w:style>
  <w:style w:type="character" w:customStyle="1" w:styleId="2xBoldUnderline">
    <w:name w:val="2x_Bold_Underline"/>
    <w:rsid w:val="00E43B90"/>
    <w:rPr>
      <w:b/>
      <w:bCs/>
      <w:sz w:val="24"/>
      <w:u w:val="thick"/>
    </w:rPr>
  </w:style>
  <w:style w:type="character" w:customStyle="1" w:styleId="Dottedunderline">
    <w:name w:val="Dotted underline"/>
    <w:rsid w:val="00E43B90"/>
    <w:rPr>
      <w:u w:val="dotted"/>
    </w:rPr>
  </w:style>
  <w:style w:type="paragraph" w:customStyle="1" w:styleId="citeunread">
    <w:name w:val="cite unread"/>
    <w:basedOn w:val="Normal"/>
    <w:link w:val="citeunreadChar"/>
    <w:qFormat/>
    <w:rsid w:val="00E43B90"/>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E43B90"/>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E43B90"/>
    <w:rPr>
      <w:rFonts w:eastAsia="Times New Roman"/>
      <w:b/>
      <w:szCs w:val="20"/>
      <w:u w:val="single"/>
      <w:lang w:val="x-none" w:eastAsia="x-none"/>
    </w:rPr>
  </w:style>
  <w:style w:type="character" w:customStyle="1" w:styleId="readCharChar">
    <w:name w:val="read Char Char"/>
    <w:link w:val="read"/>
    <w:locked/>
    <w:rsid w:val="00E43B90"/>
    <w:rPr>
      <w:rFonts w:ascii="Calibri" w:eastAsia="Times New Roman" w:hAnsi="Calibri"/>
      <w:b/>
      <w:sz w:val="22"/>
      <w:szCs w:val="20"/>
      <w:u w:val="single"/>
      <w:lang w:val="x-none" w:eastAsia="x-none"/>
    </w:rPr>
  </w:style>
  <w:style w:type="paragraph" w:customStyle="1" w:styleId="2ndLevel-TAG">
    <w:name w:val="2nd Level - TAG"/>
    <w:basedOn w:val="Normal"/>
    <w:next w:val="Normal"/>
    <w:uiPriority w:val="99"/>
    <w:qFormat/>
    <w:rsid w:val="00E43B90"/>
    <w:pPr>
      <w:spacing w:before="240"/>
      <w:outlineLvl w:val="2"/>
    </w:pPr>
    <w:rPr>
      <w:rFonts w:eastAsia="Times New Roman"/>
      <w:b/>
    </w:rPr>
  </w:style>
  <w:style w:type="character" w:customStyle="1" w:styleId="readChar">
    <w:name w:val="read Char"/>
    <w:rsid w:val="00E43B90"/>
    <w:rPr>
      <w:szCs w:val="22"/>
      <w:u w:val="single"/>
      <w:lang w:val="en-US" w:eastAsia="en-US" w:bidi="ar-SA"/>
    </w:rPr>
  </w:style>
  <w:style w:type="character" w:customStyle="1" w:styleId="underlining0">
    <w:name w:val="underlining"/>
    <w:rsid w:val="00E43B90"/>
    <w:rPr>
      <w:u w:val="single"/>
    </w:rPr>
  </w:style>
  <w:style w:type="paragraph" w:styleId="BodyTextIndent2">
    <w:name w:val="Body Text Indent 2"/>
    <w:basedOn w:val="Normal"/>
    <w:link w:val="BodyTextIndent2Char"/>
    <w:rsid w:val="00E43B90"/>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E43B90"/>
    <w:rPr>
      <w:rFonts w:ascii="HGSSoeiKakugothicUB" w:eastAsia="MS Mincho" w:hAnsi="Calibri"/>
      <w:sz w:val="22"/>
      <w:szCs w:val="20"/>
      <w:lang w:val="x-none" w:eastAsia="ja-JP"/>
    </w:rPr>
  </w:style>
  <w:style w:type="character" w:customStyle="1" w:styleId="A6">
    <w:name w:val="A6"/>
    <w:uiPriority w:val="99"/>
    <w:rsid w:val="00E43B90"/>
    <w:rPr>
      <w:rFonts w:ascii="Times New Roman" w:hAnsi="Times New Roman"/>
      <w:color w:val="000000"/>
      <w:sz w:val="14"/>
      <w:szCs w:val="14"/>
    </w:rPr>
  </w:style>
  <w:style w:type="paragraph" w:customStyle="1" w:styleId="CiteCard">
    <w:name w:val="Cite_Card"/>
    <w:link w:val="CiteCardChar"/>
    <w:qFormat/>
    <w:rsid w:val="00E43B90"/>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E43B90"/>
    <w:rPr>
      <w:rFonts w:ascii="Times New Roman" w:eastAsia="Times New Roman" w:hAnsi="Times New Roman" w:cs="Arial"/>
      <w:bCs/>
      <w:sz w:val="20"/>
      <w:szCs w:val="20"/>
    </w:rPr>
  </w:style>
  <w:style w:type="character" w:customStyle="1" w:styleId="btitle">
    <w:name w:val="btitle"/>
    <w:rsid w:val="00E43B90"/>
  </w:style>
  <w:style w:type="character" w:customStyle="1" w:styleId="green">
    <w:name w:val="green"/>
    <w:rsid w:val="00E43B90"/>
  </w:style>
  <w:style w:type="paragraph" w:customStyle="1" w:styleId="CM5">
    <w:name w:val="CM5"/>
    <w:basedOn w:val="Default"/>
    <w:next w:val="Default"/>
    <w:uiPriority w:val="99"/>
    <w:qFormat/>
    <w:rsid w:val="00E43B90"/>
    <w:pPr>
      <w:widowControl w:val="0"/>
    </w:pPr>
    <w:rPr>
      <w:rFonts w:eastAsia="MS Mincho"/>
      <w:color w:val="auto"/>
    </w:rPr>
  </w:style>
  <w:style w:type="paragraph" w:customStyle="1" w:styleId="CM14">
    <w:name w:val="CM14"/>
    <w:basedOn w:val="Default"/>
    <w:next w:val="Default"/>
    <w:uiPriority w:val="99"/>
    <w:qFormat/>
    <w:rsid w:val="00E43B90"/>
    <w:pPr>
      <w:widowControl w:val="0"/>
    </w:pPr>
    <w:rPr>
      <w:rFonts w:eastAsia="MS Mincho"/>
      <w:color w:val="auto"/>
    </w:rPr>
  </w:style>
  <w:style w:type="character" w:customStyle="1" w:styleId="BodyText1">
    <w:name w:val="Body Text1"/>
    <w:rsid w:val="00E43B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E43B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Small Caps"/>
    <w:uiPriority w:val="99"/>
    <w:rsid w:val="00E43B9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43B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43B9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43B9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43B9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43B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E43B90"/>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E43B90"/>
    <w:rPr>
      <w:rFonts w:ascii="Sylfaen" w:hAnsi="Sylfaen" w:cs="Sylfaen"/>
      <w:i/>
      <w:iCs/>
      <w:sz w:val="19"/>
      <w:szCs w:val="19"/>
      <w:u w:val="none"/>
      <w:shd w:val="clear" w:color="auto" w:fill="FFFFFF"/>
    </w:rPr>
  </w:style>
  <w:style w:type="character" w:customStyle="1" w:styleId="AuthorYear">
    <w:name w:val="AuthorYear"/>
    <w:uiPriority w:val="1"/>
    <w:qFormat/>
    <w:rsid w:val="00E43B90"/>
    <w:rPr>
      <w:rFonts w:ascii="Georgia" w:hAnsi="Georgia"/>
      <w:b/>
      <w:sz w:val="24"/>
    </w:rPr>
  </w:style>
  <w:style w:type="character" w:customStyle="1" w:styleId="ssl4">
    <w:name w:val="ss_l4"/>
    <w:rsid w:val="00E43B90"/>
  </w:style>
  <w:style w:type="character" w:customStyle="1" w:styleId="italic">
    <w:name w:val="italic"/>
    <w:rsid w:val="00E43B90"/>
  </w:style>
  <w:style w:type="character" w:customStyle="1" w:styleId="tl8wme">
    <w:name w:val="tl8wme"/>
    <w:basedOn w:val="DefaultParagraphFont"/>
    <w:rsid w:val="00E43B90"/>
  </w:style>
  <w:style w:type="paragraph" w:customStyle="1" w:styleId="CardIndented">
    <w:name w:val="Card (Indented)"/>
    <w:basedOn w:val="Normal"/>
    <w:link w:val="CardIndentedChar"/>
    <w:qFormat/>
    <w:rsid w:val="00E43B90"/>
    <w:pPr>
      <w:ind w:left="288"/>
    </w:pPr>
    <w:rPr>
      <w:rFonts w:eastAsia="Calibri"/>
    </w:rPr>
  </w:style>
  <w:style w:type="character" w:customStyle="1" w:styleId="CardIndentedChar">
    <w:name w:val="Card (Indented) Char"/>
    <w:link w:val="CardIndented"/>
    <w:rsid w:val="00E43B90"/>
    <w:rPr>
      <w:rFonts w:ascii="Calibri" w:eastAsia="Calibri" w:hAnsi="Calibri"/>
      <w:sz w:val="22"/>
    </w:rPr>
  </w:style>
  <w:style w:type="character" w:customStyle="1" w:styleId="cardchar00">
    <w:name w:val="cardchar0"/>
    <w:basedOn w:val="DefaultParagraphFont"/>
    <w:rsid w:val="00E43B90"/>
  </w:style>
  <w:style w:type="character" w:customStyle="1" w:styleId="UnderlineNon-bold">
    <w:name w:val="Underline Non - bold"/>
    <w:rsid w:val="00E43B90"/>
    <w:rPr>
      <w:rFonts w:ascii="Times New Roman" w:hAnsi="Times New Roman"/>
      <w:iCs/>
      <w:sz w:val="22"/>
      <w:u w:val="single"/>
    </w:rPr>
  </w:style>
  <w:style w:type="character" w:customStyle="1" w:styleId="UnderlineBold0">
    <w:name w:val="Underline Bold"/>
    <w:uiPriority w:val="6"/>
    <w:qFormat/>
    <w:rsid w:val="00E43B90"/>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E43B90"/>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E43B90"/>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E43B90"/>
    <w:rPr>
      <w:rFonts w:ascii="Bell MT" w:eastAsia="Times New Roman" w:hAnsi="Bell MT"/>
      <w:bCs/>
      <w:iCs/>
      <w:sz w:val="22"/>
      <w:u w:val="single"/>
    </w:rPr>
  </w:style>
  <w:style w:type="character" w:customStyle="1" w:styleId="Heading5Char2">
    <w:name w:val="Heading 5 Char2"/>
    <w:rsid w:val="00E43B90"/>
    <w:rPr>
      <w:rFonts w:ascii="Bell MT" w:eastAsia="Times New Roman" w:hAnsi="Bell MT"/>
      <w:bCs/>
      <w:iCs/>
      <w:sz w:val="10"/>
      <w:szCs w:val="26"/>
    </w:rPr>
  </w:style>
  <w:style w:type="character" w:customStyle="1" w:styleId="Boxed">
    <w:name w:val="Boxed"/>
    <w:qFormat/>
    <w:rsid w:val="00E43B90"/>
    <w:rPr>
      <w:rFonts w:ascii="Garamond" w:hAnsi="Garamond"/>
      <w:b/>
      <w:sz w:val="22"/>
      <w:bdr w:val="single" w:sz="6" w:space="0" w:color="auto"/>
    </w:rPr>
  </w:style>
  <w:style w:type="paragraph" w:customStyle="1" w:styleId="Heading2-NotBold">
    <w:name w:val="Heading 2 - Not Bold"/>
    <w:basedOn w:val="Heading2"/>
    <w:autoRedefine/>
    <w:uiPriority w:val="99"/>
    <w:qFormat/>
    <w:rsid w:val="00E43B90"/>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E43B90"/>
    <w:rPr>
      <w:rFonts w:ascii="Arial" w:hAnsi="Arial"/>
      <w:vanish/>
      <w:sz w:val="16"/>
      <w:szCs w:val="16"/>
    </w:rPr>
  </w:style>
  <w:style w:type="paragraph" w:styleId="z-TopofForm">
    <w:name w:val="HTML Top of Form"/>
    <w:basedOn w:val="Normal"/>
    <w:next w:val="Normal"/>
    <w:link w:val="z-TopofFormChar"/>
    <w:hidden/>
    <w:uiPriority w:val="99"/>
    <w:unhideWhenUsed/>
    <w:rsid w:val="00E43B90"/>
    <w:pPr>
      <w:pBdr>
        <w:bottom w:val="single" w:sz="6" w:space="1" w:color="auto"/>
      </w:pBdr>
      <w:spacing w:beforeLines="1" w:afterLines="1"/>
      <w:jc w:val="center"/>
    </w:pPr>
    <w:rPr>
      <w:rFonts w:ascii="Arial" w:hAnsi="Arial"/>
      <w:vanish/>
      <w:sz w:val="16"/>
      <w:szCs w:val="16"/>
    </w:rPr>
  </w:style>
  <w:style w:type="character" w:customStyle="1" w:styleId="z-TopofFormChar1">
    <w:name w:val="z-Top of Form Char1"/>
    <w:basedOn w:val="DefaultParagraphFont"/>
    <w:uiPriority w:val="99"/>
    <w:rsid w:val="00E43B90"/>
    <w:rPr>
      <w:rFonts w:ascii="Arial" w:hAnsi="Arial" w:cs="Arial"/>
      <w:vanish/>
      <w:sz w:val="16"/>
      <w:szCs w:val="16"/>
    </w:rPr>
  </w:style>
  <w:style w:type="character" w:customStyle="1" w:styleId="z-BottomofFormChar">
    <w:name w:val="z-Bottom of Form Char"/>
    <w:link w:val="z-BottomofForm"/>
    <w:uiPriority w:val="99"/>
    <w:rsid w:val="00E43B90"/>
    <w:rPr>
      <w:rFonts w:ascii="Arial" w:hAnsi="Arial"/>
      <w:vanish/>
      <w:sz w:val="16"/>
      <w:szCs w:val="16"/>
    </w:rPr>
  </w:style>
  <w:style w:type="paragraph" w:styleId="z-BottomofForm">
    <w:name w:val="HTML Bottom of Form"/>
    <w:basedOn w:val="Normal"/>
    <w:next w:val="Normal"/>
    <w:link w:val="z-BottomofFormChar"/>
    <w:hidden/>
    <w:uiPriority w:val="99"/>
    <w:unhideWhenUsed/>
    <w:rsid w:val="00E43B90"/>
    <w:pPr>
      <w:pBdr>
        <w:top w:val="single" w:sz="6" w:space="1" w:color="auto"/>
      </w:pBdr>
      <w:spacing w:beforeLines="1" w:afterLines="1"/>
      <w:jc w:val="center"/>
    </w:pPr>
    <w:rPr>
      <w:rFonts w:ascii="Arial" w:hAnsi="Arial"/>
      <w:vanish/>
      <w:sz w:val="16"/>
      <w:szCs w:val="16"/>
    </w:rPr>
  </w:style>
  <w:style w:type="character" w:customStyle="1" w:styleId="z-BottomofFormChar1">
    <w:name w:val="z-Bottom of Form Char1"/>
    <w:basedOn w:val="DefaultParagraphFont"/>
    <w:uiPriority w:val="99"/>
    <w:rsid w:val="00E43B90"/>
    <w:rPr>
      <w:rFonts w:ascii="Arial" w:hAnsi="Arial" w:cs="Arial"/>
      <w:vanish/>
      <w:sz w:val="16"/>
      <w:szCs w:val="16"/>
    </w:rPr>
  </w:style>
  <w:style w:type="paragraph" w:customStyle="1" w:styleId="Heading2-Bold">
    <w:name w:val="Heading 2 - Bold"/>
    <w:basedOn w:val="Normal"/>
    <w:autoRedefine/>
    <w:uiPriority w:val="99"/>
    <w:qFormat/>
    <w:rsid w:val="00E43B90"/>
    <w:rPr>
      <w:rFonts w:ascii="Garamond" w:eastAsia="Calibri" w:hAnsi="Garamond"/>
      <w:b/>
    </w:rPr>
  </w:style>
  <w:style w:type="paragraph" w:customStyle="1" w:styleId="Microtext0">
    <w:name w:val="Microtext"/>
    <w:basedOn w:val="Normal"/>
    <w:next w:val="Normal"/>
    <w:link w:val="MicrotextChar0"/>
    <w:qFormat/>
    <w:rsid w:val="00E43B90"/>
    <w:rPr>
      <w:rFonts w:eastAsia="Calibri"/>
      <w:sz w:val="12"/>
      <w:lang w:val="x-none" w:eastAsia="x-none"/>
    </w:rPr>
  </w:style>
  <w:style w:type="character" w:customStyle="1" w:styleId="MicrotextChar0">
    <w:name w:val="Microtext Char"/>
    <w:link w:val="Microtext0"/>
    <w:rsid w:val="00E43B90"/>
    <w:rPr>
      <w:rFonts w:ascii="Calibri" w:eastAsia="Calibri" w:hAnsi="Calibri"/>
      <w:sz w:val="12"/>
      <w:lang w:val="x-none" w:eastAsia="x-none"/>
    </w:rPr>
  </w:style>
  <w:style w:type="character" w:customStyle="1" w:styleId="Style2CharChar">
    <w:name w:val="Style2 Char Char"/>
    <w:rsid w:val="00E43B90"/>
    <w:rPr>
      <w:u w:val="thick"/>
      <w:lang w:val="en-US" w:eastAsia="en-US" w:bidi="ar-SA"/>
    </w:rPr>
  </w:style>
  <w:style w:type="character" w:customStyle="1" w:styleId="authordate1">
    <w:name w:val="authordate"/>
    <w:rsid w:val="00E43B90"/>
  </w:style>
  <w:style w:type="paragraph" w:customStyle="1" w:styleId="tag">
    <w:name w:val="%tag"/>
    <w:basedOn w:val="Normal"/>
    <w:next w:val="Normal"/>
    <w:link w:val="tagChar"/>
    <w:uiPriority w:val="99"/>
    <w:qFormat/>
    <w:rsid w:val="00E43B90"/>
    <w:rPr>
      <w:rFonts w:ascii="Garamond" w:eastAsia="Calibri" w:hAnsi="Garamond"/>
      <w:bCs/>
      <w:sz w:val="18"/>
    </w:rPr>
  </w:style>
  <w:style w:type="character" w:customStyle="1" w:styleId="underline0">
    <w:name w:val="%underline"/>
    <w:qFormat/>
    <w:rsid w:val="00E43B90"/>
    <w:rPr>
      <w:rFonts w:ascii="Times New Roman" w:hAnsi="Times New Roman"/>
      <w:sz w:val="16"/>
      <w:u w:val="none"/>
    </w:rPr>
  </w:style>
  <w:style w:type="character" w:customStyle="1" w:styleId="AUNDERLINE0">
    <w:name w:val="AUNDERLINE"/>
    <w:qFormat/>
    <w:rsid w:val="00E43B90"/>
    <w:rPr>
      <w:rFonts w:ascii="Times New Roman" w:hAnsi="Times New Roman"/>
      <w:sz w:val="20"/>
      <w:u w:val="single"/>
    </w:rPr>
  </w:style>
  <w:style w:type="paragraph" w:customStyle="1" w:styleId="Style20">
    <w:name w:val="Style 2"/>
    <w:basedOn w:val="Normal"/>
    <w:link w:val="Style2Char"/>
    <w:qFormat/>
    <w:rsid w:val="00E43B90"/>
    <w:pPr>
      <w:ind w:left="432"/>
    </w:pPr>
    <w:rPr>
      <w:rFonts w:eastAsia="Times New Roman"/>
      <w:szCs w:val="20"/>
      <w:u w:val="single"/>
      <w:lang w:val="x-none" w:eastAsia="x-none"/>
    </w:rPr>
  </w:style>
  <w:style w:type="character" w:customStyle="1" w:styleId="Style2Char">
    <w:name w:val="Style 2 Char"/>
    <w:link w:val="Style20"/>
    <w:rsid w:val="00E43B90"/>
    <w:rPr>
      <w:rFonts w:ascii="Calibri" w:eastAsia="Times New Roman" w:hAnsi="Calibri"/>
      <w:sz w:val="22"/>
      <w:szCs w:val="20"/>
      <w:u w:val="single"/>
      <w:lang w:val="x-none" w:eastAsia="x-none"/>
    </w:rPr>
  </w:style>
  <w:style w:type="paragraph" w:customStyle="1" w:styleId="GAUnderline">
    <w:name w:val="GA Underline"/>
    <w:basedOn w:val="Normal"/>
    <w:link w:val="GAUnderlineChar"/>
    <w:qFormat/>
    <w:rsid w:val="00E43B90"/>
    <w:rPr>
      <w:rFonts w:ascii="Garamond" w:eastAsia="Times New Roman" w:hAnsi="Garamond"/>
      <w:szCs w:val="20"/>
      <w:u w:val="single"/>
      <w:lang w:val="x-none" w:eastAsia="x-none"/>
    </w:rPr>
  </w:style>
  <w:style w:type="character" w:customStyle="1" w:styleId="GAUnderlineChar">
    <w:name w:val="GA Underline Char"/>
    <w:link w:val="GAUnderline"/>
    <w:rsid w:val="00E43B90"/>
    <w:rPr>
      <w:rFonts w:ascii="Garamond" w:eastAsia="Times New Roman" w:hAnsi="Garamond"/>
      <w:sz w:val="22"/>
      <w:szCs w:val="20"/>
      <w:u w:val="single"/>
      <w:lang w:val="x-none" w:eastAsia="x-none"/>
    </w:rPr>
  </w:style>
  <w:style w:type="paragraph" w:customStyle="1" w:styleId="textsmall">
    <w:name w:val="textsmall"/>
    <w:basedOn w:val="Normal"/>
    <w:link w:val="textsmallChar"/>
    <w:qFormat/>
    <w:rsid w:val="00E43B90"/>
    <w:rPr>
      <w:rFonts w:eastAsia="Times New Roman"/>
      <w:sz w:val="18"/>
      <w:szCs w:val="20"/>
      <w:lang w:val="x-none" w:eastAsia="x-none"/>
    </w:rPr>
  </w:style>
  <w:style w:type="character" w:customStyle="1" w:styleId="textsmallChar">
    <w:name w:val="textsmall Char"/>
    <w:link w:val="textsmall"/>
    <w:rsid w:val="00E43B90"/>
    <w:rPr>
      <w:rFonts w:ascii="Calibri" w:eastAsia="Times New Roman" w:hAnsi="Calibri"/>
      <w:sz w:val="18"/>
      <w:szCs w:val="20"/>
      <w:lang w:val="x-none" w:eastAsia="x-none"/>
    </w:rPr>
  </w:style>
  <w:style w:type="paragraph" w:customStyle="1" w:styleId="cardtext3">
    <w:name w:val="cardtext"/>
    <w:basedOn w:val="Normal"/>
    <w:link w:val="cardtextChar2"/>
    <w:qFormat/>
    <w:rsid w:val="00E43B90"/>
    <w:rPr>
      <w:rFonts w:eastAsia="Times New Roman"/>
      <w:szCs w:val="20"/>
      <w:u w:val="single"/>
      <w:lang w:val="x-none" w:eastAsia="x-none"/>
    </w:rPr>
  </w:style>
  <w:style w:type="character" w:customStyle="1" w:styleId="cardtextChar2">
    <w:name w:val="cardtext Char"/>
    <w:link w:val="cardtext3"/>
    <w:rsid w:val="00E43B90"/>
    <w:rPr>
      <w:rFonts w:ascii="Calibri" w:eastAsia="Times New Roman" w:hAnsi="Calibri"/>
      <w:sz w:val="22"/>
      <w:szCs w:val="20"/>
      <w:u w:val="single"/>
      <w:lang w:val="x-none" w:eastAsia="x-none"/>
    </w:rPr>
  </w:style>
  <w:style w:type="paragraph" w:customStyle="1" w:styleId="cardtextemphasis">
    <w:name w:val="card text emphasis"/>
    <w:basedOn w:val="Normal"/>
    <w:link w:val="cardtextemphasisChar"/>
    <w:qFormat/>
    <w:rsid w:val="00E43B90"/>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E43B90"/>
    <w:rPr>
      <w:rFonts w:ascii="Calibri" w:eastAsia="Calibri" w:hAnsi="Calibri"/>
      <w:b/>
      <w:sz w:val="18"/>
      <w:u w:val="single"/>
      <w:lang w:val="x-none" w:eastAsia="x-none"/>
    </w:rPr>
  </w:style>
  <w:style w:type="paragraph" w:customStyle="1" w:styleId="Micro">
    <w:name w:val="Micro"/>
    <w:basedOn w:val="Normal"/>
    <w:next w:val="Normal"/>
    <w:link w:val="MicroChar"/>
    <w:qFormat/>
    <w:rsid w:val="00E43B90"/>
    <w:rPr>
      <w:rFonts w:eastAsia="Times New Roman"/>
      <w:sz w:val="12"/>
    </w:rPr>
  </w:style>
  <w:style w:type="character" w:customStyle="1" w:styleId="MicroChar">
    <w:name w:val="Micro Char"/>
    <w:link w:val="Micro"/>
    <w:rsid w:val="00E43B90"/>
    <w:rPr>
      <w:rFonts w:ascii="Calibri" w:eastAsia="Times New Roman" w:hAnsi="Calibri"/>
      <w:sz w:val="12"/>
    </w:rPr>
  </w:style>
  <w:style w:type="paragraph" w:customStyle="1" w:styleId="CardNotUnderlined">
    <w:name w:val="Card Not Underlined"/>
    <w:basedOn w:val="Normal"/>
    <w:link w:val="CardNotUnderlinedChar1"/>
    <w:autoRedefine/>
    <w:qFormat/>
    <w:rsid w:val="00E43B90"/>
    <w:rPr>
      <w:rFonts w:ascii="Bell MT" w:eastAsia="Calibri" w:hAnsi="Bell MT"/>
      <w:szCs w:val="20"/>
    </w:rPr>
  </w:style>
  <w:style w:type="character" w:customStyle="1" w:styleId="UnderlinedCharChar0">
    <w:name w:val="Underlined Char Char"/>
    <w:rsid w:val="00E43B90"/>
    <w:rPr>
      <w:rFonts w:ascii="Garamond" w:hAnsi="Garamond"/>
      <w:szCs w:val="28"/>
      <w:u w:val="single"/>
      <w:lang w:val="en-US" w:eastAsia="en-US" w:bidi="ar-SA"/>
    </w:rPr>
  </w:style>
  <w:style w:type="character" w:customStyle="1" w:styleId="ssl0">
    <w:name w:val="ss_l0"/>
    <w:basedOn w:val="DefaultParagraphFont"/>
    <w:rsid w:val="00E43B90"/>
  </w:style>
  <w:style w:type="paragraph" w:customStyle="1" w:styleId="h-lead">
    <w:name w:val="h-lead"/>
    <w:basedOn w:val="Normal"/>
    <w:uiPriority w:val="99"/>
    <w:qFormat/>
    <w:rsid w:val="00E43B90"/>
    <w:pPr>
      <w:spacing w:before="100" w:beforeAutospacing="1" w:after="100" w:afterAutospacing="1"/>
    </w:pPr>
    <w:rPr>
      <w:rFonts w:eastAsia="Times New Roman"/>
      <w:sz w:val="24"/>
    </w:rPr>
  </w:style>
  <w:style w:type="character" w:customStyle="1" w:styleId="slug-doi">
    <w:name w:val="slug-doi"/>
    <w:basedOn w:val="DefaultParagraphFont"/>
    <w:rsid w:val="00E43B90"/>
  </w:style>
  <w:style w:type="character" w:customStyle="1" w:styleId="slug-pub-date">
    <w:name w:val="slug-pub-date"/>
    <w:basedOn w:val="DefaultParagraphFont"/>
    <w:rsid w:val="00E43B90"/>
  </w:style>
  <w:style w:type="character" w:customStyle="1" w:styleId="slug-vol">
    <w:name w:val="slug-vol"/>
    <w:basedOn w:val="DefaultParagraphFont"/>
    <w:rsid w:val="00E43B90"/>
  </w:style>
  <w:style w:type="character" w:customStyle="1" w:styleId="slug-issue">
    <w:name w:val="slug-issue"/>
    <w:basedOn w:val="DefaultParagraphFont"/>
    <w:rsid w:val="00E43B90"/>
  </w:style>
  <w:style w:type="character" w:customStyle="1" w:styleId="slug-pages">
    <w:name w:val="slug-pages"/>
    <w:basedOn w:val="DefaultParagraphFont"/>
    <w:rsid w:val="00E43B90"/>
  </w:style>
  <w:style w:type="paragraph" w:customStyle="1" w:styleId="intro">
    <w:name w:val="intro"/>
    <w:basedOn w:val="Normal"/>
    <w:uiPriority w:val="99"/>
    <w:qFormat/>
    <w:rsid w:val="00E43B90"/>
    <w:pPr>
      <w:spacing w:before="100" w:beforeAutospacing="1" w:after="100" w:afterAutospacing="1"/>
    </w:pPr>
    <w:rPr>
      <w:rFonts w:eastAsia="Times New Roman"/>
      <w:sz w:val="24"/>
    </w:rPr>
  </w:style>
  <w:style w:type="character" w:customStyle="1" w:styleId="af">
    <w:name w:val="af"/>
    <w:basedOn w:val="DefaultParagraphFont"/>
    <w:rsid w:val="00E43B90"/>
  </w:style>
  <w:style w:type="character" w:customStyle="1" w:styleId="ab">
    <w:name w:val="ab"/>
    <w:basedOn w:val="DefaultParagraphFont"/>
    <w:rsid w:val="00E43B90"/>
  </w:style>
  <w:style w:type="character" w:customStyle="1" w:styleId="em">
    <w:name w:val="em"/>
    <w:basedOn w:val="DefaultParagraphFont"/>
    <w:rsid w:val="00E43B90"/>
  </w:style>
  <w:style w:type="character" w:customStyle="1" w:styleId="au">
    <w:name w:val="au"/>
    <w:basedOn w:val="DefaultParagraphFont"/>
    <w:rsid w:val="00E43B90"/>
  </w:style>
  <w:style w:type="character" w:customStyle="1" w:styleId="ti">
    <w:name w:val="ti"/>
    <w:basedOn w:val="DefaultParagraphFont"/>
    <w:rsid w:val="00E43B90"/>
  </w:style>
  <w:style w:type="character" w:customStyle="1" w:styleId="subheadblue">
    <w:name w:val="subhead_blue"/>
    <w:basedOn w:val="DefaultParagraphFont"/>
    <w:rsid w:val="00E43B90"/>
  </w:style>
  <w:style w:type="paragraph" w:customStyle="1" w:styleId="body-paragraph">
    <w:name w:val="body-paragraph"/>
    <w:basedOn w:val="Normal"/>
    <w:uiPriority w:val="99"/>
    <w:qFormat/>
    <w:rsid w:val="00E43B90"/>
    <w:pPr>
      <w:spacing w:before="100" w:beforeAutospacing="1" w:after="100" w:afterAutospacing="1"/>
    </w:pPr>
    <w:rPr>
      <w:rFonts w:eastAsia="Times New Roman"/>
      <w:sz w:val="24"/>
    </w:rPr>
  </w:style>
  <w:style w:type="character" w:customStyle="1" w:styleId="affiliation">
    <w:name w:val="affiliation"/>
    <w:basedOn w:val="DefaultParagraphFont"/>
    <w:rsid w:val="00E43B90"/>
  </w:style>
  <w:style w:type="character" w:customStyle="1" w:styleId="slug-doi-wrapper">
    <w:name w:val="slug-doi-wrapper"/>
    <w:basedOn w:val="DefaultParagraphFont"/>
    <w:rsid w:val="00E43B90"/>
  </w:style>
  <w:style w:type="character" w:customStyle="1" w:styleId="slug-metadata-noteahead-of-print">
    <w:name w:val="slug-metadata-note ahead-of-print"/>
    <w:basedOn w:val="DefaultParagraphFont"/>
    <w:rsid w:val="00E43B90"/>
  </w:style>
  <w:style w:type="character" w:customStyle="1" w:styleId="slug-ahead-of-print-date">
    <w:name w:val="slug-ahead-of-print-date"/>
    <w:basedOn w:val="DefaultParagraphFont"/>
    <w:rsid w:val="00E43B90"/>
  </w:style>
  <w:style w:type="character" w:customStyle="1" w:styleId="medium-bold">
    <w:name w:val="medium-bold"/>
    <w:basedOn w:val="DefaultParagraphFont"/>
    <w:rsid w:val="00E43B90"/>
  </w:style>
  <w:style w:type="character" w:customStyle="1" w:styleId="updated-short-citation">
    <w:name w:val="updated-short-citation"/>
    <w:basedOn w:val="DefaultParagraphFont"/>
    <w:rsid w:val="00E43B90"/>
  </w:style>
  <w:style w:type="character" w:customStyle="1" w:styleId="goohl0">
    <w:name w:val="goohl0"/>
    <w:basedOn w:val="DefaultParagraphFont"/>
    <w:rsid w:val="00E43B90"/>
  </w:style>
  <w:style w:type="character" w:customStyle="1" w:styleId="CharChar6">
    <w:name w:val="Char Char6"/>
    <w:rsid w:val="00E43B90"/>
    <w:rPr>
      <w:rFonts w:cs="Arial"/>
      <w:bCs/>
      <w:sz w:val="16"/>
      <w:szCs w:val="26"/>
      <w:lang w:val="en-US" w:eastAsia="en-US" w:bidi="ar-SA"/>
    </w:rPr>
  </w:style>
  <w:style w:type="character" w:customStyle="1" w:styleId="CharChar3">
    <w:name w:val="Char Char3"/>
    <w:rsid w:val="00E43B90"/>
    <w:rPr>
      <w:szCs w:val="24"/>
    </w:rPr>
  </w:style>
  <w:style w:type="character" w:customStyle="1" w:styleId="TagCharChar1">
    <w:name w:val="Tag Char Char1"/>
    <w:rsid w:val="00E43B90"/>
    <w:rPr>
      <w:b/>
      <w:sz w:val="24"/>
      <w:szCs w:val="24"/>
      <w:lang w:val="en-US" w:eastAsia="en-US" w:bidi="ar-SA"/>
    </w:rPr>
  </w:style>
  <w:style w:type="numbering" w:customStyle="1" w:styleId="NoList3">
    <w:name w:val="No List3"/>
    <w:next w:val="NoList"/>
    <w:uiPriority w:val="99"/>
    <w:semiHidden/>
    <w:unhideWhenUsed/>
    <w:rsid w:val="00E43B90"/>
  </w:style>
  <w:style w:type="numbering" w:customStyle="1" w:styleId="NoList4">
    <w:name w:val="No List4"/>
    <w:next w:val="NoList"/>
    <w:uiPriority w:val="99"/>
    <w:semiHidden/>
    <w:unhideWhenUsed/>
    <w:rsid w:val="00E43B90"/>
  </w:style>
  <w:style w:type="character" w:customStyle="1" w:styleId="12TimesNewRoman">
    <w:name w:val="12 Times New Roman"/>
    <w:rsid w:val="00E43B90"/>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E43B90"/>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E43B90"/>
    <w:rPr>
      <w:rFonts w:ascii="Bell MT" w:eastAsia="Times New Roman" w:hAnsi="Bell MT" w:cs="Times New Roman"/>
      <w:b/>
      <w:bCs/>
      <w:sz w:val="22"/>
      <w:szCs w:val="28"/>
    </w:rPr>
  </w:style>
  <w:style w:type="paragraph" w:customStyle="1" w:styleId="F4-NormalText">
    <w:name w:val="F4 - Normal Text"/>
    <w:basedOn w:val="Normal"/>
    <w:uiPriority w:val="99"/>
    <w:qFormat/>
    <w:rsid w:val="00E43B90"/>
    <w:rPr>
      <w:rFonts w:eastAsia="Calibri"/>
    </w:rPr>
  </w:style>
  <w:style w:type="character" w:customStyle="1" w:styleId="berief">
    <w:name w:val="berief"/>
    <w:rsid w:val="00E43B90"/>
    <w:rPr>
      <w:rFonts w:ascii="Times New Roman" w:eastAsia="Times New Roman" w:hAnsi="Times New Roman" w:cs="Times New Roman"/>
      <w:sz w:val="20"/>
      <w:u w:val="none"/>
    </w:rPr>
  </w:style>
  <w:style w:type="numbering" w:customStyle="1" w:styleId="NoList5">
    <w:name w:val="No List5"/>
    <w:next w:val="NoList"/>
    <w:semiHidden/>
    <w:unhideWhenUsed/>
    <w:rsid w:val="00E43B90"/>
  </w:style>
  <w:style w:type="character" w:customStyle="1" w:styleId="Brief-Smalltext">
    <w:name w:val="Brief - Small text"/>
    <w:rsid w:val="00E43B90"/>
    <w:rPr>
      <w:rFonts w:ascii="Times New Roman" w:hAnsi="Times New Roman" w:cs="Times New Roman"/>
      <w:sz w:val="14"/>
      <w:u w:val="none"/>
    </w:rPr>
  </w:style>
  <w:style w:type="paragraph" w:customStyle="1" w:styleId="F3-TagAuthor">
    <w:name w:val="F3 - Tag/Author"/>
    <w:basedOn w:val="Normal"/>
    <w:uiPriority w:val="99"/>
    <w:qFormat/>
    <w:rsid w:val="00E43B90"/>
    <w:rPr>
      <w:rFonts w:eastAsia="Times New Roman"/>
      <w:b/>
    </w:rPr>
  </w:style>
  <w:style w:type="paragraph" w:customStyle="1" w:styleId="F5-UnderlineNormal">
    <w:name w:val="F5 - Underline Normal"/>
    <w:basedOn w:val="Normal"/>
    <w:uiPriority w:val="99"/>
    <w:qFormat/>
    <w:rsid w:val="00E43B90"/>
    <w:rPr>
      <w:rFonts w:eastAsia="Calibri"/>
      <w:u w:val="single"/>
    </w:rPr>
  </w:style>
  <w:style w:type="character" w:customStyle="1" w:styleId="F8-UnderlineBold">
    <w:name w:val="F8 - Underline/Bold"/>
    <w:rsid w:val="00E43B90"/>
    <w:rPr>
      <w:rFonts w:ascii="Times New Roman" w:hAnsi="Times New Roman"/>
      <w:b/>
      <w:sz w:val="20"/>
      <w:u w:val="single"/>
    </w:rPr>
  </w:style>
  <w:style w:type="character" w:customStyle="1" w:styleId="F7-SmallFont">
    <w:name w:val="F7 - Small Font"/>
    <w:rsid w:val="00E43B90"/>
    <w:rPr>
      <w:rFonts w:ascii="Times New Roman" w:hAnsi="Times New Roman"/>
      <w:sz w:val="14"/>
    </w:rPr>
  </w:style>
  <w:style w:type="paragraph" w:customStyle="1" w:styleId="Brief-PrimarySource">
    <w:name w:val="Brief - Primary Source"/>
    <w:basedOn w:val="Normal"/>
    <w:uiPriority w:val="99"/>
    <w:qFormat/>
    <w:rsid w:val="00E43B90"/>
    <w:rPr>
      <w:rFonts w:eastAsia="Times New Roman"/>
      <w:b/>
      <w:sz w:val="24"/>
      <w:u w:val="single"/>
    </w:rPr>
  </w:style>
  <w:style w:type="paragraph" w:customStyle="1" w:styleId="Brief-Underline">
    <w:name w:val="Brief - Underline"/>
    <w:basedOn w:val="Normal"/>
    <w:uiPriority w:val="99"/>
    <w:qFormat/>
    <w:rsid w:val="00E43B90"/>
    <w:rPr>
      <w:rFonts w:eastAsia="Times New Roman"/>
      <w:u w:val="single"/>
    </w:rPr>
  </w:style>
  <w:style w:type="character" w:customStyle="1" w:styleId="Brief-Bold">
    <w:name w:val="Brief - Bold"/>
    <w:rsid w:val="00E43B90"/>
    <w:rPr>
      <w:rFonts w:cs="Times New Roman"/>
      <w:b/>
    </w:rPr>
  </w:style>
  <w:style w:type="character" w:customStyle="1" w:styleId="Card-Underline">
    <w:name w:val="Card - Underline"/>
    <w:rsid w:val="00E43B90"/>
    <w:rPr>
      <w:rFonts w:cs="Times New Roman"/>
      <w:u w:val="single"/>
    </w:rPr>
  </w:style>
  <w:style w:type="character" w:customStyle="1" w:styleId="beriefunderline">
    <w:name w:val="berief = underline"/>
    <w:rsid w:val="00E43B90"/>
    <w:rPr>
      <w:rFonts w:ascii="Times New Roman" w:eastAsia="Times New Roman" w:hAnsi="Times New Roman" w:cs="Times New Roman"/>
      <w:sz w:val="20"/>
      <w:u w:val="single"/>
    </w:rPr>
  </w:style>
  <w:style w:type="paragraph" w:customStyle="1" w:styleId="Brief">
    <w:name w:val="Brief"/>
    <w:basedOn w:val="Brief-PrimarySource"/>
    <w:uiPriority w:val="99"/>
    <w:qFormat/>
    <w:rsid w:val="00E43B90"/>
    <w:rPr>
      <w:b w:val="0"/>
    </w:rPr>
  </w:style>
  <w:style w:type="character" w:customStyle="1" w:styleId="BoldText10pt">
    <w:name w:val="Bold Text 10 pt"/>
    <w:rsid w:val="00E43B90"/>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E43B9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43B9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43B9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43B9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43B9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43B90"/>
    <w:pPr>
      <w:widowControl w:val="0"/>
      <w:spacing w:line="276" w:lineRule="atLeast"/>
    </w:pPr>
    <w:rPr>
      <w:color w:val="auto"/>
    </w:rPr>
  </w:style>
  <w:style w:type="paragraph" w:customStyle="1" w:styleId="CM34">
    <w:name w:val="CM34"/>
    <w:basedOn w:val="Default"/>
    <w:next w:val="Default"/>
    <w:uiPriority w:val="99"/>
    <w:qFormat/>
    <w:rsid w:val="00E43B90"/>
    <w:pPr>
      <w:widowControl w:val="0"/>
    </w:pPr>
    <w:rPr>
      <w:color w:val="auto"/>
    </w:rPr>
  </w:style>
  <w:style w:type="paragraph" w:customStyle="1" w:styleId="CM56">
    <w:name w:val="CM56"/>
    <w:basedOn w:val="Default"/>
    <w:next w:val="Default"/>
    <w:uiPriority w:val="99"/>
    <w:qFormat/>
    <w:rsid w:val="00E43B90"/>
    <w:pPr>
      <w:widowControl w:val="0"/>
    </w:pPr>
    <w:rPr>
      <w:rFonts w:eastAsia="Calibri"/>
      <w:color w:val="auto"/>
    </w:rPr>
  </w:style>
  <w:style w:type="paragraph" w:customStyle="1" w:styleId="CM58">
    <w:name w:val="CM58"/>
    <w:basedOn w:val="Default"/>
    <w:next w:val="Default"/>
    <w:uiPriority w:val="99"/>
    <w:qFormat/>
    <w:rsid w:val="00E43B90"/>
    <w:pPr>
      <w:widowControl w:val="0"/>
    </w:pPr>
    <w:rPr>
      <w:rFonts w:eastAsia="Calibri"/>
      <w:color w:val="auto"/>
    </w:rPr>
  </w:style>
  <w:style w:type="paragraph" w:customStyle="1" w:styleId="CM57">
    <w:name w:val="CM57"/>
    <w:basedOn w:val="Default"/>
    <w:next w:val="Default"/>
    <w:uiPriority w:val="99"/>
    <w:qFormat/>
    <w:rsid w:val="00E43B90"/>
    <w:pPr>
      <w:widowControl w:val="0"/>
    </w:pPr>
    <w:rPr>
      <w:rFonts w:eastAsia="Calibri"/>
      <w:color w:val="auto"/>
    </w:rPr>
  </w:style>
  <w:style w:type="paragraph" w:customStyle="1" w:styleId="CM1">
    <w:name w:val="CM1"/>
    <w:basedOn w:val="Default"/>
    <w:next w:val="Default"/>
    <w:uiPriority w:val="99"/>
    <w:qFormat/>
    <w:rsid w:val="00E43B90"/>
    <w:pPr>
      <w:widowControl w:val="0"/>
    </w:pPr>
    <w:rPr>
      <w:rFonts w:eastAsia="Calibri"/>
      <w:color w:val="auto"/>
    </w:rPr>
  </w:style>
  <w:style w:type="paragraph" w:customStyle="1" w:styleId="CM49">
    <w:name w:val="CM49"/>
    <w:basedOn w:val="Default"/>
    <w:next w:val="Default"/>
    <w:uiPriority w:val="99"/>
    <w:qFormat/>
    <w:rsid w:val="00E43B90"/>
    <w:pPr>
      <w:widowControl w:val="0"/>
    </w:pPr>
    <w:rPr>
      <w:rFonts w:eastAsia="Calibri"/>
      <w:color w:val="auto"/>
    </w:rPr>
  </w:style>
  <w:style w:type="paragraph" w:customStyle="1" w:styleId="CM41">
    <w:name w:val="CM41"/>
    <w:basedOn w:val="Default"/>
    <w:next w:val="Default"/>
    <w:uiPriority w:val="99"/>
    <w:qFormat/>
    <w:rsid w:val="00E43B90"/>
    <w:pPr>
      <w:widowControl w:val="0"/>
    </w:pPr>
    <w:rPr>
      <w:rFonts w:eastAsia="Calibri"/>
      <w:color w:val="auto"/>
    </w:rPr>
  </w:style>
  <w:style w:type="paragraph" w:customStyle="1" w:styleId="3rdOrderPara">
    <w:name w:val="3rd Order Para"/>
    <w:basedOn w:val="Default"/>
    <w:next w:val="Default"/>
    <w:uiPriority w:val="99"/>
    <w:qFormat/>
    <w:rsid w:val="00E43B90"/>
    <w:pPr>
      <w:widowControl w:val="0"/>
    </w:pPr>
    <w:rPr>
      <w:rFonts w:eastAsia="Calibri"/>
      <w:color w:val="auto"/>
    </w:rPr>
  </w:style>
  <w:style w:type="paragraph" w:customStyle="1" w:styleId="2ndOrderPara">
    <w:name w:val="2nd Order Para"/>
    <w:basedOn w:val="Default"/>
    <w:next w:val="Default"/>
    <w:uiPriority w:val="99"/>
    <w:qFormat/>
    <w:rsid w:val="00E43B90"/>
    <w:pPr>
      <w:widowControl w:val="0"/>
    </w:pPr>
    <w:rPr>
      <w:rFonts w:eastAsia="Calibri"/>
      <w:color w:val="auto"/>
    </w:rPr>
  </w:style>
  <w:style w:type="paragraph" w:customStyle="1" w:styleId="Normal-SIGN2">
    <w:name w:val="Normal-SIGN2"/>
    <w:basedOn w:val="Default"/>
    <w:next w:val="Default"/>
    <w:uiPriority w:val="99"/>
    <w:qFormat/>
    <w:rsid w:val="00E43B90"/>
    <w:pPr>
      <w:widowControl w:val="0"/>
    </w:pPr>
    <w:rPr>
      <w:rFonts w:eastAsia="Calibri"/>
      <w:color w:val="auto"/>
    </w:rPr>
  </w:style>
  <w:style w:type="paragraph" w:customStyle="1" w:styleId="Normal-SIGN1">
    <w:name w:val="Normal-SIGN1"/>
    <w:basedOn w:val="Default"/>
    <w:next w:val="Default"/>
    <w:uiPriority w:val="99"/>
    <w:qFormat/>
    <w:rsid w:val="00E43B90"/>
    <w:pPr>
      <w:widowControl w:val="0"/>
    </w:pPr>
    <w:rPr>
      <w:rFonts w:eastAsia="Calibri"/>
      <w:color w:val="auto"/>
    </w:rPr>
  </w:style>
  <w:style w:type="paragraph" w:customStyle="1" w:styleId="CM3">
    <w:name w:val="CM3"/>
    <w:basedOn w:val="Default"/>
    <w:next w:val="Default"/>
    <w:uiPriority w:val="99"/>
    <w:qFormat/>
    <w:rsid w:val="00E43B90"/>
    <w:pPr>
      <w:widowControl w:val="0"/>
      <w:spacing w:line="553" w:lineRule="atLeast"/>
    </w:pPr>
    <w:rPr>
      <w:rFonts w:eastAsia="Calibri"/>
      <w:color w:val="auto"/>
    </w:rPr>
  </w:style>
  <w:style w:type="paragraph" w:customStyle="1" w:styleId="CM33">
    <w:name w:val="CM33"/>
    <w:basedOn w:val="Default"/>
    <w:next w:val="Default"/>
    <w:uiPriority w:val="99"/>
    <w:qFormat/>
    <w:rsid w:val="00E43B90"/>
    <w:pPr>
      <w:widowControl w:val="0"/>
    </w:pPr>
    <w:rPr>
      <w:rFonts w:eastAsia="Calibri"/>
      <w:color w:val="auto"/>
    </w:rPr>
  </w:style>
  <w:style w:type="paragraph" w:customStyle="1" w:styleId="CM37">
    <w:name w:val="CM37"/>
    <w:basedOn w:val="Default"/>
    <w:next w:val="Default"/>
    <w:uiPriority w:val="99"/>
    <w:qFormat/>
    <w:rsid w:val="00E43B90"/>
    <w:pPr>
      <w:widowControl w:val="0"/>
    </w:pPr>
    <w:rPr>
      <w:rFonts w:eastAsia="Calibri"/>
      <w:color w:val="auto"/>
    </w:rPr>
  </w:style>
  <w:style w:type="paragraph" w:customStyle="1" w:styleId="CM7">
    <w:name w:val="CM7"/>
    <w:basedOn w:val="Default"/>
    <w:next w:val="Default"/>
    <w:uiPriority w:val="99"/>
    <w:qFormat/>
    <w:rsid w:val="00E43B90"/>
    <w:pPr>
      <w:widowControl w:val="0"/>
      <w:spacing w:line="553" w:lineRule="atLeast"/>
    </w:pPr>
    <w:rPr>
      <w:rFonts w:eastAsia="Calibri"/>
      <w:color w:val="auto"/>
    </w:rPr>
  </w:style>
  <w:style w:type="paragraph" w:styleId="PlainText">
    <w:name w:val="Plain Text"/>
    <w:basedOn w:val="Normal"/>
    <w:next w:val="Normal"/>
    <w:link w:val="PlainTextChar"/>
    <w:rsid w:val="00E43B90"/>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E43B90"/>
    <w:rPr>
      <w:rFonts w:ascii="IJGCNM+Arial" w:eastAsia="Times New Roman" w:hAnsi="IJGCNM+Arial"/>
    </w:rPr>
  </w:style>
  <w:style w:type="paragraph" w:customStyle="1" w:styleId="Brief-SecondarySource">
    <w:name w:val="Brief - Secondary Source"/>
    <w:basedOn w:val="Normal"/>
    <w:uiPriority w:val="99"/>
    <w:qFormat/>
    <w:rsid w:val="00E43B90"/>
    <w:rPr>
      <w:rFonts w:eastAsia="Times New Roman"/>
      <w:sz w:val="14"/>
      <w:szCs w:val="20"/>
    </w:rPr>
  </w:style>
  <w:style w:type="paragraph" w:customStyle="1" w:styleId="Brief-Card">
    <w:name w:val="Brief - Card"/>
    <w:basedOn w:val="Normal"/>
    <w:uiPriority w:val="99"/>
    <w:qFormat/>
    <w:rsid w:val="00E43B90"/>
    <w:rPr>
      <w:rFonts w:eastAsia="Times New Roman"/>
    </w:rPr>
  </w:style>
  <w:style w:type="paragraph" w:customStyle="1" w:styleId="Pa2">
    <w:name w:val="Pa2"/>
    <w:basedOn w:val="Default"/>
    <w:next w:val="Default"/>
    <w:uiPriority w:val="99"/>
    <w:qFormat/>
    <w:rsid w:val="00E43B9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43B90"/>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E43B9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43B9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43B90"/>
    <w:pPr>
      <w:widowControl w:val="0"/>
    </w:pPr>
    <w:rPr>
      <w:rFonts w:ascii="Arial Black" w:hAnsi="Arial Black"/>
      <w:color w:val="auto"/>
    </w:rPr>
  </w:style>
  <w:style w:type="character" w:customStyle="1" w:styleId="eoeaheader">
    <w:name w:val="eoea_header"/>
    <w:basedOn w:val="DefaultParagraphFont"/>
    <w:rsid w:val="00E43B90"/>
  </w:style>
  <w:style w:type="character" w:customStyle="1" w:styleId="SC4208902">
    <w:name w:val="SC.4.208902"/>
    <w:rsid w:val="00E43B90"/>
    <w:rPr>
      <w:rFonts w:cs="Century"/>
      <w:color w:val="000000"/>
      <w:sz w:val="22"/>
      <w:szCs w:val="22"/>
    </w:rPr>
  </w:style>
  <w:style w:type="character" w:customStyle="1" w:styleId="SC4208915">
    <w:name w:val="SC.4.208915"/>
    <w:rsid w:val="00E43B90"/>
    <w:rPr>
      <w:rFonts w:cs="Century"/>
      <w:color w:val="000000"/>
      <w:sz w:val="13"/>
      <w:szCs w:val="13"/>
    </w:rPr>
  </w:style>
  <w:style w:type="character" w:customStyle="1" w:styleId="SC273764">
    <w:name w:val="SC.2.73764"/>
    <w:rsid w:val="00E43B90"/>
    <w:rPr>
      <w:rFonts w:cs="Century"/>
      <w:color w:val="000000"/>
      <w:sz w:val="72"/>
      <w:szCs w:val="72"/>
    </w:rPr>
  </w:style>
  <w:style w:type="character" w:customStyle="1" w:styleId="SC273779">
    <w:name w:val="SC.2.73779"/>
    <w:rsid w:val="00E43B90"/>
    <w:rPr>
      <w:rFonts w:cs="Century"/>
      <w:color w:val="000000"/>
      <w:sz w:val="40"/>
      <w:szCs w:val="40"/>
    </w:rPr>
  </w:style>
  <w:style w:type="character" w:customStyle="1" w:styleId="SC273763">
    <w:name w:val="SC.2.73763"/>
    <w:rsid w:val="00E43B90"/>
    <w:rPr>
      <w:rFonts w:cs="Century"/>
      <w:b/>
      <w:bCs/>
      <w:color w:val="000000"/>
    </w:rPr>
  </w:style>
  <w:style w:type="character" w:customStyle="1" w:styleId="SC4208910">
    <w:name w:val="SC.4.208910"/>
    <w:rsid w:val="00E43B90"/>
    <w:rPr>
      <w:rFonts w:cs="Century"/>
      <w:color w:val="000000"/>
      <w:sz w:val="28"/>
      <w:szCs w:val="28"/>
    </w:rPr>
  </w:style>
  <w:style w:type="character" w:customStyle="1" w:styleId="SC4208911">
    <w:name w:val="SC.4.208911"/>
    <w:rsid w:val="00E43B90"/>
    <w:rPr>
      <w:rFonts w:cs="Century"/>
      <w:color w:val="000000"/>
    </w:rPr>
  </w:style>
  <w:style w:type="paragraph" w:customStyle="1" w:styleId="Cover1">
    <w:name w:val="Cover 1"/>
    <w:basedOn w:val="Normal"/>
    <w:next w:val="Normal"/>
    <w:uiPriority w:val="99"/>
    <w:qFormat/>
    <w:rsid w:val="00E43B9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43B9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43B90"/>
    <w:pPr>
      <w:widowControl w:val="0"/>
    </w:pPr>
    <w:rPr>
      <w:color w:val="auto"/>
    </w:rPr>
  </w:style>
  <w:style w:type="paragraph" w:customStyle="1" w:styleId="Pa11">
    <w:name w:val="Pa11"/>
    <w:basedOn w:val="Normal"/>
    <w:next w:val="Normal"/>
    <w:uiPriority w:val="99"/>
    <w:qFormat/>
    <w:rsid w:val="00E43B9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43B9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E43B90"/>
    <w:pPr>
      <w:widowControl w:val="0"/>
    </w:pPr>
    <w:rPr>
      <w:rFonts w:eastAsia="Calibri"/>
      <w:color w:val="auto"/>
    </w:rPr>
  </w:style>
  <w:style w:type="paragraph" w:customStyle="1" w:styleId="CM28">
    <w:name w:val="CM28"/>
    <w:basedOn w:val="Default"/>
    <w:next w:val="Default"/>
    <w:uiPriority w:val="99"/>
    <w:qFormat/>
    <w:rsid w:val="00E43B90"/>
    <w:pPr>
      <w:widowControl w:val="0"/>
    </w:pPr>
    <w:rPr>
      <w:rFonts w:eastAsia="Calibri"/>
      <w:color w:val="auto"/>
    </w:rPr>
  </w:style>
  <w:style w:type="paragraph" w:customStyle="1" w:styleId="CM8">
    <w:name w:val="CM8"/>
    <w:basedOn w:val="Default"/>
    <w:next w:val="Default"/>
    <w:uiPriority w:val="99"/>
    <w:qFormat/>
    <w:rsid w:val="00E43B90"/>
    <w:pPr>
      <w:widowControl w:val="0"/>
    </w:pPr>
    <w:rPr>
      <w:rFonts w:eastAsia="Calibri"/>
      <w:color w:val="auto"/>
    </w:rPr>
  </w:style>
  <w:style w:type="paragraph" w:customStyle="1" w:styleId="CM6">
    <w:name w:val="CM6"/>
    <w:basedOn w:val="Default"/>
    <w:next w:val="Default"/>
    <w:uiPriority w:val="99"/>
    <w:qFormat/>
    <w:rsid w:val="00E43B90"/>
    <w:pPr>
      <w:widowControl w:val="0"/>
      <w:spacing w:line="553" w:lineRule="atLeast"/>
    </w:pPr>
    <w:rPr>
      <w:rFonts w:eastAsia="Calibri"/>
      <w:color w:val="auto"/>
    </w:rPr>
  </w:style>
  <w:style w:type="paragraph" w:customStyle="1" w:styleId="CM22">
    <w:name w:val="CM22"/>
    <w:basedOn w:val="Default"/>
    <w:next w:val="Default"/>
    <w:uiPriority w:val="99"/>
    <w:qFormat/>
    <w:rsid w:val="00E43B90"/>
    <w:pPr>
      <w:widowControl w:val="0"/>
    </w:pPr>
    <w:rPr>
      <w:rFonts w:eastAsia="Calibri"/>
      <w:color w:val="auto"/>
    </w:rPr>
  </w:style>
  <w:style w:type="character" w:customStyle="1" w:styleId="articlesubtitle">
    <w:name w:val="article_sub_title"/>
    <w:basedOn w:val="DefaultParagraphFont"/>
    <w:rsid w:val="00E43B90"/>
  </w:style>
  <w:style w:type="character" w:customStyle="1" w:styleId="newsdate2">
    <w:name w:val="news_date2"/>
    <w:basedOn w:val="DefaultParagraphFont"/>
    <w:rsid w:val="00E43B90"/>
  </w:style>
  <w:style w:type="character" w:customStyle="1" w:styleId="readarticleheader">
    <w:name w:val="readarticleheader"/>
    <w:basedOn w:val="DefaultParagraphFont"/>
    <w:rsid w:val="00E43B90"/>
  </w:style>
  <w:style w:type="paragraph" w:customStyle="1" w:styleId="DoubleUnderlined">
    <w:name w:val="Double Underlined"/>
    <w:basedOn w:val="Heading2"/>
    <w:autoRedefine/>
    <w:uiPriority w:val="99"/>
    <w:qFormat/>
    <w:rsid w:val="00E43B90"/>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E43B90"/>
    <w:rPr>
      <w:rFonts w:ascii="Trebuchet MS" w:hAnsi="Trebuchet MS"/>
      <w:u w:val="thick"/>
      <w:lang w:val="en-US" w:eastAsia="zh-CN" w:bidi="ar-SA"/>
    </w:rPr>
  </w:style>
  <w:style w:type="paragraph" w:customStyle="1" w:styleId="IndexFixer">
    <w:name w:val="Index Fixer"/>
    <w:basedOn w:val="Heading1"/>
    <w:uiPriority w:val="99"/>
    <w:qFormat/>
    <w:rsid w:val="00E43B90"/>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E43B90"/>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E43B90"/>
    <w:rPr>
      <w:rFonts w:ascii="Arial Narrow" w:eastAsia="Times New Roman" w:hAnsi="Arial Narrow"/>
      <w:b/>
      <w:szCs w:val="24"/>
      <w:u w:val="single"/>
      <w:lang w:val="en-GB" w:eastAsia="en-US" w:bidi="ar-SA"/>
    </w:rPr>
  </w:style>
  <w:style w:type="character" w:customStyle="1" w:styleId="medium-normal1">
    <w:name w:val="medium-normal1"/>
    <w:rsid w:val="00E43B90"/>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E43B9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E43B90"/>
    <w:pPr>
      <w:ind w:left="720" w:right="720"/>
    </w:pPr>
    <w:rPr>
      <w:rFonts w:ascii="Palatino Linotype" w:eastAsia="Times New Roman" w:hAnsi="Palatino Linotype"/>
      <w:szCs w:val="20"/>
      <w:u w:val="single"/>
    </w:rPr>
  </w:style>
  <w:style w:type="character" w:customStyle="1" w:styleId="UnderlinedCardChar0">
    <w:name w:val="Underlined Card Char"/>
    <w:rsid w:val="00E43B90"/>
    <w:rPr>
      <w:rFonts w:ascii="Palatino Linotype" w:hAnsi="Palatino Linotype"/>
      <w:u w:val="single"/>
      <w:lang w:val="en-US" w:eastAsia="en-US" w:bidi="ar-SA"/>
    </w:rPr>
  </w:style>
  <w:style w:type="character" w:customStyle="1" w:styleId="Style10ptUnderline">
    <w:name w:val="Style 10 pt Underline"/>
    <w:rsid w:val="00E43B90"/>
    <w:rPr>
      <w:sz w:val="20"/>
      <w:u w:val="single"/>
    </w:rPr>
  </w:style>
  <w:style w:type="character" w:customStyle="1" w:styleId="char">
    <w:name w:val="char"/>
    <w:basedOn w:val="DefaultParagraphFont"/>
    <w:rsid w:val="00E43B90"/>
  </w:style>
  <w:style w:type="character" w:customStyle="1" w:styleId="UnderlineCharCharCharCharCharChar">
    <w:name w:val="Underline Char Char Char Char Char Char"/>
    <w:rsid w:val="00E43B90"/>
    <w:rPr>
      <w:rFonts w:ascii="Arial Narrow" w:hAnsi="Arial Narrow"/>
      <w:szCs w:val="24"/>
      <w:u w:val="single"/>
      <w:lang w:val="en-US" w:eastAsia="en-US" w:bidi="ar-SA"/>
    </w:rPr>
  </w:style>
  <w:style w:type="paragraph" w:customStyle="1" w:styleId="PageHeader-Underline18pt">
    <w:name w:val="Page Header - Underline 18 pt"/>
    <w:uiPriority w:val="99"/>
    <w:qFormat/>
    <w:rsid w:val="00E43B9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43B90"/>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E43B90"/>
  </w:style>
  <w:style w:type="character" w:customStyle="1" w:styleId="hdr">
    <w:name w:val="hdr"/>
    <w:basedOn w:val="DefaultParagraphFont"/>
    <w:rsid w:val="00E43B90"/>
  </w:style>
  <w:style w:type="paragraph" w:customStyle="1" w:styleId="subhead">
    <w:name w:val="subhead"/>
    <w:basedOn w:val="Normal"/>
    <w:uiPriority w:val="99"/>
    <w:qFormat/>
    <w:rsid w:val="00E43B90"/>
    <w:pPr>
      <w:spacing w:after="120" w:line="225" w:lineRule="atLeast"/>
      <w:ind w:right="180"/>
    </w:pPr>
    <w:rPr>
      <w:rFonts w:eastAsia="Times New Roman"/>
      <w:color w:val="5177C5"/>
      <w:szCs w:val="20"/>
    </w:rPr>
  </w:style>
  <w:style w:type="character" w:customStyle="1" w:styleId="date1">
    <w:name w:val="date1"/>
    <w:basedOn w:val="DefaultParagraphFont"/>
    <w:rsid w:val="00E43B90"/>
  </w:style>
  <w:style w:type="character" w:customStyle="1" w:styleId="bolding1">
    <w:name w:val="bolding1"/>
    <w:rsid w:val="00E43B90"/>
    <w:rPr>
      <w:b/>
      <w:bCs/>
    </w:rPr>
  </w:style>
  <w:style w:type="character" w:customStyle="1" w:styleId="bookoptions1">
    <w:name w:val="book_options1"/>
    <w:rsid w:val="00E43B90"/>
    <w:rPr>
      <w:b/>
      <w:bCs/>
      <w:color w:val="333366"/>
    </w:rPr>
  </w:style>
  <w:style w:type="character" w:customStyle="1" w:styleId="descriptionblock">
    <w:name w:val="description block"/>
    <w:basedOn w:val="DefaultParagraphFont"/>
    <w:rsid w:val="00E43B90"/>
  </w:style>
  <w:style w:type="character" w:customStyle="1" w:styleId="detailsboxblock">
    <w:name w:val="detailsbox block"/>
    <w:basedOn w:val="DefaultParagraphFont"/>
    <w:rsid w:val="00E43B90"/>
  </w:style>
  <w:style w:type="character" w:customStyle="1" w:styleId="Char3">
    <w:name w:val="Char3"/>
    <w:rsid w:val="00E43B90"/>
    <w:rPr>
      <w:rFonts w:cs="Arial"/>
      <w:bCs/>
      <w:u w:val="thick"/>
      <w:lang w:val="en-US" w:eastAsia="en-US" w:bidi="ar-SA"/>
    </w:rPr>
  </w:style>
  <w:style w:type="paragraph" w:customStyle="1" w:styleId="StyleHeading110pt">
    <w:name w:val="Style Heading 1 + 10 pt"/>
    <w:basedOn w:val="Heading1"/>
    <w:uiPriority w:val="99"/>
    <w:qFormat/>
    <w:rsid w:val="00E43B90"/>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43B90"/>
  </w:style>
  <w:style w:type="paragraph" w:customStyle="1" w:styleId="StyleUnderliningTimesNewRomanBoldNounderlineKernat16">
    <w:name w:val="Style Underlining + Times New Roman Bold No underline Kern at 16..."/>
    <w:basedOn w:val="Normal"/>
    <w:uiPriority w:val="99"/>
    <w:qFormat/>
    <w:rsid w:val="00E43B9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43B90"/>
    <w:rPr>
      <w:rFonts w:eastAsia="Times New Roman"/>
      <w:b/>
      <w:bCs/>
      <w:kern w:val="32"/>
      <w:sz w:val="32"/>
      <w:szCs w:val="32"/>
    </w:rPr>
  </w:style>
  <w:style w:type="paragraph" w:customStyle="1" w:styleId="StyleBoldUnderliningKernat16pt">
    <w:name w:val="Style Bold Underlining + Kern at 16 pt"/>
    <w:uiPriority w:val="99"/>
    <w:qFormat/>
    <w:rsid w:val="00E43B90"/>
    <w:pPr>
      <w:spacing w:after="160" w:line="259" w:lineRule="auto"/>
    </w:pPr>
    <w:rPr>
      <w:rFonts w:eastAsiaTheme="minorHAnsi"/>
      <w:sz w:val="22"/>
      <w:szCs w:val="22"/>
    </w:rPr>
  </w:style>
  <w:style w:type="paragraph" w:customStyle="1" w:styleId="boldy">
    <w:name w:val="boldy"/>
    <w:basedOn w:val="Heading2"/>
    <w:uiPriority w:val="99"/>
    <w:qFormat/>
    <w:rsid w:val="00E43B90"/>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E43B90"/>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E43B90"/>
    <w:rPr>
      <w:sz w:val="12"/>
      <w:szCs w:val="24"/>
      <w:lang w:val="en-US" w:eastAsia="en-US" w:bidi="ar-SA"/>
    </w:rPr>
  </w:style>
  <w:style w:type="paragraph" w:customStyle="1" w:styleId="TxBr6p1">
    <w:name w:val="TxBr_6p1"/>
    <w:basedOn w:val="Normal"/>
    <w:uiPriority w:val="99"/>
    <w:qFormat/>
    <w:rsid w:val="00E43B9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43B90"/>
    <w:pPr>
      <w:ind w:left="400"/>
    </w:pPr>
    <w:rPr>
      <w:rFonts w:eastAsia="Times New Roman"/>
      <w:szCs w:val="20"/>
    </w:rPr>
  </w:style>
  <w:style w:type="character" w:customStyle="1" w:styleId="texto11">
    <w:name w:val="texto11"/>
    <w:rsid w:val="00E43B90"/>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E43B90"/>
    <w:rPr>
      <w:rFonts w:ascii="Arial Narrow" w:eastAsia="Times New Roman" w:hAnsi="Arial Narrow"/>
      <w:sz w:val="16"/>
      <w:szCs w:val="20"/>
      <w:lang w:val="x-none" w:eastAsia="x-none"/>
    </w:rPr>
  </w:style>
  <w:style w:type="character" w:customStyle="1" w:styleId="CardTagChar">
    <w:name w:val="Card Tag Char"/>
    <w:rsid w:val="00E43B90"/>
    <w:rPr>
      <w:rFonts w:ascii="Arial Narrow" w:hAnsi="Arial Narrow"/>
      <w:b/>
      <w:sz w:val="24"/>
      <w:szCs w:val="24"/>
      <w:lang w:val="en-US" w:eastAsia="en-US" w:bidi="ar-SA"/>
    </w:rPr>
  </w:style>
  <w:style w:type="character" w:customStyle="1" w:styleId="CardtextChar3">
    <w:name w:val="Card text Char"/>
    <w:link w:val="Cardtext4"/>
    <w:rsid w:val="00E43B90"/>
    <w:rPr>
      <w:rFonts w:ascii="Arial Narrow" w:hAnsi="Arial Narrow"/>
      <w:u w:val="single"/>
    </w:rPr>
  </w:style>
  <w:style w:type="paragraph" w:customStyle="1" w:styleId="UnderlineStyle">
    <w:name w:val="Underline Style"/>
    <w:basedOn w:val="Normal"/>
    <w:link w:val="UnderlineStyleChar"/>
    <w:qFormat/>
    <w:rsid w:val="00E43B90"/>
    <w:rPr>
      <w:rFonts w:eastAsia="Times New Roman"/>
      <w:b/>
      <w:sz w:val="24"/>
      <w:u w:val="single"/>
    </w:rPr>
  </w:style>
  <w:style w:type="paragraph" w:customStyle="1" w:styleId="Normalization">
    <w:name w:val="Normalization"/>
    <w:basedOn w:val="Normal"/>
    <w:uiPriority w:val="99"/>
    <w:qFormat/>
    <w:rsid w:val="00E43B90"/>
    <w:rPr>
      <w:rFonts w:eastAsia="Times New Roman"/>
      <w:sz w:val="18"/>
    </w:rPr>
  </w:style>
  <w:style w:type="paragraph" w:customStyle="1" w:styleId="BreifTitle">
    <w:name w:val="Breif Title"/>
    <w:basedOn w:val="Normal"/>
    <w:autoRedefine/>
    <w:uiPriority w:val="99"/>
    <w:qFormat/>
    <w:rsid w:val="00E43B9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E43B9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E43B90"/>
    <w:rPr>
      <w:b/>
      <w:sz w:val="32"/>
      <w:szCs w:val="32"/>
      <w:lang w:val="en-US" w:eastAsia="en-US" w:bidi="ar-SA"/>
    </w:rPr>
  </w:style>
  <w:style w:type="paragraph" w:styleId="BodyTextFirstIndent">
    <w:name w:val="Body Text First Indent"/>
    <w:basedOn w:val="BodyText"/>
    <w:link w:val="BodyTextFirstIndentChar"/>
    <w:rsid w:val="00E43B90"/>
    <w:pPr>
      <w:spacing w:after="120"/>
      <w:ind w:firstLine="210"/>
    </w:pPr>
    <w:rPr>
      <w:sz w:val="24"/>
      <w:szCs w:val="24"/>
    </w:rPr>
  </w:style>
  <w:style w:type="character" w:customStyle="1" w:styleId="BodyTextFirstIndentChar">
    <w:name w:val="Body Text First Indent Char"/>
    <w:basedOn w:val="BodyTextChar"/>
    <w:link w:val="BodyTextFirstIndent"/>
    <w:rsid w:val="00E43B90"/>
    <w:rPr>
      <w:rFonts w:ascii="Calibri" w:eastAsia="Times New Roman" w:hAnsi="Calibri"/>
      <w:sz w:val="16"/>
      <w:szCs w:val="20"/>
    </w:rPr>
  </w:style>
  <w:style w:type="character" w:customStyle="1" w:styleId="TagChar3">
    <w:name w:val="Tag Char3"/>
    <w:rsid w:val="00E43B90"/>
    <w:rPr>
      <w:rFonts w:ascii="Palatino Linotype" w:hAnsi="Palatino Linotype"/>
      <w:b/>
      <w:sz w:val="24"/>
      <w:szCs w:val="24"/>
      <w:lang w:val="en-US" w:eastAsia="en-US" w:bidi="ar-SA"/>
    </w:rPr>
  </w:style>
  <w:style w:type="paragraph" w:customStyle="1" w:styleId="TagCite0">
    <w:name w:val="Tag/Cite"/>
    <w:basedOn w:val="Normal"/>
    <w:qFormat/>
    <w:rsid w:val="00E43B90"/>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E43B90"/>
    <w:pPr>
      <w:spacing w:after="16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E43B90"/>
    <w:rPr>
      <w:rFonts w:eastAsia="Times New Roman"/>
      <w:color w:val="333333"/>
    </w:rPr>
  </w:style>
  <w:style w:type="paragraph" w:customStyle="1" w:styleId="StyleTagandCiteFranklinGothicDemi">
    <w:name w:val="Style Tag and Cite + Franklin Gothic Demi"/>
    <w:basedOn w:val="Normal"/>
    <w:autoRedefine/>
    <w:uiPriority w:val="99"/>
    <w:qFormat/>
    <w:rsid w:val="00E43B9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43B90"/>
  </w:style>
  <w:style w:type="character" w:customStyle="1" w:styleId="Style10ptBold">
    <w:name w:val="Style 10 pt Bold"/>
    <w:rsid w:val="00E43B90"/>
    <w:rPr>
      <w:b/>
      <w:bCs/>
      <w:sz w:val="20"/>
    </w:rPr>
  </w:style>
  <w:style w:type="paragraph" w:styleId="Date">
    <w:name w:val="Date"/>
    <w:aliases w:val="date"/>
    <w:basedOn w:val="Normal"/>
    <w:next w:val="Normal"/>
    <w:link w:val="DateChar"/>
    <w:qFormat/>
    <w:rsid w:val="00E43B90"/>
    <w:rPr>
      <w:rFonts w:eastAsia="Times New Roman"/>
      <w:sz w:val="24"/>
    </w:rPr>
  </w:style>
  <w:style w:type="character" w:customStyle="1" w:styleId="DateChar">
    <w:name w:val="Date Char"/>
    <w:aliases w:val="date Char"/>
    <w:basedOn w:val="DefaultParagraphFont"/>
    <w:link w:val="Date"/>
    <w:rsid w:val="00E43B90"/>
    <w:rPr>
      <w:rFonts w:ascii="Calibri" w:eastAsia="Times New Roman" w:hAnsi="Calibri"/>
    </w:rPr>
  </w:style>
  <w:style w:type="character" w:customStyle="1" w:styleId="text9">
    <w:name w:val="text9"/>
    <w:basedOn w:val="DefaultParagraphFont"/>
    <w:rsid w:val="00E43B90"/>
  </w:style>
  <w:style w:type="character" w:customStyle="1" w:styleId="text21">
    <w:name w:val="text21"/>
    <w:basedOn w:val="DefaultParagraphFont"/>
    <w:rsid w:val="00E43B90"/>
  </w:style>
  <w:style w:type="character" w:customStyle="1" w:styleId="text19">
    <w:name w:val="text19"/>
    <w:basedOn w:val="DefaultParagraphFont"/>
    <w:rsid w:val="00E43B90"/>
  </w:style>
  <w:style w:type="paragraph" w:customStyle="1" w:styleId="CiteCard0">
    <w:name w:val="Cite/Card"/>
    <w:basedOn w:val="Normal"/>
    <w:uiPriority w:val="99"/>
    <w:qFormat/>
    <w:rsid w:val="00E43B90"/>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E43B90"/>
    <w:rPr>
      <w:b/>
      <w:bCs/>
      <w:i w:val="0"/>
      <w:iCs w:val="0"/>
      <w:color w:val="000000"/>
    </w:rPr>
  </w:style>
  <w:style w:type="paragraph" w:customStyle="1" w:styleId="tagCharCharCharCharCharCharChar">
    <w:name w:val="tag Char Char Char Char Char Char Char"/>
    <w:basedOn w:val="Normal"/>
    <w:uiPriority w:val="99"/>
    <w:qFormat/>
    <w:rsid w:val="00E43B90"/>
    <w:rPr>
      <w:rFonts w:eastAsia="Times New Roman"/>
      <w:b/>
      <w:sz w:val="24"/>
      <w:szCs w:val="20"/>
    </w:rPr>
  </w:style>
  <w:style w:type="character" w:customStyle="1" w:styleId="term2">
    <w:name w:val="term2"/>
    <w:rsid w:val="00E43B90"/>
    <w:rPr>
      <w:b/>
      <w:bCs/>
    </w:rPr>
  </w:style>
  <w:style w:type="paragraph" w:customStyle="1" w:styleId="title-bold-medium">
    <w:name w:val="title-bold-medium"/>
    <w:basedOn w:val="Normal"/>
    <w:uiPriority w:val="99"/>
    <w:qFormat/>
    <w:rsid w:val="00E43B90"/>
    <w:pPr>
      <w:spacing w:before="100" w:beforeAutospacing="1" w:after="100" w:afterAutospacing="1"/>
    </w:pPr>
    <w:rPr>
      <w:rFonts w:eastAsia="Arial Unicode MS"/>
      <w:b/>
      <w:bCs/>
      <w:color w:val="000000"/>
      <w:szCs w:val="20"/>
    </w:rPr>
  </w:style>
  <w:style w:type="character" w:customStyle="1" w:styleId="pmterms12">
    <w:name w:val="pmterms12"/>
    <w:rsid w:val="00E43B90"/>
    <w:rPr>
      <w:b/>
      <w:bCs/>
      <w:i w:val="0"/>
      <w:iCs w:val="0"/>
      <w:color w:val="000000"/>
    </w:rPr>
  </w:style>
  <w:style w:type="paragraph" w:customStyle="1" w:styleId="lact">
    <w:name w:val="lact"/>
    <w:basedOn w:val="Normal"/>
    <w:uiPriority w:val="99"/>
    <w:qFormat/>
    <w:rsid w:val="00E43B90"/>
    <w:pPr>
      <w:spacing w:before="100" w:beforeAutospacing="1" w:after="100" w:afterAutospacing="1"/>
    </w:pPr>
    <w:rPr>
      <w:rFonts w:eastAsia="Arial Unicode MS"/>
      <w:b/>
      <w:bCs/>
      <w:color w:val="000000"/>
      <w:szCs w:val="20"/>
    </w:rPr>
  </w:style>
  <w:style w:type="paragraph" w:styleId="BlockText">
    <w:name w:val="Block Text"/>
    <w:basedOn w:val="Normal"/>
    <w:rsid w:val="00E43B90"/>
    <w:pPr>
      <w:ind w:left="229" w:right="229"/>
    </w:pPr>
    <w:rPr>
      <w:rFonts w:ascii="Verdana" w:eastAsia="Times New Roman" w:hAnsi="Verdana"/>
      <w:sz w:val="16"/>
      <w:szCs w:val="20"/>
    </w:rPr>
  </w:style>
  <w:style w:type="paragraph" w:customStyle="1" w:styleId="CardTag">
    <w:name w:val="Card Tag"/>
    <w:basedOn w:val="Normal"/>
    <w:autoRedefine/>
    <w:qFormat/>
    <w:rsid w:val="00E43B90"/>
    <w:rPr>
      <w:rFonts w:eastAsia="Times New Roman"/>
      <w:b/>
      <w:sz w:val="24"/>
    </w:rPr>
  </w:style>
  <w:style w:type="paragraph" w:styleId="NormalIndent">
    <w:name w:val="Normal Indent"/>
    <w:basedOn w:val="Normal"/>
    <w:rsid w:val="00E43B90"/>
    <w:pPr>
      <w:ind w:left="720"/>
    </w:pPr>
    <w:rPr>
      <w:rFonts w:eastAsia="Times New Roman"/>
      <w:szCs w:val="20"/>
    </w:rPr>
  </w:style>
  <w:style w:type="character" w:customStyle="1" w:styleId="ToReadChar">
    <w:name w:val="To Read Char"/>
    <w:rsid w:val="00E43B90"/>
    <w:rPr>
      <w:rFonts w:ascii="Verdana" w:hAnsi="Verdana"/>
      <w:b/>
      <w:szCs w:val="24"/>
      <w:u w:val="single"/>
      <w:lang w:val="en-US" w:eastAsia="en-US" w:bidi="ar-SA"/>
    </w:rPr>
  </w:style>
  <w:style w:type="character" w:customStyle="1" w:styleId="ToReadCharChar">
    <w:name w:val="To Read Char Char"/>
    <w:rsid w:val="00E43B90"/>
    <w:rPr>
      <w:rFonts w:ascii="Verdana" w:hAnsi="Verdana"/>
      <w:b/>
      <w:szCs w:val="24"/>
      <w:u w:val="single"/>
      <w:lang w:val="en-US" w:eastAsia="en-US" w:bidi="ar-SA"/>
    </w:rPr>
  </w:style>
  <w:style w:type="paragraph" w:customStyle="1" w:styleId="BLOCKTITLE0">
    <w:name w:val="BLOCK TITLE"/>
    <w:basedOn w:val="Heading1"/>
    <w:uiPriority w:val="99"/>
    <w:qFormat/>
    <w:rsid w:val="00E43B90"/>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E43B90"/>
    <w:rPr>
      <w:b/>
      <w:szCs w:val="24"/>
      <w:u w:val="single"/>
      <w:lang w:val="en-US" w:eastAsia="en-US" w:bidi="ar-SA"/>
    </w:rPr>
  </w:style>
  <w:style w:type="paragraph" w:styleId="EnvelopeReturn">
    <w:name w:val="envelope return"/>
    <w:basedOn w:val="Normal"/>
    <w:rsid w:val="00E43B90"/>
    <w:rPr>
      <w:rFonts w:eastAsia="Times New Roman"/>
      <w:sz w:val="24"/>
      <w:szCs w:val="20"/>
    </w:rPr>
  </w:style>
  <w:style w:type="paragraph" w:styleId="EnvelopeAddress">
    <w:name w:val="envelope address"/>
    <w:basedOn w:val="Normal"/>
    <w:rsid w:val="00E43B90"/>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E43B90"/>
  </w:style>
  <w:style w:type="character" w:customStyle="1" w:styleId="bio">
    <w:name w:val="bio"/>
    <w:basedOn w:val="DefaultParagraphFont"/>
    <w:rsid w:val="00E43B90"/>
  </w:style>
  <w:style w:type="character" w:customStyle="1" w:styleId="storytextstyle">
    <w:name w:val="storytextstyle"/>
    <w:basedOn w:val="DefaultParagraphFont"/>
    <w:rsid w:val="00E43B90"/>
  </w:style>
  <w:style w:type="character" w:customStyle="1" w:styleId="cardunderlinedCharChar">
    <w:name w:val="card underlined Char Char"/>
    <w:rsid w:val="00E43B90"/>
    <w:rPr>
      <w:rFonts w:ascii="Arial" w:hAnsi="Arial"/>
      <w:sz w:val="22"/>
      <w:szCs w:val="24"/>
      <w:u w:val="single"/>
      <w:lang w:val="en-US" w:eastAsia="en-US" w:bidi="ar-SA"/>
    </w:rPr>
  </w:style>
  <w:style w:type="character" w:customStyle="1" w:styleId="Style2Char0">
    <w:name w:val="Style2 Char"/>
    <w:uiPriority w:val="99"/>
    <w:rsid w:val="00E43B90"/>
    <w:rPr>
      <w:rFonts w:ascii="Book Antiqua" w:hAnsi="Book Antiqua"/>
      <w:u w:val="thick"/>
      <w:lang w:val="en-US" w:eastAsia="en-US" w:bidi="ar-SA"/>
    </w:rPr>
  </w:style>
  <w:style w:type="character" w:customStyle="1" w:styleId="Style2Char1">
    <w:name w:val="Style2 Char1"/>
    <w:rsid w:val="00E43B90"/>
    <w:rPr>
      <w:rFonts w:ascii="Book Antiqua" w:hAnsi="Book Antiqua"/>
      <w:szCs w:val="24"/>
      <w:u w:val="thick"/>
      <w:lang w:val="en-US" w:eastAsia="en-US" w:bidi="ar-SA"/>
    </w:rPr>
  </w:style>
  <w:style w:type="character" w:customStyle="1" w:styleId="articlehead21">
    <w:name w:val="articlehead21"/>
    <w:rsid w:val="00E43B90"/>
    <w:rPr>
      <w:rFonts w:ascii="Arial" w:hAnsi="Arial" w:cs="Arial" w:hint="default"/>
      <w:b/>
      <w:bCs/>
      <w:color w:val="660000"/>
      <w:sz w:val="20"/>
      <w:szCs w:val="20"/>
    </w:rPr>
  </w:style>
  <w:style w:type="paragraph" w:customStyle="1" w:styleId="shellscontentions">
    <w:name w:val="shells/contentions"/>
    <w:basedOn w:val="TagCite0"/>
    <w:uiPriority w:val="99"/>
    <w:qFormat/>
    <w:rsid w:val="00E43B90"/>
  </w:style>
  <w:style w:type="character" w:customStyle="1" w:styleId="BoldandUnderlineChar2Char1">
    <w:name w:val="Bold and Underline Char2 Char1"/>
    <w:rsid w:val="00E43B90"/>
    <w:rPr>
      <w:b/>
      <w:szCs w:val="24"/>
      <w:u w:val="single"/>
      <w:lang w:val="en-US" w:eastAsia="en-US" w:bidi="ar-SA"/>
    </w:rPr>
  </w:style>
  <w:style w:type="character" w:customStyle="1" w:styleId="TagCiteChar1">
    <w:name w:val="Tag/Cite Char1"/>
    <w:rsid w:val="00E43B90"/>
    <w:rPr>
      <w:b/>
      <w:lang w:val="en-US" w:eastAsia="en-US" w:bidi="ar-SA"/>
    </w:rPr>
  </w:style>
  <w:style w:type="character" w:customStyle="1" w:styleId="goohl2">
    <w:name w:val="goohl2"/>
    <w:basedOn w:val="DefaultParagraphFont"/>
    <w:rsid w:val="00E43B90"/>
  </w:style>
  <w:style w:type="character" w:customStyle="1" w:styleId="Normal10">
    <w:name w:val="Normal1"/>
    <w:basedOn w:val="DefaultParagraphFont"/>
    <w:rsid w:val="00E43B90"/>
  </w:style>
  <w:style w:type="paragraph" w:customStyle="1" w:styleId="BriefTitle1">
    <w:name w:val="Brief Title 1"/>
    <w:basedOn w:val="Normal"/>
    <w:uiPriority w:val="99"/>
    <w:qFormat/>
    <w:rsid w:val="00E43B9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43B90"/>
    <w:pPr>
      <w:widowControl w:val="0"/>
      <w:autoSpaceDE w:val="0"/>
      <w:autoSpaceDN w:val="0"/>
      <w:adjustRightInd w:val="0"/>
    </w:pPr>
    <w:rPr>
      <w:rFonts w:eastAsia="Times New Roman"/>
      <w:b/>
      <w:szCs w:val="20"/>
    </w:rPr>
  </w:style>
  <w:style w:type="character" w:customStyle="1" w:styleId="CardCharChar">
    <w:name w:val="Card Char Char"/>
    <w:rsid w:val="00E43B90"/>
    <w:rPr>
      <w:lang w:val="en-US" w:eastAsia="en-US" w:bidi="ar-SA"/>
    </w:rPr>
  </w:style>
  <w:style w:type="character" w:customStyle="1" w:styleId="BriefTitle1Char">
    <w:name w:val="Brief Title 1 Char"/>
    <w:rsid w:val="00E43B90"/>
    <w:rPr>
      <w:b/>
      <w:u w:val="single"/>
      <w:lang w:val="en-US" w:eastAsia="en-US" w:bidi="ar-SA"/>
    </w:rPr>
  </w:style>
  <w:style w:type="character" w:customStyle="1" w:styleId="TagCiteCharChar">
    <w:name w:val="Tag/Cite Char Char"/>
    <w:rsid w:val="00E43B90"/>
    <w:rPr>
      <w:b/>
      <w:lang w:val="en-US" w:eastAsia="en-US" w:bidi="ar-SA"/>
    </w:rPr>
  </w:style>
  <w:style w:type="paragraph" w:customStyle="1" w:styleId="ShellTitles">
    <w:name w:val="ShellTitles"/>
    <w:basedOn w:val="Normal"/>
    <w:uiPriority w:val="99"/>
    <w:qFormat/>
    <w:rsid w:val="00E43B9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43B9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43B90"/>
    <w:pPr>
      <w:spacing w:before="100" w:beforeAutospacing="1" w:after="100" w:afterAutospacing="1"/>
    </w:pPr>
    <w:rPr>
      <w:rFonts w:eastAsia="Times New Roman"/>
    </w:rPr>
  </w:style>
  <w:style w:type="character" w:customStyle="1" w:styleId="btx">
    <w:name w:val="btx"/>
    <w:basedOn w:val="DefaultParagraphFont"/>
    <w:rsid w:val="00E43B90"/>
  </w:style>
  <w:style w:type="character" w:customStyle="1" w:styleId="CardChar10">
    <w:name w:val="Card Char1"/>
    <w:rsid w:val="00E43B90"/>
    <w:rPr>
      <w:lang w:val="en-US" w:eastAsia="en-US" w:bidi="ar-SA"/>
    </w:rPr>
  </w:style>
  <w:style w:type="character" w:customStyle="1" w:styleId="prodgeneral1">
    <w:name w:val="prodgeneral1"/>
    <w:rsid w:val="00E43B90"/>
    <w:rPr>
      <w:rFonts w:ascii="Verdana" w:hAnsi="Verdana" w:hint="default"/>
      <w:b w:val="0"/>
      <w:bCs w:val="0"/>
      <w:caps w:val="0"/>
      <w:color w:val="000000"/>
      <w:spacing w:val="0"/>
      <w:sz w:val="16"/>
      <w:szCs w:val="16"/>
    </w:rPr>
  </w:style>
  <w:style w:type="character" w:customStyle="1" w:styleId="summary1">
    <w:name w:val="summary1"/>
    <w:rsid w:val="00E43B90"/>
    <w:rPr>
      <w:rFonts w:ascii="Arial" w:hAnsi="Arial" w:cs="Arial" w:hint="default"/>
      <w:sz w:val="18"/>
      <w:szCs w:val="18"/>
    </w:rPr>
  </w:style>
  <w:style w:type="paragraph" w:customStyle="1" w:styleId="ToRead">
    <w:name w:val="To Read"/>
    <w:basedOn w:val="Normal"/>
    <w:uiPriority w:val="99"/>
    <w:qFormat/>
    <w:rsid w:val="00E43B90"/>
    <w:pPr>
      <w:ind w:left="720"/>
    </w:pPr>
    <w:rPr>
      <w:rFonts w:ascii="Verdana" w:eastAsia="Times New Roman" w:hAnsi="Verdana"/>
      <w:b/>
      <w:u w:val="single"/>
    </w:rPr>
  </w:style>
  <w:style w:type="character" w:customStyle="1" w:styleId="text3">
    <w:name w:val="text3"/>
    <w:basedOn w:val="DefaultParagraphFont"/>
    <w:rsid w:val="00E43B90"/>
  </w:style>
  <w:style w:type="paragraph" w:customStyle="1" w:styleId="Style1">
    <w:name w:val="Style 1"/>
    <w:basedOn w:val="Normal"/>
    <w:uiPriority w:val="99"/>
    <w:qFormat/>
    <w:rsid w:val="00E43B90"/>
    <w:pPr>
      <w:widowControl w:val="0"/>
      <w:ind w:firstLine="216"/>
    </w:pPr>
    <w:rPr>
      <w:rFonts w:eastAsia="Times New Roman"/>
      <w:noProof/>
      <w:color w:val="000000"/>
      <w:szCs w:val="20"/>
    </w:rPr>
  </w:style>
  <w:style w:type="paragraph" w:customStyle="1" w:styleId="Style40">
    <w:name w:val="Style 4"/>
    <w:basedOn w:val="Normal"/>
    <w:uiPriority w:val="99"/>
    <w:qFormat/>
    <w:rsid w:val="00E43B9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43B90"/>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E43B90"/>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E43B90"/>
  </w:style>
  <w:style w:type="paragraph" w:customStyle="1" w:styleId="PageNumber1">
    <w:name w:val="Page Number1"/>
    <w:basedOn w:val="Normal"/>
    <w:next w:val="Normal"/>
    <w:uiPriority w:val="99"/>
    <w:qFormat/>
    <w:rsid w:val="00E43B90"/>
    <w:rPr>
      <w:rFonts w:eastAsia="Times New Roman"/>
    </w:rPr>
  </w:style>
  <w:style w:type="paragraph" w:customStyle="1" w:styleId="Cite1">
    <w:name w:val="Cite1"/>
    <w:qFormat/>
    <w:rsid w:val="00E43B90"/>
    <w:rPr>
      <w:rFonts w:ascii="Palatino Linotype" w:eastAsia="Times New Roman" w:hAnsi="Palatino Linotype" w:cs="Times New Roman"/>
      <w:bCs/>
      <w:sz w:val="20"/>
      <w:szCs w:val="20"/>
      <w:lang w:val="en-AU"/>
    </w:rPr>
  </w:style>
  <w:style w:type="paragraph" w:customStyle="1" w:styleId="Card1">
    <w:name w:val="Card1"/>
    <w:uiPriority w:val="99"/>
    <w:qFormat/>
    <w:rsid w:val="00E43B90"/>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E43B9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E43B90"/>
    <w:pPr>
      <w:ind w:left="288" w:right="288"/>
    </w:pPr>
    <w:rPr>
      <w:rFonts w:eastAsia="Times New Roman"/>
    </w:rPr>
  </w:style>
  <w:style w:type="paragraph" w:customStyle="1" w:styleId="cite21">
    <w:name w:val="cite2"/>
    <w:uiPriority w:val="99"/>
    <w:qFormat/>
    <w:rsid w:val="00E43B90"/>
    <w:rPr>
      <w:rFonts w:ascii="Times New Roman" w:eastAsia="Times New Roman" w:hAnsi="Times New Roman" w:cs="Times New Roman"/>
      <w:color w:val="000000"/>
      <w:sz w:val="20"/>
    </w:rPr>
  </w:style>
  <w:style w:type="character" w:customStyle="1" w:styleId="underline1">
    <w:name w:val="underline1"/>
    <w:rsid w:val="00E43B90"/>
    <w:rPr>
      <w:rFonts w:ascii="Times New Roman" w:hAnsi="Times New Roman"/>
      <w:sz w:val="20"/>
      <w:u w:val="single"/>
      <w:lang w:eastAsia="en-US"/>
    </w:rPr>
  </w:style>
  <w:style w:type="paragraph" w:customStyle="1" w:styleId="articletext">
    <w:name w:val="articletext"/>
    <w:basedOn w:val="Normal"/>
    <w:qFormat/>
    <w:rsid w:val="00E43B90"/>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E43B90"/>
    <w:rPr>
      <w:rFonts w:ascii="Arial Narrow" w:hAnsi="Arial Narrow"/>
      <w:sz w:val="24"/>
      <w:szCs w:val="24"/>
      <w:u w:val="single"/>
      <w:lang w:val="en-US" w:eastAsia="en-US" w:bidi="ar-SA"/>
    </w:rPr>
  </w:style>
  <w:style w:type="character" w:customStyle="1" w:styleId="cardtextsmallChar">
    <w:name w:val="card text small Char"/>
    <w:rsid w:val="00E43B90"/>
    <w:rPr>
      <w:rFonts w:ascii="Arial Narrow" w:hAnsi="Arial Narrow"/>
      <w:sz w:val="16"/>
      <w:szCs w:val="24"/>
      <w:lang w:val="en-US" w:eastAsia="en-US" w:bidi="ar-SA"/>
    </w:rPr>
  </w:style>
  <w:style w:type="paragraph" w:customStyle="1" w:styleId="cardtextsmall">
    <w:name w:val="card text small"/>
    <w:basedOn w:val="Normal"/>
    <w:uiPriority w:val="99"/>
    <w:qFormat/>
    <w:rsid w:val="00E43B90"/>
    <w:rPr>
      <w:rFonts w:eastAsia="Times New Roman"/>
      <w:sz w:val="16"/>
    </w:rPr>
  </w:style>
  <w:style w:type="paragraph" w:customStyle="1" w:styleId="CaseListNormal">
    <w:name w:val="Case List Normal"/>
    <w:basedOn w:val="Normal"/>
    <w:uiPriority w:val="99"/>
    <w:qFormat/>
    <w:rsid w:val="00E43B90"/>
    <w:rPr>
      <w:rFonts w:ascii="Times" w:eastAsia="Times New Roman" w:hAnsi="Times"/>
      <w:szCs w:val="26"/>
    </w:rPr>
  </w:style>
  <w:style w:type="paragraph" w:customStyle="1" w:styleId="Body">
    <w:name w:val="Body"/>
    <w:basedOn w:val="Normal"/>
    <w:uiPriority w:val="99"/>
    <w:qFormat/>
    <w:rsid w:val="00E43B90"/>
    <w:pPr>
      <w:outlineLvl w:val="3"/>
    </w:pPr>
    <w:rPr>
      <w:rFonts w:eastAsia="Times New Roman"/>
      <w:szCs w:val="20"/>
    </w:rPr>
  </w:style>
  <w:style w:type="paragraph" w:customStyle="1" w:styleId="3text">
    <w:name w:val="3text"/>
    <w:basedOn w:val="Normal"/>
    <w:uiPriority w:val="99"/>
    <w:qFormat/>
    <w:rsid w:val="00E43B90"/>
    <w:pPr>
      <w:spacing w:before="100" w:beforeAutospacing="1" w:after="100" w:afterAutospacing="1"/>
    </w:pPr>
    <w:rPr>
      <w:rFonts w:eastAsia="Times New Roman"/>
      <w:sz w:val="24"/>
    </w:rPr>
  </w:style>
  <w:style w:type="character" w:customStyle="1" w:styleId="countrytitle1">
    <w:name w:val="countrytitle1"/>
    <w:rsid w:val="00E43B90"/>
    <w:rPr>
      <w:rFonts w:ascii="Verdana" w:hAnsi="Verdana" w:hint="default"/>
      <w:b/>
      <w:bCs/>
      <w:color w:val="293643"/>
      <w:sz w:val="24"/>
      <w:szCs w:val="24"/>
    </w:rPr>
  </w:style>
  <w:style w:type="character" w:customStyle="1" w:styleId="storyheader1">
    <w:name w:val="storyheader1"/>
    <w:rsid w:val="00E43B90"/>
    <w:rPr>
      <w:rFonts w:ascii="Verdana" w:hAnsi="Verdana" w:hint="default"/>
      <w:b/>
      <w:bCs/>
      <w:color w:val="000000"/>
      <w:sz w:val="21"/>
      <w:szCs w:val="21"/>
    </w:rPr>
  </w:style>
  <w:style w:type="paragraph" w:customStyle="1" w:styleId="TimesNewRoman12">
    <w:name w:val="TimesNewRoman12"/>
    <w:uiPriority w:val="99"/>
    <w:qFormat/>
    <w:rsid w:val="00E43B9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43B90"/>
    <w:pPr>
      <w:spacing w:before="100" w:beforeAutospacing="1" w:after="100" w:afterAutospacing="1"/>
    </w:pPr>
    <w:rPr>
      <w:rFonts w:eastAsia="Times New Roman"/>
      <w:sz w:val="24"/>
    </w:rPr>
  </w:style>
  <w:style w:type="character" w:customStyle="1" w:styleId="cardunderlinedChar0">
    <w:name w:val="card underlined Char"/>
    <w:rsid w:val="00E43B90"/>
    <w:rPr>
      <w:rFonts w:ascii="Arial" w:hAnsi="Arial"/>
      <w:sz w:val="22"/>
      <w:szCs w:val="24"/>
      <w:u w:val="single"/>
      <w:lang w:val="en-US" w:eastAsia="en-US" w:bidi="ar-SA"/>
    </w:rPr>
  </w:style>
  <w:style w:type="paragraph" w:customStyle="1" w:styleId="medium-normal">
    <w:name w:val="medium-normal"/>
    <w:basedOn w:val="Normal"/>
    <w:uiPriority w:val="99"/>
    <w:qFormat/>
    <w:rsid w:val="00E43B9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43B90"/>
    <w:rPr>
      <w:rFonts w:eastAsia="Times New Roman"/>
      <w:color w:val="000000"/>
      <w:sz w:val="18"/>
    </w:rPr>
  </w:style>
  <w:style w:type="paragraph" w:customStyle="1" w:styleId="text1">
    <w:name w:val="text1"/>
    <w:basedOn w:val="Normal"/>
    <w:autoRedefine/>
    <w:uiPriority w:val="99"/>
    <w:qFormat/>
    <w:rsid w:val="00E43B90"/>
    <w:rPr>
      <w:rFonts w:eastAsia="Times New Roman"/>
      <w:szCs w:val="20"/>
    </w:rPr>
  </w:style>
  <w:style w:type="character" w:customStyle="1" w:styleId="article1">
    <w:name w:val="article1"/>
    <w:rsid w:val="00E43B90"/>
    <w:rPr>
      <w:rFonts w:ascii="Verdana" w:hAnsi="Verdana" w:hint="default"/>
      <w:color w:val="333333"/>
      <w:sz w:val="16"/>
      <w:szCs w:val="16"/>
    </w:rPr>
  </w:style>
  <w:style w:type="paragraph" w:customStyle="1" w:styleId="RepeatBlockHeading">
    <w:name w:val="Repeat Block Heading"/>
    <w:basedOn w:val="Normal"/>
    <w:autoRedefine/>
    <w:uiPriority w:val="99"/>
    <w:qFormat/>
    <w:rsid w:val="00E43B90"/>
    <w:pPr>
      <w:jc w:val="center"/>
    </w:pPr>
    <w:rPr>
      <w:rFonts w:eastAsia="Times New Roman"/>
      <w:b/>
      <w:smallCaps/>
      <w:color w:val="000000"/>
      <w:sz w:val="24"/>
      <w:u w:val="thick"/>
    </w:rPr>
  </w:style>
  <w:style w:type="character" w:customStyle="1" w:styleId="Hyperlink6">
    <w:name w:val="Hyperlink6"/>
    <w:rsid w:val="00E43B90"/>
    <w:rPr>
      <w:color w:val="3300CC"/>
      <w:u w:val="single"/>
    </w:rPr>
  </w:style>
  <w:style w:type="paragraph" w:customStyle="1" w:styleId="story-headline">
    <w:name w:val="story-headline"/>
    <w:basedOn w:val="Normal"/>
    <w:uiPriority w:val="99"/>
    <w:qFormat/>
    <w:rsid w:val="00E43B90"/>
    <w:pPr>
      <w:spacing w:before="72" w:after="72"/>
    </w:pPr>
    <w:rPr>
      <w:rFonts w:eastAsia="Times New Roman"/>
      <w:b/>
      <w:bCs/>
      <w:sz w:val="26"/>
      <w:szCs w:val="26"/>
    </w:rPr>
  </w:style>
  <w:style w:type="paragraph" w:customStyle="1" w:styleId="story-body">
    <w:name w:val="story-body"/>
    <w:basedOn w:val="Normal"/>
    <w:uiPriority w:val="99"/>
    <w:qFormat/>
    <w:rsid w:val="00E43B90"/>
    <w:pPr>
      <w:spacing w:before="100" w:beforeAutospacing="1" w:after="100" w:afterAutospacing="1"/>
    </w:pPr>
    <w:rPr>
      <w:rFonts w:eastAsia="Times New Roman"/>
    </w:rPr>
  </w:style>
  <w:style w:type="character" w:customStyle="1" w:styleId="story-posted-date1">
    <w:name w:val="story-posted-date1"/>
    <w:rsid w:val="00E43B90"/>
    <w:rPr>
      <w:rFonts w:ascii="Arial" w:hAnsi="Arial" w:cs="Arial" w:hint="default"/>
      <w:b w:val="0"/>
      <w:bCs w:val="0"/>
      <w:sz w:val="19"/>
      <w:szCs w:val="19"/>
    </w:rPr>
  </w:style>
  <w:style w:type="paragraph" w:customStyle="1" w:styleId="story-dateline">
    <w:name w:val="story-dateline"/>
    <w:basedOn w:val="Normal"/>
    <w:uiPriority w:val="99"/>
    <w:qFormat/>
    <w:rsid w:val="00E43B90"/>
    <w:rPr>
      <w:rFonts w:eastAsia="Times New Roman"/>
      <w:b/>
      <w:bCs/>
    </w:rPr>
  </w:style>
  <w:style w:type="paragraph" w:customStyle="1" w:styleId="TextofCards">
    <w:name w:val="Text of Cards"/>
    <w:basedOn w:val="Normal"/>
    <w:uiPriority w:val="99"/>
    <w:qFormat/>
    <w:rsid w:val="00E43B90"/>
    <w:rPr>
      <w:rFonts w:eastAsia="Times New Roman"/>
      <w:color w:val="000000"/>
      <w:spacing w:val="6"/>
      <w:szCs w:val="23"/>
    </w:rPr>
  </w:style>
  <w:style w:type="paragraph" w:customStyle="1" w:styleId="Corpotesto">
    <w:name w:val="Corpo testo"/>
    <w:basedOn w:val="Normal"/>
    <w:uiPriority w:val="99"/>
    <w:qFormat/>
    <w:rsid w:val="00E43B90"/>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E43B90"/>
    <w:rPr>
      <w:rFonts w:eastAsia="SimSun" w:cs="Arial"/>
      <w:b/>
      <w:bCs/>
      <w:iCs/>
      <w:sz w:val="24"/>
      <w:szCs w:val="28"/>
      <w:lang w:val="en-US" w:eastAsia="zh-CN" w:bidi="ar-SA"/>
    </w:rPr>
  </w:style>
  <w:style w:type="paragraph" w:customStyle="1" w:styleId="PageHeading">
    <w:name w:val="Page Heading"/>
    <w:basedOn w:val="Heading2"/>
    <w:uiPriority w:val="99"/>
    <w:qFormat/>
    <w:rsid w:val="00E43B90"/>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E43B90"/>
  </w:style>
  <w:style w:type="paragraph" w:customStyle="1" w:styleId="tagCharChar1Char">
    <w:name w:val="tag Char Char1 Char"/>
    <w:uiPriority w:val="99"/>
    <w:qFormat/>
    <w:rsid w:val="00E43B90"/>
    <w:pPr>
      <w:spacing w:after="160" w:line="259" w:lineRule="auto"/>
    </w:pPr>
    <w:rPr>
      <w:rFonts w:eastAsia="Times New Roman"/>
      <w:b/>
      <w:bCs/>
    </w:rPr>
  </w:style>
  <w:style w:type="character" w:customStyle="1" w:styleId="textmedium">
    <w:name w:val="textmedium"/>
    <w:basedOn w:val="DefaultParagraphFont"/>
    <w:rsid w:val="00E43B90"/>
  </w:style>
  <w:style w:type="character" w:customStyle="1" w:styleId="citation1">
    <w:name w:val="citation1"/>
    <w:rsid w:val="00E43B90"/>
    <w:rPr>
      <w:rFonts w:ascii="Verdana" w:hAnsi="Verdana" w:hint="default"/>
      <w:sz w:val="17"/>
      <w:szCs w:val="17"/>
    </w:rPr>
  </w:style>
  <w:style w:type="character" w:customStyle="1" w:styleId="hithighlite">
    <w:name w:val="hithighlite"/>
    <w:basedOn w:val="DefaultParagraphFont"/>
    <w:rsid w:val="00E43B90"/>
  </w:style>
  <w:style w:type="character" w:customStyle="1" w:styleId="articlecontent">
    <w:name w:val="articlecontent"/>
    <w:basedOn w:val="DefaultParagraphFont"/>
    <w:rsid w:val="00E43B90"/>
  </w:style>
  <w:style w:type="paragraph" w:styleId="FootnoteText">
    <w:name w:val="footnote text"/>
    <w:basedOn w:val="Normal"/>
    <w:link w:val="FootnoteTextChar"/>
    <w:rsid w:val="00E43B90"/>
    <w:rPr>
      <w:rFonts w:ascii="Times" w:eastAsia="Times" w:hAnsi="Times"/>
      <w:szCs w:val="20"/>
    </w:rPr>
  </w:style>
  <w:style w:type="character" w:customStyle="1" w:styleId="FootnoteTextChar">
    <w:name w:val="Footnote Text Char"/>
    <w:basedOn w:val="DefaultParagraphFont"/>
    <w:link w:val="FootnoteText"/>
    <w:rsid w:val="00E43B90"/>
    <w:rPr>
      <w:rFonts w:ascii="Times" w:eastAsia="Times" w:hAnsi="Times"/>
      <w:sz w:val="22"/>
      <w:szCs w:val="20"/>
    </w:rPr>
  </w:style>
  <w:style w:type="paragraph" w:customStyle="1" w:styleId="inside-copy">
    <w:name w:val="inside-copy"/>
    <w:basedOn w:val="Normal"/>
    <w:uiPriority w:val="99"/>
    <w:qFormat/>
    <w:rsid w:val="00E43B9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43B9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43B90"/>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E43B90"/>
  </w:style>
  <w:style w:type="paragraph" w:customStyle="1" w:styleId="ProjectTitleLine">
    <w:name w:val="Project Title Line"/>
    <w:basedOn w:val="Normal"/>
    <w:next w:val="Normal"/>
    <w:autoRedefine/>
    <w:uiPriority w:val="99"/>
    <w:qFormat/>
    <w:rsid w:val="00E43B90"/>
    <w:pPr>
      <w:jc w:val="center"/>
    </w:pPr>
    <w:rPr>
      <w:rFonts w:eastAsia="Times New Roman"/>
      <w:caps/>
      <w:szCs w:val="20"/>
    </w:rPr>
  </w:style>
  <w:style w:type="character" w:customStyle="1" w:styleId="fource1">
    <w:name w:val="fource1"/>
    <w:rsid w:val="00E43B90"/>
    <w:rPr>
      <w:sz w:val="34"/>
      <w:szCs w:val="34"/>
    </w:rPr>
  </w:style>
  <w:style w:type="paragraph" w:customStyle="1" w:styleId="LanguageStrike">
    <w:name w:val="Language Strike"/>
    <w:basedOn w:val="Normal"/>
    <w:next w:val="Normal"/>
    <w:uiPriority w:val="99"/>
    <w:qFormat/>
    <w:rsid w:val="00E43B90"/>
    <w:rPr>
      <w:rFonts w:eastAsia="Times New Roman"/>
      <w:strike/>
    </w:rPr>
  </w:style>
  <w:style w:type="character" w:customStyle="1" w:styleId="LanguageStrikeChar">
    <w:name w:val="Language Strike Char"/>
    <w:rsid w:val="00E43B90"/>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E43B90"/>
    <w:rPr>
      <w:rFonts w:eastAsia="Times New Roman"/>
      <w:szCs w:val="20"/>
      <w:u w:val="single"/>
    </w:rPr>
  </w:style>
  <w:style w:type="paragraph" w:customStyle="1" w:styleId="Normal10pt">
    <w:name w:val="Normal + 10 pt"/>
    <w:basedOn w:val="Normal"/>
    <w:qFormat/>
    <w:rsid w:val="00E43B90"/>
    <w:rPr>
      <w:rFonts w:eastAsia="Times New Roman"/>
      <w:szCs w:val="20"/>
    </w:rPr>
  </w:style>
  <w:style w:type="paragraph" w:customStyle="1" w:styleId="cardChar1Char">
    <w:name w:val="card Char1 Char"/>
    <w:basedOn w:val="Normal"/>
    <w:uiPriority w:val="99"/>
    <w:qFormat/>
    <w:rsid w:val="00E43B90"/>
    <w:pPr>
      <w:ind w:left="288" w:right="288"/>
    </w:pPr>
    <w:rPr>
      <w:rFonts w:eastAsia="Times New Roman"/>
      <w:szCs w:val="20"/>
    </w:rPr>
  </w:style>
  <w:style w:type="character" w:customStyle="1" w:styleId="normal11">
    <w:name w:val="normal1"/>
    <w:basedOn w:val="DefaultParagraphFont"/>
    <w:rsid w:val="00E43B90"/>
  </w:style>
  <w:style w:type="character" w:customStyle="1" w:styleId="ds">
    <w:name w:val="ds"/>
    <w:basedOn w:val="DefaultParagraphFont"/>
    <w:rsid w:val="00E43B90"/>
  </w:style>
  <w:style w:type="character" w:customStyle="1" w:styleId="UnderliningChar1">
    <w:name w:val="Underlining Char1"/>
    <w:rsid w:val="00E43B90"/>
    <w:rPr>
      <w:rFonts w:ascii="Arial Narrow" w:hAnsi="Arial Narrow"/>
      <w:szCs w:val="24"/>
      <w:u w:val="single"/>
      <w:lang w:val="en-US" w:eastAsia="en-US" w:bidi="ar-SA"/>
    </w:rPr>
  </w:style>
  <w:style w:type="character" w:customStyle="1" w:styleId="UnderliningChar2">
    <w:name w:val="Underlining Char2"/>
    <w:rsid w:val="00E43B90"/>
    <w:rPr>
      <w:rFonts w:ascii="Arial Narrow" w:hAnsi="Arial Narrow"/>
      <w:szCs w:val="24"/>
      <w:u w:val="single"/>
      <w:lang w:val="en-US" w:eastAsia="en-US" w:bidi="ar-SA"/>
    </w:rPr>
  </w:style>
  <w:style w:type="character" w:customStyle="1" w:styleId="MicroTextChar1">
    <w:name w:val="MicroText Char1"/>
    <w:rsid w:val="00E43B90"/>
    <w:rPr>
      <w:rFonts w:ascii="Arial Narrow" w:hAnsi="Arial Narrow"/>
      <w:sz w:val="12"/>
      <w:szCs w:val="24"/>
      <w:lang w:val="en-US" w:eastAsia="en-US" w:bidi="ar-SA"/>
    </w:rPr>
  </w:style>
  <w:style w:type="paragraph" w:customStyle="1" w:styleId="CM12">
    <w:name w:val="CM12"/>
    <w:basedOn w:val="Default"/>
    <w:next w:val="Default"/>
    <w:uiPriority w:val="99"/>
    <w:qFormat/>
    <w:rsid w:val="00E43B9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43B90"/>
    <w:pPr>
      <w:widowControl w:val="0"/>
      <w:spacing w:after="480"/>
    </w:pPr>
    <w:rPr>
      <w:rFonts w:ascii="Granjon LT Std" w:hAnsi="Granjon LT Std"/>
      <w:color w:val="auto"/>
    </w:rPr>
  </w:style>
  <w:style w:type="paragraph" w:customStyle="1" w:styleId="CM10">
    <w:name w:val="CM10"/>
    <w:basedOn w:val="Default"/>
    <w:next w:val="Default"/>
    <w:uiPriority w:val="99"/>
    <w:qFormat/>
    <w:rsid w:val="00E43B90"/>
    <w:pPr>
      <w:widowControl w:val="0"/>
      <w:spacing w:line="320" w:lineRule="atLeast"/>
    </w:pPr>
    <w:rPr>
      <w:rFonts w:ascii="Granjon LT Std" w:hAnsi="Granjon LT Std"/>
      <w:color w:val="auto"/>
    </w:rPr>
  </w:style>
  <w:style w:type="character" w:styleId="EndnoteReference">
    <w:name w:val="endnote reference"/>
    <w:rsid w:val="00E43B90"/>
    <w:rPr>
      <w:vertAlign w:val="baseline"/>
    </w:rPr>
  </w:style>
  <w:style w:type="paragraph" w:customStyle="1" w:styleId="bold">
    <w:name w:val="bold"/>
    <w:basedOn w:val="Normal"/>
    <w:qFormat/>
    <w:rsid w:val="00E43B9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43B90"/>
    <w:rPr>
      <w:rFonts w:eastAsia="Times New Roman"/>
      <w:strike/>
      <w:szCs w:val="20"/>
    </w:rPr>
  </w:style>
  <w:style w:type="paragraph" w:customStyle="1" w:styleId="textbodyblack">
    <w:name w:val="textbodyblack"/>
    <w:basedOn w:val="Normal"/>
    <w:uiPriority w:val="99"/>
    <w:qFormat/>
    <w:rsid w:val="00E43B90"/>
    <w:pPr>
      <w:spacing w:before="100" w:beforeAutospacing="1" w:after="100" w:afterAutospacing="1"/>
    </w:pPr>
    <w:rPr>
      <w:rFonts w:eastAsia="Times New Roman"/>
      <w:sz w:val="24"/>
    </w:rPr>
  </w:style>
  <w:style w:type="character" w:customStyle="1" w:styleId="DefaultPara">
    <w:name w:val="Default Para"/>
    <w:rsid w:val="00E43B90"/>
    <w:rPr>
      <w:sz w:val="20"/>
    </w:rPr>
  </w:style>
  <w:style w:type="character" w:customStyle="1" w:styleId="SYSHYPERTEXT">
    <w:name w:val="SYS_HYPERTEXT"/>
    <w:rsid w:val="00E43B90"/>
    <w:rPr>
      <w:color w:val="0000FF"/>
      <w:u w:val="single"/>
    </w:rPr>
  </w:style>
  <w:style w:type="character" w:customStyle="1" w:styleId="Hyperlink1">
    <w:name w:val="Hyperlink1"/>
    <w:rsid w:val="00E43B9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43B90"/>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43B90"/>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E43B9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E43B90"/>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43B90"/>
    <w:rPr>
      <w:b/>
      <w:sz w:val="24"/>
      <w:szCs w:val="24"/>
      <w:u w:val="single"/>
      <w:lang w:val="en-US" w:eastAsia="en-US" w:bidi="ar-SA"/>
    </w:rPr>
  </w:style>
  <w:style w:type="character" w:customStyle="1" w:styleId="StyleTagTimesNewRomanChar">
    <w:name w:val="Style Tag + Times New Roman Char"/>
    <w:rsid w:val="00E43B90"/>
    <w:rPr>
      <w:b/>
      <w:bCs/>
      <w:noProof w:val="0"/>
      <w:sz w:val="24"/>
      <w:szCs w:val="24"/>
      <w:lang w:val="en-US" w:eastAsia="en-US" w:bidi="ar-SA"/>
    </w:rPr>
  </w:style>
  <w:style w:type="character" w:customStyle="1" w:styleId="ShrinkChar">
    <w:name w:val="Shrink Char"/>
    <w:link w:val="Shrink"/>
    <w:rsid w:val="00E43B90"/>
    <w:rPr>
      <w:rFonts w:cs="Courier"/>
      <w:bCs/>
      <w:sz w:val="16"/>
      <w:szCs w:val="16"/>
    </w:rPr>
  </w:style>
  <w:style w:type="paragraph" w:customStyle="1" w:styleId="SmallCard">
    <w:name w:val="Small Card"/>
    <w:basedOn w:val="Normal"/>
    <w:uiPriority w:val="99"/>
    <w:qFormat/>
    <w:rsid w:val="00E43B90"/>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43B90"/>
    <w:rPr>
      <w:rFonts w:ascii="Arial Narrow" w:hAnsi="Arial Narrow" w:cs="Arial"/>
      <w:b/>
      <w:bCs/>
      <w:iCs/>
      <w:sz w:val="24"/>
      <w:szCs w:val="28"/>
      <w:lang w:val="en-US" w:eastAsia="en-US" w:bidi="ar-SA"/>
    </w:rPr>
  </w:style>
  <w:style w:type="character" w:customStyle="1" w:styleId="UnderliningCharChar">
    <w:name w:val="Underlining Char Char"/>
    <w:rsid w:val="00E43B90"/>
    <w:rPr>
      <w:rFonts w:ascii="Arial Narrow" w:hAnsi="Arial Narrow"/>
      <w:szCs w:val="24"/>
      <w:u w:val="single"/>
      <w:lang w:val="en-US" w:eastAsia="en-US" w:bidi="ar-SA"/>
    </w:rPr>
  </w:style>
  <w:style w:type="character" w:customStyle="1" w:styleId="StyleArialNarrow12ptBold">
    <w:name w:val="Style Arial Narrow 12 pt Bold"/>
    <w:rsid w:val="00E43B90"/>
    <w:rPr>
      <w:rFonts w:ascii="Arial Narrow" w:hAnsi="Arial Narrow"/>
      <w:b/>
      <w:bCs/>
      <w:sz w:val="24"/>
    </w:rPr>
  </w:style>
  <w:style w:type="character" w:customStyle="1" w:styleId="Style1CharChar">
    <w:name w:val="Style1 Char Char"/>
    <w:rsid w:val="00E43B9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E43B9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E43B90"/>
    <w:rPr>
      <w:u w:val="single"/>
    </w:rPr>
  </w:style>
  <w:style w:type="character" w:customStyle="1" w:styleId="UnderlinedCharChar1">
    <w:name w:val="Underlined Char Char1"/>
    <w:rsid w:val="00E43B90"/>
    <w:rPr>
      <w:rFonts w:ascii="Bell MT" w:eastAsia="Times New Roman" w:hAnsi="Bell MT"/>
      <w:bCs/>
      <w:iCs/>
      <w:sz w:val="22"/>
      <w:u w:val="single"/>
    </w:rPr>
  </w:style>
  <w:style w:type="character" w:customStyle="1" w:styleId="Heading2CharChar2">
    <w:name w:val="Heading 2 Char Char2"/>
    <w:rsid w:val="00E43B90"/>
    <w:rPr>
      <w:rFonts w:cs="Arial"/>
      <w:b/>
      <w:bCs/>
      <w:iCs/>
      <w:sz w:val="22"/>
      <w:szCs w:val="28"/>
      <w:lang w:val="en-US" w:eastAsia="en-US" w:bidi="ar-SA"/>
    </w:rPr>
  </w:style>
  <w:style w:type="character" w:customStyle="1" w:styleId="doctitle">
    <w:name w:val="doctitle"/>
    <w:rsid w:val="00E43B90"/>
  </w:style>
  <w:style w:type="character" w:customStyle="1" w:styleId="FooterChar1">
    <w:name w:val="Footer Char1"/>
    <w:uiPriority w:val="99"/>
    <w:semiHidden/>
    <w:rsid w:val="00E43B90"/>
    <w:rPr>
      <w:rFonts w:ascii="Garamond" w:eastAsia="Calibri" w:hAnsi="Garamond" w:cs="Times New Roman"/>
      <w:szCs w:val="22"/>
    </w:rPr>
  </w:style>
  <w:style w:type="paragraph" w:customStyle="1" w:styleId="CiteCorrected">
    <w:name w:val="Cite Corrected"/>
    <w:basedOn w:val="Normal"/>
    <w:link w:val="CiteCorrectedChar"/>
    <w:qFormat/>
    <w:rsid w:val="00E43B90"/>
    <w:rPr>
      <w:rFonts w:eastAsia="Times New Roman"/>
      <w:b/>
      <w:bCs/>
      <w:sz w:val="24"/>
      <w:szCs w:val="16"/>
      <w:u w:val="single"/>
    </w:rPr>
  </w:style>
  <w:style w:type="character" w:customStyle="1" w:styleId="CiteCorrectedChar">
    <w:name w:val="Cite Corrected Char"/>
    <w:link w:val="CiteCorrected"/>
    <w:rsid w:val="00E43B90"/>
    <w:rPr>
      <w:rFonts w:ascii="Calibri" w:eastAsia="Times New Roman" w:hAnsi="Calibri"/>
      <w:b/>
      <w:bCs/>
      <w:szCs w:val="16"/>
      <w:u w:val="single"/>
    </w:rPr>
  </w:style>
  <w:style w:type="character" w:customStyle="1" w:styleId="cardtext-underlined">
    <w:name w:val="card text- underlined"/>
    <w:rsid w:val="00E43B90"/>
    <w:rPr>
      <w:rFonts w:ascii="Garamond" w:hAnsi="Garamond"/>
      <w:u w:val="single"/>
    </w:rPr>
  </w:style>
  <w:style w:type="numbering" w:customStyle="1" w:styleId="NoList6">
    <w:name w:val="No List6"/>
    <w:next w:val="NoList"/>
    <w:uiPriority w:val="99"/>
    <w:semiHidden/>
    <w:unhideWhenUsed/>
    <w:rsid w:val="00E43B90"/>
  </w:style>
  <w:style w:type="numbering" w:customStyle="1" w:styleId="NoList7">
    <w:name w:val="No List7"/>
    <w:next w:val="NoList"/>
    <w:semiHidden/>
    <w:unhideWhenUsed/>
    <w:rsid w:val="00E43B90"/>
  </w:style>
  <w:style w:type="character" w:customStyle="1" w:styleId="stylestylebold12pt">
    <w:name w:val="stylestylebold12pt"/>
    <w:basedOn w:val="DefaultParagraphFont"/>
    <w:rsid w:val="00E43B90"/>
  </w:style>
  <w:style w:type="character" w:customStyle="1" w:styleId="styleboldunderline">
    <w:name w:val="styleboldunderline"/>
    <w:basedOn w:val="DefaultParagraphFont"/>
    <w:rsid w:val="00E43B90"/>
  </w:style>
  <w:style w:type="character" w:customStyle="1" w:styleId="Styleunderline11pt">
    <w:name w:val="Style underline + 11 pt"/>
    <w:rsid w:val="00E43B90"/>
    <w:rPr>
      <w:rFonts w:ascii="Times New Roman" w:hAnsi="Times New Roman"/>
      <w:b w:val="0"/>
      <w:bCs w:val="0"/>
      <w:sz w:val="20"/>
      <w:u w:val="single"/>
    </w:rPr>
  </w:style>
  <w:style w:type="character" w:customStyle="1" w:styleId="Styleunderline11ptBold">
    <w:name w:val="Style underline + 11 pt Bold"/>
    <w:rsid w:val="00E43B90"/>
    <w:rPr>
      <w:rFonts w:ascii="Times New Roman" w:hAnsi="Times New Roman"/>
      <w:b/>
      <w:bCs w:val="0"/>
      <w:sz w:val="20"/>
      <w:u w:val="single"/>
    </w:rPr>
  </w:style>
  <w:style w:type="paragraph" w:customStyle="1" w:styleId="story-body-text">
    <w:name w:val="story-body-text"/>
    <w:basedOn w:val="Normal"/>
    <w:uiPriority w:val="99"/>
    <w:qFormat/>
    <w:rsid w:val="00E43B90"/>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E43B90"/>
  </w:style>
  <w:style w:type="character" w:customStyle="1" w:styleId="BriefTitleChar">
    <w:name w:val="Brief Title Char"/>
    <w:basedOn w:val="DefaultParagraphFont"/>
    <w:rsid w:val="00E43B90"/>
    <w:rPr>
      <w:b/>
      <w:sz w:val="24"/>
      <w:szCs w:val="24"/>
      <w:u w:val="single"/>
      <w:lang w:val="en-US" w:eastAsia="en-US" w:bidi="ar-SA"/>
    </w:rPr>
  </w:style>
  <w:style w:type="paragraph" w:customStyle="1" w:styleId="BriefTitle2">
    <w:name w:val="Brief Title 2"/>
    <w:basedOn w:val="Heading1"/>
    <w:uiPriority w:val="99"/>
    <w:qFormat/>
    <w:rsid w:val="00E43B90"/>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E43B90"/>
    <w:rPr>
      <w:b/>
      <w:sz w:val="24"/>
      <w:szCs w:val="24"/>
      <w:u w:val="single"/>
      <w:lang w:val="en-US" w:eastAsia="en-US" w:bidi="ar-SA"/>
    </w:rPr>
  </w:style>
  <w:style w:type="paragraph" w:customStyle="1" w:styleId="cards0">
    <w:name w:val="cards"/>
    <w:basedOn w:val="Normal"/>
    <w:qFormat/>
    <w:rsid w:val="00E43B90"/>
    <w:rPr>
      <w:rFonts w:eastAsia="Calibri"/>
    </w:rPr>
  </w:style>
  <w:style w:type="character" w:customStyle="1" w:styleId="StyleStyle4CharTimesNewRoman11pt1">
    <w:name w:val="Style Style4 Char + Times New Roman 11 pt1"/>
    <w:basedOn w:val="DefaultParagraphFont"/>
    <w:rsid w:val="00E43B90"/>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E43B90"/>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43B90"/>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E43B90"/>
    <w:rPr>
      <w:sz w:val="20"/>
      <w:u w:val="single"/>
    </w:rPr>
  </w:style>
  <w:style w:type="character" w:customStyle="1" w:styleId="FootnoteTextChar1">
    <w:name w:val="Footnote Text Char1"/>
    <w:basedOn w:val="DefaultParagraphFont"/>
    <w:uiPriority w:val="99"/>
    <w:rsid w:val="00E43B90"/>
    <w:rPr>
      <w:rFonts w:ascii="Georgia" w:hAnsi="Georgia"/>
      <w:sz w:val="20"/>
      <w:szCs w:val="20"/>
    </w:rPr>
  </w:style>
  <w:style w:type="character" w:customStyle="1" w:styleId="SubtitleChar1">
    <w:name w:val="Subtitle Char1"/>
    <w:aliases w:val="Underlined card text Char1"/>
    <w:basedOn w:val="DefaultParagraphFont"/>
    <w:uiPriority w:val="11"/>
    <w:rsid w:val="00E43B90"/>
    <w:rPr>
      <w:rFonts w:eastAsiaTheme="minorEastAsia"/>
      <w:color w:val="5A5A5A" w:themeColor="text1" w:themeTint="A5"/>
      <w:spacing w:val="15"/>
    </w:rPr>
  </w:style>
  <w:style w:type="character" w:customStyle="1" w:styleId="DateChar1">
    <w:name w:val="Date Char1"/>
    <w:aliases w:val="date Char1"/>
    <w:basedOn w:val="DefaultParagraphFont"/>
    <w:rsid w:val="00E43B90"/>
    <w:rPr>
      <w:rFonts w:ascii="Georgia" w:hAnsi="Georgia"/>
    </w:rPr>
  </w:style>
  <w:style w:type="character" w:customStyle="1" w:styleId="BodyText2Char1">
    <w:name w:val="Body Text 2 Char1"/>
    <w:basedOn w:val="DefaultParagraphFont"/>
    <w:uiPriority w:val="99"/>
    <w:rsid w:val="00E43B90"/>
    <w:rPr>
      <w:rFonts w:ascii="Georgia" w:hAnsi="Georgia"/>
    </w:rPr>
  </w:style>
  <w:style w:type="character" w:customStyle="1" w:styleId="PlainTextChar1">
    <w:name w:val="Plain Text Char1"/>
    <w:basedOn w:val="DefaultParagraphFont"/>
    <w:rsid w:val="00E43B90"/>
    <w:rPr>
      <w:rFonts w:ascii="Consolas" w:hAnsi="Consolas"/>
      <w:sz w:val="21"/>
      <w:szCs w:val="21"/>
    </w:rPr>
  </w:style>
  <w:style w:type="character" w:customStyle="1" w:styleId="StyleCardText11ptUnderlineChar">
    <w:name w:val="Style Card Text + 11 pt Underline Char"/>
    <w:link w:val="StyleCardText11ptUnderline"/>
    <w:locked/>
    <w:rsid w:val="00E43B90"/>
    <w:rPr>
      <w:u w:val="single"/>
    </w:rPr>
  </w:style>
  <w:style w:type="paragraph" w:customStyle="1" w:styleId="StyleCardText11ptUnderline">
    <w:name w:val="Style Card Text + 11 pt Underline"/>
    <w:link w:val="StyleCardText11ptUnderlineChar"/>
    <w:qFormat/>
    <w:rsid w:val="00E43B90"/>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E43B90"/>
    <w:rPr>
      <w:rFonts w:ascii="Georgia" w:hAnsi="Georgia"/>
      <w:sz w:val="16"/>
    </w:rPr>
  </w:style>
  <w:style w:type="paragraph" w:customStyle="1" w:styleId="StyleMinimizedText11pt">
    <w:name w:val="Style Minimized Text + 11 pt"/>
    <w:basedOn w:val="Normal"/>
    <w:link w:val="StyleMinimizedText11ptChar"/>
    <w:qFormat/>
    <w:rsid w:val="00E43B90"/>
    <w:rPr>
      <w:rFonts w:ascii="Georgia" w:hAnsi="Georgia"/>
      <w:sz w:val="16"/>
    </w:rPr>
  </w:style>
  <w:style w:type="character" w:customStyle="1" w:styleId="StyleMinimizedText11pt1Char">
    <w:name w:val="Style Minimized Text + 11 pt1 Char"/>
    <w:basedOn w:val="DefaultParagraphFont"/>
    <w:link w:val="StyleMinimizedText11pt1"/>
    <w:locked/>
    <w:rsid w:val="00E43B90"/>
    <w:rPr>
      <w:rFonts w:ascii="Georgia" w:hAnsi="Georgia"/>
      <w:sz w:val="16"/>
    </w:rPr>
  </w:style>
  <w:style w:type="paragraph" w:customStyle="1" w:styleId="StyleMinimizedText11pt1">
    <w:name w:val="Style Minimized Text + 11 pt1"/>
    <w:basedOn w:val="Normal"/>
    <w:link w:val="StyleMinimizedText11pt1Char"/>
    <w:qFormat/>
    <w:rsid w:val="00E43B90"/>
    <w:rPr>
      <w:rFonts w:ascii="Georgia" w:hAnsi="Georgia"/>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E43B90"/>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E43B90"/>
    <w:rPr>
      <w:rFonts w:ascii="Georgia" w:eastAsia="SimSun" w:hAnsi="Georgia"/>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E43B90"/>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43B90"/>
    <w:rPr>
      <w:rFonts w:ascii="Georgia" w:eastAsia="SimSun" w:hAnsi="Georgia"/>
      <w:b/>
      <w:bCs/>
      <w:sz w:val="24"/>
      <w:u w:val="single"/>
    </w:rPr>
  </w:style>
  <w:style w:type="character" w:customStyle="1" w:styleId="Debate-CardSmalltextF2Char">
    <w:name w:val="Debate- Card Small text F2 Char"/>
    <w:link w:val="Debate-CardSmalltextF2"/>
    <w:locked/>
    <w:rsid w:val="00E43B90"/>
    <w:rPr>
      <w:rFonts w:ascii="Arial Narrow" w:hAnsi="Arial Narrow"/>
      <w:sz w:val="16"/>
    </w:rPr>
  </w:style>
  <w:style w:type="paragraph" w:customStyle="1" w:styleId="Debate-CardSmalltextF2">
    <w:name w:val="Debate- Card Small text F2"/>
    <w:basedOn w:val="Normal"/>
    <w:next w:val="Normal"/>
    <w:link w:val="Debate-CardSmalltextF2Char"/>
    <w:qFormat/>
    <w:rsid w:val="00E43B90"/>
    <w:pPr>
      <w:spacing w:line="254" w:lineRule="auto"/>
    </w:pPr>
    <w:rPr>
      <w:rFonts w:ascii="Arial Narrow" w:hAnsi="Arial Narrow"/>
      <w:sz w:val="16"/>
    </w:rPr>
  </w:style>
  <w:style w:type="character" w:customStyle="1" w:styleId="Debate-EmphasizedText-F5Char">
    <w:name w:val="Debate- Emphasized Text- F5 Char"/>
    <w:link w:val="Debate-EmphasizedText-F5"/>
    <w:locked/>
    <w:rsid w:val="00E43B90"/>
    <w:rPr>
      <w:rFonts w:ascii="Arial Narrow" w:hAnsi="Arial Narrow"/>
      <w:b/>
      <w:sz w:val="18"/>
      <w:u w:val="single"/>
    </w:rPr>
  </w:style>
  <w:style w:type="paragraph" w:customStyle="1" w:styleId="Debate-EmphasizedText-F5">
    <w:name w:val="Debate- Emphasized Text- F5"/>
    <w:basedOn w:val="Normal"/>
    <w:link w:val="Debate-EmphasizedText-F5Char"/>
    <w:qFormat/>
    <w:rsid w:val="00E43B90"/>
    <w:pPr>
      <w:spacing w:line="254"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43B9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43B90"/>
    <w:pPr>
      <w:spacing w:line="254"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43B9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43B90"/>
    <w:rPr>
      <w:rFonts w:ascii="Times New Roman" w:eastAsia="Times New Roman" w:hAnsi="Times New Roman" w:cs="Calibri"/>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E43B90"/>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E43B90"/>
    <w:pPr>
      <w:pBdr>
        <w:top w:val="single" w:sz="4" w:space="0" w:color="auto"/>
        <w:left w:val="single" w:sz="4" w:space="0" w:color="auto"/>
        <w:bottom w:val="single" w:sz="4" w:space="0" w:color="auto"/>
        <w:right w:val="single" w:sz="4" w:space="0" w:color="auto"/>
      </w:pBdr>
    </w:pPr>
    <w:rPr>
      <w:rFonts w:ascii="Georgia" w:eastAsia="Times New Roman" w:hAnsi="Georgia"/>
      <w:sz w:val="24"/>
      <w:u w:val="single"/>
      <w:bdr w:val="single" w:sz="4" w:space="0" w:color="auto" w:frame="1"/>
    </w:rPr>
  </w:style>
  <w:style w:type="character" w:customStyle="1" w:styleId="MinimizedTextChar">
    <w:name w:val="Minimized Text Char"/>
    <w:basedOn w:val="DefaultParagraphFont"/>
    <w:link w:val="MinimizedText"/>
    <w:locked/>
    <w:rsid w:val="00E43B90"/>
    <w:rPr>
      <w:rFonts w:ascii="Georgia" w:eastAsia="Times New Roman" w:hAnsi="Georgia"/>
      <w:sz w:val="16"/>
    </w:rPr>
  </w:style>
  <w:style w:type="paragraph" w:customStyle="1" w:styleId="MinimizedText">
    <w:name w:val="Minimized Text"/>
    <w:basedOn w:val="Normal"/>
    <w:link w:val="MinimizedTextChar"/>
    <w:qFormat/>
    <w:rsid w:val="00E43B90"/>
    <w:rPr>
      <w:rFonts w:ascii="Georgia" w:eastAsia="Times New Roman" w:hAnsi="Georgia"/>
      <w:sz w:val="16"/>
    </w:rPr>
  </w:style>
  <w:style w:type="character" w:customStyle="1" w:styleId="StyleMinimizedTextArialNarrow10ptChar">
    <w:name w:val="Style Minimized Text + Arial Narrow 10 pt Char"/>
    <w:basedOn w:val="MinimizedTextChar"/>
    <w:link w:val="StyleMinimizedTextArialNarrow10pt"/>
    <w:locked/>
    <w:rsid w:val="00E43B90"/>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E43B90"/>
    <w:rPr>
      <w:sz w:val="20"/>
    </w:rPr>
  </w:style>
  <w:style w:type="character" w:customStyle="1" w:styleId="StyleUnderlineChar11ptBorderSinglesolidlineAutoChar">
    <w:name w:val="Style Underline Char + 11 pt Border: : (Single solid line Auto  ... Char"/>
    <w:link w:val="StyleUnderlineChar11ptBorderSinglesolidlineAuto"/>
    <w:locked/>
    <w:rsid w:val="00E43B90"/>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E43B90"/>
    <w:pPr>
      <w:pBdr>
        <w:top w:val="single" w:sz="4" w:space="0" w:color="auto"/>
        <w:left w:val="single" w:sz="4" w:space="0" w:color="auto"/>
        <w:bottom w:val="single" w:sz="4" w:space="0" w:color="auto"/>
        <w:right w:val="single" w:sz="4" w:space="0" w:color="auto"/>
      </w:pBdr>
    </w:pPr>
    <w:rPr>
      <w:rFonts w:ascii="Georgia" w:eastAsia="Times New Roman" w:hAnsi="Georgia"/>
      <w:sz w:val="24"/>
      <w:u w:val="single"/>
      <w:bdr w:val="single" w:sz="4" w:space="0" w:color="auto" w:frame="1"/>
    </w:rPr>
  </w:style>
  <w:style w:type="character" w:customStyle="1" w:styleId="StyleStyle49pt3Char">
    <w:name w:val="Style Style4 + 9 pt3 Char"/>
    <w:basedOn w:val="Style4Char"/>
    <w:link w:val="StyleStyle49pt3"/>
    <w:locked/>
    <w:rsid w:val="00E43B90"/>
    <w:rPr>
      <w:rFonts w:ascii="Arial" w:eastAsia="Times New Roman" w:hAnsi="Arial" w:cs="Times New Roman"/>
      <w:u w:val="single"/>
    </w:rPr>
  </w:style>
  <w:style w:type="paragraph" w:customStyle="1" w:styleId="StyleStyle49pt3">
    <w:name w:val="Style Style4 + 9 pt3"/>
    <w:basedOn w:val="Style4"/>
    <w:link w:val="StyleStyle49pt3Char"/>
    <w:qFormat/>
    <w:rsid w:val="00E43B90"/>
    <w:rPr>
      <w:rFonts w:ascii="Arial" w:eastAsia="Times New Roman" w:hAnsi="Arial" w:cs="Times New Roman"/>
    </w:rPr>
  </w:style>
  <w:style w:type="character" w:customStyle="1" w:styleId="StyleStyle4BoldChar">
    <w:name w:val="Style Style4 + Bold Char"/>
    <w:basedOn w:val="Style4Char"/>
    <w:link w:val="StyleStyle4Bold"/>
    <w:locked/>
    <w:rsid w:val="00E43B90"/>
    <w:rPr>
      <w:rFonts w:ascii="Arial" w:eastAsia="Times New Roman" w:hAnsi="Arial" w:cs="Times New Roman"/>
      <w:u w:val="single"/>
    </w:rPr>
  </w:style>
  <w:style w:type="paragraph" w:customStyle="1" w:styleId="StyleStyle4Bold">
    <w:name w:val="Style Style4 + Bold"/>
    <w:basedOn w:val="Style4"/>
    <w:link w:val="StyleStyle4BoldChar"/>
    <w:qFormat/>
    <w:rsid w:val="00E43B90"/>
    <w:rPr>
      <w:rFonts w:ascii="Arial" w:eastAsia="Times New Roman" w:hAnsi="Arial" w:cs="Times New Roman"/>
    </w:rPr>
  </w:style>
  <w:style w:type="character" w:customStyle="1" w:styleId="CircledChar">
    <w:name w:val="Circled Char"/>
    <w:basedOn w:val="CardTextChar0"/>
    <w:link w:val="Circled"/>
    <w:locked/>
    <w:rsid w:val="00E43B90"/>
    <w:rPr>
      <w:rFonts w:ascii="MS Mincho" w:eastAsia="MS Mincho" w:hAnsi="Garamond" w:cs="Times New Roman"/>
      <w:b/>
      <w:sz w:val="18"/>
      <w:szCs w:val="20"/>
      <w:u w:val="single"/>
      <w:lang w:val="x-none" w:eastAsia="ja-JP"/>
    </w:rPr>
  </w:style>
  <w:style w:type="paragraph" w:customStyle="1" w:styleId="Circled">
    <w:name w:val="Circled"/>
    <w:link w:val="CircledChar"/>
    <w:qFormat/>
    <w:rsid w:val="00E43B90"/>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E43B90"/>
    <w:rPr>
      <w:rFonts w:ascii="Arial" w:eastAsia="Times New Roman" w:hAnsi="Arial" w:cs="Times New Roman"/>
      <w:u w:val="single"/>
    </w:rPr>
  </w:style>
  <w:style w:type="paragraph" w:customStyle="1" w:styleId="StyleStyle411pt1">
    <w:name w:val="Style Style4 + 11 pt1"/>
    <w:basedOn w:val="Style4"/>
    <w:link w:val="StyleStyle411pt1Char"/>
    <w:qFormat/>
    <w:rsid w:val="00E43B90"/>
    <w:rPr>
      <w:rFonts w:ascii="Arial" w:eastAsia="Times New Roman" w:hAnsi="Arial" w:cs="Times New Roman"/>
    </w:rPr>
  </w:style>
  <w:style w:type="character" w:customStyle="1" w:styleId="StyleBoldandUnderlineChar11ptChar">
    <w:name w:val="Style Bold and Underline Char + 11 pt Char"/>
    <w:basedOn w:val="BoldandUnderlineCharChar2"/>
    <w:link w:val="StyleBoldandUnderlineChar11pt"/>
    <w:locked/>
    <w:rsid w:val="00E43B90"/>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E43B90"/>
    <w:rPr>
      <w:b/>
      <w:bCs w:val="0"/>
      <w:u w:val="single"/>
      <w:lang w:val="en-US" w:eastAsia="en-US" w:bidi="ar-SA"/>
    </w:rPr>
  </w:style>
  <w:style w:type="paragraph" w:customStyle="1" w:styleId="StyleBoldandUnderlineChar11pt">
    <w:name w:val="Style Bold and Underline Char + 11 pt"/>
    <w:link w:val="StyleBoldandUnderlineChar11ptChar"/>
    <w:qFormat/>
    <w:rsid w:val="00E43B90"/>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E43B90"/>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E43B90"/>
    <w:rPr>
      <w:rFonts w:ascii="Georgia" w:eastAsia="Times New Roman" w:hAnsi="Georgia"/>
      <w:sz w:val="24"/>
    </w:rPr>
  </w:style>
  <w:style w:type="character" w:customStyle="1" w:styleId="StyleBoldandUnderlineChar11ptNotBoldChar">
    <w:name w:val="Style Bold and Underline Char + 11 pt Not Bold Char"/>
    <w:basedOn w:val="BoldandUnderlineCharChar2"/>
    <w:link w:val="StyleBoldandUnderlineChar11ptNotBold"/>
    <w:locked/>
    <w:rsid w:val="00E43B90"/>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E43B90"/>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E43B90"/>
    <w:rPr>
      <w:rFonts w:ascii="Times New Roman" w:eastAsia="SimSun" w:hAnsi="Times New Roman" w:cs="Times New Roman"/>
      <w:b/>
      <w:bCs/>
      <w:sz w:val="20"/>
      <w:szCs w:val="24"/>
      <w:u w:val="single"/>
      <w:lang w:val="en-US" w:eastAsia="zh-CN" w:bidi="ar-SA"/>
    </w:rPr>
  </w:style>
  <w:style w:type="paragraph" w:customStyle="1" w:styleId="StyleStyle1Bold">
    <w:name w:val="Style Style1 + Bold"/>
    <w:link w:val="StyleStyle1BoldChar"/>
    <w:qFormat/>
    <w:rsid w:val="00E43B90"/>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E43B90"/>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E43B90"/>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E43B90"/>
    <w:rPr>
      <w:rFonts w:ascii="Georgia" w:eastAsia="Times New Roman" w:hAnsi="Georgia"/>
      <w:szCs w:val="20"/>
    </w:rPr>
  </w:style>
  <w:style w:type="paragraph" w:customStyle="1" w:styleId="cardCharChar0">
    <w:name w:val="card Char Char"/>
    <w:basedOn w:val="Normal"/>
    <w:link w:val="cardCharCharChar"/>
    <w:qFormat/>
    <w:rsid w:val="00E43B90"/>
    <w:pPr>
      <w:ind w:left="288" w:right="288"/>
    </w:pPr>
    <w:rPr>
      <w:rFonts w:ascii="Georgia" w:eastAsia="Times New Roman" w:hAnsi="Georgia"/>
      <w:sz w:val="24"/>
      <w:szCs w:val="20"/>
    </w:rPr>
  </w:style>
  <w:style w:type="character" w:customStyle="1" w:styleId="StylecardCharCharArialNarrow9ptChar">
    <w:name w:val="Style card Char Char + Arial Narrow 9 pt Char"/>
    <w:basedOn w:val="cardCharCharChar"/>
    <w:link w:val="StylecardCharCharArialNarrow9pt"/>
    <w:locked/>
    <w:rsid w:val="00E43B90"/>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E43B90"/>
  </w:style>
  <w:style w:type="character" w:customStyle="1" w:styleId="StyleCardTextArialNarrow9ptChar">
    <w:name w:val="Style Card Text + Arial Narrow 9 pt Char"/>
    <w:basedOn w:val="CardTextChar10"/>
    <w:link w:val="StyleCardTextArialNarrow9pt"/>
    <w:locked/>
    <w:rsid w:val="00E43B90"/>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E43B90"/>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E43B9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E43B90"/>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E43B90"/>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E43B90"/>
    <w:rPr>
      <w:rFonts w:ascii="Georgia" w:eastAsia="Times New Roman" w:hAnsi="Georgia"/>
      <w:sz w:val="16"/>
    </w:rPr>
  </w:style>
  <w:style w:type="paragraph" w:customStyle="1" w:styleId="Textsmall0">
    <w:name w:val="Textsmall"/>
    <w:basedOn w:val="Normal"/>
    <w:next w:val="Normal"/>
    <w:link w:val="TextsmallChar0"/>
    <w:qFormat/>
    <w:rsid w:val="00E43B90"/>
    <w:rPr>
      <w:rFonts w:ascii="Georgia" w:eastAsia="Times New Roman" w:hAnsi="Georgia"/>
      <w:sz w:val="16"/>
    </w:rPr>
  </w:style>
  <w:style w:type="character" w:customStyle="1" w:styleId="StyleStyle49pt10Char">
    <w:name w:val="Style Style4 + 9 pt10 Char"/>
    <w:basedOn w:val="Style4Char"/>
    <w:link w:val="StyleStyle49pt10"/>
    <w:locked/>
    <w:rsid w:val="00E43B90"/>
    <w:rPr>
      <w:rFonts w:ascii="Arial" w:eastAsia="Times New Roman" w:hAnsi="Arial" w:cs="Times New Roman"/>
      <w:u w:val="single"/>
    </w:rPr>
  </w:style>
  <w:style w:type="paragraph" w:customStyle="1" w:styleId="StyleStyle49pt10">
    <w:name w:val="Style Style4 + 9 pt10"/>
    <w:basedOn w:val="Style4"/>
    <w:link w:val="StyleStyle49pt10Char"/>
    <w:qFormat/>
    <w:rsid w:val="00E43B90"/>
    <w:rPr>
      <w:rFonts w:ascii="Arial" w:eastAsia="Times New Roman" w:hAnsi="Arial" w:cs="Times New Roman"/>
    </w:rPr>
  </w:style>
  <w:style w:type="character" w:customStyle="1" w:styleId="StyleStyle49ptBold7Char">
    <w:name w:val="Style Style4 + 9 pt Bold7 Char"/>
    <w:link w:val="StyleStyle49ptBold7"/>
    <w:locked/>
    <w:rsid w:val="00E43B90"/>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E43B90"/>
    <w:rPr>
      <w:rFonts w:ascii="Times New Roman" w:eastAsia="Times New Roman" w:hAnsi="Times New Roman" w:cs="Times New Roman"/>
      <w:b/>
      <w:bCs/>
    </w:rPr>
  </w:style>
  <w:style w:type="character" w:customStyle="1" w:styleId="NormalUnderlineChar">
    <w:name w:val="Normal Underline Char"/>
    <w:link w:val="NormalUnderline"/>
    <w:locked/>
    <w:rsid w:val="00E43B90"/>
    <w:rPr>
      <w:rFonts w:ascii="Georgia" w:eastAsia="Times New Roman" w:hAnsi="Georgia"/>
      <w:u w:val="single"/>
    </w:rPr>
  </w:style>
  <w:style w:type="paragraph" w:customStyle="1" w:styleId="NormalUnderline">
    <w:name w:val="Normal Underline"/>
    <w:basedOn w:val="Normal"/>
    <w:link w:val="NormalUnderlineChar"/>
    <w:qFormat/>
    <w:rsid w:val="00E43B90"/>
    <w:pPr>
      <w:ind w:left="288"/>
    </w:pPr>
    <w:rPr>
      <w:rFonts w:ascii="Georgia" w:eastAsia="Times New Roman" w:hAnsi="Georgia"/>
      <w:sz w:val="24"/>
      <w:u w:val="single"/>
    </w:rPr>
  </w:style>
  <w:style w:type="paragraph" w:customStyle="1" w:styleId="Underlinestyle0">
    <w:name w:val="Underline style"/>
    <w:basedOn w:val="Normal"/>
    <w:uiPriority w:val="99"/>
    <w:qFormat/>
    <w:rsid w:val="00E43B90"/>
    <w:rPr>
      <w:rFonts w:eastAsia="Times New Roman"/>
      <w:u w:val="single"/>
    </w:rPr>
  </w:style>
  <w:style w:type="paragraph" w:customStyle="1" w:styleId="WW-Default1">
    <w:name w:val="WW-Default1"/>
    <w:basedOn w:val="Normal"/>
    <w:uiPriority w:val="99"/>
    <w:qFormat/>
    <w:rsid w:val="00E43B90"/>
    <w:pPr>
      <w:suppressAutoHyphens/>
    </w:pPr>
    <w:rPr>
      <w:rFonts w:eastAsia="Times New Roman"/>
      <w:b/>
      <w:bCs/>
      <w:szCs w:val="20"/>
      <w:lang w:eastAsia="ar-SA"/>
    </w:rPr>
  </w:style>
  <w:style w:type="paragraph" w:customStyle="1" w:styleId="CardStyle">
    <w:name w:val="Card Style"/>
    <w:basedOn w:val="Normal"/>
    <w:link w:val="CardStyleChar"/>
    <w:uiPriority w:val="99"/>
    <w:qFormat/>
    <w:rsid w:val="00E43B90"/>
    <w:rPr>
      <w:rFonts w:eastAsia="Times New Roman"/>
    </w:rPr>
  </w:style>
  <w:style w:type="character" w:customStyle="1" w:styleId="Stylecard11ptChar">
    <w:name w:val="Style card + 11 pt Char"/>
    <w:link w:val="Stylecard11pt"/>
    <w:locked/>
    <w:rsid w:val="00E43B90"/>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E43B90"/>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E43B90"/>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E43B90"/>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43B90"/>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43B90"/>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E43B90"/>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E43B90"/>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E43B90"/>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E43B90"/>
    <w:rPr>
      <w:b/>
      <w:u w:val="single"/>
    </w:rPr>
  </w:style>
  <w:style w:type="paragraph" w:customStyle="1" w:styleId="BoldandUnderline">
    <w:name w:val="Bold and Underline"/>
    <w:basedOn w:val="Normal"/>
    <w:link w:val="BoldandUnderlineChar"/>
    <w:qFormat/>
    <w:rsid w:val="00E43B90"/>
    <w:rPr>
      <w:rFonts w:asciiTheme="minorHAnsi" w:hAnsiTheme="minorHAnsi"/>
      <w:b/>
      <w:sz w:val="24"/>
      <w:u w:val="single"/>
    </w:rPr>
  </w:style>
  <w:style w:type="character" w:customStyle="1" w:styleId="StyleStyle49ptBold3Char">
    <w:name w:val="Style Style4 + 9 pt Bold3 Char"/>
    <w:basedOn w:val="Style4Char"/>
    <w:link w:val="StyleStyle49ptBold3"/>
    <w:locked/>
    <w:rsid w:val="00E43B90"/>
    <w:rPr>
      <w:rFonts w:ascii="Arial" w:eastAsia="Times New Roman" w:hAnsi="Arial" w:cs="Times New Roman"/>
      <w:u w:val="single"/>
    </w:rPr>
  </w:style>
  <w:style w:type="paragraph" w:customStyle="1" w:styleId="StyleStyle49ptBold3">
    <w:name w:val="Style Style4 + 9 pt Bold3"/>
    <w:basedOn w:val="Style4"/>
    <w:link w:val="StyleStyle49ptBold3Char"/>
    <w:qFormat/>
    <w:rsid w:val="00E43B90"/>
    <w:rPr>
      <w:rFonts w:ascii="Arial" w:eastAsia="Times New Roman" w:hAnsi="Arial" w:cs="Times New Roman"/>
    </w:rPr>
  </w:style>
  <w:style w:type="character" w:customStyle="1" w:styleId="StyleUnderlining11ptChar">
    <w:name w:val="Style Underlining + 11 pt Char"/>
    <w:basedOn w:val="UnderliningChar"/>
    <w:link w:val="StyleUnderlining11pt"/>
    <w:locked/>
    <w:rsid w:val="00E43B90"/>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E43B90"/>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E43B90"/>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E43B90"/>
    <w:rPr>
      <w:rFonts w:ascii="Georgia" w:eastAsia="Times New Roman" w:hAnsi="Georgia"/>
      <w:sz w:val="24"/>
    </w:rPr>
  </w:style>
  <w:style w:type="character" w:customStyle="1" w:styleId="Stylecard11ptBoldUnderlineChar">
    <w:name w:val="Style card + 11 pt Bold Underline Char"/>
    <w:basedOn w:val="cardChar"/>
    <w:link w:val="Stylecard11ptBoldUnderline"/>
    <w:locked/>
    <w:rsid w:val="00E43B90"/>
    <w:rPr>
      <w:rFonts w:eastAsia="SimSun" w:cs="Calibri"/>
      <w:b/>
      <w:bCs/>
      <w:u w:val="single"/>
      <w:lang w:val="x-none" w:eastAsia="zh-CN" w:bidi="ar-SA"/>
    </w:rPr>
  </w:style>
  <w:style w:type="paragraph" w:customStyle="1" w:styleId="Stylecard11ptBoldUnderline">
    <w:name w:val="Style card + 11 pt Bold Underline"/>
    <w:basedOn w:val="Normal"/>
    <w:link w:val="Stylecard11ptBoldUnderlineChar"/>
    <w:qFormat/>
    <w:rsid w:val="00E43B90"/>
    <w:pPr>
      <w:ind w:left="288" w:right="288"/>
    </w:pPr>
    <w:rPr>
      <w:rFonts w:asciiTheme="minorHAnsi" w:eastAsia="SimSun" w:hAnsiTheme="minorHAnsi" w:cs="Calibri"/>
      <w:b/>
      <w:bCs/>
      <w:sz w:val="24"/>
      <w:u w:val="single"/>
      <w:lang w:val="x-none" w:eastAsia="zh-CN"/>
    </w:rPr>
  </w:style>
  <w:style w:type="character" w:customStyle="1" w:styleId="Stylecard8ptChar">
    <w:name w:val="Style card + 8 pt Char"/>
    <w:basedOn w:val="cardChar"/>
    <w:link w:val="Stylecard8pt"/>
    <w:locked/>
    <w:rsid w:val="00E43B90"/>
    <w:rPr>
      <w:rFonts w:cs="Calibri"/>
      <w:u w:val="single"/>
      <w:lang w:val="x-none" w:eastAsia="ar-SA" w:bidi="ar-SA"/>
    </w:rPr>
  </w:style>
  <w:style w:type="paragraph" w:customStyle="1" w:styleId="Stylecard8pt">
    <w:name w:val="Style card + 8 pt"/>
    <w:basedOn w:val="Normal"/>
    <w:link w:val="Stylecard8ptChar"/>
    <w:qFormat/>
    <w:rsid w:val="00E43B90"/>
    <w:pPr>
      <w:ind w:left="288" w:right="288"/>
    </w:pPr>
    <w:rPr>
      <w:rFonts w:asciiTheme="minorHAnsi" w:hAnsiTheme="minorHAnsi" w:cs="Calibri"/>
      <w:sz w:val="24"/>
      <w:u w:val="single"/>
      <w:lang w:val="x-none" w:eastAsia="ar-SA"/>
    </w:rPr>
  </w:style>
  <w:style w:type="paragraph" w:customStyle="1" w:styleId="emactive">
    <w:name w:val="emactive"/>
    <w:basedOn w:val="Normal"/>
    <w:uiPriority w:val="99"/>
    <w:qFormat/>
    <w:rsid w:val="00E43B90"/>
    <w:pPr>
      <w:spacing w:before="100" w:beforeAutospacing="1" w:after="100" w:afterAutospacing="1"/>
    </w:pPr>
    <w:rPr>
      <w:rFonts w:eastAsia="Times New Roman"/>
      <w:sz w:val="24"/>
    </w:rPr>
  </w:style>
  <w:style w:type="paragraph" w:customStyle="1" w:styleId="emready">
    <w:name w:val="emready"/>
    <w:basedOn w:val="Normal"/>
    <w:uiPriority w:val="99"/>
    <w:qFormat/>
    <w:rsid w:val="00E43B90"/>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E43B90"/>
    <w:rPr>
      <w:rFonts w:ascii="Times New Roman" w:hAnsi="Times New Roman" w:cs="Times New Roman"/>
      <w:u w:val="single"/>
    </w:rPr>
  </w:style>
  <w:style w:type="paragraph" w:customStyle="1" w:styleId="UnderlinedCardText">
    <w:name w:val="Underlined Card Text"/>
    <w:basedOn w:val="Normal"/>
    <w:link w:val="UnderlinedCardTextChar"/>
    <w:qFormat/>
    <w:rsid w:val="00E43B90"/>
    <w:pPr>
      <w:spacing w:after="200"/>
      <w:contextualSpacing/>
    </w:pPr>
    <w:rPr>
      <w:rFonts w:ascii="Times New Roman" w:hAnsi="Times New Roman" w:cs="Times New Roman"/>
      <w:sz w:val="24"/>
      <w:u w:val="single"/>
    </w:rPr>
  </w:style>
  <w:style w:type="paragraph" w:customStyle="1" w:styleId="Shrink">
    <w:name w:val="Shrink"/>
    <w:link w:val="ShrinkChar"/>
    <w:qFormat/>
    <w:rsid w:val="00E43B90"/>
    <w:pPr>
      <w:ind w:left="288" w:right="288"/>
    </w:pPr>
    <w:rPr>
      <w:rFonts w:cs="Courier"/>
      <w:bCs/>
      <w:sz w:val="16"/>
      <w:szCs w:val="16"/>
    </w:rPr>
  </w:style>
  <w:style w:type="character" w:customStyle="1" w:styleId="UnderlineCharCharCharCharChar">
    <w:name w:val="Underline Char Char Char Char Char"/>
    <w:link w:val="UnderlineCharCharCharChar"/>
    <w:locked/>
    <w:rsid w:val="00E43B90"/>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E43B9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43B90"/>
    <w:rPr>
      <w:rFonts w:ascii="Georgia" w:eastAsia="Times New Roman" w:hAnsi="Georgia" w:cs="Times New Roman"/>
      <w:b/>
      <w:sz w:val="24"/>
      <w:u w:val="single"/>
    </w:rPr>
  </w:style>
  <w:style w:type="character" w:customStyle="1" w:styleId="CardHighlightChar">
    <w:name w:val="Card Highlight Char"/>
    <w:link w:val="CardHighlight"/>
    <w:locked/>
    <w:rsid w:val="00E43B9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43B90"/>
    <w:pPr>
      <w:shd w:val="clear" w:color="auto" w:fill="66FFFF"/>
    </w:pPr>
    <w:rPr>
      <w:rFonts w:eastAsia="Calibri" w:cs="Calibri"/>
      <w:sz w:val="24"/>
      <w:u w:val="single"/>
    </w:rPr>
  </w:style>
  <w:style w:type="paragraph" w:customStyle="1" w:styleId="BlockHeaderHidden">
    <w:name w:val="Block Header Hidden"/>
    <w:link w:val="BlockHeaderHiddenChar"/>
    <w:qFormat/>
    <w:rsid w:val="00E43B9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43B90"/>
    <w:pPr>
      <w:spacing w:before="100" w:beforeAutospacing="1" w:after="100" w:afterAutospacing="1"/>
    </w:pPr>
    <w:rPr>
      <w:rFonts w:eastAsia="Times New Roman"/>
      <w:sz w:val="24"/>
    </w:rPr>
  </w:style>
  <w:style w:type="paragraph" w:customStyle="1" w:styleId="norma">
    <w:name w:val="norma"/>
    <w:basedOn w:val="Heading3"/>
    <w:uiPriority w:val="99"/>
    <w:qFormat/>
    <w:rsid w:val="00E43B90"/>
    <w:rPr>
      <w:rFonts w:eastAsia="MS Gothic" w:cs="Arial"/>
      <w:sz w:val="24"/>
    </w:rPr>
  </w:style>
  <w:style w:type="character" w:customStyle="1" w:styleId="Emphasis20">
    <w:name w:val="Emphasis 2"/>
    <w:uiPriority w:val="1"/>
    <w:qFormat/>
    <w:rsid w:val="00E43B90"/>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E43B90"/>
  </w:style>
  <w:style w:type="character" w:customStyle="1" w:styleId="CharacterStyle2">
    <w:name w:val="Character Style 2"/>
    <w:rsid w:val="00E43B90"/>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E43B90"/>
    <w:rPr>
      <w:rFonts w:ascii="Arial" w:hAnsi="Arial" w:cs="Arial" w:hint="default"/>
      <w:bCs/>
      <w:szCs w:val="26"/>
      <w:u w:val="single"/>
      <w:lang w:val="en-US" w:eastAsia="en-US" w:bidi="ar-SA"/>
    </w:rPr>
  </w:style>
  <w:style w:type="character" w:customStyle="1" w:styleId="Styleunderline9pt0">
    <w:name w:val="Style underline + 9 pt"/>
    <w:basedOn w:val="underline"/>
    <w:rsid w:val="00E43B90"/>
    <w:rPr>
      <w:rFonts w:ascii="Times New Roman" w:hAnsi="Times New Roman"/>
      <w:b w:val="0"/>
      <w:sz w:val="20"/>
      <w:u w:val="single"/>
    </w:rPr>
  </w:style>
  <w:style w:type="character" w:customStyle="1" w:styleId="StyleTimesNewRoman9pt">
    <w:name w:val="Style Times New Roman 9 pt"/>
    <w:basedOn w:val="DefaultParagraphFont"/>
    <w:rsid w:val="00E43B90"/>
    <w:rPr>
      <w:rFonts w:ascii="Times New Roman" w:hAnsi="Times New Roman" w:cs="Times New Roman" w:hint="default"/>
      <w:sz w:val="20"/>
    </w:rPr>
  </w:style>
  <w:style w:type="character" w:customStyle="1" w:styleId="Styleunderline9pt1">
    <w:name w:val="Style underline + 9 pt1"/>
    <w:basedOn w:val="underline"/>
    <w:rsid w:val="00E43B90"/>
    <w:rPr>
      <w:rFonts w:ascii="Times New Roman" w:hAnsi="Times New Roman"/>
      <w:b w:val="0"/>
      <w:sz w:val="20"/>
      <w:u w:val="single"/>
    </w:rPr>
  </w:style>
  <w:style w:type="character" w:customStyle="1" w:styleId="Hyperlink23">
    <w:name w:val="Hyperlink23"/>
    <w:basedOn w:val="DefaultParagraphFont"/>
    <w:rsid w:val="00E43B90"/>
    <w:rPr>
      <w:color w:val="3300CC"/>
      <w:u w:val="single"/>
    </w:rPr>
  </w:style>
  <w:style w:type="character" w:customStyle="1" w:styleId="body-text">
    <w:name w:val="body-text"/>
    <w:basedOn w:val="DefaultParagraphFont"/>
    <w:rsid w:val="00E43B90"/>
  </w:style>
  <w:style w:type="character" w:customStyle="1" w:styleId="globalcontentbody">
    <w:name w:val="globalcontentbody"/>
    <w:basedOn w:val="DefaultParagraphFont"/>
    <w:rsid w:val="00E43B90"/>
  </w:style>
  <w:style w:type="character" w:customStyle="1" w:styleId="Styleterm111ptUnderline">
    <w:name w:val="Style term1 + 11 pt Underline"/>
    <w:basedOn w:val="term1"/>
    <w:rsid w:val="00E43B90"/>
    <w:rPr>
      <w:b/>
      <w:bCs/>
    </w:rPr>
  </w:style>
  <w:style w:type="character" w:customStyle="1" w:styleId="Style9pt">
    <w:name w:val="Style 9 pt"/>
    <w:basedOn w:val="DefaultParagraphFont"/>
    <w:rsid w:val="00E43B90"/>
    <w:rPr>
      <w:rFonts w:ascii="Times New Roman" w:hAnsi="Times New Roman" w:cs="Times New Roman" w:hint="default"/>
      <w:sz w:val="20"/>
    </w:rPr>
  </w:style>
  <w:style w:type="character" w:customStyle="1" w:styleId="CharChar11">
    <w:name w:val="Char Char11"/>
    <w:basedOn w:val="DefaultParagraphFont"/>
    <w:rsid w:val="00E43B90"/>
    <w:rPr>
      <w:rFonts w:ascii="Arial" w:hAnsi="Arial" w:cs="Arial" w:hint="default"/>
      <w:bCs/>
      <w:szCs w:val="26"/>
      <w:u w:val="single"/>
      <w:lang w:val="en-US" w:eastAsia="en-US" w:bidi="ar-SA"/>
    </w:rPr>
  </w:style>
  <w:style w:type="character" w:customStyle="1" w:styleId="underlineChar0">
    <w:name w:val="underline Char"/>
    <w:basedOn w:val="DefaultParagraphFont"/>
    <w:rsid w:val="00E43B90"/>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E43B90"/>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E43B90"/>
    <w:rPr>
      <w:sz w:val="20"/>
      <w:u w:val="single"/>
    </w:rPr>
  </w:style>
  <w:style w:type="character" w:customStyle="1" w:styleId="base">
    <w:name w:val="base"/>
    <w:basedOn w:val="DefaultParagraphFont"/>
    <w:rsid w:val="00E43B90"/>
  </w:style>
  <w:style w:type="character" w:customStyle="1" w:styleId="part-of-speech">
    <w:name w:val="part-of-speech"/>
    <w:basedOn w:val="DefaultParagraphFont"/>
    <w:rsid w:val="00E43B90"/>
  </w:style>
  <w:style w:type="character" w:customStyle="1" w:styleId="sep">
    <w:name w:val="sep"/>
    <w:basedOn w:val="DefaultParagraphFont"/>
    <w:rsid w:val="00E43B90"/>
  </w:style>
  <w:style w:type="character" w:customStyle="1" w:styleId="pron">
    <w:name w:val="pron"/>
    <w:basedOn w:val="DefaultParagraphFont"/>
    <w:rsid w:val="00E43B90"/>
  </w:style>
  <w:style w:type="character" w:customStyle="1" w:styleId="UnderlineCharChar1">
    <w:name w:val="Underline Char Char1"/>
    <w:basedOn w:val="DefaultParagraphFont"/>
    <w:rsid w:val="00E43B90"/>
    <w:rPr>
      <w:u w:val="single"/>
      <w:lang w:val="en-US" w:eastAsia="en-US" w:bidi="ar-SA"/>
    </w:rPr>
  </w:style>
  <w:style w:type="character" w:customStyle="1" w:styleId="StyleUnderlineCharChar111pt">
    <w:name w:val="Style Underline Char Char1 + 11 pt"/>
    <w:basedOn w:val="UnderlineCharChar1"/>
    <w:rsid w:val="00E43B90"/>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43B90"/>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E43B90"/>
    <w:rPr>
      <w:b/>
      <w:bCs/>
      <w:noProof w:val="0"/>
      <w:sz w:val="20"/>
      <w:u w:val="single"/>
      <w:lang w:val="en-US" w:eastAsia="en-US" w:bidi="ar-SA"/>
    </w:rPr>
  </w:style>
  <w:style w:type="character" w:customStyle="1" w:styleId="StyleunderlineArialNarrow9ptBold">
    <w:name w:val="Style underline + Arial Narrow 9 pt Bold"/>
    <w:basedOn w:val="underline"/>
    <w:rsid w:val="00E43B90"/>
    <w:rPr>
      <w:rFonts w:ascii="Times New Roman" w:hAnsi="Times New Roman"/>
      <w:b w:val="0"/>
      <w:sz w:val="20"/>
      <w:u w:val="single"/>
    </w:rPr>
  </w:style>
  <w:style w:type="character" w:customStyle="1" w:styleId="StyleBoldandUnderlineCharCharCharChar9pt">
    <w:name w:val="Style Bold and Underline Char Char Char Char + 9 pt"/>
    <w:basedOn w:val="DefaultParagraphFont"/>
    <w:rsid w:val="00E43B9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E43B9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E43B90"/>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E43B90"/>
    <w:rPr>
      <w:rFonts w:ascii="Arial" w:hAnsi="Arial" w:cs="Arial" w:hint="default"/>
      <w:color w:val="000000"/>
      <w:sz w:val="10"/>
      <w:szCs w:val="22"/>
    </w:rPr>
  </w:style>
  <w:style w:type="character" w:customStyle="1" w:styleId="CharChar111">
    <w:name w:val="Char Char111"/>
    <w:basedOn w:val="DefaultParagraphFont"/>
    <w:rsid w:val="00E43B90"/>
    <w:rPr>
      <w:rFonts w:ascii="Arial" w:hAnsi="Arial" w:cs="Arial" w:hint="default"/>
      <w:bCs/>
      <w:szCs w:val="26"/>
      <w:u w:val="single"/>
      <w:lang w:val="en-US" w:eastAsia="en-US" w:bidi="ar-SA"/>
    </w:rPr>
  </w:style>
  <w:style w:type="character" w:customStyle="1" w:styleId="AUnterdline">
    <w:name w:val="AUnterdline"/>
    <w:qFormat/>
    <w:rsid w:val="00E43B90"/>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E43B90"/>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E43B90"/>
  </w:style>
  <w:style w:type="character" w:customStyle="1" w:styleId="StyleUnderline1">
    <w:name w:val="Style Underline1"/>
    <w:basedOn w:val="DefaultParagraphFont"/>
    <w:rsid w:val="00E43B90"/>
    <w:rPr>
      <w:rFonts w:ascii="Times New Roman" w:hAnsi="Times New Roman" w:cs="Times New Roman" w:hint="default"/>
      <w:sz w:val="20"/>
      <w:u w:val="single"/>
    </w:rPr>
  </w:style>
  <w:style w:type="character" w:customStyle="1" w:styleId="DontRead">
    <w:name w:val="Don't Read"/>
    <w:qFormat/>
    <w:rsid w:val="00E43B90"/>
    <w:rPr>
      <w:rFonts w:ascii="Times New Roman" w:hAnsi="Times New Roman" w:cs="Times New Roman" w:hint="default"/>
      <w:sz w:val="16"/>
    </w:rPr>
  </w:style>
  <w:style w:type="character" w:customStyle="1" w:styleId="Style11ptUnderline3">
    <w:name w:val="Style 11 pt Underline3"/>
    <w:rsid w:val="00E43B90"/>
    <w:rPr>
      <w:sz w:val="20"/>
      <w:u w:val="single"/>
    </w:rPr>
  </w:style>
  <w:style w:type="character" w:customStyle="1" w:styleId="2">
    <w:name w:val="2"/>
    <w:rsid w:val="00E43B90"/>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E43B90"/>
    <w:rPr>
      <w:sz w:val="20"/>
      <w:u w:val="single"/>
    </w:rPr>
  </w:style>
  <w:style w:type="character" w:customStyle="1" w:styleId="Style9ptBoldUnderline5">
    <w:name w:val="Style 9 pt Bold Underline5"/>
    <w:basedOn w:val="DefaultParagraphFont"/>
    <w:rsid w:val="00E43B90"/>
    <w:rPr>
      <w:b/>
      <w:bCs/>
      <w:sz w:val="20"/>
      <w:u w:val="single"/>
    </w:rPr>
  </w:style>
  <w:style w:type="character" w:customStyle="1" w:styleId="CharChar114">
    <w:name w:val="Char Char114"/>
    <w:basedOn w:val="DefaultParagraphFont"/>
    <w:rsid w:val="00E43B90"/>
    <w:rPr>
      <w:rFonts w:ascii="Arial" w:hAnsi="Arial" w:cs="Arial" w:hint="default"/>
      <w:bCs/>
      <w:szCs w:val="26"/>
      <w:u w:val="single"/>
      <w:lang w:val="en-US" w:eastAsia="en-US" w:bidi="ar-SA"/>
    </w:rPr>
  </w:style>
  <w:style w:type="character" w:customStyle="1" w:styleId="CharChar113">
    <w:name w:val="Char Char113"/>
    <w:basedOn w:val="DefaultParagraphFont"/>
    <w:rsid w:val="00E43B90"/>
    <w:rPr>
      <w:rFonts w:ascii="Arial" w:hAnsi="Arial" w:cs="Arial" w:hint="default"/>
      <w:bCs/>
      <w:szCs w:val="26"/>
      <w:u w:val="single"/>
      <w:lang w:val="en-US" w:eastAsia="en-US" w:bidi="ar-SA"/>
    </w:rPr>
  </w:style>
  <w:style w:type="character" w:customStyle="1" w:styleId="CharChar112">
    <w:name w:val="Char Char112"/>
    <w:basedOn w:val="DefaultParagraphFont"/>
    <w:rsid w:val="00E43B90"/>
    <w:rPr>
      <w:rFonts w:ascii="Arial" w:hAnsi="Arial" w:cs="Arial" w:hint="default"/>
      <w:bCs/>
      <w:szCs w:val="26"/>
      <w:u w:val="single"/>
      <w:lang w:val="en-US" w:eastAsia="en-US" w:bidi="ar-SA"/>
    </w:rPr>
  </w:style>
  <w:style w:type="character" w:customStyle="1" w:styleId="zoomme">
    <w:name w:val="zoomme"/>
    <w:basedOn w:val="DefaultParagraphFont"/>
    <w:rsid w:val="00E43B90"/>
  </w:style>
  <w:style w:type="character" w:customStyle="1" w:styleId="Date10">
    <w:name w:val="Date1"/>
    <w:basedOn w:val="DefaultParagraphFont"/>
    <w:rsid w:val="00E43B90"/>
  </w:style>
  <w:style w:type="character" w:customStyle="1" w:styleId="classauthor">
    <w:name w:val="class=&quot;author&quot;"/>
    <w:basedOn w:val="DefaultParagraphFont"/>
    <w:rsid w:val="00E43B90"/>
  </w:style>
  <w:style w:type="character" w:customStyle="1" w:styleId="CharCharChar">
    <w:name w:val="Char Char Char"/>
    <w:basedOn w:val="DefaultParagraphFont"/>
    <w:rsid w:val="00E43B90"/>
    <w:rPr>
      <w:rFonts w:ascii="Arial" w:hAnsi="Arial" w:cs="Arial" w:hint="default"/>
      <w:bCs/>
      <w:szCs w:val="26"/>
      <w:u w:val="single"/>
      <w:lang w:val="en-US" w:eastAsia="en-US" w:bidi="ar-SA"/>
    </w:rPr>
  </w:style>
  <w:style w:type="character" w:customStyle="1" w:styleId="officialstitle-">
    <w:name w:val="official_s_title-"/>
    <w:basedOn w:val="DefaultParagraphFont"/>
    <w:rsid w:val="00E43B90"/>
  </w:style>
  <w:style w:type="character" w:customStyle="1" w:styleId="officialsbureau">
    <w:name w:val="official_s_bureau"/>
    <w:basedOn w:val="DefaultParagraphFont"/>
    <w:rsid w:val="00E43B90"/>
  </w:style>
  <w:style w:type="character" w:customStyle="1" w:styleId="gray">
    <w:name w:val="gray"/>
    <w:basedOn w:val="DefaultParagraphFont"/>
    <w:rsid w:val="00E43B90"/>
  </w:style>
  <w:style w:type="character" w:customStyle="1" w:styleId="Styleunderline11ptBorderSinglesolidlineAuto05p">
    <w:name w:val="Style underline + 11 pt Border: : (Single solid line Auto  0.5 p..."/>
    <w:rsid w:val="00E43B90"/>
    <w:rPr>
      <w:sz w:val="20"/>
      <w:u w:val="single"/>
      <w:bdr w:val="single" w:sz="4" w:space="0" w:color="auto" w:frame="1"/>
    </w:rPr>
  </w:style>
  <w:style w:type="character" w:customStyle="1" w:styleId="CardText-Underlined0">
    <w:name w:val="Card Text - Underlined"/>
    <w:rsid w:val="00E43B90"/>
    <w:rPr>
      <w:b/>
      <w:bCs w:val="0"/>
      <w:sz w:val="20"/>
      <w:u w:val="single"/>
    </w:rPr>
  </w:style>
  <w:style w:type="character" w:customStyle="1" w:styleId="Style11ptItalicUnderline">
    <w:name w:val="Style 11 pt Italic Underline"/>
    <w:basedOn w:val="DefaultParagraphFont"/>
    <w:rsid w:val="00E43B90"/>
    <w:rPr>
      <w:i/>
      <w:iCs/>
      <w:sz w:val="20"/>
      <w:u w:val="single"/>
    </w:rPr>
  </w:style>
  <w:style w:type="character" w:customStyle="1" w:styleId="Style11ptItalic">
    <w:name w:val="Style 11 pt Italic"/>
    <w:basedOn w:val="DefaultParagraphFont"/>
    <w:rsid w:val="00E43B90"/>
    <w:rPr>
      <w:rFonts w:ascii="Times New Roman" w:hAnsi="Times New Roman" w:cs="Times New Roman" w:hint="default"/>
      <w:i/>
      <w:iCs/>
      <w:sz w:val="20"/>
    </w:rPr>
  </w:style>
  <w:style w:type="character" w:customStyle="1" w:styleId="Style9ptUnderline6">
    <w:name w:val="Style 9 pt Underline6"/>
    <w:basedOn w:val="DefaultParagraphFont"/>
    <w:rsid w:val="00E43B90"/>
    <w:rPr>
      <w:sz w:val="20"/>
      <w:u w:val="single"/>
    </w:rPr>
  </w:style>
  <w:style w:type="character" w:customStyle="1" w:styleId="ct-with-fmlt">
    <w:name w:val="ct-with-fmlt"/>
    <w:basedOn w:val="DefaultParagraphFont"/>
    <w:rsid w:val="00E43B90"/>
  </w:style>
  <w:style w:type="character" w:customStyle="1" w:styleId="ital-inline">
    <w:name w:val="ital-inline"/>
    <w:basedOn w:val="DefaultParagraphFont"/>
    <w:rsid w:val="00E43B90"/>
  </w:style>
  <w:style w:type="character" w:customStyle="1" w:styleId="cross-head">
    <w:name w:val="cross-head"/>
    <w:rsid w:val="00E43B90"/>
  </w:style>
  <w:style w:type="character" w:customStyle="1" w:styleId="dateline">
    <w:name w:val="dateline"/>
    <w:rsid w:val="00E43B90"/>
  </w:style>
  <w:style w:type="character" w:customStyle="1" w:styleId="Subtitle1">
    <w:name w:val="Subtitle1"/>
    <w:rsid w:val="00E43B90"/>
  </w:style>
  <w:style w:type="character" w:customStyle="1" w:styleId="metaorigin">
    <w:name w:val="meta_origin"/>
    <w:rsid w:val="00E43B90"/>
  </w:style>
  <w:style w:type="character" w:customStyle="1" w:styleId="mandelbrotrefrag">
    <w:name w:val="mandelbrot_refrag"/>
    <w:rsid w:val="00E43B90"/>
  </w:style>
  <w:style w:type="character" w:customStyle="1" w:styleId="eminfo">
    <w:name w:val="eminfo"/>
    <w:rsid w:val="00E43B90"/>
  </w:style>
  <w:style w:type="character" w:customStyle="1" w:styleId="emhighlight">
    <w:name w:val="emhighlight"/>
    <w:rsid w:val="00E43B90"/>
  </w:style>
  <w:style w:type="character" w:customStyle="1" w:styleId="at">
    <w:name w:val="at"/>
    <w:rsid w:val="00E43B90"/>
  </w:style>
  <w:style w:type="character" w:customStyle="1" w:styleId="name">
    <w:name w:val="name"/>
    <w:rsid w:val="00E43B90"/>
  </w:style>
  <w:style w:type="character" w:customStyle="1" w:styleId="tkrname">
    <w:name w:val="tkrname"/>
    <w:rsid w:val="00E43B90"/>
  </w:style>
  <w:style w:type="character" w:customStyle="1" w:styleId="tkrchange">
    <w:name w:val="tkrchange"/>
    <w:rsid w:val="00E43B90"/>
  </w:style>
  <w:style w:type="character" w:customStyle="1" w:styleId="source-org">
    <w:name w:val="source-org"/>
    <w:rsid w:val="00E43B90"/>
  </w:style>
  <w:style w:type="character" w:customStyle="1" w:styleId="updated">
    <w:name w:val="updated"/>
    <w:rsid w:val="00E43B90"/>
  </w:style>
  <w:style w:type="character" w:customStyle="1" w:styleId="last">
    <w:name w:val="last"/>
    <w:rsid w:val="00E43B90"/>
  </w:style>
  <w:style w:type="character" w:customStyle="1" w:styleId="institution">
    <w:name w:val="institution"/>
    <w:rsid w:val="00E43B90"/>
  </w:style>
  <w:style w:type="character" w:customStyle="1" w:styleId="CharChar5">
    <w:name w:val="Char Char5"/>
    <w:rsid w:val="00E43B90"/>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E43B90"/>
  </w:style>
  <w:style w:type="character" w:customStyle="1" w:styleId="Style11ptBoldUnderline1">
    <w:name w:val="Style 11 pt Bold Underline1"/>
    <w:rsid w:val="00E43B90"/>
    <w:rPr>
      <w:b/>
      <w:bCs/>
      <w:sz w:val="20"/>
      <w:u w:val="single"/>
    </w:rPr>
  </w:style>
  <w:style w:type="character" w:customStyle="1" w:styleId="StyleStyleunderlineBold11pt">
    <w:name w:val="Style Style underline + Bold + 11 pt"/>
    <w:rsid w:val="00E43B90"/>
    <w:rPr>
      <w:bCs/>
      <w:sz w:val="20"/>
      <w:u w:val="single"/>
    </w:rPr>
  </w:style>
  <w:style w:type="character" w:customStyle="1" w:styleId="StyleunderlineAsianTimesNewRomanBold">
    <w:name w:val="Style underline + (Asian) Times New Roman Bold"/>
    <w:rsid w:val="00E43B9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43B90"/>
    <w:rPr>
      <w:b/>
      <w:bCs/>
      <w:sz w:val="20"/>
      <w:u w:val="single"/>
      <w:bdr w:val="single" w:sz="4" w:space="0" w:color="auto" w:frame="1"/>
    </w:rPr>
  </w:style>
  <w:style w:type="character" w:customStyle="1" w:styleId="Style9ptBoldUnderline1">
    <w:name w:val="Style 9 pt Bold Underline1"/>
    <w:rsid w:val="00E43B90"/>
    <w:rPr>
      <w:bCs/>
      <w:sz w:val="22"/>
      <w:u w:val="single"/>
    </w:rPr>
  </w:style>
  <w:style w:type="character" w:customStyle="1" w:styleId="Style11ptBoldUnderlineBorderSinglesolidlineAuto1">
    <w:name w:val="Style 11 pt Bold Underline Border: : (Single solid line Auto  ...1"/>
    <w:rsid w:val="00E43B90"/>
    <w:rPr>
      <w:b/>
      <w:bCs/>
      <w:sz w:val="20"/>
      <w:u w:val="single"/>
      <w:bdr w:val="single" w:sz="4" w:space="0" w:color="auto" w:frame="1"/>
    </w:rPr>
  </w:style>
  <w:style w:type="character" w:customStyle="1" w:styleId="quotepeekbase">
    <w:name w:val="quotepeekbase"/>
    <w:rsid w:val="00E43B90"/>
  </w:style>
  <w:style w:type="character" w:customStyle="1" w:styleId="cardChar11">
    <w:name w:val="card Char1"/>
    <w:rsid w:val="00E43B90"/>
    <w:rPr>
      <w:rFonts w:ascii="Calibri" w:eastAsia="Calibri" w:hAnsi="Calibri" w:hint="default"/>
      <w:sz w:val="24"/>
      <w:szCs w:val="22"/>
      <w:lang w:val="x-none" w:eastAsia="x-none"/>
    </w:rPr>
  </w:style>
  <w:style w:type="character" w:customStyle="1" w:styleId="NormalCard">
    <w:name w:val="Normal Card"/>
    <w:uiPriority w:val="1"/>
    <w:qFormat/>
    <w:rsid w:val="00E43B90"/>
    <w:rPr>
      <w:rFonts w:ascii="Times New Roman" w:hAnsi="Times New Roman" w:cs="Times New Roman" w:hint="default"/>
      <w:sz w:val="24"/>
    </w:rPr>
  </w:style>
  <w:style w:type="character" w:customStyle="1" w:styleId="HighlightedUnderline">
    <w:name w:val="Highlighted Underline"/>
    <w:uiPriority w:val="1"/>
    <w:qFormat/>
    <w:rsid w:val="00E43B9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43B90"/>
    <w:rPr>
      <w:rFonts w:ascii="Times New Roman" w:hAnsi="Times New Roman" w:cs="Times New Roman" w:hint="default"/>
      <w:sz w:val="16"/>
      <w:szCs w:val="16"/>
    </w:rPr>
  </w:style>
  <w:style w:type="character" w:customStyle="1" w:styleId="timebox">
    <w:name w:val="timebox"/>
    <w:rsid w:val="00E43B90"/>
  </w:style>
  <w:style w:type="character" w:customStyle="1" w:styleId="Heading2Subtext">
    <w:name w:val="Heading 2 Subtext"/>
    <w:rsid w:val="00E43B90"/>
    <w:rPr>
      <w:rFonts w:ascii="Times New Roman" w:hAnsi="Times New Roman" w:cs="Times New Roman" w:hint="default"/>
      <w:sz w:val="16"/>
    </w:rPr>
  </w:style>
  <w:style w:type="character" w:customStyle="1" w:styleId="-SmallText-">
    <w:name w:val="-Small Text-"/>
    <w:rsid w:val="00E43B90"/>
    <w:rPr>
      <w:rFonts w:ascii="Garamond" w:hAnsi="Garamond" w:hint="default"/>
      <w:sz w:val="16"/>
    </w:rPr>
  </w:style>
  <w:style w:type="character" w:customStyle="1" w:styleId="tagchar0">
    <w:name w:val="tagchar"/>
    <w:basedOn w:val="DefaultParagraphFont"/>
    <w:rsid w:val="00E43B90"/>
  </w:style>
  <w:style w:type="character" w:customStyle="1" w:styleId="StyleBoldUnderline1">
    <w:name w:val="Style Bold Underline1"/>
    <w:basedOn w:val="DefaultParagraphFont"/>
    <w:rsid w:val="00E43B90"/>
    <w:rPr>
      <w:b w:val="0"/>
      <w:bCs/>
      <w:u w:val="single"/>
    </w:rPr>
  </w:style>
  <w:style w:type="character" w:customStyle="1" w:styleId="label">
    <w:name w:val="label"/>
    <w:rsid w:val="00E43B90"/>
  </w:style>
  <w:style w:type="paragraph" w:customStyle="1" w:styleId="nromal">
    <w:name w:val="nromal"/>
    <w:basedOn w:val="Normal"/>
    <w:uiPriority w:val="99"/>
    <w:qFormat/>
    <w:rsid w:val="00E43B90"/>
    <w:pPr>
      <w:keepNext/>
      <w:keepLines/>
      <w:spacing w:before="200"/>
      <w:outlineLvl w:val="3"/>
    </w:pPr>
    <w:rPr>
      <w:rFonts w:eastAsia="Times New Roman" w:cs="Cambria"/>
      <w:b/>
      <w:iCs/>
    </w:rPr>
  </w:style>
  <w:style w:type="paragraph" w:customStyle="1" w:styleId="natural">
    <w:name w:val="natural"/>
    <w:basedOn w:val="Normal"/>
    <w:uiPriority w:val="99"/>
    <w:qFormat/>
    <w:rsid w:val="00E43B90"/>
    <w:pPr>
      <w:keepNext/>
      <w:keepLines/>
      <w:spacing w:before="200"/>
      <w:outlineLvl w:val="3"/>
    </w:pPr>
    <w:rPr>
      <w:rFonts w:eastAsia="Times New Roman"/>
      <w:b/>
      <w:iCs/>
    </w:rPr>
  </w:style>
  <w:style w:type="paragraph" w:customStyle="1" w:styleId="nroaml">
    <w:name w:val="nroaml"/>
    <w:basedOn w:val="Normal"/>
    <w:uiPriority w:val="99"/>
    <w:qFormat/>
    <w:rsid w:val="00E43B90"/>
    <w:pPr>
      <w:keepNext/>
      <w:keepLines/>
      <w:spacing w:before="200"/>
      <w:outlineLvl w:val="3"/>
    </w:pPr>
    <w:rPr>
      <w:rFonts w:eastAsia="Times New Roman"/>
      <w:b/>
      <w:iCs/>
    </w:rPr>
  </w:style>
  <w:style w:type="paragraph" w:customStyle="1" w:styleId="noraml">
    <w:name w:val="noraml"/>
    <w:basedOn w:val="Normal"/>
    <w:uiPriority w:val="99"/>
    <w:qFormat/>
    <w:rsid w:val="00E43B90"/>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E43B90"/>
    <w:pPr>
      <w:tabs>
        <w:tab w:val="num" w:pos="360"/>
      </w:tabs>
      <w:ind w:left="360" w:hanging="360"/>
      <w:contextualSpacing/>
    </w:pPr>
    <w:rPr>
      <w:rFonts w:eastAsia="Calibri"/>
    </w:rPr>
  </w:style>
  <w:style w:type="table" w:styleId="MediumGrid1">
    <w:name w:val="Medium Grid 1"/>
    <w:basedOn w:val="TableNormal"/>
    <w:uiPriority w:val="67"/>
    <w:rsid w:val="00E43B9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E43B90"/>
    <w:rPr>
      <w:rFonts w:eastAsia="Calibri"/>
      <w:sz w:val="16"/>
      <w:szCs w:val="16"/>
    </w:rPr>
  </w:style>
  <w:style w:type="character" w:customStyle="1" w:styleId="SmallSizeParagraphChar">
    <w:name w:val="Small Size Paragraph Char"/>
    <w:link w:val="SmallSizeParagraph"/>
    <w:rsid w:val="00E43B90"/>
    <w:rPr>
      <w:rFonts w:ascii="Calibri" w:eastAsia="Calibri" w:hAnsi="Calibri"/>
      <w:sz w:val="16"/>
      <w:szCs w:val="16"/>
    </w:rPr>
  </w:style>
  <w:style w:type="character" w:customStyle="1" w:styleId="lede">
    <w:name w:val="lede"/>
    <w:basedOn w:val="DefaultParagraphFont"/>
    <w:rsid w:val="00E43B90"/>
  </w:style>
  <w:style w:type="character" w:customStyle="1" w:styleId="Heading7Char1">
    <w:name w:val="Heading 7 Char1"/>
    <w:basedOn w:val="DefaultParagraphFont"/>
    <w:semiHidden/>
    <w:rsid w:val="00E43B90"/>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E43B9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E43B90"/>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E43B90"/>
    <w:rPr>
      <w:rFonts w:eastAsia="MS Mincho"/>
      <w:szCs w:val="20"/>
      <w:u w:val="single"/>
    </w:rPr>
  </w:style>
  <w:style w:type="character" w:customStyle="1" w:styleId="UnderlineChar2CharCharChar">
    <w:name w:val="Underline Char2 Char Char Char"/>
    <w:link w:val="UnderlineChar2CharChar"/>
    <w:rsid w:val="00E43B90"/>
    <w:rPr>
      <w:rFonts w:ascii="Calibri" w:eastAsia="MS Mincho" w:hAnsi="Calibri"/>
      <w:sz w:val="22"/>
      <w:szCs w:val="20"/>
      <w:u w:val="single"/>
    </w:rPr>
  </w:style>
  <w:style w:type="paragraph" w:customStyle="1" w:styleId="StylecardLatinVerdana-BoldUnderline">
    <w:name w:val="Style card + (Latin) Verdana-Bold Underline"/>
    <w:basedOn w:val="Normal"/>
    <w:link w:val="StylecardLatinVerdana-BoldUnderlineChar"/>
    <w:qFormat/>
    <w:rsid w:val="00E43B90"/>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E43B90"/>
    <w:rPr>
      <w:rFonts w:ascii="Calibri" w:eastAsia="SimSun" w:hAnsi="Calibri"/>
      <w:kern w:val="32"/>
      <w:sz w:val="22"/>
      <w:u w:val="single"/>
      <w:lang w:val="x-none" w:eastAsia="zh-CN" w:bidi="ar-SA"/>
    </w:rPr>
  </w:style>
  <w:style w:type="paragraph" w:customStyle="1" w:styleId="StyleCardText9pt">
    <w:name w:val="Style Card Text + 9 pt"/>
    <w:basedOn w:val="Normal"/>
    <w:link w:val="StyleCardText9ptChar"/>
    <w:qFormat/>
    <w:rsid w:val="00E43B90"/>
    <w:pPr>
      <w:spacing w:after="200"/>
      <w:contextualSpacing/>
    </w:pPr>
    <w:rPr>
      <w:rFonts w:eastAsia="Calibri"/>
    </w:rPr>
  </w:style>
  <w:style w:type="character" w:customStyle="1" w:styleId="StyleCardText9ptChar">
    <w:name w:val="Style Card Text + 9 pt Char"/>
    <w:basedOn w:val="DefaultParagraphFont"/>
    <w:link w:val="StyleCardText9pt"/>
    <w:rsid w:val="00E43B90"/>
    <w:rPr>
      <w:rFonts w:ascii="Calibri" w:eastAsia="Calibri" w:hAnsi="Calibri"/>
      <w:sz w:val="22"/>
    </w:rPr>
  </w:style>
  <w:style w:type="paragraph" w:styleId="Quote">
    <w:name w:val="Quote"/>
    <w:basedOn w:val="Normal"/>
    <w:next w:val="Normal"/>
    <w:link w:val="QuoteChar1"/>
    <w:uiPriority w:val="29"/>
    <w:qFormat/>
    <w:rsid w:val="00E43B90"/>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E43B90"/>
    <w:rPr>
      <w:rFonts w:ascii="Calibri" w:eastAsia="Times New Roman" w:hAnsi="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E43B90"/>
    <w:rPr>
      <w:rFonts w:ascii="Times New Roman" w:hAnsi="Times New Roman" w:cs="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E43B90"/>
    <w:rPr>
      <w:rFonts w:ascii="Times New Roman" w:hAnsi="Times New Roman" w:cs="Times New Roman"/>
      <w:b/>
      <w:bCs/>
      <w:u w:val="single"/>
      <w:bdr w:val="single" w:sz="4" w:space="0" w:color="auto"/>
    </w:rPr>
  </w:style>
  <w:style w:type="character" w:customStyle="1" w:styleId="UnderlinedChar1">
    <w:name w:val="Underlined Char1"/>
    <w:aliases w:val="No Spacing12 Char1"/>
    <w:basedOn w:val="DefaultParagraphFont"/>
    <w:qFormat/>
    <w:rsid w:val="00E43B90"/>
    <w:rPr>
      <w:rFonts w:ascii="Century Gothic" w:hAnsi="Century Gothic"/>
      <w:sz w:val="24"/>
      <w:u w:val="thick"/>
    </w:rPr>
  </w:style>
  <w:style w:type="character" w:customStyle="1" w:styleId="StyleTimesNewRoman12ptBold">
    <w:name w:val="Style Times New Roman 12 pt Bold"/>
    <w:rsid w:val="00E43B90"/>
    <w:rPr>
      <w:b/>
      <w:bCs/>
      <w:sz w:val="24"/>
    </w:rPr>
  </w:style>
  <w:style w:type="character" w:customStyle="1" w:styleId="Intemphasis">
    <w:name w:val="Intemphasis"/>
    <w:uiPriority w:val="1"/>
    <w:qFormat/>
    <w:rsid w:val="00E43B90"/>
    <w:rPr>
      <w:rFonts w:ascii="Cambria" w:hAnsi="Cambria"/>
      <w:b/>
      <w:sz w:val="20"/>
      <w:u w:val="single"/>
      <w:bdr w:val="single" w:sz="4" w:space="0" w:color="auto"/>
      <w:shd w:val="pct25" w:color="auto" w:fill="auto"/>
    </w:rPr>
  </w:style>
  <w:style w:type="character" w:customStyle="1" w:styleId="BoldUnderlineChar1">
    <w:name w:val="BoldUnderline Char1"/>
    <w:rsid w:val="00E43B90"/>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E43B90"/>
    <w:pPr>
      <w:contextualSpacing/>
    </w:pPr>
    <w:rPr>
      <w:rFonts w:eastAsia="Cambria"/>
      <w:b/>
      <w:sz w:val="24"/>
    </w:rPr>
  </w:style>
  <w:style w:type="paragraph" w:customStyle="1" w:styleId="Shrink8">
    <w:name w:val="Shrink8"/>
    <w:basedOn w:val="Normal"/>
    <w:uiPriority w:val="99"/>
    <w:qFormat/>
    <w:rsid w:val="00E43B90"/>
    <w:rPr>
      <w:rFonts w:eastAsia="Cambria"/>
    </w:rPr>
  </w:style>
  <w:style w:type="paragraph" w:customStyle="1" w:styleId="UnderlineText">
    <w:name w:val="Underline Text"/>
    <w:basedOn w:val="Normal"/>
    <w:link w:val="UnderlineTextChar"/>
    <w:qFormat/>
    <w:rsid w:val="00E43B90"/>
    <w:pPr>
      <w:ind w:left="288"/>
    </w:pPr>
    <w:rPr>
      <w:rFonts w:asciiTheme="minorHAnsi" w:hAnsiTheme="minorHAnsi"/>
      <w:sz w:val="24"/>
      <w:u w:val="single"/>
    </w:rPr>
  </w:style>
  <w:style w:type="paragraph" w:customStyle="1" w:styleId="HotRoute0">
    <w:name w:val="Hot Route"/>
    <w:basedOn w:val="Normal"/>
    <w:link w:val="HotRouteChar0"/>
    <w:qFormat/>
    <w:rsid w:val="00E43B90"/>
    <w:pPr>
      <w:ind w:left="288"/>
    </w:pPr>
    <w:rPr>
      <w:rFonts w:eastAsia="Cambria"/>
      <w:iCs/>
      <w:color w:val="000000"/>
      <w:sz w:val="18"/>
    </w:rPr>
  </w:style>
  <w:style w:type="character" w:customStyle="1" w:styleId="commentstext">
    <w:name w:val="comments_text"/>
    <w:uiPriority w:val="99"/>
    <w:rsid w:val="00E43B90"/>
    <w:rPr>
      <w:rFonts w:cs="Times New Roman"/>
    </w:rPr>
  </w:style>
  <w:style w:type="paragraph" w:customStyle="1" w:styleId="Heading42">
    <w:name w:val="Heading 42"/>
    <w:basedOn w:val="Normal"/>
    <w:uiPriority w:val="99"/>
    <w:qFormat/>
    <w:rsid w:val="00E43B90"/>
    <w:rPr>
      <w:rFonts w:eastAsia="Times New Roman"/>
    </w:rPr>
  </w:style>
  <w:style w:type="paragraph" w:customStyle="1" w:styleId="DebateNormal">
    <w:name w:val="DebateNormal"/>
    <w:basedOn w:val="Normal"/>
    <w:link w:val="DebateNormalChar"/>
    <w:qFormat/>
    <w:rsid w:val="00E43B90"/>
    <w:pPr>
      <w:spacing w:line="276" w:lineRule="auto"/>
    </w:pPr>
    <w:rPr>
      <w:rFonts w:eastAsia="Calibri"/>
      <w:szCs w:val="20"/>
    </w:rPr>
  </w:style>
  <w:style w:type="character" w:customStyle="1" w:styleId="DebateNormalChar">
    <w:name w:val="DebateNormal Char"/>
    <w:basedOn w:val="DefaultParagraphFont"/>
    <w:link w:val="DebateNormal"/>
    <w:rsid w:val="00E43B90"/>
    <w:rPr>
      <w:rFonts w:ascii="Calibri" w:eastAsia="Calibri" w:hAnsi="Calibri"/>
      <w:sz w:val="22"/>
      <w:szCs w:val="20"/>
    </w:rPr>
  </w:style>
  <w:style w:type="paragraph" w:customStyle="1" w:styleId="DebateEmphasis">
    <w:name w:val="DebateEmphasis"/>
    <w:basedOn w:val="Normal"/>
    <w:link w:val="DebateEmphasisChar"/>
    <w:qFormat/>
    <w:rsid w:val="00E43B9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43B90"/>
    <w:rPr>
      <w:rFonts w:ascii="Calibri" w:eastAsia="Calibri" w:hAnsi="Calibri"/>
      <w:b/>
      <w:sz w:val="22"/>
      <w:szCs w:val="20"/>
      <w:u w:val="single"/>
    </w:rPr>
  </w:style>
  <w:style w:type="paragraph" w:customStyle="1" w:styleId="NormalCite">
    <w:name w:val="NormalCite"/>
    <w:link w:val="NormalCiteChar"/>
    <w:qFormat/>
    <w:rsid w:val="00E43B9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43B90"/>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E43B90"/>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E43B90"/>
    <w:rPr>
      <w:rFonts w:ascii="Arial Narrow" w:eastAsia="Times New Roman" w:hAnsi="Arial Narrow"/>
      <w:sz w:val="22"/>
      <w:u w:val="single"/>
    </w:rPr>
  </w:style>
  <w:style w:type="character" w:customStyle="1" w:styleId="date-display-single">
    <w:name w:val="date-display-single"/>
    <w:basedOn w:val="DefaultParagraphFont"/>
    <w:rsid w:val="00E43B90"/>
  </w:style>
  <w:style w:type="character" w:customStyle="1" w:styleId="StyleunderlineBold0">
    <w:name w:val="Style underline + Bold"/>
    <w:basedOn w:val="underline"/>
    <w:rsid w:val="00E43B90"/>
    <w:rPr>
      <w:rFonts w:ascii="Times New Roman" w:hAnsi="Times New Roman"/>
      <w:b w:val="0"/>
      <w:sz w:val="20"/>
      <w:u w:val="single"/>
    </w:rPr>
  </w:style>
  <w:style w:type="character" w:customStyle="1" w:styleId="BodyTextIndent3Char1">
    <w:name w:val="Body Text Indent 3 Char1"/>
    <w:basedOn w:val="DefaultParagraphFont"/>
    <w:uiPriority w:val="99"/>
    <w:rsid w:val="00E43B90"/>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E43B90"/>
    <w:rPr>
      <w:b/>
      <w:bCs/>
      <w:strike w:val="0"/>
      <w:dstrike w:val="0"/>
      <w:sz w:val="24"/>
      <w:u w:val="none"/>
      <w:effect w:val="none"/>
    </w:rPr>
  </w:style>
  <w:style w:type="character" w:customStyle="1" w:styleId="UnderlineChar5Char">
    <w:name w:val="Underline Char5 Char"/>
    <w:basedOn w:val="DefaultParagraphFont"/>
    <w:rsid w:val="00E43B90"/>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43B9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43B90"/>
    <w:rPr>
      <w:szCs w:val="24"/>
      <w:u w:val="single"/>
      <w:lang w:val="en-US" w:eastAsia="en-US" w:bidi="ar-SA"/>
    </w:rPr>
  </w:style>
  <w:style w:type="character" w:customStyle="1" w:styleId="UnderlineChar4Char">
    <w:name w:val="Underline Char4 Char"/>
    <w:basedOn w:val="DefaultParagraphFont"/>
    <w:link w:val="UnderlineChar4"/>
    <w:rsid w:val="00E43B90"/>
    <w:rPr>
      <w:u w:val="single"/>
    </w:rPr>
  </w:style>
  <w:style w:type="paragraph" w:customStyle="1" w:styleId="UnderlineChar4">
    <w:name w:val="Underline Char4"/>
    <w:basedOn w:val="Normal"/>
    <w:link w:val="UnderlineChar4Char"/>
    <w:qFormat/>
    <w:rsid w:val="00E43B9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43B90"/>
    <w:rPr>
      <w:b/>
      <w:u w:val="single"/>
    </w:rPr>
  </w:style>
  <w:style w:type="paragraph" w:customStyle="1" w:styleId="BoldandUnderlineChar3">
    <w:name w:val="Bold and Underline Char3"/>
    <w:basedOn w:val="Normal"/>
    <w:link w:val="BoldandUnderlineChar3Char2"/>
    <w:qFormat/>
    <w:rsid w:val="00E43B90"/>
    <w:rPr>
      <w:rFonts w:asciiTheme="minorHAnsi" w:hAnsiTheme="minorHAnsi"/>
      <w:b/>
      <w:sz w:val="24"/>
      <w:u w:val="single"/>
    </w:rPr>
  </w:style>
  <w:style w:type="paragraph" w:customStyle="1" w:styleId="Language">
    <w:name w:val="Language"/>
    <w:basedOn w:val="Normal"/>
    <w:link w:val="LanguageChar"/>
    <w:qFormat/>
    <w:rsid w:val="00E43B90"/>
    <w:rPr>
      <w:rFonts w:eastAsia="Times New Roman"/>
      <w:strike/>
      <w:szCs w:val="20"/>
    </w:rPr>
  </w:style>
  <w:style w:type="character" w:customStyle="1" w:styleId="LanguageChar">
    <w:name w:val="Language Char"/>
    <w:basedOn w:val="DefaultParagraphFont"/>
    <w:link w:val="Language"/>
    <w:rsid w:val="00E43B90"/>
    <w:rPr>
      <w:rFonts w:ascii="Calibri" w:eastAsia="Times New Roman" w:hAnsi="Calibri"/>
      <w:strike/>
      <w:sz w:val="22"/>
      <w:szCs w:val="20"/>
    </w:rPr>
  </w:style>
  <w:style w:type="paragraph" w:customStyle="1" w:styleId="UnderlineChar3">
    <w:name w:val="Underline Char3"/>
    <w:basedOn w:val="Normal"/>
    <w:link w:val="UnderlineChar3Char"/>
    <w:qFormat/>
    <w:rsid w:val="00E43B90"/>
    <w:rPr>
      <w:rFonts w:eastAsia="Times New Roman"/>
      <w:u w:val="single"/>
    </w:rPr>
  </w:style>
  <w:style w:type="character" w:customStyle="1" w:styleId="UnderlineChar3Char">
    <w:name w:val="Underline Char3 Char"/>
    <w:basedOn w:val="DefaultParagraphFont"/>
    <w:link w:val="UnderlineChar3"/>
    <w:rsid w:val="00E43B90"/>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43B90"/>
    <w:rPr>
      <w:rFonts w:eastAsia="Times New Roman"/>
      <w:b/>
      <w:u w:val="single"/>
    </w:rPr>
  </w:style>
  <w:style w:type="character" w:customStyle="1" w:styleId="BoldandUnderlineChar3CharChar">
    <w:name w:val="Bold and Underline Char3 Char Char"/>
    <w:basedOn w:val="DefaultParagraphFont"/>
    <w:link w:val="BoldandUnderlineChar3Char"/>
    <w:rsid w:val="00E43B90"/>
    <w:rPr>
      <w:rFonts w:ascii="Calibri" w:eastAsia="Times New Roman" w:hAnsi="Calibri"/>
      <w:b/>
      <w:sz w:val="22"/>
      <w:u w:val="single"/>
    </w:rPr>
  </w:style>
  <w:style w:type="character" w:customStyle="1" w:styleId="FontStyle477">
    <w:name w:val="Font Style477"/>
    <w:basedOn w:val="DefaultParagraphFont"/>
    <w:uiPriority w:val="99"/>
    <w:rsid w:val="00E43B90"/>
    <w:rPr>
      <w:rFonts w:ascii="Times New Roman" w:hAnsi="Times New Roman" w:cs="Times New Roman"/>
      <w:sz w:val="18"/>
      <w:szCs w:val="18"/>
    </w:rPr>
  </w:style>
  <w:style w:type="character" w:customStyle="1" w:styleId="FontStyle505">
    <w:name w:val="Font Style505"/>
    <w:basedOn w:val="DefaultParagraphFont"/>
    <w:uiPriority w:val="99"/>
    <w:rsid w:val="00E43B90"/>
    <w:rPr>
      <w:rFonts w:ascii="Times New Roman" w:hAnsi="Times New Roman" w:cs="Times New Roman"/>
      <w:sz w:val="18"/>
      <w:szCs w:val="18"/>
    </w:rPr>
  </w:style>
  <w:style w:type="character" w:customStyle="1" w:styleId="FontStyle514">
    <w:name w:val="Font Style514"/>
    <w:basedOn w:val="DefaultParagraphFont"/>
    <w:uiPriority w:val="99"/>
    <w:rsid w:val="00E43B90"/>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E43B9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43B90"/>
    <w:rPr>
      <w:rFonts w:ascii="Calibri" w:eastAsia="Times New Roman" w:hAnsi="Calibri"/>
      <w:b/>
      <w:bCs/>
      <w:i/>
      <w:iCs/>
      <w:sz w:val="22"/>
      <w:u w:val="single"/>
    </w:rPr>
  </w:style>
  <w:style w:type="character" w:customStyle="1" w:styleId="FontStyle500">
    <w:name w:val="Font Style500"/>
    <w:basedOn w:val="DefaultParagraphFont"/>
    <w:uiPriority w:val="99"/>
    <w:rsid w:val="00E43B90"/>
    <w:rPr>
      <w:rFonts w:ascii="Times New Roman" w:hAnsi="Times New Roman" w:cs="Times New Roman"/>
      <w:b/>
      <w:bCs/>
      <w:sz w:val="16"/>
      <w:szCs w:val="16"/>
    </w:rPr>
  </w:style>
  <w:style w:type="character" w:customStyle="1" w:styleId="LanguageEditingChar">
    <w:name w:val="Language Editing Char"/>
    <w:link w:val="LanguageEditing"/>
    <w:locked/>
    <w:rsid w:val="00E43B9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43B90"/>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E43B90"/>
    <w:rPr>
      <w:rFonts w:ascii="Times New Roman" w:eastAsia="Times New Roman" w:hAnsi="Times New Roman" w:cs="Times New Roman"/>
      <w:b/>
      <w:szCs w:val="24"/>
      <w:u w:val="single"/>
    </w:rPr>
  </w:style>
  <w:style w:type="paragraph" w:customStyle="1" w:styleId="CardT1">
    <w:name w:val="CardT1"/>
    <w:basedOn w:val="Normal"/>
    <w:link w:val="CardT1Char"/>
    <w:qFormat/>
    <w:rsid w:val="00E43B90"/>
    <w:rPr>
      <w:rFonts w:eastAsia="Calibri"/>
      <w:kern w:val="2"/>
      <w:sz w:val="14"/>
      <w:szCs w:val="14"/>
      <w:lang w:eastAsia="zh-TW"/>
    </w:rPr>
  </w:style>
  <w:style w:type="character" w:customStyle="1" w:styleId="CardT1Char">
    <w:name w:val="CardT1 Char"/>
    <w:link w:val="CardT1"/>
    <w:rsid w:val="00E43B90"/>
    <w:rPr>
      <w:rFonts w:ascii="Calibri" w:eastAsia="Calibri" w:hAnsi="Calibri"/>
      <w:kern w:val="2"/>
      <w:sz w:val="14"/>
      <w:szCs w:val="14"/>
      <w:lang w:eastAsia="zh-TW"/>
    </w:rPr>
  </w:style>
  <w:style w:type="character" w:customStyle="1" w:styleId="CardCite1">
    <w:name w:val="CardCite1"/>
    <w:qFormat/>
    <w:rsid w:val="00E43B90"/>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E43B90"/>
    <w:rPr>
      <w:rFonts w:ascii="Times New Roman" w:hAnsi="Times New Roman" w:cs="Times New Roman"/>
      <w:sz w:val="14"/>
      <w:szCs w:val="14"/>
    </w:rPr>
  </w:style>
  <w:style w:type="character" w:customStyle="1" w:styleId="FontStyle212">
    <w:name w:val="Font Style212"/>
    <w:basedOn w:val="DefaultParagraphFont"/>
    <w:uiPriority w:val="99"/>
    <w:rsid w:val="00E43B90"/>
    <w:rPr>
      <w:rFonts w:ascii="Times New Roman" w:hAnsi="Times New Roman" w:cs="Times New Roman"/>
      <w:b/>
      <w:bCs/>
      <w:sz w:val="18"/>
      <w:szCs w:val="18"/>
    </w:rPr>
  </w:style>
  <w:style w:type="character" w:customStyle="1" w:styleId="FontStyle275">
    <w:name w:val="Font Style275"/>
    <w:basedOn w:val="DefaultParagraphFont"/>
    <w:uiPriority w:val="99"/>
    <w:rsid w:val="00E43B90"/>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E43B90"/>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E43B90"/>
    <w:rPr>
      <w:rFonts w:eastAsia="Times New Roman"/>
      <w:b/>
      <w:bCs/>
      <w:sz w:val="22"/>
      <w:u w:val="single"/>
    </w:rPr>
  </w:style>
  <w:style w:type="paragraph" w:customStyle="1" w:styleId="Underline20">
    <w:name w:val="Underline2"/>
    <w:basedOn w:val="Normal"/>
    <w:link w:val="Underline2Char"/>
    <w:uiPriority w:val="4"/>
    <w:qFormat/>
    <w:rsid w:val="00E43B90"/>
    <w:rPr>
      <w:rFonts w:eastAsia="Calibri"/>
      <w:u w:val="single"/>
    </w:rPr>
  </w:style>
  <w:style w:type="character" w:customStyle="1" w:styleId="Underline2Char">
    <w:name w:val="Underline2 Char"/>
    <w:link w:val="Underline20"/>
    <w:uiPriority w:val="4"/>
    <w:rsid w:val="00E43B90"/>
    <w:rPr>
      <w:rFonts w:ascii="Calibri" w:eastAsia="Calibri" w:hAnsi="Calibri"/>
      <w:sz w:val="22"/>
      <w:u w:val="single"/>
    </w:rPr>
  </w:style>
  <w:style w:type="character" w:customStyle="1" w:styleId="CharacterStyle3">
    <w:name w:val="Character Style 3"/>
    <w:rsid w:val="00E43B90"/>
    <w:rPr>
      <w:rFonts w:ascii="Bookman Old Style" w:hAnsi="Bookman Old Style" w:cs="Bookman Old Style"/>
      <w:spacing w:val="-5"/>
      <w:sz w:val="18"/>
      <w:szCs w:val="18"/>
    </w:rPr>
  </w:style>
  <w:style w:type="paragraph" w:customStyle="1" w:styleId="p0">
    <w:name w:val="p0"/>
    <w:basedOn w:val="Normal"/>
    <w:uiPriority w:val="99"/>
    <w:qFormat/>
    <w:rsid w:val="00E43B90"/>
    <w:pPr>
      <w:spacing w:before="100" w:beforeAutospacing="1" w:after="100" w:afterAutospacing="1"/>
    </w:pPr>
    <w:rPr>
      <w:rFonts w:eastAsia="Times New Roman"/>
      <w:sz w:val="24"/>
    </w:rPr>
  </w:style>
  <w:style w:type="character" w:customStyle="1" w:styleId="1">
    <w:name w:val="1"/>
    <w:rsid w:val="00E43B90"/>
    <w:rPr>
      <w:rFonts w:cs="Arial"/>
      <w:bCs/>
      <w:sz w:val="20"/>
      <w:u w:val="single"/>
      <w:lang w:val="en-US" w:eastAsia="en-US" w:bidi="ar-SA"/>
    </w:rPr>
  </w:style>
  <w:style w:type="paragraph" w:customStyle="1" w:styleId="dropcap">
    <w:name w:val="dropcap"/>
    <w:basedOn w:val="Normal"/>
    <w:uiPriority w:val="99"/>
    <w:qFormat/>
    <w:rsid w:val="00E43B90"/>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E43B90"/>
    <w:rPr>
      <w:rFonts w:ascii="Georgia" w:hAnsi="Georgia"/>
    </w:rPr>
  </w:style>
  <w:style w:type="paragraph" w:customStyle="1" w:styleId="StyleStyle49pt6">
    <w:name w:val="Style Style4 + 9 pt6"/>
    <w:basedOn w:val="Style4"/>
    <w:link w:val="StyleStyle49pt6Char"/>
    <w:qFormat/>
    <w:rsid w:val="00E43B90"/>
    <w:rPr>
      <w:rFonts w:ascii="Times New Roman" w:eastAsia="Times New Roman" w:hAnsi="Times New Roman" w:cs="Times New Roman"/>
    </w:rPr>
  </w:style>
  <w:style w:type="character" w:customStyle="1" w:styleId="StyleStyle49pt6Char">
    <w:name w:val="Style Style4 + 9 pt6 Char"/>
    <w:basedOn w:val="Style4Char"/>
    <w:link w:val="StyleStyle49pt6"/>
    <w:rsid w:val="00E43B90"/>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E43B90"/>
    <w:rPr>
      <w:rFonts w:ascii="Georgia" w:eastAsia="Times New Roman" w:hAnsi="Georgia" w:cs="Times New Roman"/>
      <w:sz w:val="24"/>
      <w:u w:val="single"/>
    </w:rPr>
  </w:style>
  <w:style w:type="character" w:customStyle="1" w:styleId="CharChar31">
    <w:name w:val="Char Char31"/>
    <w:rsid w:val="00E43B90"/>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E43B9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43B9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43B9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43B90"/>
    <w:rPr>
      <w:rFonts w:ascii="Georgia" w:hAnsi="Georgia" w:cs="Calibri"/>
      <w:b/>
      <w:bCs/>
      <w:sz w:val="24"/>
      <w:u w:val="single"/>
    </w:rPr>
  </w:style>
  <w:style w:type="character" w:customStyle="1" w:styleId="Subtitle2">
    <w:name w:val="Subtitle2"/>
    <w:rsid w:val="00E43B90"/>
  </w:style>
  <w:style w:type="character" w:customStyle="1" w:styleId="drop">
    <w:name w:val="drop"/>
    <w:rsid w:val="00E43B90"/>
  </w:style>
  <w:style w:type="character" w:customStyle="1" w:styleId="bioline">
    <w:name w:val="bioline"/>
    <w:rsid w:val="00E43B90"/>
  </w:style>
  <w:style w:type="character" w:customStyle="1" w:styleId="articletitle0">
    <w:name w:val="article_title"/>
    <w:rsid w:val="00E43B90"/>
  </w:style>
  <w:style w:type="character" w:customStyle="1" w:styleId="A4">
    <w:name w:val="A4"/>
    <w:uiPriority w:val="99"/>
    <w:rsid w:val="00E43B90"/>
    <w:rPr>
      <w:color w:val="000000"/>
    </w:rPr>
  </w:style>
  <w:style w:type="character" w:customStyle="1" w:styleId="DebatenoramlChar">
    <w:name w:val="Debatenoraml Char"/>
    <w:link w:val="Debatenoraml"/>
    <w:locked/>
    <w:rsid w:val="00E43B90"/>
    <w:rPr>
      <w:rFonts w:ascii="Times New Roman" w:hAnsi="Times New Roman"/>
    </w:rPr>
  </w:style>
  <w:style w:type="paragraph" w:customStyle="1" w:styleId="Debatenoraml">
    <w:name w:val="Debatenoraml"/>
    <w:basedOn w:val="NoSpacing"/>
    <w:link w:val="DebatenoramlChar"/>
    <w:qFormat/>
    <w:rsid w:val="00E43B90"/>
    <w:pPr>
      <w:spacing w:line="240" w:lineRule="auto"/>
    </w:pPr>
    <w:rPr>
      <w:rFonts w:ascii="Times New Roman" w:hAnsi="Times New Roman"/>
    </w:rPr>
  </w:style>
  <w:style w:type="character" w:customStyle="1" w:styleId="s2">
    <w:name w:val="s2"/>
    <w:rsid w:val="00E43B90"/>
  </w:style>
  <w:style w:type="character" w:customStyle="1" w:styleId="s4">
    <w:name w:val="s4"/>
    <w:rsid w:val="00E43B90"/>
  </w:style>
  <w:style w:type="character" w:customStyle="1" w:styleId="s5">
    <w:name w:val="s5"/>
    <w:rsid w:val="00E43B90"/>
  </w:style>
  <w:style w:type="paragraph" w:customStyle="1" w:styleId="SynergyTag">
    <w:name w:val="SynergyTag"/>
    <w:basedOn w:val="Normal"/>
    <w:uiPriority w:val="99"/>
    <w:qFormat/>
    <w:rsid w:val="00E43B90"/>
    <w:rPr>
      <w:rFonts w:eastAsia="Calibri"/>
      <w:b/>
    </w:rPr>
  </w:style>
  <w:style w:type="paragraph" w:customStyle="1" w:styleId="Quals">
    <w:name w:val="Quals"/>
    <w:basedOn w:val="Normal"/>
    <w:link w:val="QualsChar"/>
    <w:qFormat/>
    <w:rsid w:val="00E43B90"/>
    <w:rPr>
      <w:rFonts w:eastAsia="Calibri"/>
      <w:sz w:val="18"/>
    </w:rPr>
  </w:style>
  <w:style w:type="character" w:customStyle="1" w:styleId="QualsChar">
    <w:name w:val="Quals Char"/>
    <w:link w:val="Quals"/>
    <w:rsid w:val="00E43B90"/>
    <w:rPr>
      <w:rFonts w:ascii="Calibri" w:eastAsia="Calibri" w:hAnsi="Calibri"/>
      <w:sz w:val="18"/>
    </w:rPr>
  </w:style>
  <w:style w:type="character" w:customStyle="1" w:styleId="cap">
    <w:name w:val="cap"/>
    <w:rsid w:val="00E43B90"/>
  </w:style>
  <w:style w:type="character" w:customStyle="1" w:styleId="rightsnotice">
    <w:name w:val="rightsnotice"/>
    <w:rsid w:val="00E43B90"/>
  </w:style>
  <w:style w:type="paragraph" w:customStyle="1" w:styleId="times">
    <w:name w:val="times"/>
    <w:basedOn w:val="Normal"/>
    <w:uiPriority w:val="99"/>
    <w:qFormat/>
    <w:rsid w:val="00E43B90"/>
    <w:pPr>
      <w:spacing w:before="100" w:beforeAutospacing="1" w:after="100" w:afterAutospacing="1"/>
    </w:pPr>
    <w:rPr>
      <w:rFonts w:eastAsia="Times New Roman"/>
      <w:sz w:val="24"/>
    </w:rPr>
  </w:style>
  <w:style w:type="character" w:customStyle="1" w:styleId="Caption1">
    <w:name w:val="Caption1"/>
    <w:rsid w:val="00E43B90"/>
  </w:style>
  <w:style w:type="character" w:customStyle="1" w:styleId="credit">
    <w:name w:val="credit"/>
    <w:rsid w:val="00E43B90"/>
  </w:style>
  <w:style w:type="character" w:customStyle="1" w:styleId="scaps">
    <w:name w:val="scaps"/>
    <w:rsid w:val="00E43B90"/>
  </w:style>
  <w:style w:type="character" w:customStyle="1" w:styleId="current-article">
    <w:name w:val="current-article"/>
    <w:rsid w:val="00E43B90"/>
  </w:style>
  <w:style w:type="character" w:customStyle="1" w:styleId="related-current-indicator">
    <w:name w:val="related-current-indicator"/>
    <w:rsid w:val="00E43B90"/>
  </w:style>
  <w:style w:type="character" w:customStyle="1" w:styleId="bylclear">
    <w:name w:val="bylclear"/>
    <w:rsid w:val="00E43B90"/>
  </w:style>
  <w:style w:type="character" w:customStyle="1" w:styleId="timestamp">
    <w:name w:val="timestamp"/>
    <w:rsid w:val="00E43B90"/>
  </w:style>
  <w:style w:type="character" w:customStyle="1" w:styleId="comments">
    <w:name w:val="comments"/>
    <w:rsid w:val="00E43B90"/>
  </w:style>
  <w:style w:type="character" w:customStyle="1" w:styleId="essaytext">
    <w:name w:val="essaytext"/>
    <w:rsid w:val="00E43B90"/>
  </w:style>
  <w:style w:type="character" w:customStyle="1" w:styleId="byline">
    <w:name w:val="byline"/>
    <w:rsid w:val="00E43B90"/>
  </w:style>
  <w:style w:type="character" w:customStyle="1" w:styleId="username">
    <w:name w:val="username"/>
    <w:rsid w:val="00E43B90"/>
  </w:style>
  <w:style w:type="character" w:customStyle="1" w:styleId="toplinks">
    <w:name w:val="toplinks"/>
    <w:rsid w:val="00E43B90"/>
  </w:style>
  <w:style w:type="paragraph" w:customStyle="1" w:styleId="BodyA">
    <w:name w:val="Body A"/>
    <w:uiPriority w:val="99"/>
    <w:qFormat/>
    <w:rsid w:val="00E43B90"/>
    <w:rPr>
      <w:rFonts w:ascii="Helvetica" w:eastAsia="ヒラギノ角ゴ Pro W3" w:hAnsi="Helvetica" w:cs="Times New Roman"/>
      <w:color w:val="000000"/>
      <w:szCs w:val="20"/>
    </w:rPr>
  </w:style>
  <w:style w:type="paragraph" w:customStyle="1" w:styleId="Starred">
    <w:name w:val="Starred"/>
    <w:basedOn w:val="Normal"/>
    <w:link w:val="StarredChar"/>
    <w:qFormat/>
    <w:rsid w:val="00E43B90"/>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E43B90"/>
    <w:rPr>
      <w:rFonts w:ascii="Calibri" w:eastAsia="Times New Roman" w:hAnsi="Calibri"/>
      <w:b/>
      <w:caps/>
      <w:sz w:val="22"/>
      <w:szCs w:val="28"/>
      <w:u w:val="single"/>
    </w:rPr>
  </w:style>
  <w:style w:type="paragraph" w:customStyle="1" w:styleId="NotStarred">
    <w:name w:val="NotStarred"/>
    <w:basedOn w:val="Normal"/>
    <w:link w:val="NotStarredChar"/>
    <w:qFormat/>
    <w:rsid w:val="00E43B90"/>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E43B90"/>
    <w:rPr>
      <w:rFonts w:ascii="Calibri" w:eastAsia="Times New Roman" w:hAnsi="Calibri"/>
      <w:b/>
      <w:caps/>
      <w:sz w:val="22"/>
      <w:szCs w:val="28"/>
      <w:u w:val="single"/>
    </w:rPr>
  </w:style>
  <w:style w:type="character" w:customStyle="1" w:styleId="A3">
    <w:name w:val="A3"/>
    <w:uiPriority w:val="99"/>
    <w:rsid w:val="00E43B90"/>
    <w:rPr>
      <w:rFonts w:cs="Perpetua"/>
      <w:color w:val="000000"/>
      <w:sz w:val="15"/>
      <w:szCs w:val="15"/>
    </w:rPr>
  </w:style>
  <w:style w:type="character" w:customStyle="1" w:styleId="see">
    <w:name w:val="see"/>
    <w:rsid w:val="00E43B90"/>
  </w:style>
  <w:style w:type="character" w:customStyle="1" w:styleId="first-letter">
    <w:name w:val="first-letter"/>
    <w:rsid w:val="00E43B90"/>
  </w:style>
  <w:style w:type="character" w:customStyle="1" w:styleId="focusparagraph">
    <w:name w:val="focusparagraph"/>
    <w:rsid w:val="00E43B90"/>
  </w:style>
  <w:style w:type="character" w:customStyle="1" w:styleId="lightblue">
    <w:name w:val="lightblue"/>
    <w:rsid w:val="00E43B90"/>
  </w:style>
  <w:style w:type="character" w:customStyle="1" w:styleId="StyleUnderlineCharChar9pt">
    <w:name w:val="Style Underline Char Char + 9 pt"/>
    <w:rsid w:val="00E43B90"/>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E43B90"/>
    <w:pPr>
      <w:spacing w:after="200" w:line="276" w:lineRule="auto"/>
    </w:pPr>
    <w:rPr>
      <w:rFonts w:eastAsia="Times New Roman"/>
      <w:b/>
      <w:sz w:val="24"/>
    </w:rPr>
  </w:style>
  <w:style w:type="character" w:customStyle="1" w:styleId="tagCharCharChar">
    <w:name w:val="tag Char Char Char"/>
    <w:link w:val="tagCharChar"/>
    <w:rsid w:val="00E43B90"/>
    <w:rPr>
      <w:rFonts w:ascii="Calibri" w:eastAsia="Times New Roman" w:hAnsi="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E43B90"/>
    <w:rPr>
      <w:rFonts w:ascii="Times New Roman" w:hAnsi="Times New Roman" w:cs="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E43B90"/>
    <w:rPr>
      <w:rFonts w:ascii="Times New Roman" w:hAnsi="Times New Roman" w:cs="Times New Roman"/>
      <w:u w:val="single"/>
      <w:bdr w:val="single" w:sz="4" w:space="0" w:color="auto"/>
    </w:rPr>
  </w:style>
  <w:style w:type="character" w:customStyle="1" w:styleId="Header1">
    <w:name w:val="Header1"/>
    <w:rsid w:val="00E43B90"/>
  </w:style>
  <w:style w:type="paragraph" w:customStyle="1" w:styleId="H4Tag">
    <w:name w:val="H4 (Tag)"/>
    <w:basedOn w:val="Normal"/>
    <w:link w:val="H4TagChar1"/>
    <w:qFormat/>
    <w:rsid w:val="00E43B90"/>
    <w:rPr>
      <w:rFonts w:eastAsia="Calibri"/>
      <w:b/>
    </w:rPr>
  </w:style>
  <w:style w:type="character" w:customStyle="1" w:styleId="H4TagChar1">
    <w:name w:val="H4 (Tag) Char1"/>
    <w:link w:val="H4Tag"/>
    <w:rsid w:val="00E43B90"/>
    <w:rPr>
      <w:rFonts w:ascii="Calibri" w:eastAsia="Calibri" w:hAnsi="Calibri"/>
      <w:b/>
      <w:sz w:val="22"/>
    </w:rPr>
  </w:style>
  <w:style w:type="character" w:customStyle="1" w:styleId="citationgenerated">
    <w:name w:val="citation generated"/>
    <w:rsid w:val="00E43B90"/>
  </w:style>
  <w:style w:type="paragraph" w:customStyle="1" w:styleId="CM25">
    <w:name w:val="CM25"/>
    <w:basedOn w:val="Default"/>
    <w:next w:val="Default"/>
    <w:uiPriority w:val="99"/>
    <w:qFormat/>
    <w:rsid w:val="00E43B90"/>
    <w:pPr>
      <w:spacing w:after="233" w:line="276" w:lineRule="auto"/>
    </w:pPr>
    <w:rPr>
      <w:rFonts w:ascii="Georgia" w:eastAsia="Calibri" w:hAnsi="Georgia"/>
      <w:color w:val="auto"/>
      <w:sz w:val="22"/>
    </w:rPr>
  </w:style>
  <w:style w:type="character" w:customStyle="1" w:styleId="Title10">
    <w:name w:val="Title1"/>
    <w:rsid w:val="00E43B90"/>
  </w:style>
  <w:style w:type="character" w:customStyle="1" w:styleId="BoldandUnderlineCharCharCharChar">
    <w:name w:val="Bold and Underline Char Char Char Char"/>
    <w:rsid w:val="00E43B90"/>
    <w:rPr>
      <w:b/>
      <w:noProof w:val="0"/>
      <w:u w:val="single"/>
      <w:lang w:val="en-US" w:eastAsia="en-US" w:bidi="ar-SA"/>
    </w:rPr>
  </w:style>
  <w:style w:type="character" w:customStyle="1" w:styleId="FontStyle29">
    <w:name w:val="Font Style29"/>
    <w:uiPriority w:val="99"/>
    <w:rsid w:val="00E43B90"/>
    <w:rPr>
      <w:rFonts w:ascii="Arial" w:hAnsi="Arial" w:cs="Arial"/>
      <w:sz w:val="14"/>
      <w:szCs w:val="14"/>
    </w:rPr>
  </w:style>
  <w:style w:type="character" w:customStyle="1" w:styleId="Debate-CardTagandCite-F6Char">
    <w:name w:val="Debate- Card Tag and Cite- F6 Char"/>
    <w:link w:val="Debate-CardTagandCite-F6"/>
    <w:locked/>
    <w:rsid w:val="00E43B90"/>
    <w:rPr>
      <w:rFonts w:ascii="Georgia" w:hAnsi="Georgia"/>
      <w:b/>
    </w:rPr>
  </w:style>
  <w:style w:type="paragraph" w:customStyle="1" w:styleId="Debate-CardTagandCite-F6">
    <w:name w:val="Debate- Card Tag and Cite- F6"/>
    <w:basedOn w:val="Normal"/>
    <w:link w:val="Debate-CardTagandCite-F6Char"/>
    <w:qFormat/>
    <w:rsid w:val="00E43B90"/>
    <w:pPr>
      <w:contextualSpacing/>
    </w:pPr>
    <w:rPr>
      <w:rFonts w:ascii="Georgia" w:hAnsi="Georgia"/>
      <w:b/>
      <w:sz w:val="24"/>
    </w:rPr>
  </w:style>
  <w:style w:type="paragraph" w:customStyle="1" w:styleId="Cardtext4">
    <w:name w:val="Card text"/>
    <w:link w:val="CardtextChar3"/>
    <w:qFormat/>
    <w:rsid w:val="00E43B90"/>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E43B90"/>
    <w:pPr>
      <w:spacing w:before="240" w:after="60"/>
    </w:pPr>
    <w:rPr>
      <w:rFonts w:eastAsia="Times New Roman"/>
      <w:b/>
      <w:szCs w:val="28"/>
      <w:u w:val="single"/>
    </w:rPr>
  </w:style>
  <w:style w:type="character" w:customStyle="1" w:styleId="NewHeading2Char">
    <w:name w:val="NewHeading2 Char"/>
    <w:link w:val="NewHeading2"/>
    <w:rsid w:val="00E43B90"/>
    <w:rPr>
      <w:rFonts w:ascii="Calibri" w:eastAsia="Times New Roman" w:hAnsi="Calibri"/>
      <w:b/>
      <w:sz w:val="22"/>
      <w:szCs w:val="28"/>
      <w:u w:val="single"/>
    </w:rPr>
  </w:style>
  <w:style w:type="paragraph" w:customStyle="1" w:styleId="TagGA11">
    <w:name w:val="Tag GA 11"/>
    <w:basedOn w:val="TOC1"/>
    <w:uiPriority w:val="99"/>
    <w:qFormat/>
    <w:rsid w:val="00E43B90"/>
    <w:pPr>
      <w:spacing w:after="160"/>
    </w:pPr>
    <w:rPr>
      <w:rFonts w:eastAsia="Calibri"/>
      <w:b/>
      <w:szCs w:val="20"/>
    </w:rPr>
  </w:style>
  <w:style w:type="paragraph" w:customStyle="1" w:styleId="CM32">
    <w:name w:val="CM3+2"/>
    <w:basedOn w:val="Normal"/>
    <w:next w:val="Normal"/>
    <w:uiPriority w:val="99"/>
    <w:qFormat/>
    <w:rsid w:val="00E43B9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43B90"/>
    <w:rPr>
      <w:rFonts w:eastAsia="Calibri"/>
    </w:rPr>
  </w:style>
  <w:style w:type="paragraph" w:customStyle="1" w:styleId="TagLine">
    <w:name w:val="Tag Line"/>
    <w:basedOn w:val="Normal"/>
    <w:next w:val="FullText"/>
    <w:uiPriority w:val="99"/>
    <w:qFormat/>
    <w:rsid w:val="00E43B90"/>
    <w:rPr>
      <w:rFonts w:eastAsia="Times New Roman"/>
      <w:b/>
      <w:sz w:val="28"/>
    </w:rPr>
  </w:style>
  <w:style w:type="paragraph" w:customStyle="1" w:styleId="msolistparagraphcxspfirst">
    <w:name w:val="msolistparagraphcxspfirst"/>
    <w:basedOn w:val="Normal"/>
    <w:uiPriority w:val="99"/>
    <w:qFormat/>
    <w:rsid w:val="00E43B9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43B90"/>
    <w:pPr>
      <w:spacing w:before="100" w:beforeAutospacing="1" w:after="100" w:afterAutospacing="1"/>
    </w:pPr>
    <w:rPr>
      <w:rFonts w:eastAsia="Times New Roman"/>
      <w:sz w:val="24"/>
    </w:rPr>
  </w:style>
  <w:style w:type="character" w:customStyle="1" w:styleId="CardsUnderlined">
    <w:name w:val="Cards Underlined"/>
    <w:qFormat/>
    <w:rsid w:val="00E43B90"/>
    <w:rPr>
      <w:rFonts w:ascii="Helvetica" w:hAnsi="Helvetica" w:hint="default"/>
      <w:sz w:val="22"/>
      <w:szCs w:val="24"/>
      <w:u w:val="thick"/>
    </w:rPr>
  </w:style>
  <w:style w:type="paragraph" w:customStyle="1" w:styleId="Card6pt">
    <w:name w:val="Card 6pt"/>
    <w:basedOn w:val="Normal"/>
    <w:uiPriority w:val="99"/>
    <w:qFormat/>
    <w:rsid w:val="00E43B90"/>
    <w:pPr>
      <w:ind w:left="288" w:right="288"/>
    </w:pPr>
    <w:rPr>
      <w:rFonts w:eastAsia="Calibri"/>
      <w:color w:val="000000"/>
      <w:sz w:val="12"/>
      <w:szCs w:val="20"/>
    </w:rPr>
  </w:style>
  <w:style w:type="paragraph" w:customStyle="1" w:styleId="FullCite">
    <w:name w:val="Full Cite"/>
    <w:basedOn w:val="Normal"/>
    <w:next w:val="Normal"/>
    <w:link w:val="FullCiteChar"/>
    <w:qFormat/>
    <w:rsid w:val="00E43B90"/>
    <w:rPr>
      <w:rFonts w:ascii="Garamond" w:eastAsia="Calibri" w:hAnsi="Garamond"/>
    </w:rPr>
  </w:style>
  <w:style w:type="character" w:customStyle="1" w:styleId="FullCiteChar">
    <w:name w:val="Full Cite Char"/>
    <w:link w:val="FullCite"/>
    <w:rsid w:val="00E43B90"/>
    <w:rPr>
      <w:rFonts w:ascii="Garamond" w:eastAsia="Calibri" w:hAnsi="Garamond"/>
      <w:sz w:val="22"/>
    </w:rPr>
  </w:style>
  <w:style w:type="paragraph" w:customStyle="1" w:styleId="StyleNormalWeb11ptUnderline">
    <w:name w:val="Style Normal (Web) + 11 pt Underline"/>
    <w:basedOn w:val="NormalWeb"/>
    <w:link w:val="StyleNormalWeb11ptUnderlineChar"/>
    <w:qFormat/>
    <w:rsid w:val="00E43B90"/>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theme="minorBidi"/>
    </w:rPr>
  </w:style>
  <w:style w:type="character" w:customStyle="1" w:styleId="StyleNormalWeb11ptUnderlineChar">
    <w:name w:val="Style Normal (Web) + 11 pt Underline Char"/>
    <w:link w:val="StyleNormalWeb11ptUnderline"/>
    <w:rsid w:val="00E43B90"/>
    <w:rPr>
      <w:rFonts w:ascii="Calibri" w:eastAsia="Times New Roman" w:hAnsi="Calibri"/>
    </w:rPr>
  </w:style>
  <w:style w:type="paragraph" w:customStyle="1" w:styleId="StyleCardStyleBlackUnderline">
    <w:name w:val="Style Card Style + Black Underline"/>
    <w:basedOn w:val="Normal"/>
    <w:link w:val="StyleCardStyleBlackUnderlineChar"/>
    <w:qFormat/>
    <w:rsid w:val="00E43B90"/>
    <w:rPr>
      <w:rFonts w:eastAsia="Times New Roman"/>
      <w:color w:val="000000"/>
      <w:u w:val="single"/>
    </w:rPr>
  </w:style>
  <w:style w:type="character" w:customStyle="1" w:styleId="StyleCardStyleBlackUnderlineChar">
    <w:name w:val="Style Card Style + Black Underline Char"/>
    <w:link w:val="StyleCardStyleBlackUnderline"/>
    <w:rsid w:val="00E43B90"/>
    <w:rPr>
      <w:rFonts w:ascii="Calibri" w:eastAsia="Times New Roman" w:hAnsi="Calibri"/>
      <w:color w:val="000000"/>
      <w:sz w:val="22"/>
      <w:u w:val="single"/>
    </w:rPr>
  </w:style>
  <w:style w:type="character" w:customStyle="1" w:styleId="titles">
    <w:name w:val="titles"/>
    <w:rsid w:val="00E43B90"/>
  </w:style>
  <w:style w:type="character" w:customStyle="1" w:styleId="articletext0">
    <w:name w:val="article_text"/>
    <w:rsid w:val="00E43B90"/>
  </w:style>
  <w:style w:type="paragraph" w:customStyle="1" w:styleId="StyleHeading2LatinArialMT13pt">
    <w:name w:val="Style Heading 2 + (Latin) ArialMT 13 pt"/>
    <w:basedOn w:val="Heading2"/>
    <w:next w:val="Heading2"/>
    <w:uiPriority w:val="99"/>
    <w:qFormat/>
    <w:rsid w:val="00E43B90"/>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E43B90"/>
  </w:style>
  <w:style w:type="character" w:customStyle="1" w:styleId="subarticleheader">
    <w:name w:val="subarticleheader"/>
    <w:rsid w:val="00E43B90"/>
  </w:style>
  <w:style w:type="paragraph" w:customStyle="1" w:styleId="NotUnderlined">
    <w:name w:val="Not Underlined"/>
    <w:basedOn w:val="Normal"/>
    <w:uiPriority w:val="99"/>
    <w:qFormat/>
    <w:rsid w:val="00E43B90"/>
    <w:rPr>
      <w:rFonts w:ascii="Century Gothic" w:eastAsia="Times New Roman" w:hAnsi="Century Gothic"/>
      <w:sz w:val="16"/>
    </w:rPr>
  </w:style>
  <w:style w:type="character" w:customStyle="1" w:styleId="spelle">
    <w:name w:val="spelle"/>
    <w:rsid w:val="00E43B90"/>
  </w:style>
  <w:style w:type="character" w:customStyle="1" w:styleId="grame">
    <w:name w:val="grame"/>
    <w:rsid w:val="00E43B90"/>
  </w:style>
  <w:style w:type="character" w:customStyle="1" w:styleId="CardStyleChar">
    <w:name w:val="Card Style Char"/>
    <w:link w:val="CardStyle"/>
    <w:uiPriority w:val="99"/>
    <w:rsid w:val="00E43B90"/>
    <w:rPr>
      <w:rFonts w:ascii="Calibri" w:eastAsia="Times New Roman" w:hAnsi="Calibri"/>
      <w:sz w:val="22"/>
    </w:rPr>
  </w:style>
  <w:style w:type="character" w:customStyle="1" w:styleId="newstitle1">
    <w:name w:val="newstitle1"/>
    <w:rsid w:val="00E43B90"/>
  </w:style>
  <w:style w:type="character" w:customStyle="1" w:styleId="copy">
    <w:name w:val="copy"/>
    <w:rsid w:val="00E43B90"/>
  </w:style>
  <w:style w:type="character" w:customStyle="1" w:styleId="topheadline">
    <w:name w:val="topheadline"/>
    <w:rsid w:val="00E43B90"/>
  </w:style>
  <w:style w:type="paragraph" w:customStyle="1" w:styleId="StylecardThickunderline">
    <w:name w:val="Style card + Thick underline"/>
    <w:basedOn w:val="Normal"/>
    <w:link w:val="StylecardThickunderlineChar"/>
    <w:qFormat/>
    <w:rsid w:val="00E43B90"/>
    <w:pPr>
      <w:ind w:left="288" w:right="288"/>
    </w:pPr>
    <w:rPr>
      <w:rFonts w:eastAsia="SimSun"/>
      <w:u w:val="single"/>
      <w:lang w:eastAsia="zh-CN"/>
    </w:rPr>
  </w:style>
  <w:style w:type="character" w:customStyle="1" w:styleId="StylecardThickunderlineChar">
    <w:name w:val="Style card + Thick underline Char"/>
    <w:link w:val="StylecardThickunderline"/>
    <w:rsid w:val="00E43B90"/>
    <w:rPr>
      <w:rFonts w:ascii="Calibri" w:eastAsia="SimSun" w:hAnsi="Calibri"/>
      <w:sz w:val="22"/>
      <w:u w:val="single"/>
      <w:lang w:eastAsia="zh-CN"/>
    </w:rPr>
  </w:style>
  <w:style w:type="paragraph" w:customStyle="1" w:styleId="StylecardBoldThickunderline">
    <w:name w:val="Style card + Bold Thick underline"/>
    <w:basedOn w:val="Normal"/>
    <w:link w:val="StylecardBoldThickunderlineChar"/>
    <w:qFormat/>
    <w:rsid w:val="00E43B90"/>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E43B90"/>
    <w:rPr>
      <w:rFonts w:ascii="Calibri" w:eastAsia="SimSun" w:hAnsi="Calibri"/>
      <w:b/>
      <w:bCs/>
      <w:sz w:val="22"/>
      <w:u w:val="single"/>
      <w:lang w:eastAsia="zh-CN"/>
    </w:rPr>
  </w:style>
  <w:style w:type="character" w:customStyle="1" w:styleId="headline">
    <w:name w:val="headline"/>
    <w:rsid w:val="00E43B90"/>
  </w:style>
  <w:style w:type="character" w:customStyle="1" w:styleId="Stylereduce27pt">
    <w:name w:val="Style reduce2 + 7 pt"/>
    <w:rsid w:val="00E43B90"/>
    <w:rPr>
      <w:rFonts w:ascii="Times New Roman" w:hAnsi="Times New Roman" w:cs="Arial"/>
      <w:color w:val="000000"/>
      <w:sz w:val="14"/>
      <w:szCs w:val="22"/>
    </w:rPr>
  </w:style>
  <w:style w:type="paragraph" w:customStyle="1" w:styleId="BlockHeadings">
    <w:name w:val="Block Headings"/>
    <w:next w:val="Normal"/>
    <w:link w:val="BlockHeadingsChar"/>
    <w:qFormat/>
    <w:rsid w:val="00E43B90"/>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E43B90"/>
  </w:style>
  <w:style w:type="character" w:customStyle="1" w:styleId="st1">
    <w:name w:val="st1"/>
    <w:rsid w:val="00E43B90"/>
  </w:style>
  <w:style w:type="paragraph" w:customStyle="1" w:styleId="CM27">
    <w:name w:val="CM27"/>
    <w:basedOn w:val="Default"/>
    <w:next w:val="Default"/>
    <w:uiPriority w:val="99"/>
    <w:qFormat/>
    <w:rsid w:val="00E43B90"/>
    <w:pPr>
      <w:spacing w:after="200" w:line="276" w:lineRule="auto"/>
    </w:pPr>
    <w:rPr>
      <w:rFonts w:eastAsia="Calibri"/>
      <w:color w:val="auto"/>
      <w:sz w:val="22"/>
    </w:rPr>
  </w:style>
  <w:style w:type="character" w:customStyle="1" w:styleId="caps-label">
    <w:name w:val="caps-label"/>
    <w:rsid w:val="00E43B90"/>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E43B90"/>
    <w:rPr>
      <w:rFonts w:ascii="Garamond" w:hAnsi="Garamond" w:cs="Times New Roman"/>
      <w:sz w:val="20"/>
    </w:rPr>
  </w:style>
  <w:style w:type="character" w:customStyle="1" w:styleId="quotechar">
    <w:name w:val="quotechar"/>
    <w:rsid w:val="00E43B90"/>
  </w:style>
  <w:style w:type="character" w:customStyle="1" w:styleId="boldunderline0">
    <w:name w:val="boldunderline"/>
    <w:rsid w:val="00E43B90"/>
  </w:style>
  <w:style w:type="paragraph" w:customStyle="1" w:styleId="font-null">
    <w:name w:val="font-null"/>
    <w:basedOn w:val="Normal"/>
    <w:uiPriority w:val="99"/>
    <w:qFormat/>
    <w:rsid w:val="00E43B90"/>
    <w:pPr>
      <w:spacing w:before="100" w:beforeAutospacing="1" w:after="100" w:afterAutospacing="1"/>
    </w:pPr>
    <w:rPr>
      <w:rFonts w:eastAsia="Times New Roman"/>
      <w:sz w:val="24"/>
    </w:rPr>
  </w:style>
  <w:style w:type="paragraph" w:customStyle="1" w:styleId="rteindent1">
    <w:name w:val="rteindent1"/>
    <w:basedOn w:val="Normal"/>
    <w:uiPriority w:val="99"/>
    <w:qFormat/>
    <w:rsid w:val="00E43B90"/>
    <w:pPr>
      <w:spacing w:before="100" w:beforeAutospacing="1" w:after="100" w:afterAutospacing="1"/>
    </w:pPr>
    <w:rPr>
      <w:rFonts w:eastAsia="Times New Roman"/>
      <w:sz w:val="24"/>
    </w:rPr>
  </w:style>
  <w:style w:type="character" w:customStyle="1" w:styleId="A8">
    <w:name w:val="A8"/>
    <w:uiPriority w:val="99"/>
    <w:rsid w:val="00E43B90"/>
    <w:rPr>
      <w:rFonts w:cs="Scala"/>
      <w:color w:val="000000"/>
      <w:sz w:val="15"/>
      <w:szCs w:val="15"/>
    </w:rPr>
  </w:style>
  <w:style w:type="paragraph" w:customStyle="1" w:styleId="Pa12">
    <w:name w:val="Pa12"/>
    <w:basedOn w:val="Default"/>
    <w:next w:val="Default"/>
    <w:uiPriority w:val="99"/>
    <w:qFormat/>
    <w:rsid w:val="00E43B90"/>
    <w:pPr>
      <w:spacing w:after="200" w:line="191" w:lineRule="atLeast"/>
    </w:pPr>
    <w:rPr>
      <w:rFonts w:ascii="Scala" w:eastAsia="Calibri" w:hAnsi="Scala"/>
      <w:color w:val="auto"/>
      <w:sz w:val="22"/>
    </w:rPr>
  </w:style>
  <w:style w:type="character" w:customStyle="1" w:styleId="A0">
    <w:name w:val="A0"/>
    <w:uiPriority w:val="99"/>
    <w:rsid w:val="00E43B90"/>
    <w:rPr>
      <w:rFonts w:cs="Scala"/>
      <w:color w:val="000000"/>
      <w:sz w:val="16"/>
      <w:szCs w:val="16"/>
    </w:rPr>
  </w:style>
  <w:style w:type="character" w:customStyle="1" w:styleId="Date11">
    <w:name w:val="Date11"/>
    <w:rsid w:val="00E43B90"/>
  </w:style>
  <w:style w:type="paragraph" w:customStyle="1" w:styleId="introduction">
    <w:name w:val="introduction"/>
    <w:basedOn w:val="Normal"/>
    <w:uiPriority w:val="99"/>
    <w:qFormat/>
    <w:rsid w:val="00E43B90"/>
    <w:pPr>
      <w:spacing w:before="100" w:beforeAutospacing="1" w:after="100" w:afterAutospacing="1"/>
    </w:pPr>
    <w:rPr>
      <w:rFonts w:eastAsia="Times New Roman"/>
      <w:sz w:val="24"/>
    </w:rPr>
  </w:style>
  <w:style w:type="character" w:customStyle="1" w:styleId="Boxout">
    <w:name w:val="Box out"/>
    <w:uiPriority w:val="1"/>
    <w:qFormat/>
    <w:rsid w:val="00E43B90"/>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E43B9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43B9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43B90"/>
    <w:pPr>
      <w:spacing w:before="100" w:beforeAutospacing="1" w:after="100" w:afterAutospacing="1"/>
    </w:pPr>
    <w:rPr>
      <w:rFonts w:eastAsia="Times New Roman"/>
      <w:sz w:val="24"/>
    </w:rPr>
  </w:style>
  <w:style w:type="character" w:customStyle="1" w:styleId="metad">
    <w:name w:val="metad"/>
    <w:rsid w:val="00E43B90"/>
  </w:style>
  <w:style w:type="paragraph" w:customStyle="1" w:styleId="class">
    <w:name w:val="class"/>
    <w:basedOn w:val="Normal"/>
    <w:uiPriority w:val="99"/>
    <w:qFormat/>
    <w:rsid w:val="00E43B90"/>
    <w:pPr>
      <w:spacing w:before="100" w:beforeAutospacing="1" w:after="100" w:afterAutospacing="1"/>
    </w:pPr>
    <w:rPr>
      <w:rFonts w:eastAsia="Times New Roman"/>
      <w:sz w:val="24"/>
    </w:rPr>
  </w:style>
  <w:style w:type="character" w:customStyle="1" w:styleId="sifr-alternate">
    <w:name w:val="sifr-alternate"/>
    <w:rsid w:val="00E43B90"/>
  </w:style>
  <w:style w:type="character" w:customStyle="1" w:styleId="justify1">
    <w:name w:val="justify1"/>
    <w:rsid w:val="00E43B90"/>
  </w:style>
  <w:style w:type="character" w:customStyle="1" w:styleId="artbody1">
    <w:name w:val="art_body1"/>
    <w:rsid w:val="00E43B90"/>
    <w:rPr>
      <w:rFonts w:ascii="Arial" w:hAnsi="Arial" w:cs="Arial" w:hint="default"/>
    </w:rPr>
  </w:style>
  <w:style w:type="character" w:customStyle="1" w:styleId="A1">
    <w:name w:val="A1"/>
    <w:uiPriority w:val="99"/>
    <w:rsid w:val="00E43B90"/>
    <w:rPr>
      <w:rFonts w:cs="Book Antiqua"/>
      <w:color w:val="221E1F"/>
      <w:sz w:val="22"/>
      <w:szCs w:val="22"/>
    </w:rPr>
  </w:style>
  <w:style w:type="character" w:customStyle="1" w:styleId="UnderlineStyleChar">
    <w:name w:val="Underline Style Char"/>
    <w:link w:val="UnderlineStyle"/>
    <w:rsid w:val="00E43B90"/>
    <w:rPr>
      <w:rFonts w:ascii="Calibri" w:eastAsia="Times New Roman" w:hAnsi="Calibri"/>
      <w:b/>
      <w:u w:val="single"/>
    </w:rPr>
  </w:style>
  <w:style w:type="paragraph" w:customStyle="1" w:styleId="blocktitle1">
    <w:name w:val="block title"/>
    <w:basedOn w:val="Normal"/>
    <w:link w:val="blocktitleChar0"/>
    <w:uiPriority w:val="99"/>
    <w:qFormat/>
    <w:rsid w:val="00E43B90"/>
    <w:pPr>
      <w:spacing w:after="240"/>
      <w:jc w:val="center"/>
      <w:outlineLvl w:val="0"/>
    </w:pPr>
    <w:rPr>
      <w:rFonts w:ascii="Garamond" w:eastAsia="Calibri" w:hAnsi="Garamond"/>
      <w:b/>
      <w:caps/>
      <w:sz w:val="28"/>
      <w:lang w:val="x-none" w:eastAsia="x-none"/>
    </w:rPr>
  </w:style>
  <w:style w:type="character" w:customStyle="1" w:styleId="blocktitleChar0">
    <w:name w:val="block title Char"/>
    <w:link w:val="blocktitle1"/>
    <w:uiPriority w:val="99"/>
    <w:rsid w:val="00E43B90"/>
    <w:rPr>
      <w:rFonts w:ascii="Garamond" w:eastAsia="Calibri" w:hAnsi="Garamond"/>
      <w:b/>
      <w:caps/>
      <w:sz w:val="28"/>
      <w:lang w:val="x-none" w:eastAsia="x-none"/>
    </w:rPr>
  </w:style>
  <w:style w:type="character" w:customStyle="1" w:styleId="reality">
    <w:name w:val="reality"/>
    <w:rsid w:val="00E43B90"/>
  </w:style>
  <w:style w:type="paragraph" w:customStyle="1" w:styleId="Pa6">
    <w:name w:val="Pa6"/>
    <w:basedOn w:val="Normal"/>
    <w:next w:val="Normal"/>
    <w:uiPriority w:val="99"/>
    <w:qFormat/>
    <w:rsid w:val="00E43B9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43B9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43B9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43B9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43B9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43B90"/>
    <w:pPr>
      <w:spacing w:before="100" w:beforeAutospacing="1" w:after="100" w:afterAutospacing="1"/>
    </w:pPr>
    <w:rPr>
      <w:rFonts w:eastAsia="Times New Roman"/>
      <w:sz w:val="24"/>
    </w:rPr>
  </w:style>
  <w:style w:type="character" w:customStyle="1" w:styleId="text2">
    <w:name w:val="text2"/>
    <w:rsid w:val="00E43B90"/>
  </w:style>
  <w:style w:type="character" w:customStyle="1" w:styleId="StyleUnderlineChar2CharChar11pt">
    <w:name w:val="Style Underline Char2 Char Char + 11 pt"/>
    <w:rsid w:val="00E43B90"/>
    <w:rPr>
      <w:rFonts w:ascii="Times New Roman" w:hAnsi="Times New Roman"/>
      <w:sz w:val="20"/>
      <w:u w:val="single"/>
    </w:rPr>
  </w:style>
  <w:style w:type="character" w:customStyle="1" w:styleId="StyleStyleBoldUnderline11pt">
    <w:name w:val="Style Style Bold Underline + 11 pt"/>
    <w:rsid w:val="00E43B9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43B90"/>
    <w:rPr>
      <w:rFonts w:ascii="Times New Roman" w:eastAsia="SimSun" w:hAnsi="Times New Roman" w:cs="Times New Roman"/>
      <w:b/>
      <w:bCs/>
    </w:rPr>
  </w:style>
  <w:style w:type="character" w:customStyle="1" w:styleId="StyleStyle4LatinTimesNewRomanAsianSimSunBoldChar">
    <w:name w:val="Style Style4 + (Latin) Times New Roman (Asian) SimSun Bold Char"/>
    <w:link w:val="StyleStyle4LatinTimesNewRomanAsianSimSunBold"/>
    <w:rsid w:val="00E43B90"/>
    <w:rPr>
      <w:rFonts w:ascii="Times New Roman" w:eastAsia="SimSun" w:hAnsi="Times New Roman" w:cs="Times New Roman"/>
      <w:b/>
      <w:bCs/>
      <w:u w:val="single"/>
    </w:rPr>
  </w:style>
  <w:style w:type="character" w:customStyle="1" w:styleId="articlehead2">
    <w:name w:val="articlehead2"/>
    <w:rsid w:val="00E43B90"/>
  </w:style>
  <w:style w:type="character" w:customStyle="1" w:styleId="pronset">
    <w:name w:val="pronset"/>
    <w:rsid w:val="00E43B90"/>
  </w:style>
  <w:style w:type="character" w:customStyle="1" w:styleId="prondelim">
    <w:name w:val="prondelim"/>
    <w:rsid w:val="00E43B90"/>
  </w:style>
  <w:style w:type="character" w:customStyle="1" w:styleId="prontoggle">
    <w:name w:val="pron_toggle"/>
    <w:rsid w:val="00E43B90"/>
  </w:style>
  <w:style w:type="character" w:customStyle="1" w:styleId="boldface">
    <w:name w:val="boldface"/>
    <w:rsid w:val="00E43B90"/>
  </w:style>
  <w:style w:type="character" w:customStyle="1" w:styleId="secondary-bf">
    <w:name w:val="secondary-bf"/>
    <w:rsid w:val="00E43B90"/>
  </w:style>
  <w:style w:type="character" w:customStyle="1" w:styleId="ColorfulGrid-Accent1Char">
    <w:name w:val="Colorful Grid - Accent 1 Char"/>
    <w:aliases w:val="quote Char"/>
    <w:link w:val="ColorfulGrid-Accent1"/>
    <w:uiPriority w:val="29"/>
    <w:rsid w:val="00E43B90"/>
    <w:rPr>
      <w:rFonts w:ascii="Times New Roman" w:hAnsi="Times New Roman"/>
      <w:iCs/>
      <w:color w:val="000000"/>
      <w:sz w:val="16"/>
    </w:rPr>
  </w:style>
  <w:style w:type="table" w:styleId="ColorfulGrid-Accent1">
    <w:name w:val="Colorful Grid Accent 1"/>
    <w:basedOn w:val="TableNormal"/>
    <w:link w:val="ColorfulGrid-Accent1Char"/>
    <w:uiPriority w:val="29"/>
    <w:rsid w:val="00E43B90"/>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E43B90"/>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E43B90"/>
  </w:style>
  <w:style w:type="character" w:customStyle="1" w:styleId="pg">
    <w:name w:val="pg"/>
    <w:rsid w:val="00E43B90"/>
  </w:style>
  <w:style w:type="character" w:customStyle="1" w:styleId="detailtitle">
    <w:name w:val="detailtitle"/>
    <w:rsid w:val="00E43B90"/>
  </w:style>
  <w:style w:type="character" w:customStyle="1" w:styleId="storydate">
    <w:name w:val="storydate"/>
    <w:rsid w:val="00E43B90"/>
  </w:style>
  <w:style w:type="character" w:customStyle="1" w:styleId="preloadwrap">
    <w:name w:val="preloadwrap"/>
    <w:rsid w:val="00E43B90"/>
  </w:style>
  <w:style w:type="paragraph" w:customStyle="1" w:styleId="summary">
    <w:name w:val="summary"/>
    <w:basedOn w:val="Normal"/>
    <w:uiPriority w:val="99"/>
    <w:qFormat/>
    <w:rsid w:val="00E43B90"/>
    <w:pPr>
      <w:spacing w:before="100" w:beforeAutospacing="1" w:after="100" w:afterAutospacing="1"/>
    </w:pPr>
    <w:rPr>
      <w:rFonts w:eastAsia="Times New Roman"/>
      <w:sz w:val="24"/>
    </w:rPr>
  </w:style>
  <w:style w:type="paragraph" w:customStyle="1" w:styleId="Caption2">
    <w:name w:val="Caption2"/>
    <w:basedOn w:val="Normal"/>
    <w:uiPriority w:val="99"/>
    <w:qFormat/>
    <w:rsid w:val="00E43B90"/>
    <w:pPr>
      <w:spacing w:before="100" w:beforeAutospacing="1" w:after="100" w:afterAutospacing="1"/>
    </w:pPr>
    <w:rPr>
      <w:rFonts w:eastAsia="Times New Roman"/>
      <w:sz w:val="24"/>
    </w:rPr>
  </w:style>
  <w:style w:type="character" w:customStyle="1" w:styleId="creditwrap">
    <w:name w:val="creditwrap"/>
    <w:rsid w:val="00E43B90"/>
  </w:style>
  <w:style w:type="character" w:customStyle="1" w:styleId="DefaultChar1">
    <w:name w:val="Default Char1"/>
    <w:rsid w:val="00E43B90"/>
    <w:rPr>
      <w:noProof w:val="0"/>
      <w:color w:val="000000"/>
      <w:lang w:val="en-US" w:eastAsia="en-US" w:bidi="ar-SA"/>
    </w:rPr>
  </w:style>
  <w:style w:type="paragraph" w:customStyle="1" w:styleId="MTDisplayEquation">
    <w:name w:val="MTDisplayEquation"/>
    <w:basedOn w:val="Normal"/>
    <w:next w:val="Normal"/>
    <w:link w:val="MTDisplayEquationChar"/>
    <w:qFormat/>
    <w:rsid w:val="00E43B90"/>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E43B90"/>
    <w:rPr>
      <w:rFonts w:ascii="Calibri" w:eastAsia="Times New Roman" w:hAnsi="Calibri"/>
      <w:bCs/>
      <w:sz w:val="22"/>
      <w:lang w:bidi="he-IL"/>
    </w:rPr>
  </w:style>
  <w:style w:type="character" w:customStyle="1" w:styleId="textunderlineChar0">
    <w:name w:val="text underline Char"/>
    <w:rsid w:val="00E43B90"/>
    <w:rPr>
      <w:sz w:val="24"/>
      <w:szCs w:val="22"/>
      <w:u w:val="thick"/>
      <w:lang w:val="en-US" w:eastAsia="en-US" w:bidi="ar-SA"/>
    </w:rPr>
  </w:style>
  <w:style w:type="character" w:customStyle="1" w:styleId="BoldChar">
    <w:name w:val="Bold Char"/>
    <w:rsid w:val="00E43B90"/>
    <w:rPr>
      <w:rFonts w:ascii="Times New Roman" w:eastAsia="Times New Roman" w:hAnsi="Times New Roman"/>
      <w:b/>
      <w:szCs w:val="24"/>
    </w:rPr>
  </w:style>
  <w:style w:type="character" w:customStyle="1" w:styleId="pmterms31">
    <w:name w:val="pmterms31"/>
    <w:rsid w:val="00E43B90"/>
    <w:rPr>
      <w:b/>
      <w:bCs/>
      <w:i w:val="0"/>
      <w:iCs w:val="0"/>
      <w:color w:val="000000"/>
    </w:rPr>
  </w:style>
  <w:style w:type="character" w:customStyle="1" w:styleId="copyrightdescription">
    <w:name w:val="copyrightdescription"/>
    <w:rsid w:val="00E43B90"/>
  </w:style>
  <w:style w:type="paragraph" w:customStyle="1" w:styleId="DebateFile">
    <w:name w:val="Debate File"/>
    <w:basedOn w:val="Normal"/>
    <w:uiPriority w:val="99"/>
    <w:qFormat/>
    <w:rsid w:val="00E43B90"/>
    <w:pPr>
      <w:jc w:val="center"/>
    </w:pPr>
    <w:rPr>
      <w:rFonts w:ascii="Book Antiqua" w:eastAsia="Times New Roman" w:hAnsi="Book Antiqua"/>
      <w:b/>
      <w:sz w:val="28"/>
    </w:rPr>
  </w:style>
  <w:style w:type="character" w:customStyle="1" w:styleId="ft01">
    <w:name w:val="ft01"/>
    <w:rsid w:val="00E43B90"/>
    <w:rPr>
      <w:rFonts w:ascii="Times" w:hAnsi="Times" w:cs="Times" w:hint="default"/>
      <w:color w:val="000000"/>
      <w:sz w:val="14"/>
      <w:szCs w:val="14"/>
    </w:rPr>
  </w:style>
  <w:style w:type="character" w:customStyle="1" w:styleId="ft11">
    <w:name w:val="ft11"/>
    <w:rsid w:val="00E43B90"/>
    <w:rPr>
      <w:rFonts w:ascii="Times" w:hAnsi="Times" w:cs="Times" w:hint="default"/>
      <w:color w:val="000000"/>
      <w:sz w:val="17"/>
      <w:szCs w:val="17"/>
    </w:rPr>
  </w:style>
  <w:style w:type="character" w:customStyle="1" w:styleId="ft21">
    <w:name w:val="ft21"/>
    <w:rsid w:val="00E43B90"/>
    <w:rPr>
      <w:rFonts w:ascii="Times" w:hAnsi="Times" w:cs="Times" w:hint="default"/>
      <w:color w:val="000000"/>
      <w:sz w:val="15"/>
      <w:szCs w:val="15"/>
    </w:rPr>
  </w:style>
  <w:style w:type="character" w:customStyle="1" w:styleId="ft31">
    <w:name w:val="ft31"/>
    <w:rsid w:val="00E43B90"/>
    <w:rPr>
      <w:rFonts w:ascii="Times" w:hAnsi="Times" w:cs="Times" w:hint="default"/>
      <w:color w:val="000000"/>
      <w:sz w:val="15"/>
      <w:szCs w:val="15"/>
    </w:rPr>
  </w:style>
  <w:style w:type="paragraph" w:customStyle="1" w:styleId="Little">
    <w:name w:val="Little"/>
    <w:basedOn w:val="Normal"/>
    <w:next w:val="Normal"/>
    <w:qFormat/>
    <w:rsid w:val="00E43B90"/>
    <w:pPr>
      <w:ind w:left="288"/>
    </w:pPr>
    <w:rPr>
      <w:rFonts w:ascii="Garamond" w:eastAsia="Times New Roman" w:hAnsi="Garamond"/>
      <w:sz w:val="16"/>
    </w:rPr>
  </w:style>
  <w:style w:type="paragraph" w:customStyle="1" w:styleId="AAAcard">
    <w:name w:val="AAAcard"/>
    <w:basedOn w:val="Normal"/>
    <w:link w:val="AAAcardChar"/>
    <w:uiPriority w:val="99"/>
    <w:qFormat/>
    <w:rsid w:val="00E43B90"/>
    <w:pPr>
      <w:ind w:left="288" w:right="288"/>
    </w:pPr>
    <w:rPr>
      <w:rFonts w:eastAsia="Times New Roman"/>
    </w:rPr>
  </w:style>
  <w:style w:type="character" w:customStyle="1" w:styleId="dquo">
    <w:name w:val="dquo"/>
    <w:rsid w:val="00E43B90"/>
  </w:style>
  <w:style w:type="character" w:customStyle="1" w:styleId="caps2">
    <w:name w:val="caps2"/>
    <w:rsid w:val="00E43B90"/>
  </w:style>
  <w:style w:type="character" w:customStyle="1" w:styleId="inside-head">
    <w:name w:val="inside-head"/>
    <w:rsid w:val="00E43B90"/>
  </w:style>
  <w:style w:type="character" w:customStyle="1" w:styleId="CardsFont12ptCharCharCharChar">
    <w:name w:val="Cards + Font: 12 pt Char Char Char Char"/>
    <w:rsid w:val="00E43B90"/>
    <w:rPr>
      <w:sz w:val="24"/>
      <w:szCs w:val="24"/>
      <w:u w:val="thick"/>
      <w:lang w:val="en-US" w:eastAsia="en-US" w:bidi="ar-SA"/>
    </w:rPr>
  </w:style>
  <w:style w:type="character" w:customStyle="1" w:styleId="ccs">
    <w:name w:val="c cs"/>
    <w:rsid w:val="00E43B90"/>
  </w:style>
  <w:style w:type="character" w:customStyle="1" w:styleId="UnderlinedEvChar">
    <w:name w:val="Underlined Ev Char"/>
    <w:link w:val="UnderlinedEv"/>
    <w:rsid w:val="00E43B90"/>
    <w:rPr>
      <w:rFonts w:ascii="Times New Roman" w:eastAsia="Times New Roman" w:hAnsi="Times New Roman"/>
      <w:u w:val="single"/>
    </w:rPr>
  </w:style>
  <w:style w:type="character" w:customStyle="1" w:styleId="dropshadow">
    <w:name w:val="dropshadow"/>
    <w:rsid w:val="00E43B90"/>
  </w:style>
  <w:style w:type="character" w:customStyle="1" w:styleId="d05ws">
    <w:name w:val="d05ws"/>
    <w:rsid w:val="00E43B90"/>
  </w:style>
  <w:style w:type="character" w:customStyle="1" w:styleId="rzibod">
    <w:name w:val="rzibod"/>
    <w:rsid w:val="00E43B90"/>
  </w:style>
  <w:style w:type="paragraph" w:customStyle="1" w:styleId="Caption3">
    <w:name w:val="Caption3"/>
    <w:basedOn w:val="Normal"/>
    <w:uiPriority w:val="99"/>
    <w:qFormat/>
    <w:rsid w:val="00E43B90"/>
    <w:pPr>
      <w:spacing w:before="100" w:beforeAutospacing="1" w:after="100" w:afterAutospacing="1"/>
    </w:pPr>
    <w:rPr>
      <w:rFonts w:eastAsia="Times New Roman"/>
      <w:sz w:val="24"/>
    </w:rPr>
  </w:style>
  <w:style w:type="character" w:customStyle="1" w:styleId="StyleBold1">
    <w:name w:val="Style Bold1"/>
    <w:rsid w:val="00E43B90"/>
    <w:rPr>
      <w:rFonts w:ascii="Georgia" w:hAnsi="Georgia"/>
      <w:b/>
      <w:bCs/>
      <w:sz w:val="22"/>
    </w:rPr>
  </w:style>
  <w:style w:type="character" w:customStyle="1" w:styleId="headertext">
    <w:name w:val="headertext"/>
    <w:rsid w:val="00E43B90"/>
  </w:style>
  <w:style w:type="paragraph" w:customStyle="1" w:styleId="body-12-5">
    <w:name w:val="body-12-5"/>
    <w:basedOn w:val="Normal"/>
    <w:uiPriority w:val="99"/>
    <w:qFormat/>
    <w:rsid w:val="00E43B90"/>
    <w:pPr>
      <w:spacing w:before="100" w:beforeAutospacing="1" w:after="100" w:afterAutospacing="1"/>
    </w:pPr>
    <w:rPr>
      <w:rFonts w:eastAsia="Times New Roman"/>
      <w:sz w:val="24"/>
    </w:rPr>
  </w:style>
  <w:style w:type="character" w:customStyle="1" w:styleId="endnote-reference">
    <w:name w:val="endnote-reference"/>
    <w:rsid w:val="00E43B90"/>
  </w:style>
  <w:style w:type="character" w:customStyle="1" w:styleId="officialsname">
    <w:name w:val="official_s_name"/>
    <w:rsid w:val="00E43B90"/>
  </w:style>
  <w:style w:type="character" w:customStyle="1" w:styleId="audience">
    <w:name w:val="audience"/>
    <w:rsid w:val="00E43B90"/>
  </w:style>
  <w:style w:type="character" w:customStyle="1" w:styleId="A7">
    <w:name w:val="A7"/>
    <w:uiPriority w:val="99"/>
    <w:rsid w:val="00E43B90"/>
    <w:rPr>
      <w:rFonts w:cs="Myriad Pro"/>
      <w:color w:val="0066B1"/>
      <w:sz w:val="22"/>
      <w:szCs w:val="22"/>
    </w:rPr>
  </w:style>
  <w:style w:type="character" w:customStyle="1" w:styleId="BlockHeadingsChar">
    <w:name w:val="Block Headings Char"/>
    <w:link w:val="BlockHeadings"/>
    <w:rsid w:val="00E43B90"/>
    <w:rPr>
      <w:rFonts w:ascii="Times New Roman" w:eastAsia="Times New Roman" w:hAnsi="Times New Roman" w:cs="Times New Roman"/>
      <w:b/>
      <w:sz w:val="36"/>
      <w:u w:val="single"/>
    </w:rPr>
  </w:style>
  <w:style w:type="character" w:customStyle="1" w:styleId="normalchar">
    <w:name w:val="normal__char"/>
    <w:rsid w:val="00E43B90"/>
  </w:style>
  <w:style w:type="character" w:customStyle="1" w:styleId="hyperlink002cheading0020100200028block0020title0029char">
    <w:name w:val="hyperlink_002cheading_00201_0020_0028block_0020title_0029__char"/>
    <w:rsid w:val="00E43B90"/>
  </w:style>
  <w:style w:type="character" w:customStyle="1" w:styleId="underline002cstyle0020bold0020underlinechar">
    <w:name w:val="underline_002cstyle_0020bold_0020underline__char"/>
    <w:rsid w:val="00E43B90"/>
  </w:style>
  <w:style w:type="character" w:customStyle="1" w:styleId="copyboldblack">
    <w:name w:val="copyboldblack"/>
    <w:rsid w:val="00E43B90"/>
  </w:style>
  <w:style w:type="character" w:customStyle="1" w:styleId="copybold">
    <w:name w:val="copybold"/>
    <w:rsid w:val="00E43B90"/>
  </w:style>
  <w:style w:type="character" w:customStyle="1" w:styleId="author-date0">
    <w:name w:val="author-date"/>
    <w:rsid w:val="00E43B90"/>
  </w:style>
  <w:style w:type="paragraph" w:customStyle="1" w:styleId="infuse">
    <w:name w:val="infuse"/>
    <w:basedOn w:val="Normal"/>
    <w:uiPriority w:val="99"/>
    <w:qFormat/>
    <w:rsid w:val="00E43B90"/>
    <w:pPr>
      <w:spacing w:before="100" w:beforeAutospacing="1" w:after="100" w:afterAutospacing="1"/>
    </w:pPr>
    <w:rPr>
      <w:rFonts w:eastAsia="Times New Roman"/>
      <w:sz w:val="24"/>
    </w:rPr>
  </w:style>
  <w:style w:type="paragraph" w:customStyle="1" w:styleId="fontreg">
    <w:name w:val="font_reg"/>
    <w:basedOn w:val="Normal"/>
    <w:uiPriority w:val="99"/>
    <w:qFormat/>
    <w:rsid w:val="00E43B90"/>
    <w:pPr>
      <w:spacing w:before="100" w:beforeAutospacing="1" w:after="100" w:afterAutospacing="1"/>
    </w:pPr>
    <w:rPr>
      <w:rFonts w:eastAsia="Times New Roman"/>
      <w:sz w:val="24"/>
    </w:rPr>
  </w:style>
  <w:style w:type="character" w:customStyle="1" w:styleId="yshortcuts">
    <w:name w:val="yshortcuts"/>
    <w:rsid w:val="00E43B90"/>
  </w:style>
  <w:style w:type="character" w:customStyle="1" w:styleId="hidden">
    <w:name w:val="hidden"/>
    <w:rsid w:val="00E43B90"/>
  </w:style>
  <w:style w:type="character" w:customStyle="1" w:styleId="articlebegin">
    <w:name w:val="articlebegin"/>
    <w:rsid w:val="00E43B90"/>
  </w:style>
  <w:style w:type="character" w:customStyle="1" w:styleId="mediaoverlay">
    <w:name w:val="mediaoverlay"/>
    <w:rsid w:val="00E43B90"/>
  </w:style>
  <w:style w:type="paragraph" w:customStyle="1" w:styleId="CITEF3">
    <w:name w:val="CITE F3"/>
    <w:uiPriority w:val="99"/>
    <w:qFormat/>
    <w:rsid w:val="00E43B90"/>
    <w:rPr>
      <w:rFonts w:ascii="Georgia" w:eastAsia="SimSun" w:hAnsi="Georgia" w:cs="Times New Roman"/>
      <w:b/>
      <w:lang w:eastAsia="zh-CN"/>
    </w:rPr>
  </w:style>
  <w:style w:type="character" w:customStyle="1" w:styleId="blogcaption">
    <w:name w:val="blog_caption"/>
    <w:rsid w:val="00E43B90"/>
  </w:style>
  <w:style w:type="paragraph" w:customStyle="1" w:styleId="StyleBoldUnderlineTimesNewRoman">
    <w:name w:val="Style Bold Underline + Times New Roman"/>
    <w:link w:val="StyleBoldUnderlineTimesNewRomanChar"/>
    <w:qFormat/>
    <w:rsid w:val="00E43B90"/>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E43B90"/>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E43B90"/>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E43B90"/>
    <w:rPr>
      <w:rFonts w:ascii="Calibri" w:eastAsia="Calibri" w:hAnsi="Calibri" w:cs="Times New Roman"/>
      <w:sz w:val="20"/>
      <w:szCs w:val="20"/>
      <w:u w:val="single"/>
    </w:rPr>
  </w:style>
  <w:style w:type="character" w:customStyle="1" w:styleId="commnet-abuzz">
    <w:name w:val="commnet-abuzz"/>
    <w:rsid w:val="00E43B90"/>
  </w:style>
  <w:style w:type="character" w:customStyle="1" w:styleId="fbconnectbuttontext">
    <w:name w:val="fbconnectbutton_text"/>
    <w:rsid w:val="00E43B90"/>
  </w:style>
  <w:style w:type="character" w:customStyle="1" w:styleId="fbsharecountinner">
    <w:name w:val="fb_share_count_inner"/>
    <w:rsid w:val="00E43B90"/>
  </w:style>
  <w:style w:type="character" w:customStyle="1" w:styleId="stbuttontext">
    <w:name w:val="stbuttontext"/>
    <w:rsid w:val="00E43B90"/>
  </w:style>
  <w:style w:type="paragraph" w:customStyle="1" w:styleId="hotroute1">
    <w:name w:val="hot route!"/>
    <w:basedOn w:val="Normal"/>
    <w:uiPriority w:val="99"/>
    <w:qFormat/>
    <w:rsid w:val="00E43B90"/>
    <w:pPr>
      <w:ind w:left="144"/>
    </w:pPr>
    <w:rPr>
      <w:rFonts w:ascii="Cambria" w:eastAsia="Calibri" w:hAnsi="Cambria"/>
      <w:sz w:val="24"/>
    </w:rPr>
  </w:style>
  <w:style w:type="character" w:customStyle="1" w:styleId="Highlightedunderline0">
    <w:name w:val="Highlighted underline"/>
    <w:qFormat/>
    <w:rsid w:val="00E43B90"/>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E43B90"/>
  </w:style>
  <w:style w:type="character" w:customStyle="1" w:styleId="Normal2">
    <w:name w:val="Normal2"/>
    <w:rsid w:val="00E43B90"/>
  </w:style>
  <w:style w:type="character" w:customStyle="1" w:styleId="pubdate">
    <w:name w:val="pubdate"/>
    <w:rsid w:val="00E43B90"/>
  </w:style>
  <w:style w:type="numbering" w:customStyle="1" w:styleId="NoList11">
    <w:name w:val="No List11"/>
    <w:next w:val="NoList"/>
    <w:uiPriority w:val="99"/>
    <w:semiHidden/>
    <w:unhideWhenUsed/>
    <w:rsid w:val="00E43B90"/>
  </w:style>
  <w:style w:type="numbering" w:customStyle="1" w:styleId="NoList111">
    <w:name w:val="No List111"/>
    <w:next w:val="NoList"/>
    <w:uiPriority w:val="99"/>
    <w:semiHidden/>
    <w:unhideWhenUsed/>
    <w:rsid w:val="00E43B90"/>
  </w:style>
  <w:style w:type="numbering" w:customStyle="1" w:styleId="NoList1111">
    <w:name w:val="No List1111"/>
    <w:next w:val="NoList"/>
    <w:uiPriority w:val="99"/>
    <w:semiHidden/>
    <w:unhideWhenUsed/>
    <w:rsid w:val="00E43B90"/>
  </w:style>
  <w:style w:type="numbering" w:customStyle="1" w:styleId="NoList11111">
    <w:name w:val="No List11111"/>
    <w:next w:val="NoList"/>
    <w:uiPriority w:val="99"/>
    <w:semiHidden/>
    <w:unhideWhenUsed/>
    <w:rsid w:val="00E43B90"/>
  </w:style>
  <w:style w:type="numbering" w:customStyle="1" w:styleId="NoList111111">
    <w:name w:val="No List111111"/>
    <w:next w:val="NoList"/>
    <w:uiPriority w:val="99"/>
    <w:semiHidden/>
    <w:unhideWhenUsed/>
    <w:rsid w:val="00E43B90"/>
  </w:style>
  <w:style w:type="numbering" w:customStyle="1" w:styleId="NoList1111111">
    <w:name w:val="No List1111111"/>
    <w:next w:val="NoList"/>
    <w:uiPriority w:val="99"/>
    <w:semiHidden/>
    <w:unhideWhenUsed/>
    <w:rsid w:val="00E43B90"/>
  </w:style>
  <w:style w:type="numbering" w:customStyle="1" w:styleId="NoList11111111">
    <w:name w:val="No List11111111"/>
    <w:next w:val="NoList"/>
    <w:uiPriority w:val="99"/>
    <w:semiHidden/>
    <w:unhideWhenUsed/>
    <w:rsid w:val="00E43B90"/>
  </w:style>
  <w:style w:type="numbering" w:customStyle="1" w:styleId="NoList111111111">
    <w:name w:val="No List111111111"/>
    <w:next w:val="NoList"/>
    <w:uiPriority w:val="99"/>
    <w:semiHidden/>
    <w:unhideWhenUsed/>
    <w:rsid w:val="00E43B90"/>
  </w:style>
  <w:style w:type="numbering" w:customStyle="1" w:styleId="NoList1111111111">
    <w:name w:val="No List1111111111"/>
    <w:next w:val="NoList"/>
    <w:uiPriority w:val="99"/>
    <w:semiHidden/>
    <w:unhideWhenUsed/>
    <w:rsid w:val="00E43B90"/>
  </w:style>
  <w:style w:type="numbering" w:customStyle="1" w:styleId="NoList11111111111">
    <w:name w:val="No List11111111111"/>
    <w:next w:val="NoList"/>
    <w:uiPriority w:val="99"/>
    <w:semiHidden/>
    <w:unhideWhenUsed/>
    <w:rsid w:val="00E43B90"/>
  </w:style>
  <w:style w:type="numbering" w:customStyle="1" w:styleId="NoList111111111111">
    <w:name w:val="No List111111111111"/>
    <w:next w:val="NoList"/>
    <w:uiPriority w:val="99"/>
    <w:semiHidden/>
    <w:unhideWhenUsed/>
    <w:rsid w:val="00E43B90"/>
  </w:style>
  <w:style w:type="numbering" w:customStyle="1" w:styleId="NoList1111111111111">
    <w:name w:val="No List1111111111111"/>
    <w:next w:val="NoList"/>
    <w:uiPriority w:val="99"/>
    <w:semiHidden/>
    <w:unhideWhenUsed/>
    <w:rsid w:val="00E43B90"/>
  </w:style>
  <w:style w:type="numbering" w:customStyle="1" w:styleId="NoList11111111111111">
    <w:name w:val="No List11111111111111"/>
    <w:next w:val="NoList"/>
    <w:uiPriority w:val="99"/>
    <w:semiHidden/>
    <w:unhideWhenUsed/>
    <w:rsid w:val="00E43B90"/>
  </w:style>
  <w:style w:type="numbering" w:customStyle="1" w:styleId="NoList111111111111111">
    <w:name w:val="No List111111111111111"/>
    <w:next w:val="NoList"/>
    <w:uiPriority w:val="99"/>
    <w:semiHidden/>
    <w:unhideWhenUsed/>
    <w:rsid w:val="00E43B90"/>
  </w:style>
  <w:style w:type="numbering" w:customStyle="1" w:styleId="NoList1111111111111111">
    <w:name w:val="No List1111111111111111"/>
    <w:next w:val="NoList"/>
    <w:uiPriority w:val="99"/>
    <w:semiHidden/>
    <w:unhideWhenUsed/>
    <w:rsid w:val="00E43B90"/>
  </w:style>
  <w:style w:type="numbering" w:customStyle="1" w:styleId="NoList11111111111111111">
    <w:name w:val="No List11111111111111111"/>
    <w:next w:val="NoList"/>
    <w:uiPriority w:val="99"/>
    <w:semiHidden/>
    <w:unhideWhenUsed/>
    <w:rsid w:val="00E43B90"/>
  </w:style>
  <w:style w:type="paragraph" w:customStyle="1" w:styleId="FreeFormA">
    <w:name w:val="Free Form A"/>
    <w:autoRedefine/>
    <w:uiPriority w:val="99"/>
    <w:qFormat/>
    <w:rsid w:val="00E43B90"/>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E43B90"/>
  </w:style>
  <w:style w:type="character" w:customStyle="1" w:styleId="postby">
    <w:name w:val="post_by"/>
    <w:rsid w:val="00E43B90"/>
  </w:style>
  <w:style w:type="character" w:customStyle="1" w:styleId="postdate">
    <w:name w:val="post_date"/>
    <w:rsid w:val="00E43B90"/>
  </w:style>
  <w:style w:type="character" w:customStyle="1" w:styleId="bdx">
    <w:name w:val="bdx"/>
    <w:rsid w:val="00E43B90"/>
  </w:style>
  <w:style w:type="character" w:customStyle="1" w:styleId="bdl">
    <w:name w:val="bdl"/>
    <w:rsid w:val="00E43B90"/>
  </w:style>
  <w:style w:type="character" w:customStyle="1" w:styleId="bhl">
    <w:name w:val="bhl"/>
    <w:rsid w:val="00E43B90"/>
  </w:style>
  <w:style w:type="character" w:customStyle="1" w:styleId="CardNotUnderlinedChar1">
    <w:name w:val="Card Not Underlined Char1"/>
    <w:link w:val="CardNotUnderlined"/>
    <w:rsid w:val="00E43B90"/>
    <w:rPr>
      <w:rFonts w:ascii="Bell MT" w:eastAsia="Calibri" w:hAnsi="Bell MT"/>
      <w:sz w:val="22"/>
      <w:szCs w:val="20"/>
    </w:rPr>
  </w:style>
  <w:style w:type="character" w:customStyle="1" w:styleId="breadcrumbitemcurrent">
    <w:name w:val="breadcrumbitemcurrent"/>
    <w:rsid w:val="00E43B90"/>
  </w:style>
  <w:style w:type="character" w:customStyle="1" w:styleId="bbl">
    <w:name w:val="bbl"/>
    <w:rsid w:val="00E43B90"/>
  </w:style>
  <w:style w:type="character" w:customStyle="1" w:styleId="Date2">
    <w:name w:val="Date2"/>
    <w:rsid w:val="00E43B90"/>
  </w:style>
  <w:style w:type="character" w:customStyle="1" w:styleId="company">
    <w:name w:val="company"/>
    <w:rsid w:val="00E43B90"/>
  </w:style>
  <w:style w:type="character" w:customStyle="1" w:styleId="itxtnewhookspan">
    <w:name w:val="itxtnewhookspan"/>
    <w:rsid w:val="00E43B90"/>
  </w:style>
  <w:style w:type="character" w:customStyle="1" w:styleId="gstxthlt">
    <w:name w:val="gstxt_hlt"/>
    <w:rsid w:val="00E43B90"/>
  </w:style>
  <w:style w:type="paragraph" w:customStyle="1" w:styleId="bodytextfp">
    <w:name w:val="bodytextfp"/>
    <w:basedOn w:val="Normal"/>
    <w:uiPriority w:val="99"/>
    <w:qFormat/>
    <w:rsid w:val="00E43B90"/>
    <w:pPr>
      <w:spacing w:before="100" w:beforeAutospacing="1" w:after="100" w:afterAutospacing="1"/>
    </w:pPr>
    <w:rPr>
      <w:rFonts w:eastAsia="Times New Roman"/>
      <w:sz w:val="24"/>
    </w:rPr>
  </w:style>
  <w:style w:type="character" w:styleId="SubtleEmphasis">
    <w:name w:val="Subtle Emphasis"/>
    <w:uiPriority w:val="19"/>
    <w:qFormat/>
    <w:rsid w:val="00E43B90"/>
    <w:rPr>
      <w:rFonts w:ascii="Georgia" w:hAnsi="Georgia"/>
      <w:i/>
      <w:iCs/>
      <w:color w:val="808080"/>
    </w:rPr>
  </w:style>
  <w:style w:type="character" w:customStyle="1" w:styleId="HotRouteChar0">
    <w:name w:val="Hot Route Char"/>
    <w:link w:val="HotRoute0"/>
    <w:locked/>
    <w:rsid w:val="00E43B90"/>
    <w:rPr>
      <w:rFonts w:ascii="Calibri" w:eastAsia="Cambria" w:hAnsi="Calibri"/>
      <w:iCs/>
      <w:color w:val="000000"/>
      <w:sz w:val="18"/>
    </w:rPr>
  </w:style>
  <w:style w:type="character" w:customStyle="1" w:styleId="ReallyfuckingsmallChar">
    <w:name w:val="Really fucking small Char"/>
    <w:link w:val="Reallyfuckingsmall"/>
    <w:locked/>
    <w:rsid w:val="00E43B90"/>
    <w:rPr>
      <w:rFonts w:ascii="Times New Roman" w:eastAsia="Times New Roman" w:hAnsi="Times New Roman"/>
      <w:sz w:val="10"/>
    </w:rPr>
  </w:style>
  <w:style w:type="paragraph" w:customStyle="1" w:styleId="Reallyfuckingsmall">
    <w:name w:val="Really fucking small"/>
    <w:basedOn w:val="Normal"/>
    <w:link w:val="ReallyfuckingsmallChar"/>
    <w:qFormat/>
    <w:rsid w:val="00E43B90"/>
    <w:rPr>
      <w:rFonts w:ascii="Times New Roman" w:eastAsia="Times New Roman" w:hAnsi="Times New Roman"/>
      <w:sz w:val="10"/>
    </w:rPr>
  </w:style>
  <w:style w:type="paragraph" w:customStyle="1" w:styleId="subheader">
    <w:name w:val="subheader"/>
    <w:basedOn w:val="Normal"/>
    <w:uiPriority w:val="99"/>
    <w:qFormat/>
    <w:rsid w:val="00E43B90"/>
    <w:pPr>
      <w:spacing w:before="100" w:beforeAutospacing="1" w:after="100" w:afterAutospacing="1"/>
    </w:pPr>
    <w:rPr>
      <w:rFonts w:eastAsia="Times New Roman"/>
      <w:sz w:val="24"/>
    </w:rPr>
  </w:style>
  <w:style w:type="character" w:customStyle="1" w:styleId="SubtleEmphasis1">
    <w:name w:val="Subtle Emphasis1"/>
    <w:uiPriority w:val="19"/>
    <w:qFormat/>
    <w:rsid w:val="00E43B90"/>
    <w:rPr>
      <w:rFonts w:ascii="Times New Roman" w:hAnsi="Times New Roman"/>
      <w:b/>
      <w:iCs/>
      <w:color w:val="auto"/>
      <w:sz w:val="22"/>
    </w:rPr>
  </w:style>
  <w:style w:type="character" w:customStyle="1" w:styleId="StyleBoldRed">
    <w:name w:val="Style Bold Red"/>
    <w:rsid w:val="00E43B90"/>
    <w:rPr>
      <w:b/>
      <w:bCs/>
      <w:color w:val="auto"/>
    </w:rPr>
  </w:style>
  <w:style w:type="character" w:customStyle="1" w:styleId="StyleTimesNewRoman8pt">
    <w:name w:val="Style Times New Roman 8 pt"/>
    <w:rsid w:val="00E43B90"/>
    <w:rPr>
      <w:rFonts w:ascii="Georgia" w:hAnsi="Georgia"/>
      <w:sz w:val="16"/>
    </w:rPr>
  </w:style>
  <w:style w:type="character" w:customStyle="1" w:styleId="StyleStyle7pt8pt">
    <w:name w:val="Style Style 7 pt + 8 pt"/>
    <w:rsid w:val="00E43B90"/>
    <w:rPr>
      <w:sz w:val="16"/>
    </w:rPr>
  </w:style>
  <w:style w:type="character" w:customStyle="1" w:styleId="StyleStyleThickunderlineBold1">
    <w:name w:val="Style Style Thick underline + Bold1"/>
    <w:rsid w:val="00E43B90"/>
    <w:rPr>
      <w:b/>
      <w:bCs/>
      <w:u w:val="thick"/>
    </w:rPr>
  </w:style>
  <w:style w:type="character" w:customStyle="1" w:styleId="StyleUnderline2">
    <w:name w:val="Style Underline2"/>
    <w:rsid w:val="00E43B90"/>
    <w:rPr>
      <w:u w:val="single"/>
    </w:rPr>
  </w:style>
  <w:style w:type="character" w:customStyle="1" w:styleId="ShrinkText">
    <w:name w:val="Shrink Text"/>
    <w:rsid w:val="00E43B90"/>
    <w:rPr>
      <w:sz w:val="16"/>
    </w:rPr>
  </w:style>
  <w:style w:type="character" w:customStyle="1" w:styleId="smallcaps">
    <w:name w:val="smallcaps"/>
    <w:rsid w:val="00E43B90"/>
  </w:style>
  <w:style w:type="character" w:customStyle="1" w:styleId="goldbldtext">
    <w:name w:val="goldbldtext"/>
    <w:rsid w:val="00E43B90"/>
  </w:style>
  <w:style w:type="character" w:customStyle="1" w:styleId="PageHeaderLine2Char">
    <w:name w:val="PageHeaderLine2 Char"/>
    <w:link w:val="PageHeaderLine2"/>
    <w:uiPriority w:val="99"/>
    <w:rsid w:val="00E43B90"/>
    <w:rPr>
      <w:rFonts w:ascii="Calibri" w:eastAsia="Calibri" w:hAnsi="Calibri"/>
      <w:b/>
      <w:sz w:val="22"/>
    </w:rPr>
  </w:style>
  <w:style w:type="paragraph" w:customStyle="1" w:styleId="firstletter">
    <w:name w:val="firstletter"/>
    <w:basedOn w:val="Normal"/>
    <w:uiPriority w:val="99"/>
    <w:qFormat/>
    <w:rsid w:val="00E43B90"/>
    <w:pPr>
      <w:spacing w:before="100" w:beforeAutospacing="1" w:after="100" w:afterAutospacing="1"/>
    </w:pPr>
    <w:rPr>
      <w:rFonts w:eastAsia="Times New Roman"/>
      <w:sz w:val="24"/>
    </w:rPr>
  </w:style>
  <w:style w:type="paragraph" w:customStyle="1" w:styleId="more">
    <w:name w:val="more"/>
    <w:basedOn w:val="Normal"/>
    <w:uiPriority w:val="99"/>
    <w:qFormat/>
    <w:rsid w:val="00E43B90"/>
    <w:pPr>
      <w:spacing w:before="100" w:beforeAutospacing="1" w:after="100" w:afterAutospacing="1"/>
    </w:pPr>
    <w:rPr>
      <w:rFonts w:eastAsia="Times New Roman"/>
      <w:sz w:val="24"/>
    </w:rPr>
  </w:style>
  <w:style w:type="character" w:customStyle="1" w:styleId="cardshighlight0">
    <w:name w:val="cardshighlight"/>
    <w:rsid w:val="00E43B90"/>
  </w:style>
  <w:style w:type="character" w:customStyle="1" w:styleId="cardsfont12pt1">
    <w:name w:val="cardsfont12pt"/>
    <w:rsid w:val="00E43B90"/>
  </w:style>
  <w:style w:type="character" w:customStyle="1" w:styleId="ft1">
    <w:name w:val="ft1"/>
    <w:rsid w:val="00E43B90"/>
  </w:style>
  <w:style w:type="character" w:customStyle="1" w:styleId="ft6">
    <w:name w:val="ft6"/>
    <w:rsid w:val="00E43B90"/>
  </w:style>
  <w:style w:type="paragraph" w:customStyle="1" w:styleId="story">
    <w:name w:val="story"/>
    <w:basedOn w:val="Normal"/>
    <w:uiPriority w:val="99"/>
    <w:qFormat/>
    <w:rsid w:val="00E43B90"/>
    <w:pPr>
      <w:spacing w:before="100" w:beforeAutospacing="1" w:after="100" w:afterAutospacing="1"/>
    </w:pPr>
    <w:rPr>
      <w:rFonts w:eastAsia="Times New Roman"/>
      <w:sz w:val="24"/>
    </w:rPr>
  </w:style>
  <w:style w:type="paragraph" w:customStyle="1" w:styleId="H1numbered">
    <w:name w:val="H1 numbered"/>
    <w:basedOn w:val="Normal"/>
    <w:uiPriority w:val="99"/>
    <w:qFormat/>
    <w:rsid w:val="00E43B90"/>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E43B90"/>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E43B90"/>
  </w:style>
  <w:style w:type="character" w:customStyle="1" w:styleId="backcontent">
    <w:name w:val="backcontent"/>
    <w:rsid w:val="00E43B90"/>
  </w:style>
  <w:style w:type="character" w:customStyle="1" w:styleId="daystmp">
    <w:name w:val="daystmp"/>
    <w:rsid w:val="00E43B90"/>
  </w:style>
  <w:style w:type="paragraph" w:customStyle="1" w:styleId="in">
    <w:name w:val="in"/>
    <w:basedOn w:val="Normal"/>
    <w:uiPriority w:val="99"/>
    <w:qFormat/>
    <w:rsid w:val="00E43B90"/>
    <w:pPr>
      <w:spacing w:before="100" w:beforeAutospacing="1" w:after="100" w:afterAutospacing="1"/>
    </w:pPr>
    <w:rPr>
      <w:rFonts w:eastAsia="Times New Roman"/>
      <w:sz w:val="24"/>
    </w:rPr>
  </w:style>
  <w:style w:type="character" w:customStyle="1" w:styleId="cardsfont12ptchar">
    <w:name w:val="cardsfont12ptchar"/>
    <w:rsid w:val="00E43B90"/>
  </w:style>
  <w:style w:type="paragraph" w:customStyle="1" w:styleId="image-caption">
    <w:name w:val="image-caption"/>
    <w:basedOn w:val="Normal"/>
    <w:uiPriority w:val="99"/>
    <w:qFormat/>
    <w:rsid w:val="00E43B90"/>
    <w:pPr>
      <w:spacing w:before="100" w:beforeAutospacing="1" w:after="100" w:afterAutospacing="1"/>
    </w:pPr>
    <w:rPr>
      <w:rFonts w:eastAsia="Times New Roman"/>
      <w:sz w:val="24"/>
    </w:rPr>
  </w:style>
  <w:style w:type="character" w:customStyle="1" w:styleId="gal">
    <w:name w:val="gal"/>
    <w:rsid w:val="00E43B90"/>
  </w:style>
  <w:style w:type="character" w:customStyle="1" w:styleId="submitted">
    <w:name w:val="submitted"/>
    <w:rsid w:val="00E43B90"/>
  </w:style>
  <w:style w:type="paragraph" w:customStyle="1" w:styleId="imagecontain">
    <w:name w:val="imagecontain"/>
    <w:basedOn w:val="Normal"/>
    <w:uiPriority w:val="99"/>
    <w:qFormat/>
    <w:rsid w:val="00E43B90"/>
    <w:pPr>
      <w:spacing w:before="100" w:beforeAutospacing="1" w:after="100" w:afterAutospacing="1"/>
    </w:pPr>
    <w:rPr>
      <w:rFonts w:eastAsia="Times New Roman"/>
      <w:sz w:val="24"/>
    </w:rPr>
  </w:style>
  <w:style w:type="character" w:customStyle="1" w:styleId="imagedateline">
    <w:name w:val="image_dateline"/>
    <w:rsid w:val="00E43B90"/>
  </w:style>
  <w:style w:type="character" w:customStyle="1" w:styleId="authordatecharchar">
    <w:name w:val="authordatecharchar"/>
    <w:rsid w:val="00E43B90"/>
  </w:style>
  <w:style w:type="character" w:customStyle="1" w:styleId="style1char0">
    <w:name w:val="style1char"/>
    <w:rsid w:val="00E43B90"/>
  </w:style>
  <w:style w:type="character" w:customStyle="1" w:styleId="tagcharchar0">
    <w:name w:val="tagcharchar"/>
    <w:rsid w:val="00E43B90"/>
  </w:style>
  <w:style w:type="character" w:customStyle="1" w:styleId="underlinedcharchar2">
    <w:name w:val="underlinedcharchar"/>
    <w:rsid w:val="00E43B90"/>
  </w:style>
  <w:style w:type="paragraph" w:customStyle="1" w:styleId="CM62">
    <w:name w:val="CM62"/>
    <w:basedOn w:val="Normal"/>
    <w:next w:val="Normal"/>
    <w:uiPriority w:val="99"/>
    <w:qFormat/>
    <w:rsid w:val="00E43B9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43B9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43B90"/>
    <w:pPr>
      <w:widowControl w:val="0"/>
      <w:spacing w:after="63"/>
    </w:pPr>
    <w:rPr>
      <w:rFonts w:ascii="Arial" w:hAnsi="Arial"/>
      <w:color w:val="auto"/>
    </w:rPr>
  </w:style>
  <w:style w:type="paragraph" w:customStyle="1" w:styleId="CM35">
    <w:name w:val="CM35"/>
    <w:basedOn w:val="Default"/>
    <w:next w:val="Default"/>
    <w:uiPriority w:val="99"/>
    <w:qFormat/>
    <w:rsid w:val="00E43B9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43B90"/>
    <w:pPr>
      <w:widowControl w:val="0"/>
      <w:spacing w:line="228" w:lineRule="atLeast"/>
    </w:pPr>
    <w:rPr>
      <w:rFonts w:ascii="Showcard Gothic" w:hAnsi="Showcard Gothic"/>
      <w:color w:val="auto"/>
    </w:rPr>
  </w:style>
  <w:style w:type="character" w:customStyle="1" w:styleId="BoxedChar">
    <w:name w:val="Boxed Char"/>
    <w:rsid w:val="00E43B90"/>
    <w:rPr>
      <w:rFonts w:ascii="Arial Narrow" w:hAnsi="Arial Narrow"/>
      <w:b/>
      <w:sz w:val="18"/>
      <w:bdr w:val="single" w:sz="6" w:space="0" w:color="auto"/>
    </w:rPr>
  </w:style>
  <w:style w:type="character" w:customStyle="1" w:styleId="Style11ptUnderline2">
    <w:name w:val="Style 11 pt Underline2"/>
    <w:rsid w:val="00E43B90"/>
    <w:rPr>
      <w:sz w:val="20"/>
      <w:u w:val="single"/>
    </w:rPr>
  </w:style>
  <w:style w:type="character" w:customStyle="1" w:styleId="Style11ptBoldUnderline2">
    <w:name w:val="Style 11 pt Bold Underline2"/>
    <w:rsid w:val="00E43B90"/>
    <w:rPr>
      <w:b/>
      <w:bCs/>
      <w:sz w:val="20"/>
      <w:u w:val="single"/>
    </w:rPr>
  </w:style>
  <w:style w:type="character" w:customStyle="1" w:styleId="nw">
    <w:name w:val="nw"/>
    <w:rsid w:val="00E43B90"/>
  </w:style>
  <w:style w:type="character" w:customStyle="1" w:styleId="Styleunderline11ptBoldBorderSinglesolidlineAuto">
    <w:name w:val="Style underline + 11 pt Bold Border: : (Single solid line Auto ..."/>
    <w:rsid w:val="00E43B90"/>
    <w:rPr>
      <w:b/>
      <w:bCs/>
      <w:sz w:val="20"/>
      <w:u w:val="single"/>
      <w:bdr w:val="single" w:sz="4" w:space="0" w:color="auto"/>
    </w:rPr>
  </w:style>
  <w:style w:type="paragraph" w:customStyle="1" w:styleId="StylecardCharCharChar11pt">
    <w:name w:val="Style card Char Char Char + 11 pt"/>
    <w:link w:val="StylecardCharCharChar11ptChar"/>
    <w:qFormat/>
    <w:rsid w:val="00E43B90"/>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E43B90"/>
    <w:rPr>
      <w:lang w:val="en-US" w:eastAsia="en-US" w:bidi="ar-SA"/>
    </w:rPr>
  </w:style>
  <w:style w:type="character" w:customStyle="1" w:styleId="StylecardCharCharChar11ptChar">
    <w:name w:val="Style card Char Char Char + 11 pt Char"/>
    <w:link w:val="StylecardCharCharChar11pt"/>
    <w:rsid w:val="00E43B90"/>
    <w:rPr>
      <w:rFonts w:ascii="Calibri" w:eastAsia="Times New Roman" w:hAnsi="Calibri" w:cs="Times New Roman"/>
      <w:sz w:val="20"/>
      <w:szCs w:val="20"/>
    </w:rPr>
  </w:style>
  <w:style w:type="paragraph" w:customStyle="1" w:styleId="StyleCards11pt">
    <w:name w:val="Style Cards + 11 pt"/>
    <w:basedOn w:val="Cards"/>
    <w:link w:val="StyleCards11ptChar"/>
    <w:qFormat/>
    <w:rsid w:val="00E43B90"/>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E43B90"/>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E43B90"/>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E43B90"/>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E43B90"/>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E43B90"/>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43B90"/>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E43B90"/>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E43B90"/>
    <w:rPr>
      <w:lang w:val="x-none" w:eastAsia="x-none"/>
    </w:rPr>
  </w:style>
  <w:style w:type="character" w:customStyle="1" w:styleId="cardCharCharChar1">
    <w:name w:val="card Char Char Char1"/>
    <w:rsid w:val="00E43B90"/>
    <w:rPr>
      <w:lang w:val="en-US" w:eastAsia="en-US" w:bidi="ar-SA"/>
    </w:rPr>
  </w:style>
  <w:style w:type="character" w:customStyle="1" w:styleId="StylecardCharChar11ptChar">
    <w:name w:val="Style card Char Char + 11 pt Char"/>
    <w:link w:val="StylecardCharChar11pt"/>
    <w:rsid w:val="00E43B90"/>
    <w:rPr>
      <w:rFonts w:ascii="Georgia" w:eastAsia="Times New Roman" w:hAnsi="Georgia"/>
      <w:szCs w:val="20"/>
      <w:lang w:val="x-none" w:eastAsia="x-none"/>
    </w:rPr>
  </w:style>
  <w:style w:type="paragraph" w:customStyle="1" w:styleId="NormalFont">
    <w:name w:val="Normal Font"/>
    <w:link w:val="NormalFontChar"/>
    <w:qFormat/>
    <w:rsid w:val="00E43B90"/>
    <w:rPr>
      <w:rFonts w:ascii="Times New Roman" w:eastAsia="Times New Roman" w:hAnsi="Times New Roman" w:cs="Times New Roman"/>
      <w:sz w:val="20"/>
      <w:szCs w:val="20"/>
    </w:rPr>
  </w:style>
  <w:style w:type="paragraph" w:customStyle="1" w:styleId="StyleSmall11pt">
    <w:name w:val="Style Small + 11 pt"/>
    <w:uiPriority w:val="99"/>
    <w:qFormat/>
    <w:rsid w:val="00E43B90"/>
    <w:pPr>
      <w:spacing w:after="200"/>
    </w:pPr>
    <w:rPr>
      <w:rFonts w:ascii="Times" w:eastAsia="Times New Roman" w:hAnsi="Times" w:cs="Times New Roman"/>
      <w:sz w:val="20"/>
      <w:szCs w:val="22"/>
    </w:rPr>
  </w:style>
  <w:style w:type="character" w:customStyle="1" w:styleId="Style11ptThickunderline">
    <w:name w:val="Style 11 pt Thick underline"/>
    <w:rsid w:val="00E43B90"/>
    <w:rPr>
      <w:sz w:val="20"/>
      <w:u w:val="thick"/>
    </w:rPr>
  </w:style>
  <w:style w:type="character" w:customStyle="1" w:styleId="Style11ptBoldThickunderline">
    <w:name w:val="Style 11 pt Bold Thick underline"/>
    <w:rsid w:val="00E43B90"/>
    <w:rPr>
      <w:b/>
      <w:bCs/>
      <w:sz w:val="20"/>
      <w:u w:val="thick"/>
    </w:rPr>
  </w:style>
  <w:style w:type="paragraph" w:customStyle="1" w:styleId="StyleNormalFont11ptUnderline">
    <w:name w:val="Style Normal Font + 11 pt Underline"/>
    <w:basedOn w:val="NormalFont"/>
    <w:link w:val="StyleNormalFont11ptUnderlineChar"/>
    <w:qFormat/>
    <w:rsid w:val="00E43B90"/>
    <w:rPr>
      <w:u w:val="single"/>
      <w:lang w:val="x-none" w:eastAsia="x-none"/>
    </w:rPr>
  </w:style>
  <w:style w:type="character" w:customStyle="1" w:styleId="NormalFontChar">
    <w:name w:val="Normal Font Char"/>
    <w:link w:val="NormalFont"/>
    <w:rsid w:val="00E43B9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E43B9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43B90"/>
    <w:rPr>
      <w:b/>
      <w:bCs/>
      <w:u w:val="single"/>
      <w:lang w:val="x-none" w:eastAsia="x-none"/>
    </w:rPr>
  </w:style>
  <w:style w:type="character" w:customStyle="1" w:styleId="StyleNormalFont11ptBoldUnderlineChar">
    <w:name w:val="Style Normal Font + 11 pt Bold Underline Char"/>
    <w:link w:val="StyleNormalFont11ptBoldUnderline"/>
    <w:rsid w:val="00E43B90"/>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E43B90"/>
    <w:rPr>
      <w:rFonts w:eastAsia="Times New Roman"/>
      <w:sz w:val="15"/>
    </w:rPr>
  </w:style>
  <w:style w:type="character" w:customStyle="1" w:styleId="authors1">
    <w:name w:val="authors1"/>
    <w:rsid w:val="00E43B90"/>
    <w:rPr>
      <w:rFonts w:ascii="Verdana" w:hAnsi="Verdana" w:hint="default"/>
      <w:b/>
      <w:bCs/>
      <w:color w:val="006699"/>
      <w:sz w:val="20"/>
      <w:szCs w:val="20"/>
    </w:rPr>
  </w:style>
  <w:style w:type="character" w:customStyle="1" w:styleId="headlinesectionlarge">
    <w:name w:val="headline_section_large"/>
    <w:rsid w:val="00E43B90"/>
  </w:style>
  <w:style w:type="paragraph" w:customStyle="1" w:styleId="formatvorlage2">
    <w:name w:val="formatvorlage2"/>
    <w:basedOn w:val="Normal"/>
    <w:uiPriority w:val="99"/>
    <w:qFormat/>
    <w:rsid w:val="00E43B90"/>
    <w:pPr>
      <w:spacing w:before="100" w:beforeAutospacing="1" w:after="100" w:afterAutospacing="1"/>
    </w:pPr>
    <w:rPr>
      <w:rFonts w:eastAsia="Calibri"/>
      <w:sz w:val="24"/>
    </w:rPr>
  </w:style>
  <w:style w:type="character" w:customStyle="1" w:styleId="Styleunderline11ptBlack">
    <w:name w:val="Style underline + 11 pt Black"/>
    <w:rsid w:val="00E43B90"/>
    <w:rPr>
      <w:color w:val="000000"/>
      <w:sz w:val="20"/>
      <w:u w:val="single"/>
    </w:rPr>
  </w:style>
  <w:style w:type="character" w:customStyle="1" w:styleId="Styleunderline11ptBoldBlack">
    <w:name w:val="Style underline + 11 pt Bold Black"/>
    <w:rsid w:val="00E43B90"/>
    <w:rPr>
      <w:b/>
      <w:bCs/>
      <w:color w:val="000000"/>
      <w:sz w:val="20"/>
      <w:u w:val="single"/>
    </w:rPr>
  </w:style>
  <w:style w:type="paragraph" w:customStyle="1" w:styleId="StyleTitle11ptNotBold">
    <w:name w:val="Style Title + 11 pt Not Bold"/>
    <w:basedOn w:val="Title"/>
    <w:link w:val="StyleTitle11ptNotBoldChar"/>
    <w:qFormat/>
    <w:rsid w:val="00E43B90"/>
    <w:pPr>
      <w:widowControl/>
      <w:autoSpaceDE/>
      <w:autoSpaceDN/>
      <w:adjustRightInd/>
      <w:spacing w:before="0" w:after="16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E43B90"/>
    <w:rPr>
      <w:rFonts w:ascii="Georgia" w:eastAsia="Times New Roman" w:hAnsi="Georgia"/>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43B90"/>
    <w:pPr>
      <w:widowControl/>
      <w:autoSpaceDE/>
      <w:autoSpaceDN/>
      <w:adjustRightInd/>
      <w:spacing w:before="0" w:after="16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E43B90"/>
    <w:rPr>
      <w:rFonts w:ascii="Georgia" w:eastAsia="Times New Roman" w:hAnsi="Georgia"/>
      <w:sz w:val="20"/>
      <w:u w:val="single"/>
      <w:lang w:val="x-none" w:eastAsia="x-none"/>
    </w:rPr>
  </w:style>
  <w:style w:type="character" w:customStyle="1" w:styleId="Style11ptBoldBlackUnderline">
    <w:name w:val="Style 11 pt Bold Black Underline"/>
    <w:rsid w:val="00E43B90"/>
    <w:rPr>
      <w:b/>
      <w:bCs/>
      <w:color w:val="000000"/>
      <w:sz w:val="20"/>
      <w:u w:val="single"/>
    </w:rPr>
  </w:style>
  <w:style w:type="character" w:customStyle="1" w:styleId="Style11ptBoldBlackUnderlineBorderSinglesolidline">
    <w:name w:val="Style 11 pt Bold Black Underline Border: : (Single solid line ..."/>
    <w:rsid w:val="00E43B90"/>
    <w:rPr>
      <w:b/>
      <w:bCs/>
      <w:color w:val="000000"/>
      <w:sz w:val="20"/>
      <w:u w:val="single"/>
      <w:bdr w:val="single" w:sz="4" w:space="0" w:color="auto"/>
    </w:rPr>
  </w:style>
  <w:style w:type="character" w:customStyle="1" w:styleId="StyleLatinMeridien-Italic11ptItalicUnderline">
    <w:name w:val="Style (Latin) Meridien-Italic 11 pt Italic Underline"/>
    <w:rsid w:val="00E43B90"/>
    <w:rPr>
      <w:rFonts w:ascii="Meridien-Italic" w:hAnsi="Meridien-Italic"/>
      <w:i/>
      <w:iCs/>
      <w:sz w:val="20"/>
      <w:u w:val="single"/>
    </w:rPr>
  </w:style>
  <w:style w:type="character" w:customStyle="1" w:styleId="Citation-AuthorDate">
    <w:name w:val="Citation - Author/Date"/>
    <w:rsid w:val="00E43B90"/>
    <w:rPr>
      <w:b/>
      <w:bCs w:val="0"/>
      <w:smallCaps/>
      <w:sz w:val="24"/>
      <w:u w:val="single"/>
    </w:rPr>
  </w:style>
  <w:style w:type="paragraph" w:customStyle="1" w:styleId="HotRouteCharCharCharCharChar">
    <w:name w:val="Hot Route! Char Char Char Char Char"/>
    <w:basedOn w:val="Normal"/>
    <w:link w:val="HotRouteCharCharCharCharCharChar"/>
    <w:qFormat/>
    <w:rsid w:val="00E43B90"/>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E43B90"/>
    <w:rPr>
      <w:rFonts w:ascii="Calibri" w:eastAsia="Times New Roman" w:hAnsi="Calibri"/>
      <w:sz w:val="22"/>
      <w:lang w:val="x-none" w:eastAsia="x-none"/>
    </w:rPr>
  </w:style>
  <w:style w:type="character" w:customStyle="1" w:styleId="underlinestylechar0">
    <w:name w:val="underlinestylechar"/>
    <w:rsid w:val="00E43B90"/>
  </w:style>
  <w:style w:type="character" w:customStyle="1" w:styleId="highlight">
    <w:name w:val="highlight"/>
    <w:rsid w:val="00E43B90"/>
  </w:style>
  <w:style w:type="character" w:customStyle="1" w:styleId="BlockHeaderHiddenChar">
    <w:name w:val="Block Header Hidden Char"/>
    <w:link w:val="BlockHeaderHidden"/>
    <w:locked/>
    <w:rsid w:val="00E43B90"/>
    <w:rPr>
      <w:rFonts w:ascii="Georgia" w:eastAsia="Times New Roman" w:hAnsi="Georgia" w:cs="Times New Roman"/>
      <w:b/>
      <w:bCs/>
      <w:sz w:val="32"/>
      <w:szCs w:val="26"/>
      <w:u w:val="single"/>
    </w:rPr>
  </w:style>
  <w:style w:type="character" w:customStyle="1" w:styleId="DottedUnderline0">
    <w:name w:val="Dotted Underline"/>
    <w:rsid w:val="00E43B90"/>
    <w:rPr>
      <w:rFonts w:ascii="Times New Roman" w:hAnsi="Times New Roman" w:cs="Times New Roman" w:hint="default"/>
      <w:sz w:val="20"/>
      <w:u w:val="dottedHeavy"/>
    </w:rPr>
  </w:style>
  <w:style w:type="character" w:customStyle="1" w:styleId="CardsFont6ptCharChar">
    <w:name w:val="Cards + Font: 6 pt Char Char"/>
    <w:rsid w:val="00E43B90"/>
    <w:rPr>
      <w:sz w:val="8"/>
      <w:lang w:val="en-US" w:eastAsia="en-US" w:bidi="ar-SA"/>
    </w:rPr>
  </w:style>
  <w:style w:type="character" w:customStyle="1" w:styleId="titleauthoretc">
    <w:name w:val="titleauthoretc"/>
    <w:rsid w:val="00E43B90"/>
  </w:style>
  <w:style w:type="paragraph" w:customStyle="1" w:styleId="deck">
    <w:name w:val="deck"/>
    <w:basedOn w:val="Normal"/>
    <w:uiPriority w:val="99"/>
    <w:qFormat/>
    <w:rsid w:val="00E43B90"/>
    <w:pPr>
      <w:spacing w:before="100" w:beforeAutospacing="1" w:after="100" w:afterAutospacing="1"/>
    </w:pPr>
    <w:rPr>
      <w:rFonts w:eastAsia="Times New Roman"/>
      <w:sz w:val="24"/>
    </w:rPr>
  </w:style>
  <w:style w:type="paragraph" w:customStyle="1" w:styleId="i1">
    <w:name w:val="i1"/>
    <w:basedOn w:val="Normal"/>
    <w:uiPriority w:val="99"/>
    <w:qFormat/>
    <w:rsid w:val="00E43B90"/>
    <w:pPr>
      <w:spacing w:before="100" w:beforeAutospacing="1" w:after="100" w:afterAutospacing="1"/>
    </w:pPr>
    <w:rPr>
      <w:rFonts w:eastAsia="Times New Roman"/>
      <w:sz w:val="24"/>
    </w:rPr>
  </w:style>
  <w:style w:type="paragraph" w:customStyle="1" w:styleId="question">
    <w:name w:val="question"/>
    <w:basedOn w:val="Normal"/>
    <w:uiPriority w:val="99"/>
    <w:qFormat/>
    <w:rsid w:val="00E43B90"/>
    <w:pPr>
      <w:spacing w:before="100" w:beforeAutospacing="1" w:after="100" w:afterAutospacing="1"/>
    </w:pPr>
    <w:rPr>
      <w:rFonts w:eastAsia="Times New Roman"/>
      <w:sz w:val="24"/>
    </w:rPr>
  </w:style>
  <w:style w:type="paragraph" w:customStyle="1" w:styleId="bodycopy">
    <w:name w:val="bodycopy"/>
    <w:basedOn w:val="Normal"/>
    <w:uiPriority w:val="99"/>
    <w:qFormat/>
    <w:rsid w:val="00E43B90"/>
    <w:pPr>
      <w:spacing w:before="100" w:beforeAutospacing="1" w:after="100" w:afterAutospacing="1"/>
    </w:pPr>
    <w:rPr>
      <w:rFonts w:eastAsia="Times New Roman"/>
      <w:sz w:val="24"/>
    </w:rPr>
  </w:style>
  <w:style w:type="character" w:customStyle="1" w:styleId="labeltext">
    <w:name w:val="labeltext"/>
    <w:rsid w:val="00E43B90"/>
  </w:style>
  <w:style w:type="character" w:customStyle="1" w:styleId="viewlink">
    <w:name w:val="viewlink"/>
    <w:rsid w:val="00E43B90"/>
  </w:style>
  <w:style w:type="character" w:customStyle="1" w:styleId="share">
    <w:name w:val="share"/>
    <w:rsid w:val="00E43B90"/>
  </w:style>
  <w:style w:type="character" w:customStyle="1" w:styleId="inlinkchart">
    <w:name w:val="inlink_chart"/>
    <w:rsid w:val="00E43B90"/>
  </w:style>
  <w:style w:type="character" w:customStyle="1" w:styleId="underLight">
    <w:name w:val="underLight"/>
    <w:uiPriority w:val="1"/>
    <w:qFormat/>
    <w:rsid w:val="00E43B9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43B90"/>
  </w:style>
  <w:style w:type="character" w:customStyle="1" w:styleId="author-rss">
    <w:name w:val="author-rss"/>
    <w:rsid w:val="00E43B90"/>
  </w:style>
  <w:style w:type="character" w:customStyle="1" w:styleId="fbsharecountwrapper">
    <w:name w:val="fb_share_count_wrapper"/>
    <w:rsid w:val="00E43B90"/>
  </w:style>
  <w:style w:type="character" w:customStyle="1" w:styleId="fbbuttontext">
    <w:name w:val="fb_button_text"/>
    <w:rsid w:val="00E43B90"/>
  </w:style>
  <w:style w:type="character" w:customStyle="1" w:styleId="hw">
    <w:name w:val="hw"/>
    <w:rsid w:val="00E43B90"/>
  </w:style>
  <w:style w:type="character" w:customStyle="1" w:styleId="linktotop">
    <w:name w:val="linktotop"/>
    <w:rsid w:val="00E43B90"/>
  </w:style>
  <w:style w:type="character" w:customStyle="1" w:styleId="maintextbldleft">
    <w:name w:val="maintextbldleft"/>
    <w:rsid w:val="00E43B90"/>
  </w:style>
  <w:style w:type="character" w:customStyle="1" w:styleId="maintextleft">
    <w:name w:val="maintextleft"/>
    <w:rsid w:val="00E43B90"/>
  </w:style>
  <w:style w:type="character" w:customStyle="1" w:styleId="descriptionstyle1block">
    <w:name w:val="description style1 block"/>
    <w:rsid w:val="00E43B90"/>
  </w:style>
  <w:style w:type="paragraph" w:customStyle="1" w:styleId="Fifth">
    <w:name w:val="Fifth"/>
    <w:basedOn w:val="Normal"/>
    <w:link w:val="FifthChar"/>
    <w:qFormat/>
    <w:rsid w:val="00E43B90"/>
    <w:rPr>
      <w:rFonts w:eastAsia="Calibri"/>
    </w:rPr>
  </w:style>
  <w:style w:type="character" w:customStyle="1" w:styleId="gutter-right-1">
    <w:name w:val="gutter-right-1"/>
    <w:basedOn w:val="DefaultParagraphFont"/>
    <w:rsid w:val="00E43B90"/>
  </w:style>
  <w:style w:type="character" w:customStyle="1" w:styleId="ssl3">
    <w:name w:val="ss_l3"/>
    <w:rsid w:val="00E43B90"/>
  </w:style>
  <w:style w:type="paragraph" w:customStyle="1" w:styleId="NoteLevel22">
    <w:name w:val="Note Level 22"/>
    <w:basedOn w:val="Normal"/>
    <w:next w:val="Normal"/>
    <w:uiPriority w:val="99"/>
    <w:qFormat/>
    <w:rsid w:val="00E43B90"/>
    <w:pPr>
      <w:keepNext/>
      <w:ind w:left="288" w:right="288"/>
    </w:pPr>
    <w:rPr>
      <w:rFonts w:eastAsia="MS Gothic"/>
      <w:szCs w:val="20"/>
    </w:rPr>
  </w:style>
  <w:style w:type="paragraph" w:customStyle="1" w:styleId="wp-caption-text">
    <w:name w:val="wp-caption-text"/>
    <w:basedOn w:val="Normal"/>
    <w:qFormat/>
    <w:rsid w:val="00E43B90"/>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E43B90"/>
    <w:rPr>
      <w:color w:val="2B579A"/>
      <w:shd w:val="clear" w:color="auto" w:fill="E6E6E6"/>
    </w:rPr>
  </w:style>
  <w:style w:type="paragraph" w:customStyle="1" w:styleId="svarticle">
    <w:name w:val="svarticle"/>
    <w:basedOn w:val="Normal"/>
    <w:uiPriority w:val="99"/>
    <w:qFormat/>
    <w:rsid w:val="00E43B90"/>
    <w:pPr>
      <w:spacing w:before="100" w:beforeAutospacing="1" w:after="100" w:afterAutospacing="1"/>
    </w:pPr>
    <w:rPr>
      <w:rFonts w:eastAsia="Times New Roman"/>
      <w:sz w:val="24"/>
    </w:rPr>
  </w:style>
  <w:style w:type="character" w:customStyle="1" w:styleId="FontStyle39">
    <w:name w:val="Font Style39"/>
    <w:uiPriority w:val="99"/>
    <w:rsid w:val="00E43B90"/>
    <w:rPr>
      <w:rFonts w:ascii="Constantia" w:hAnsi="Constantia" w:cs="Constantia" w:hint="default"/>
      <w:b/>
      <w:bCs/>
      <w:sz w:val="18"/>
      <w:szCs w:val="18"/>
    </w:rPr>
  </w:style>
  <w:style w:type="character" w:customStyle="1" w:styleId="6">
    <w:name w:val="6"/>
    <w:rsid w:val="00E43B90"/>
    <w:rPr>
      <w:rFonts w:ascii="Arial" w:hAnsi="Arial" w:cs="Arial" w:hint="default"/>
      <w:bCs/>
      <w:sz w:val="20"/>
      <w:u w:val="single"/>
      <w:lang w:val="en-US" w:eastAsia="en-US" w:bidi="ar-SA"/>
    </w:rPr>
  </w:style>
  <w:style w:type="character" w:customStyle="1" w:styleId="CharChar4">
    <w:name w:val="Char Char4"/>
    <w:rsid w:val="00E43B90"/>
    <w:rPr>
      <w:szCs w:val="24"/>
      <w:lang w:eastAsia="zh-CN"/>
    </w:rPr>
  </w:style>
  <w:style w:type="character" w:customStyle="1" w:styleId="BodyTextFirstIndentChar1">
    <w:name w:val="Body Text First Indent Char1"/>
    <w:basedOn w:val="BodyTextChar"/>
    <w:rsid w:val="00E43B90"/>
    <w:rPr>
      <w:rFonts w:ascii="Times New Roman" w:eastAsia="Calibri" w:hAnsi="Times New Roman" w:cs="Times New Roman"/>
      <w:sz w:val="24"/>
      <w:szCs w:val="24"/>
    </w:rPr>
  </w:style>
  <w:style w:type="character" w:customStyle="1" w:styleId="Header11">
    <w:name w:val="Header11"/>
    <w:rsid w:val="00E43B90"/>
  </w:style>
  <w:style w:type="paragraph" w:customStyle="1" w:styleId="canvas-atom">
    <w:name w:val="canvas-atom"/>
    <w:basedOn w:val="Normal"/>
    <w:uiPriority w:val="99"/>
    <w:qFormat/>
    <w:rsid w:val="00E43B90"/>
    <w:pPr>
      <w:spacing w:before="100" w:beforeAutospacing="1" w:after="100" w:afterAutospacing="1"/>
    </w:pPr>
    <w:rPr>
      <w:sz w:val="24"/>
    </w:rPr>
  </w:style>
  <w:style w:type="character" w:customStyle="1" w:styleId="posa">
    <w:name w:val="pos(a)"/>
    <w:basedOn w:val="DefaultParagraphFont"/>
    <w:rsid w:val="00E43B90"/>
  </w:style>
  <w:style w:type="character" w:customStyle="1" w:styleId="u-hiddeninnarrowenv">
    <w:name w:val="u-hiddeninnarrowenv"/>
    <w:basedOn w:val="DefaultParagraphFont"/>
    <w:rsid w:val="00E43B90"/>
  </w:style>
  <w:style w:type="character" w:customStyle="1" w:styleId="followbutton-bird">
    <w:name w:val="followbutton-bird"/>
    <w:basedOn w:val="DefaultParagraphFont"/>
    <w:rsid w:val="00E43B90"/>
  </w:style>
  <w:style w:type="character" w:customStyle="1" w:styleId="tweetauthor-name">
    <w:name w:val="tweetauthor-name"/>
    <w:basedOn w:val="DefaultParagraphFont"/>
    <w:rsid w:val="00E43B90"/>
  </w:style>
  <w:style w:type="character" w:customStyle="1" w:styleId="tweetauthor-verifiedbadge">
    <w:name w:val="tweetauthor-verifiedbadge"/>
    <w:basedOn w:val="DefaultParagraphFont"/>
    <w:rsid w:val="00E43B90"/>
  </w:style>
  <w:style w:type="character" w:customStyle="1" w:styleId="tweetauthor-screenname">
    <w:name w:val="tweetauthor-screenname"/>
    <w:basedOn w:val="DefaultParagraphFont"/>
    <w:rsid w:val="00E43B90"/>
  </w:style>
  <w:style w:type="paragraph" w:customStyle="1" w:styleId="tweet-text">
    <w:name w:val="tweet-text"/>
    <w:basedOn w:val="Normal"/>
    <w:qFormat/>
    <w:rsid w:val="00E43B90"/>
    <w:pPr>
      <w:spacing w:before="100" w:beforeAutospacing="1" w:after="100" w:afterAutospacing="1"/>
    </w:pPr>
  </w:style>
  <w:style w:type="character" w:customStyle="1" w:styleId="u-hiddenvisually">
    <w:name w:val="u-hiddenvisually"/>
    <w:basedOn w:val="DefaultParagraphFont"/>
    <w:rsid w:val="00E43B90"/>
  </w:style>
  <w:style w:type="character" w:customStyle="1" w:styleId="tweetaction-stat">
    <w:name w:val="tweetaction-stat"/>
    <w:basedOn w:val="DefaultParagraphFont"/>
    <w:rsid w:val="00E43B90"/>
  </w:style>
  <w:style w:type="character" w:customStyle="1" w:styleId="related">
    <w:name w:val="related"/>
    <w:basedOn w:val="DefaultParagraphFont"/>
    <w:rsid w:val="00E43B90"/>
  </w:style>
  <w:style w:type="character" w:customStyle="1" w:styleId="related-content">
    <w:name w:val="related-content"/>
    <w:basedOn w:val="DefaultParagraphFont"/>
    <w:rsid w:val="00E43B90"/>
  </w:style>
  <w:style w:type="character" w:customStyle="1" w:styleId="name-of-author">
    <w:name w:val="name-of-author"/>
    <w:basedOn w:val="DefaultParagraphFont"/>
    <w:rsid w:val="00E43B90"/>
  </w:style>
  <w:style w:type="character" w:customStyle="1" w:styleId="first-name">
    <w:name w:val="first-name"/>
    <w:basedOn w:val="DefaultParagraphFont"/>
    <w:rsid w:val="00E43B90"/>
  </w:style>
  <w:style w:type="character" w:customStyle="1" w:styleId="last-name">
    <w:name w:val="last-name"/>
    <w:basedOn w:val="DefaultParagraphFont"/>
    <w:rsid w:val="00E43B90"/>
  </w:style>
  <w:style w:type="paragraph" w:customStyle="1" w:styleId="description">
    <w:name w:val="description"/>
    <w:basedOn w:val="Normal"/>
    <w:uiPriority w:val="99"/>
    <w:qFormat/>
    <w:rsid w:val="00E43B90"/>
    <w:pPr>
      <w:spacing w:before="100" w:beforeAutospacing="1" w:after="100" w:afterAutospacing="1"/>
    </w:pPr>
  </w:style>
  <w:style w:type="paragraph" w:customStyle="1" w:styleId="graf">
    <w:name w:val="graf"/>
    <w:basedOn w:val="Normal"/>
    <w:uiPriority w:val="99"/>
    <w:qFormat/>
    <w:rsid w:val="00E43B90"/>
    <w:pPr>
      <w:spacing w:before="100" w:beforeAutospacing="1" w:after="100" w:afterAutospacing="1"/>
    </w:pPr>
  </w:style>
  <w:style w:type="character" w:customStyle="1" w:styleId="caption10">
    <w:name w:val="caption1"/>
    <w:basedOn w:val="DefaultParagraphFont"/>
    <w:rsid w:val="00E43B90"/>
  </w:style>
  <w:style w:type="paragraph" w:customStyle="1" w:styleId="column">
    <w:name w:val="column"/>
    <w:basedOn w:val="Normal"/>
    <w:uiPriority w:val="99"/>
    <w:qFormat/>
    <w:rsid w:val="00E43B90"/>
    <w:pPr>
      <w:spacing w:before="100" w:beforeAutospacing="1" w:after="100" w:afterAutospacing="1"/>
    </w:pPr>
  </w:style>
  <w:style w:type="paragraph" w:customStyle="1" w:styleId="recirc-container">
    <w:name w:val="recirc-container"/>
    <w:basedOn w:val="Normal"/>
    <w:uiPriority w:val="99"/>
    <w:qFormat/>
    <w:rsid w:val="00E43B90"/>
    <w:pPr>
      <w:spacing w:before="100" w:beforeAutospacing="1" w:after="100" w:afterAutospacing="1"/>
    </w:pPr>
    <w:rPr>
      <w:sz w:val="24"/>
    </w:rPr>
  </w:style>
  <w:style w:type="character" w:customStyle="1" w:styleId="recirc-text">
    <w:name w:val="&quot;recirc-text”"/>
    <w:basedOn w:val="DefaultParagraphFont"/>
    <w:rsid w:val="00E43B90"/>
  </w:style>
  <w:style w:type="character" w:customStyle="1" w:styleId="video-icon">
    <w:name w:val="video-icon"/>
    <w:basedOn w:val="DefaultParagraphFont"/>
    <w:rsid w:val="00E43B90"/>
  </w:style>
  <w:style w:type="paragraph" w:customStyle="1" w:styleId="selectionshareable">
    <w:name w:val="selectionshareable"/>
    <w:basedOn w:val="Normal"/>
    <w:uiPriority w:val="99"/>
    <w:qFormat/>
    <w:rsid w:val="00E43B90"/>
    <w:pPr>
      <w:spacing w:before="100" w:beforeAutospacing="1" w:after="100" w:afterAutospacing="1"/>
    </w:pPr>
    <w:rPr>
      <w:sz w:val="24"/>
    </w:rPr>
  </w:style>
  <w:style w:type="character" w:customStyle="1" w:styleId="powa-shot-play-btn-text">
    <w:name w:val="powa-shot-play-btn-text"/>
    <w:basedOn w:val="DefaultParagraphFont"/>
    <w:rsid w:val="00E43B90"/>
  </w:style>
  <w:style w:type="character" w:customStyle="1" w:styleId="powa-shot-click">
    <w:name w:val="powa-shot-click"/>
    <w:basedOn w:val="DefaultParagraphFont"/>
    <w:rsid w:val="00E43B90"/>
  </w:style>
  <w:style w:type="character" w:customStyle="1" w:styleId="wpv-blurb">
    <w:name w:val="wpv-blurb"/>
    <w:basedOn w:val="DefaultParagraphFont"/>
    <w:rsid w:val="00E43B90"/>
  </w:style>
  <w:style w:type="paragraph" w:customStyle="1" w:styleId="interstitial-link">
    <w:name w:val="interstitial-link"/>
    <w:basedOn w:val="Normal"/>
    <w:uiPriority w:val="99"/>
    <w:qFormat/>
    <w:rsid w:val="00E43B90"/>
    <w:pPr>
      <w:spacing w:before="100" w:beforeAutospacing="1" w:after="100" w:afterAutospacing="1"/>
    </w:pPr>
    <w:rPr>
      <w:sz w:val="24"/>
    </w:rPr>
  </w:style>
  <w:style w:type="character" w:customStyle="1" w:styleId="pb-caption">
    <w:name w:val="pb-caption"/>
    <w:basedOn w:val="DefaultParagraphFont"/>
    <w:rsid w:val="00E43B90"/>
  </w:style>
  <w:style w:type="paragraph" w:customStyle="1" w:styleId="see-also">
    <w:name w:val="see-also"/>
    <w:basedOn w:val="Normal"/>
    <w:uiPriority w:val="99"/>
    <w:qFormat/>
    <w:rsid w:val="00E43B90"/>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E43B90"/>
  </w:style>
  <w:style w:type="character" w:customStyle="1" w:styleId="m-2745674872889869693gmail-styleunderline">
    <w:name w:val="m_-2745674872889869693gmail-styleunderline"/>
    <w:basedOn w:val="DefaultParagraphFont"/>
    <w:rsid w:val="00E43B90"/>
  </w:style>
  <w:style w:type="character" w:customStyle="1" w:styleId="UnresolvedMention3">
    <w:name w:val="Unresolved Mention3"/>
    <w:basedOn w:val="DefaultParagraphFont"/>
    <w:uiPriority w:val="99"/>
    <w:unhideWhenUsed/>
    <w:rsid w:val="00E43B90"/>
    <w:rPr>
      <w:color w:val="808080"/>
      <w:shd w:val="clear" w:color="auto" w:fill="E6E6E6"/>
    </w:rPr>
  </w:style>
  <w:style w:type="character" w:customStyle="1" w:styleId="UnresolvedMention4">
    <w:name w:val="Unresolved Mention4"/>
    <w:basedOn w:val="DefaultParagraphFont"/>
    <w:uiPriority w:val="99"/>
    <w:semiHidden/>
    <w:unhideWhenUsed/>
    <w:rsid w:val="00E43B90"/>
    <w:rPr>
      <w:color w:val="808080"/>
      <w:shd w:val="clear" w:color="auto" w:fill="E6E6E6"/>
    </w:rPr>
  </w:style>
  <w:style w:type="character" w:customStyle="1" w:styleId="m-8082899869479211226gmail-styleunderline">
    <w:name w:val="m_-8082899869479211226gmail-styleunderline"/>
    <w:basedOn w:val="DefaultParagraphFont"/>
    <w:rsid w:val="00E43B90"/>
  </w:style>
  <w:style w:type="character" w:customStyle="1" w:styleId="StyleUnderlineChar">
    <w:name w:val="Style Underline Char"/>
    <w:basedOn w:val="DefaultParagraphFont"/>
    <w:locked/>
    <w:rsid w:val="00E43B90"/>
    <w:rPr>
      <w:u w:val="single"/>
    </w:rPr>
  </w:style>
  <w:style w:type="paragraph" w:customStyle="1" w:styleId="NoteLevel23">
    <w:name w:val="Note Level 23"/>
    <w:basedOn w:val="Normal"/>
    <w:next w:val="Normal"/>
    <w:uiPriority w:val="99"/>
    <w:qFormat/>
    <w:rsid w:val="00E43B90"/>
    <w:pPr>
      <w:keepNext/>
      <w:ind w:left="288" w:right="288"/>
    </w:pPr>
    <w:rPr>
      <w:rFonts w:eastAsia="MS Gothic"/>
      <w:szCs w:val="20"/>
    </w:rPr>
  </w:style>
  <w:style w:type="character" w:customStyle="1" w:styleId="Heading5Char1">
    <w:name w:val="Heading 5 Char1"/>
    <w:aliases w:val="Text Char1"/>
    <w:basedOn w:val="DefaultParagraphFont"/>
    <w:semiHidden/>
    <w:rsid w:val="00E43B90"/>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E43B90"/>
    <w:rPr>
      <w:rFonts w:ascii="Georgia" w:hAnsi="Georgia"/>
    </w:rPr>
  </w:style>
  <w:style w:type="paragraph" w:customStyle="1" w:styleId="NoteLevel24">
    <w:name w:val="Note Level 24"/>
    <w:basedOn w:val="Normal"/>
    <w:next w:val="Normal"/>
    <w:uiPriority w:val="99"/>
    <w:qFormat/>
    <w:rsid w:val="00E43B90"/>
    <w:pPr>
      <w:keepNext/>
      <w:ind w:left="288" w:right="288"/>
    </w:pPr>
    <w:rPr>
      <w:rFonts w:eastAsia="MS Gothic"/>
      <w:sz w:val="24"/>
      <w:szCs w:val="20"/>
    </w:rPr>
  </w:style>
  <w:style w:type="paragraph" w:customStyle="1" w:styleId="NoteLevel25">
    <w:name w:val="Note Level 25"/>
    <w:basedOn w:val="Normal"/>
    <w:next w:val="Normal"/>
    <w:uiPriority w:val="99"/>
    <w:qFormat/>
    <w:rsid w:val="00E43B90"/>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E43B90"/>
  </w:style>
  <w:style w:type="character" w:customStyle="1" w:styleId="italics">
    <w:name w:val="italics"/>
    <w:basedOn w:val="DefaultParagraphFont"/>
    <w:rsid w:val="00E43B90"/>
  </w:style>
  <w:style w:type="paragraph" w:customStyle="1" w:styleId="analytics0">
    <w:name w:val="analytics"/>
    <w:basedOn w:val="Normal"/>
    <w:link w:val="analyticsChar0"/>
    <w:uiPriority w:val="4"/>
    <w:qFormat/>
    <w:rsid w:val="00E43B90"/>
    <w:rPr>
      <w:b/>
      <w:color w:val="C00000"/>
      <w:sz w:val="26"/>
    </w:rPr>
  </w:style>
  <w:style w:type="character" w:customStyle="1" w:styleId="analyticsChar0">
    <w:name w:val="analytics Char"/>
    <w:basedOn w:val="DefaultParagraphFont"/>
    <w:link w:val="analytics0"/>
    <w:uiPriority w:val="4"/>
    <w:rsid w:val="00E43B90"/>
    <w:rPr>
      <w:rFonts w:ascii="Calibri" w:hAnsi="Calibri"/>
      <w:b/>
      <w:color w:val="C00000"/>
      <w:sz w:val="26"/>
    </w:rPr>
  </w:style>
  <w:style w:type="character" w:customStyle="1" w:styleId="swauthor">
    <w:name w:val="sw_author"/>
    <w:rsid w:val="00E43B90"/>
  </w:style>
  <w:style w:type="character" w:customStyle="1" w:styleId="HotRouteChar">
    <w:name w:val="Hot Route! Char"/>
    <w:link w:val="HotRoute"/>
    <w:rsid w:val="00E43B90"/>
    <w:rPr>
      <w:rFonts w:ascii="Calibri" w:eastAsia="Times New Roman" w:hAnsi="Calibri"/>
      <w:sz w:val="22"/>
    </w:rPr>
  </w:style>
  <w:style w:type="paragraph" w:customStyle="1" w:styleId="PhoTag">
    <w:name w:val="PhoTag"/>
    <w:basedOn w:val="Normal"/>
    <w:next w:val="Normal"/>
    <w:autoRedefine/>
    <w:qFormat/>
    <w:rsid w:val="00E43B90"/>
    <w:rPr>
      <w:b/>
    </w:rPr>
  </w:style>
  <w:style w:type="character" w:customStyle="1" w:styleId="boldunderlineChar2">
    <w:name w:val="bold underline Char"/>
    <w:basedOn w:val="DefaultParagraphFont"/>
    <w:rsid w:val="00E43B90"/>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E43B90"/>
    <w:rPr>
      <w:rFonts w:eastAsia="Times New Roman"/>
      <w:sz w:val="16"/>
      <w:szCs w:val="20"/>
    </w:rPr>
  </w:style>
  <w:style w:type="character" w:customStyle="1" w:styleId="ReallySmallChar">
    <w:name w:val="Really Small Char"/>
    <w:basedOn w:val="DefaultParagraphFont"/>
    <w:link w:val="ReallySmall"/>
    <w:rsid w:val="00E43B90"/>
    <w:rPr>
      <w:rFonts w:ascii="Calibri" w:eastAsia="Times New Roman" w:hAnsi="Calibri"/>
      <w:sz w:val="16"/>
      <w:szCs w:val="20"/>
    </w:rPr>
  </w:style>
  <w:style w:type="paragraph" w:customStyle="1" w:styleId="Heading4Cite">
    <w:name w:val="Heading 4 Cite"/>
    <w:basedOn w:val="Normal"/>
    <w:link w:val="Heading4CiteChar"/>
    <w:autoRedefine/>
    <w:qFormat/>
    <w:rsid w:val="00E43B90"/>
    <w:rPr>
      <w:rFonts w:eastAsia="Calibri"/>
      <w:color w:val="000000"/>
    </w:rPr>
  </w:style>
  <w:style w:type="character" w:customStyle="1" w:styleId="Heading4CiteChar">
    <w:name w:val="Heading 4 Cite Char"/>
    <w:link w:val="Heading4Cite"/>
    <w:rsid w:val="00E43B90"/>
    <w:rPr>
      <w:rFonts w:ascii="Calibri" w:eastAsia="Calibri" w:hAnsi="Calibri"/>
      <w:color w:val="000000"/>
      <w:sz w:val="22"/>
    </w:rPr>
  </w:style>
  <w:style w:type="paragraph" w:customStyle="1" w:styleId="PageTitle0">
    <w:name w:val="Page Title"/>
    <w:basedOn w:val="Normal"/>
    <w:next w:val="Normal"/>
    <w:qFormat/>
    <w:rsid w:val="00E43B90"/>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E43B90"/>
    <w:rPr>
      <w:i/>
      <w:iCs/>
      <w:sz w:val="20"/>
      <w:u w:val="single"/>
    </w:rPr>
  </w:style>
  <w:style w:type="paragraph" w:customStyle="1" w:styleId="UnderlineEmphasis">
    <w:name w:val="Underline + Emphasis"/>
    <w:basedOn w:val="Normal"/>
    <w:next w:val="Normal"/>
    <w:link w:val="UnderlineEmphasisChar"/>
    <w:autoRedefine/>
    <w:qFormat/>
    <w:rsid w:val="00E43B90"/>
    <w:rPr>
      <w:rFonts w:eastAsia="Calibri"/>
      <w:b/>
      <w:color w:val="000000"/>
      <w:u w:val="single"/>
    </w:rPr>
  </w:style>
  <w:style w:type="character" w:customStyle="1" w:styleId="UnderlineEmphasisChar">
    <w:name w:val="Underline + Emphasis Char"/>
    <w:link w:val="UnderlineEmphasis"/>
    <w:rsid w:val="00E43B90"/>
    <w:rPr>
      <w:rFonts w:ascii="Calibri" w:eastAsia="Calibri" w:hAnsi="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E43B90"/>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E43B90"/>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E43B90"/>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E43B90"/>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E43B90"/>
    <w:rPr>
      <w:rFonts w:eastAsia="Times New Roman"/>
      <w:color w:val="000000"/>
      <w:szCs w:val="20"/>
      <w:u w:val="single"/>
    </w:rPr>
  </w:style>
  <w:style w:type="character" w:customStyle="1" w:styleId="StyleUnderline9pt2Char">
    <w:name w:val="Style Underline + 9 pt2 Char"/>
    <w:link w:val="StyleUnderline9pt2"/>
    <w:rsid w:val="00E43B90"/>
    <w:rPr>
      <w:rFonts w:ascii="Calibri" w:eastAsia="Times New Roman" w:hAnsi="Calibri"/>
      <w:color w:val="000000"/>
      <w:sz w:val="22"/>
      <w:szCs w:val="20"/>
      <w:u w:val="single"/>
    </w:rPr>
  </w:style>
  <w:style w:type="paragraph" w:customStyle="1" w:styleId="TxBr5p1">
    <w:name w:val="TxBr_5p1"/>
    <w:basedOn w:val="Normal"/>
    <w:rsid w:val="00E43B90"/>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E43B90"/>
    <w:pPr>
      <w:ind w:left="400"/>
    </w:pPr>
    <w:rPr>
      <w:rFonts w:eastAsia="Calibri"/>
      <w:color w:val="000000"/>
    </w:rPr>
  </w:style>
  <w:style w:type="numbering" w:customStyle="1" w:styleId="NoList12">
    <w:name w:val="No List12"/>
    <w:next w:val="NoList"/>
    <w:semiHidden/>
    <w:unhideWhenUsed/>
    <w:rsid w:val="00E43B90"/>
  </w:style>
  <w:style w:type="numbering" w:customStyle="1" w:styleId="NoList21">
    <w:name w:val="No List21"/>
    <w:next w:val="NoList"/>
    <w:uiPriority w:val="99"/>
    <w:semiHidden/>
    <w:unhideWhenUsed/>
    <w:rsid w:val="00E43B90"/>
  </w:style>
  <w:style w:type="numbering" w:customStyle="1" w:styleId="NoList211">
    <w:name w:val="No List211"/>
    <w:next w:val="NoList"/>
    <w:uiPriority w:val="99"/>
    <w:semiHidden/>
    <w:unhideWhenUsed/>
    <w:rsid w:val="00E43B90"/>
  </w:style>
  <w:style w:type="character" w:customStyle="1" w:styleId="flagicon">
    <w:name w:val="flagicon"/>
    <w:basedOn w:val="DefaultParagraphFont"/>
    <w:rsid w:val="00E43B90"/>
  </w:style>
  <w:style w:type="character" w:customStyle="1" w:styleId="A11">
    <w:name w:val="A11"/>
    <w:rsid w:val="00E43B90"/>
    <w:rPr>
      <w:rFonts w:ascii="Minion Pro" w:hAnsi="Minion Pro" w:cs="Minion Pro" w:hint="default"/>
      <w:color w:val="211D1E"/>
      <w:sz w:val="12"/>
      <w:szCs w:val="12"/>
    </w:rPr>
  </w:style>
  <w:style w:type="character" w:customStyle="1" w:styleId="A12">
    <w:name w:val="A12"/>
    <w:uiPriority w:val="99"/>
    <w:rsid w:val="00E43B90"/>
    <w:rPr>
      <w:rFonts w:ascii="Minion Pro" w:hAnsi="Minion Pro" w:cs="Minion Pro" w:hint="default"/>
      <w:color w:val="211D1E"/>
      <w:sz w:val="22"/>
      <w:szCs w:val="22"/>
    </w:rPr>
  </w:style>
  <w:style w:type="character" w:customStyle="1" w:styleId="CardsCharChar">
    <w:name w:val="Cards Char Char"/>
    <w:rsid w:val="00E43B90"/>
    <w:rPr>
      <w:szCs w:val="24"/>
      <w:lang w:val="en-US" w:eastAsia="en-US" w:bidi="ar-SA"/>
    </w:rPr>
  </w:style>
  <w:style w:type="character" w:customStyle="1" w:styleId="CitationChar1">
    <w:name w:val="Citation Char1"/>
    <w:basedOn w:val="DefaultParagraphFont"/>
    <w:rsid w:val="00E43B90"/>
    <w:rPr>
      <w:rFonts w:ascii="Times New Roman" w:eastAsia="Times New Roman" w:hAnsi="Times New Roman" w:cs="Arial"/>
      <w:b/>
      <w:sz w:val="20"/>
      <w:szCs w:val="36"/>
    </w:rPr>
  </w:style>
  <w:style w:type="character" w:customStyle="1" w:styleId="bold-italic-sub-c">
    <w:name w:val="bold-italic-sub-c"/>
    <w:basedOn w:val="DefaultParagraphFont"/>
    <w:rsid w:val="00E43B90"/>
  </w:style>
  <w:style w:type="character" w:customStyle="1" w:styleId="charoverride-4">
    <w:name w:val="charoverride-4"/>
    <w:basedOn w:val="DefaultParagraphFont"/>
    <w:rsid w:val="00E43B90"/>
  </w:style>
  <w:style w:type="character" w:customStyle="1" w:styleId="charoverride-3">
    <w:name w:val="charoverride-3"/>
    <w:basedOn w:val="DefaultParagraphFont"/>
    <w:rsid w:val="00E43B90"/>
  </w:style>
  <w:style w:type="character" w:customStyle="1" w:styleId="BlockTitle2Char">
    <w:name w:val="Block Title2 Char"/>
    <w:link w:val="BlockTitle2"/>
    <w:uiPriority w:val="99"/>
    <w:rsid w:val="00E43B90"/>
    <w:rPr>
      <w:rFonts w:ascii="Calibri" w:eastAsia="Times New Roman" w:hAnsi="Calibri"/>
      <w:b/>
      <w:sz w:val="32"/>
      <w:szCs w:val="20"/>
      <w:u w:val="single"/>
    </w:rPr>
  </w:style>
  <w:style w:type="paragraph" w:customStyle="1" w:styleId="tag1">
    <w:name w:val="tag1"/>
    <w:basedOn w:val="Normal"/>
    <w:qFormat/>
    <w:rsid w:val="00E43B90"/>
    <w:rPr>
      <w:rFonts w:eastAsia="Times New Roman"/>
      <w:b/>
      <w:szCs w:val="20"/>
    </w:rPr>
  </w:style>
  <w:style w:type="paragraph" w:customStyle="1" w:styleId="tagcite1">
    <w:name w:val="tagcite"/>
    <w:basedOn w:val="Normal"/>
    <w:qFormat/>
    <w:rsid w:val="00E43B90"/>
    <w:rPr>
      <w:rFonts w:eastAsia="Times New Roman"/>
      <w:b/>
    </w:rPr>
  </w:style>
  <w:style w:type="paragraph" w:customStyle="1" w:styleId="SmallFontCharCharChar">
    <w:name w:val="Small Font Char Char Char"/>
    <w:basedOn w:val="Normal"/>
    <w:uiPriority w:val="99"/>
    <w:qFormat/>
    <w:rsid w:val="00E43B90"/>
    <w:rPr>
      <w:rFonts w:eastAsia="Times New Roman"/>
      <w:sz w:val="12"/>
    </w:rPr>
  </w:style>
  <w:style w:type="paragraph" w:customStyle="1" w:styleId="Regular">
    <w:name w:val="Regular"/>
    <w:qFormat/>
    <w:rsid w:val="00E43B90"/>
    <w:rPr>
      <w:rFonts w:ascii="Garamond" w:eastAsia="Times New Roman" w:hAnsi="Garamond" w:cs="Arial"/>
      <w:bCs/>
      <w:kern w:val="20"/>
      <w:sz w:val="20"/>
      <w:szCs w:val="32"/>
    </w:rPr>
  </w:style>
  <w:style w:type="character" w:customStyle="1" w:styleId="UNDERLINECharChar">
    <w:name w:val="UNDERLINE Char Char"/>
    <w:rsid w:val="00E43B90"/>
    <w:rPr>
      <w:bCs/>
      <w:kern w:val="28"/>
      <w:szCs w:val="32"/>
      <w:u w:val="single"/>
    </w:rPr>
  </w:style>
  <w:style w:type="character" w:customStyle="1" w:styleId="tag1Char">
    <w:name w:val="tag1 Char"/>
    <w:rsid w:val="00E43B90"/>
    <w:rPr>
      <w:b/>
      <w:bCs w:val="0"/>
      <w:sz w:val="24"/>
    </w:rPr>
  </w:style>
  <w:style w:type="character" w:customStyle="1" w:styleId="SmallFontCharCharCharChar">
    <w:name w:val="Small Font Char Char Char Char"/>
    <w:rsid w:val="00E43B90"/>
    <w:rPr>
      <w:rFonts w:ascii="Arial" w:hAnsi="Arial" w:cs="Arial" w:hint="default"/>
      <w:sz w:val="12"/>
      <w:szCs w:val="24"/>
    </w:rPr>
  </w:style>
  <w:style w:type="character" w:customStyle="1" w:styleId="TagCiteChar2">
    <w:name w:val="TagCite Char"/>
    <w:rsid w:val="00E43B90"/>
    <w:rPr>
      <w:rFonts w:ascii="Garamond" w:hAnsi="Garamond" w:hint="default"/>
      <w:b/>
      <w:bCs w:val="0"/>
      <w:sz w:val="24"/>
      <w:szCs w:val="24"/>
    </w:rPr>
  </w:style>
  <w:style w:type="character" w:customStyle="1" w:styleId="heading2char2charchar1">
    <w:name w:val="heading2char2charchar1"/>
    <w:rsid w:val="00E43B90"/>
  </w:style>
  <w:style w:type="character" w:customStyle="1" w:styleId="charchar60">
    <w:name w:val="charchar6"/>
    <w:rsid w:val="00E43B90"/>
  </w:style>
  <w:style w:type="character" w:customStyle="1" w:styleId="searchtermbold">
    <w:name w:val="searchtermbold"/>
    <w:rsid w:val="00E43B90"/>
  </w:style>
  <w:style w:type="character" w:customStyle="1" w:styleId="regtext">
    <w:name w:val="regtext"/>
    <w:uiPriority w:val="99"/>
    <w:rsid w:val="00E43B90"/>
  </w:style>
  <w:style w:type="character" w:customStyle="1" w:styleId="bps-topic-ident">
    <w:name w:val="bps-topic-ident"/>
    <w:rsid w:val="00E43B90"/>
  </w:style>
  <w:style w:type="character" w:customStyle="1" w:styleId="RegularChar">
    <w:name w:val="Regular Char"/>
    <w:rsid w:val="00E43B90"/>
    <w:rPr>
      <w:rFonts w:ascii="Garamond" w:hAnsi="Garamond" w:cs="Arial" w:hint="default"/>
      <w:bCs/>
      <w:kern w:val="20"/>
      <w:szCs w:val="32"/>
      <w:lang w:val="en-US" w:eastAsia="en-US" w:bidi="ar-SA"/>
    </w:rPr>
  </w:style>
  <w:style w:type="character" w:customStyle="1" w:styleId="BoldunderlineChar3">
    <w:name w:val="Bold underline Char"/>
    <w:rsid w:val="00E43B90"/>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E43B90"/>
    <w:rPr>
      <w:b/>
      <w:lang w:val="en-US" w:eastAsia="en-US"/>
    </w:rPr>
  </w:style>
  <w:style w:type="paragraph" w:customStyle="1" w:styleId="FreeForm">
    <w:name w:val="Free Form"/>
    <w:qFormat/>
    <w:rsid w:val="00E43B90"/>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E43B90"/>
    <w:rPr>
      <w:rFonts w:cs="Calibri"/>
      <w:b/>
      <w:u w:val="single"/>
    </w:rPr>
  </w:style>
  <w:style w:type="paragraph" w:customStyle="1" w:styleId="AuthorDate2">
    <w:name w:val="Author/Date"/>
    <w:basedOn w:val="Normal"/>
    <w:link w:val="AuthorDateChar0"/>
    <w:qFormat/>
    <w:rsid w:val="00E43B90"/>
    <w:rPr>
      <w:rFonts w:asciiTheme="minorHAnsi" w:hAnsiTheme="minorHAnsi" w:cs="Calibri"/>
      <w:b/>
      <w:sz w:val="24"/>
      <w:u w:val="single"/>
    </w:rPr>
  </w:style>
  <w:style w:type="character" w:customStyle="1" w:styleId="HilightChar">
    <w:name w:val="Hilight Char"/>
    <w:rsid w:val="00E43B90"/>
    <w:rPr>
      <w:rFonts w:eastAsia="Calibri"/>
      <w:b/>
      <w:noProof w:val="0"/>
      <w:sz w:val="22"/>
      <w:szCs w:val="22"/>
      <w:u w:val="single"/>
      <w:lang w:val="en-US" w:eastAsia="ar-SA" w:bidi="ar-SA"/>
    </w:rPr>
  </w:style>
  <w:style w:type="paragraph" w:customStyle="1" w:styleId="TagCite2">
    <w:name w:val="Tag &amp; Cite"/>
    <w:basedOn w:val="Normal"/>
    <w:link w:val="TagCiteChar3"/>
    <w:qFormat/>
    <w:rsid w:val="00E43B90"/>
    <w:pPr>
      <w:jc w:val="both"/>
    </w:pPr>
    <w:rPr>
      <w:rFonts w:eastAsia="Times New Roman"/>
      <w:b/>
    </w:rPr>
  </w:style>
  <w:style w:type="character" w:customStyle="1" w:styleId="TagCiteChar3">
    <w:name w:val="Tag &amp; Cite Char"/>
    <w:link w:val="TagCite2"/>
    <w:rsid w:val="00E43B90"/>
    <w:rPr>
      <w:rFonts w:ascii="Calibri" w:eastAsia="Times New Roman" w:hAnsi="Calibri"/>
      <w:b/>
      <w:sz w:val="22"/>
    </w:rPr>
  </w:style>
  <w:style w:type="paragraph" w:customStyle="1" w:styleId="HighlightedText">
    <w:name w:val="Highlighted Text"/>
    <w:basedOn w:val="Normal"/>
    <w:link w:val="HighlightedTextChar"/>
    <w:qFormat/>
    <w:rsid w:val="00E43B90"/>
    <w:pPr>
      <w:jc w:val="both"/>
    </w:pPr>
    <w:rPr>
      <w:rFonts w:eastAsia="Times New Roman"/>
      <w:u w:val="thick"/>
    </w:rPr>
  </w:style>
  <w:style w:type="character" w:customStyle="1" w:styleId="HighlightedTextChar">
    <w:name w:val="Highlighted Text Char"/>
    <w:link w:val="HighlightedText"/>
    <w:rsid w:val="00E43B90"/>
    <w:rPr>
      <w:rFonts w:ascii="Calibri" w:eastAsia="Times New Roman" w:hAnsi="Calibri"/>
      <w:sz w:val="22"/>
      <w:u w:val="thick"/>
    </w:rPr>
  </w:style>
  <w:style w:type="character" w:customStyle="1" w:styleId="StyleUnderlineCharChar">
    <w:name w:val="Style Underline Char Char"/>
    <w:rsid w:val="00E43B90"/>
    <w:rPr>
      <w:rFonts w:ascii="Times New Roman" w:eastAsia="Times New Roman" w:hAnsi="Times New Roman" w:cs="Times New Roman"/>
      <w:sz w:val="20"/>
      <w:szCs w:val="20"/>
      <w:u w:val="single"/>
    </w:rPr>
  </w:style>
  <w:style w:type="character" w:customStyle="1" w:styleId="c1">
    <w:name w:val="c1"/>
    <w:rsid w:val="00E43B90"/>
  </w:style>
  <w:style w:type="paragraph" w:customStyle="1" w:styleId="TagStyle">
    <w:name w:val="Tag Style"/>
    <w:basedOn w:val="Normal"/>
    <w:qFormat/>
    <w:rsid w:val="00E43B90"/>
    <w:rPr>
      <w:rFonts w:eastAsia="Times New Roman"/>
      <w:b/>
    </w:rPr>
  </w:style>
  <w:style w:type="paragraph" w:customStyle="1" w:styleId="Hat2">
    <w:name w:val="Hat2"/>
    <w:basedOn w:val="Heading2"/>
    <w:next w:val="Heading2"/>
    <w:autoRedefine/>
    <w:uiPriority w:val="99"/>
    <w:qFormat/>
    <w:rsid w:val="00E43B90"/>
    <w:pPr>
      <w:keepNext w:val="0"/>
      <w:keepLines w:val="0"/>
      <w:pageBreakBefore w:val="0"/>
      <w:jc w:val="left"/>
    </w:pPr>
    <w:rPr>
      <w:rFonts w:eastAsia="Calibri" w:cs="Times New Roman"/>
      <w:caps/>
      <w:sz w:val="20"/>
      <w:u w:val="none"/>
    </w:rPr>
  </w:style>
  <w:style w:type="character" w:customStyle="1" w:styleId="Highlight0">
    <w:name w:val="Highlight"/>
    <w:uiPriority w:val="1"/>
    <w:qFormat/>
    <w:rsid w:val="00E43B90"/>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E43B90"/>
    <w:rPr>
      <w:rFonts w:ascii="Calibri" w:eastAsia="Calibri" w:hAnsi="Calibri"/>
      <w:sz w:val="15"/>
    </w:rPr>
  </w:style>
  <w:style w:type="paragraph" w:customStyle="1" w:styleId="UnreadText">
    <w:name w:val="Unread Text"/>
    <w:basedOn w:val="Normal"/>
    <w:link w:val="UnreadTextChar"/>
    <w:autoRedefine/>
    <w:qFormat/>
    <w:rsid w:val="00E43B90"/>
    <w:pPr>
      <w:spacing w:line="256" w:lineRule="auto"/>
    </w:pPr>
    <w:rPr>
      <w:rFonts w:eastAsia="Calibri"/>
      <w:sz w:val="15"/>
    </w:rPr>
  </w:style>
  <w:style w:type="character" w:customStyle="1" w:styleId="StyleCardTextUnderline3Char">
    <w:name w:val="Style Card Text + Underline3 Char"/>
    <w:link w:val="StyleCardTextUnderline3"/>
    <w:locked/>
    <w:rsid w:val="00E43B9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43B90"/>
    <w:pPr>
      <w:spacing w:after="200" w:line="276" w:lineRule="auto"/>
    </w:pPr>
    <w:rPr>
      <w:rFonts w:ascii="Cambria" w:eastAsia="Times New Roman" w:hAnsi="Cambria" w:cs="Times New Roman"/>
      <w:u w:val="thick"/>
      <w:lang w:eastAsia="ko-KR"/>
    </w:rPr>
  </w:style>
  <w:style w:type="character" w:customStyle="1" w:styleId="Underline4">
    <w:name w:val="*Underline*"/>
    <w:rsid w:val="00E43B90"/>
    <w:rPr>
      <w:rFonts w:ascii="Times New Roman" w:hAnsi="Times New Roman"/>
      <w:b/>
      <w:sz w:val="24"/>
      <w:u w:val="single"/>
    </w:rPr>
  </w:style>
  <w:style w:type="paragraph" w:customStyle="1" w:styleId="TxBr33p1">
    <w:name w:val="TxBr_33p1"/>
    <w:basedOn w:val="Normal"/>
    <w:uiPriority w:val="99"/>
    <w:qFormat/>
    <w:rsid w:val="00E43B90"/>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E43B90"/>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E43B90"/>
    <w:rPr>
      <w:rFonts w:eastAsia="SimSun"/>
      <w:lang w:eastAsia="zh-CN"/>
    </w:rPr>
  </w:style>
  <w:style w:type="character" w:customStyle="1" w:styleId="heading3char0">
    <w:name w:val="heading3char"/>
    <w:rsid w:val="00E43B90"/>
  </w:style>
  <w:style w:type="character" w:customStyle="1" w:styleId="Heading51">
    <w:name w:val="Heading 51"/>
    <w:aliases w:val="Heading 5 Char Char Char"/>
    <w:rsid w:val="00E43B90"/>
    <w:rPr>
      <w:b/>
      <w:bCs/>
      <w:iCs/>
      <w:szCs w:val="26"/>
      <w:lang w:val="en-US" w:eastAsia="en-US" w:bidi="ar-SA"/>
    </w:rPr>
  </w:style>
  <w:style w:type="character" w:customStyle="1" w:styleId="comments-post">
    <w:name w:val="comments-post"/>
    <w:rsid w:val="00E43B90"/>
  </w:style>
  <w:style w:type="paragraph" w:customStyle="1" w:styleId="boldcite">
    <w:name w:val="bold cite"/>
    <w:basedOn w:val="Normal"/>
    <w:link w:val="boldciteChar4"/>
    <w:qFormat/>
    <w:rsid w:val="00E43B90"/>
    <w:rPr>
      <w:rFonts w:eastAsia="Calibri"/>
      <w:b/>
      <w:color w:val="000000"/>
      <w:sz w:val="28"/>
      <w:u w:val="thick" w:color="000000"/>
    </w:rPr>
  </w:style>
  <w:style w:type="character" w:customStyle="1" w:styleId="boldciteChar4">
    <w:name w:val="bold cite Char4"/>
    <w:link w:val="boldcite"/>
    <w:locked/>
    <w:rsid w:val="00E43B90"/>
    <w:rPr>
      <w:rFonts w:ascii="Calibri" w:eastAsia="Calibri" w:hAnsi="Calibri"/>
      <w:b/>
      <w:color w:val="000000"/>
      <w:sz w:val="28"/>
      <w:u w:val="thick" w:color="000000"/>
    </w:rPr>
  </w:style>
  <w:style w:type="character" w:customStyle="1" w:styleId="underlinecardChar">
    <w:name w:val="underline card Char"/>
    <w:rsid w:val="00E43B90"/>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E43B90"/>
    <w:pPr>
      <w:ind w:left="547" w:right="648"/>
      <w:jc w:val="both"/>
    </w:pPr>
    <w:rPr>
      <w:rFonts w:eastAsia="Calibri"/>
      <w:sz w:val="12"/>
      <w:szCs w:val="12"/>
    </w:rPr>
  </w:style>
  <w:style w:type="character" w:customStyle="1" w:styleId="Irrelevant5fontChar">
    <w:name w:val="Irrelevant (5 font) Char"/>
    <w:rsid w:val="00E43B90"/>
    <w:rPr>
      <w:sz w:val="10"/>
      <w:szCs w:val="10"/>
      <w:lang w:val="en-US" w:eastAsia="en-US" w:bidi="ar-SA"/>
    </w:rPr>
  </w:style>
  <w:style w:type="character" w:customStyle="1" w:styleId="CardsFont6ptChar1">
    <w:name w:val="Cards + Font: 6 pt Char1"/>
    <w:link w:val="CardsFont6pt"/>
    <w:uiPriority w:val="99"/>
    <w:rsid w:val="00E43B90"/>
    <w:rPr>
      <w:rFonts w:ascii="Times New Roman" w:eastAsia="Times New Roman" w:hAnsi="Times New Roman" w:cs="Times New Roman"/>
      <w:sz w:val="12"/>
    </w:rPr>
  </w:style>
  <w:style w:type="character" w:customStyle="1" w:styleId="Hyperlink13">
    <w:name w:val="Hyperlink13"/>
    <w:rsid w:val="00E43B90"/>
    <w:rPr>
      <w:b w:val="0"/>
      <w:bCs w:val="0"/>
      <w:strike w:val="0"/>
      <w:dstrike w:val="0"/>
      <w:color w:val="008000"/>
      <w:sz w:val="20"/>
      <w:szCs w:val="20"/>
      <w:u w:val="none"/>
      <w:effect w:val="none"/>
    </w:rPr>
  </w:style>
  <w:style w:type="character" w:customStyle="1" w:styleId="standardcontent1">
    <w:name w:val="standardcontent1"/>
    <w:rsid w:val="00E43B90"/>
    <w:rPr>
      <w:rFonts w:ascii="Arial" w:hAnsi="Arial" w:cs="Arial" w:hint="default"/>
      <w:strike w:val="0"/>
      <w:dstrike w:val="0"/>
      <w:sz w:val="24"/>
      <w:szCs w:val="24"/>
      <w:u w:val="none"/>
      <w:effect w:val="none"/>
    </w:rPr>
  </w:style>
  <w:style w:type="character" w:customStyle="1" w:styleId="Hyperlink4">
    <w:name w:val="Hyperlink4"/>
    <w:rsid w:val="00E43B90"/>
    <w:rPr>
      <w:color w:val="000066"/>
      <w:u w:val="single"/>
    </w:rPr>
  </w:style>
  <w:style w:type="paragraph" w:customStyle="1" w:styleId="rddateline">
    <w:name w:val="rddateline"/>
    <w:basedOn w:val="Normal"/>
    <w:uiPriority w:val="99"/>
    <w:qFormat/>
    <w:rsid w:val="00E43B90"/>
    <w:rPr>
      <w:rFonts w:eastAsia="Calibri"/>
      <w:szCs w:val="20"/>
    </w:rPr>
  </w:style>
  <w:style w:type="paragraph" w:customStyle="1" w:styleId="rdheadline">
    <w:name w:val="rdheadline"/>
    <w:basedOn w:val="Normal"/>
    <w:uiPriority w:val="99"/>
    <w:qFormat/>
    <w:rsid w:val="00E43B90"/>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E43B90"/>
    <w:pPr>
      <w:spacing w:after="100" w:afterAutospacing="1"/>
    </w:pPr>
    <w:rPr>
      <w:rFonts w:ascii="Verdana" w:eastAsia="Calibri" w:hAnsi="Verdana"/>
      <w:szCs w:val="20"/>
    </w:rPr>
  </w:style>
  <w:style w:type="character" w:customStyle="1" w:styleId="rddeckline1">
    <w:name w:val="rddeckline1"/>
    <w:rsid w:val="00E43B90"/>
    <w:rPr>
      <w:rFonts w:ascii="Verdana" w:hAnsi="Verdana" w:hint="default"/>
      <w:b/>
      <w:bCs/>
      <w:sz w:val="22"/>
      <w:szCs w:val="22"/>
    </w:rPr>
  </w:style>
  <w:style w:type="character" w:customStyle="1" w:styleId="link-external">
    <w:name w:val="link-external"/>
    <w:rsid w:val="00E43B90"/>
  </w:style>
  <w:style w:type="character" w:customStyle="1" w:styleId="contact1">
    <w:name w:val="contact1"/>
    <w:rsid w:val="00E43B90"/>
    <w:rPr>
      <w:rFonts w:ascii="Tahoma" w:hAnsi="Tahoma" w:cs="Tahoma" w:hint="default"/>
      <w:color w:val="999999"/>
      <w:sz w:val="20"/>
      <w:szCs w:val="20"/>
    </w:rPr>
  </w:style>
  <w:style w:type="character" w:customStyle="1" w:styleId="credits1">
    <w:name w:val="credits1"/>
    <w:rsid w:val="00E43B90"/>
    <w:rPr>
      <w:rFonts w:ascii="Tahoma" w:hAnsi="Tahoma" w:cs="Tahoma" w:hint="default"/>
      <w:color w:val="999999"/>
      <w:sz w:val="16"/>
      <w:szCs w:val="16"/>
    </w:rPr>
  </w:style>
  <w:style w:type="paragraph" w:customStyle="1" w:styleId="Heading20">
    <w:name w:val="Heading2"/>
    <w:basedOn w:val="Normal"/>
    <w:link w:val="Heading2Char0"/>
    <w:qFormat/>
    <w:rsid w:val="00E43B90"/>
    <w:pPr>
      <w:jc w:val="center"/>
    </w:pPr>
    <w:rPr>
      <w:rFonts w:eastAsia="Times New Roman"/>
      <w:b/>
      <w:caps/>
    </w:rPr>
  </w:style>
  <w:style w:type="character" w:customStyle="1" w:styleId="Heading2Char0">
    <w:name w:val="Heading2 Char"/>
    <w:link w:val="Heading20"/>
    <w:rsid w:val="00E43B90"/>
    <w:rPr>
      <w:rFonts w:ascii="Calibri" w:eastAsia="Times New Roman" w:hAnsi="Calibri"/>
      <w:b/>
      <w:caps/>
      <w:sz w:val="22"/>
    </w:rPr>
  </w:style>
  <w:style w:type="paragraph" w:customStyle="1" w:styleId="Header2">
    <w:name w:val="Header2"/>
    <w:basedOn w:val="Heading20"/>
    <w:link w:val="Header2Char"/>
    <w:qFormat/>
    <w:rsid w:val="00E43B90"/>
  </w:style>
  <w:style w:type="character" w:customStyle="1" w:styleId="Header2Char">
    <w:name w:val="Header2 Char"/>
    <w:link w:val="Header2"/>
    <w:rsid w:val="00E43B90"/>
    <w:rPr>
      <w:rFonts w:ascii="Calibri" w:eastAsia="Times New Roman" w:hAnsi="Calibri"/>
      <w:b/>
      <w:caps/>
      <w:sz w:val="22"/>
    </w:rPr>
  </w:style>
  <w:style w:type="paragraph" w:customStyle="1" w:styleId="Underlinedcard1">
    <w:name w:val="Underlined card"/>
    <w:basedOn w:val="Normal"/>
    <w:link w:val="UnderlinedcardChar1"/>
    <w:autoRedefine/>
    <w:qFormat/>
    <w:rsid w:val="00E43B90"/>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E43B90"/>
    <w:rPr>
      <w:rFonts w:ascii="Calibri" w:eastAsia="Times New Roman" w:hAnsi="Calibri"/>
      <w:sz w:val="22"/>
      <w:u w:val="thick"/>
    </w:rPr>
  </w:style>
  <w:style w:type="paragraph" w:customStyle="1" w:styleId="StyleHeading212pt">
    <w:name w:val="Style Heading2 + 12 pt"/>
    <w:basedOn w:val="Heading20"/>
    <w:link w:val="StyleHeading212ptChar"/>
    <w:qFormat/>
    <w:rsid w:val="00E43B90"/>
    <w:rPr>
      <w:bCs/>
    </w:rPr>
  </w:style>
  <w:style w:type="character" w:customStyle="1" w:styleId="StyleHeading212ptChar">
    <w:name w:val="Style Heading2 + 12 pt Char"/>
    <w:link w:val="StyleHeading212pt"/>
    <w:rsid w:val="00E43B90"/>
    <w:rPr>
      <w:rFonts w:ascii="Calibri" w:eastAsia="Times New Roman" w:hAnsi="Calibri"/>
      <w:b/>
      <w:bCs/>
      <w:caps/>
      <w:sz w:val="22"/>
    </w:rPr>
  </w:style>
  <w:style w:type="paragraph" w:customStyle="1" w:styleId="Heading212pt">
    <w:name w:val="Heading2 + 12 pt"/>
    <w:basedOn w:val="StyleHeading212pt"/>
    <w:link w:val="Heading212ptChar"/>
    <w:qFormat/>
    <w:rsid w:val="00E43B90"/>
  </w:style>
  <w:style w:type="character" w:customStyle="1" w:styleId="Heading212ptChar">
    <w:name w:val="Heading2 + 12 pt Char"/>
    <w:link w:val="Heading212pt"/>
    <w:rsid w:val="00E43B90"/>
    <w:rPr>
      <w:rFonts w:ascii="Calibri" w:eastAsia="Times New Roman" w:hAnsi="Calibri"/>
      <w:b/>
      <w:bCs/>
      <w:caps/>
      <w:sz w:val="22"/>
    </w:rPr>
  </w:style>
  <w:style w:type="character" w:customStyle="1" w:styleId="StyleBoldText12pt10ptNotBoldKernat16pt">
    <w:name w:val="Style Bold Text 12 pt + 10 pt Not Bold Kern at 16 pt"/>
    <w:rsid w:val="00E43B9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E43B90"/>
  </w:style>
  <w:style w:type="paragraph" w:customStyle="1" w:styleId="highlightcardtext">
    <w:name w:val="highlight card text"/>
    <w:basedOn w:val="evidencetext"/>
    <w:uiPriority w:val="99"/>
    <w:qFormat/>
    <w:rsid w:val="00E43B90"/>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uiPriority w:val="99"/>
    <w:qFormat/>
    <w:rsid w:val="00E43B90"/>
    <w:pPr>
      <w:ind w:left="1440" w:right="2016"/>
    </w:pPr>
    <w:rPr>
      <w:rFonts w:eastAsia="Calibri"/>
      <w:sz w:val="18"/>
      <w:u w:val="single"/>
    </w:rPr>
  </w:style>
  <w:style w:type="paragraph" w:customStyle="1" w:styleId="underlinecard">
    <w:name w:val="underline card"/>
    <w:basedOn w:val="Normal"/>
    <w:uiPriority w:val="99"/>
    <w:qFormat/>
    <w:rsid w:val="00E43B90"/>
    <w:pPr>
      <w:ind w:left="1728" w:right="1728"/>
    </w:pPr>
    <w:rPr>
      <w:rFonts w:eastAsia="Calibri"/>
      <w:sz w:val="18"/>
      <w:u w:val="single"/>
    </w:rPr>
  </w:style>
  <w:style w:type="paragraph" w:customStyle="1" w:styleId="CardsChar2">
    <w:name w:val="Cards Char2"/>
    <w:basedOn w:val="Normal"/>
    <w:uiPriority w:val="99"/>
    <w:qFormat/>
    <w:rsid w:val="00E43B90"/>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E43B90"/>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E43B90"/>
    <w:rPr>
      <w:rFonts w:ascii="Calibri" w:eastAsia="Times New Roman" w:hAnsi="Calibri"/>
      <w:b/>
      <w:bCs/>
      <w:sz w:val="22"/>
    </w:rPr>
  </w:style>
  <w:style w:type="character" w:customStyle="1" w:styleId="UnderlinedCards">
    <w:name w:val="Underlined Cards"/>
    <w:rsid w:val="00E43B90"/>
    <w:rPr>
      <w:sz w:val="24"/>
      <w:szCs w:val="24"/>
      <w:u w:val="thick"/>
      <w:lang w:val="en-US" w:eastAsia="en-US" w:bidi="ar-SA"/>
    </w:rPr>
  </w:style>
  <w:style w:type="character" w:customStyle="1" w:styleId="CardsFont12ptCharCharCharCharCharCharCharCharChar">
    <w:name w:val="Cards + Font: 12 pt Char Char Char Char Char Char Char Char Char"/>
    <w:rsid w:val="00E43B90"/>
    <w:rPr>
      <w:sz w:val="24"/>
      <w:szCs w:val="24"/>
      <w:u w:val="thick"/>
      <w:lang w:val="en-US" w:eastAsia="en-US" w:bidi="ar-SA"/>
    </w:rPr>
  </w:style>
  <w:style w:type="character" w:customStyle="1" w:styleId="highlightcardtextChar">
    <w:name w:val="highlight card text Char"/>
    <w:rsid w:val="00E43B9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E43B90"/>
    <w:pPr>
      <w:ind w:left="1728" w:right="1728"/>
    </w:pPr>
    <w:rPr>
      <w:rFonts w:eastAsia="Times New Roman"/>
      <w:sz w:val="18"/>
    </w:rPr>
  </w:style>
  <w:style w:type="character" w:customStyle="1" w:styleId="CardTextCharCharCharCharChar">
    <w:name w:val="Card Text Char Char Char Char Char"/>
    <w:link w:val="CardTextCharCharCharChar"/>
    <w:rsid w:val="00E43B90"/>
    <w:rPr>
      <w:rFonts w:ascii="Calibri" w:eastAsia="Times New Roman" w:hAnsi="Calibri"/>
      <w:sz w:val="18"/>
    </w:rPr>
  </w:style>
  <w:style w:type="character" w:customStyle="1" w:styleId="TagsChar4">
    <w:name w:val="Tags Char4"/>
    <w:rsid w:val="00E43B90"/>
    <w:rPr>
      <w:b/>
      <w:lang w:val="en-US" w:eastAsia="en-US" w:bidi="ar-SA"/>
    </w:rPr>
  </w:style>
  <w:style w:type="character" w:customStyle="1" w:styleId="hit1">
    <w:name w:val="hit1"/>
    <w:rsid w:val="00E43B90"/>
    <w:rPr>
      <w:rFonts w:ascii="Verdana" w:hAnsi="Verdana" w:hint="default"/>
      <w:b/>
      <w:bCs/>
      <w:vanish w:val="0"/>
      <w:webHidden w:val="0"/>
      <w:color w:val="CC0033"/>
      <w:sz w:val="20"/>
      <w:szCs w:val="20"/>
      <w:specVanish w:val="0"/>
    </w:rPr>
  </w:style>
  <w:style w:type="character" w:customStyle="1" w:styleId="tightinline1">
    <w:name w:val="tightinline1"/>
    <w:rsid w:val="00E43B90"/>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E43B90"/>
    <w:pPr>
      <w:ind w:left="1728" w:right="1728"/>
    </w:pPr>
    <w:rPr>
      <w:rFonts w:eastAsia="Calibri"/>
      <w:sz w:val="18"/>
    </w:rPr>
  </w:style>
  <w:style w:type="paragraph" w:customStyle="1" w:styleId="boldciteChar">
    <w:name w:val="bold cite Char"/>
    <w:basedOn w:val="Heading1"/>
    <w:uiPriority w:val="99"/>
    <w:qFormat/>
    <w:rsid w:val="00E43B90"/>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E43B90"/>
    <w:rPr>
      <w:rFonts w:eastAsia="Calibri"/>
      <w:b/>
    </w:rPr>
  </w:style>
  <w:style w:type="character" w:customStyle="1" w:styleId="blsp-spelling-corrected">
    <w:name w:val="blsp-spelling-corrected"/>
    <w:rsid w:val="00E43B90"/>
  </w:style>
  <w:style w:type="character" w:customStyle="1" w:styleId="blsp-spelling-error">
    <w:name w:val="blsp-spelling-error"/>
    <w:rsid w:val="00E43B90"/>
  </w:style>
  <w:style w:type="character" w:customStyle="1" w:styleId="sup">
    <w:name w:val="sup"/>
    <w:rsid w:val="00E43B90"/>
  </w:style>
  <w:style w:type="character" w:customStyle="1" w:styleId="pgnum">
    <w:name w:val="pgnum"/>
    <w:rsid w:val="00E43B90"/>
  </w:style>
  <w:style w:type="character" w:customStyle="1" w:styleId="SmallFontCharChar">
    <w:name w:val="Small Font Char Char"/>
    <w:rsid w:val="00E43B90"/>
    <w:rPr>
      <w:rFonts w:ascii="Arial" w:hAnsi="Arial"/>
      <w:sz w:val="12"/>
      <w:szCs w:val="24"/>
      <w:lang w:val="en-US" w:eastAsia="en-US" w:bidi="ar-SA"/>
    </w:rPr>
  </w:style>
  <w:style w:type="paragraph" w:customStyle="1" w:styleId="textmargin">
    <w:name w:val="textmargin"/>
    <w:basedOn w:val="Normal"/>
    <w:uiPriority w:val="99"/>
    <w:qFormat/>
    <w:rsid w:val="00E43B9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43B90"/>
    <w:pPr>
      <w:spacing w:before="100" w:beforeAutospacing="1" w:after="100" w:afterAutospacing="1"/>
    </w:pPr>
    <w:rPr>
      <w:rFonts w:eastAsia="Calibri"/>
      <w:color w:val="000000"/>
    </w:rPr>
  </w:style>
  <w:style w:type="paragraph" w:customStyle="1" w:styleId="header10">
    <w:name w:val="header1"/>
    <w:basedOn w:val="Normal"/>
    <w:uiPriority w:val="99"/>
    <w:qFormat/>
    <w:rsid w:val="00E43B90"/>
    <w:pPr>
      <w:spacing w:before="100" w:beforeAutospacing="1" w:after="100" w:afterAutospacing="1"/>
    </w:pPr>
    <w:rPr>
      <w:rFonts w:eastAsia="Calibri"/>
      <w:color w:val="000000"/>
    </w:rPr>
  </w:style>
  <w:style w:type="paragraph" w:customStyle="1" w:styleId="style10">
    <w:name w:val="style1"/>
    <w:basedOn w:val="Normal"/>
    <w:uiPriority w:val="99"/>
    <w:qFormat/>
    <w:rsid w:val="00E43B90"/>
    <w:rPr>
      <w:rFonts w:ascii="Verdana" w:eastAsia="Calibri" w:hAnsi="Verdana"/>
      <w:szCs w:val="20"/>
    </w:rPr>
  </w:style>
  <w:style w:type="paragraph" w:customStyle="1" w:styleId="correctindex">
    <w:name w:val="correct index"/>
    <w:basedOn w:val="Normal"/>
    <w:uiPriority w:val="99"/>
    <w:qFormat/>
    <w:rsid w:val="00E43B90"/>
    <w:rPr>
      <w:rFonts w:eastAsia="Calibri"/>
      <w:color w:val="000000"/>
    </w:rPr>
  </w:style>
  <w:style w:type="paragraph" w:customStyle="1" w:styleId="bc2">
    <w:name w:val="bc_2"/>
    <w:basedOn w:val="Normal"/>
    <w:uiPriority w:val="99"/>
    <w:qFormat/>
    <w:rsid w:val="00E43B90"/>
    <w:pPr>
      <w:spacing w:before="100" w:beforeAutospacing="1" w:after="100" w:afterAutospacing="1"/>
    </w:pPr>
    <w:rPr>
      <w:rFonts w:eastAsia="Calibri"/>
      <w:color w:val="000000"/>
    </w:rPr>
  </w:style>
  <w:style w:type="character" w:customStyle="1" w:styleId="bc21">
    <w:name w:val="bc_21"/>
    <w:rsid w:val="00E43B90"/>
  </w:style>
  <w:style w:type="paragraph" w:customStyle="1" w:styleId="style21">
    <w:name w:val="style2"/>
    <w:basedOn w:val="Normal"/>
    <w:uiPriority w:val="99"/>
    <w:qFormat/>
    <w:rsid w:val="00E43B90"/>
    <w:rPr>
      <w:rFonts w:ascii="Verdana" w:eastAsia="Calibri" w:hAnsi="Verdana"/>
      <w:szCs w:val="20"/>
    </w:rPr>
  </w:style>
  <w:style w:type="paragraph" w:customStyle="1" w:styleId="quote2">
    <w:name w:val="quote2"/>
    <w:basedOn w:val="Normal"/>
    <w:uiPriority w:val="99"/>
    <w:qFormat/>
    <w:rsid w:val="00E43B90"/>
    <w:rPr>
      <w:rFonts w:ascii="Verdana" w:eastAsia="Calibri" w:hAnsi="Verdana"/>
      <w:szCs w:val="20"/>
    </w:rPr>
  </w:style>
  <w:style w:type="character" w:customStyle="1" w:styleId="copystyle">
    <w:name w:val="copystyle"/>
    <w:rsid w:val="00E43B90"/>
  </w:style>
  <w:style w:type="paragraph" w:customStyle="1" w:styleId="BlockTitle10">
    <w:name w:val="Block Title #1"/>
    <w:basedOn w:val="Heading1"/>
    <w:qFormat/>
    <w:rsid w:val="00E43B90"/>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E43B90"/>
    <w:rPr>
      <w:rFonts w:ascii="Arial" w:hAnsi="Arial" w:cs="Arial"/>
      <w:b/>
      <w:bCs/>
      <w:kern w:val="32"/>
      <w:sz w:val="24"/>
      <w:szCs w:val="24"/>
      <w:lang w:val="en-US" w:eastAsia="en-US" w:bidi="ar-SA"/>
    </w:rPr>
  </w:style>
  <w:style w:type="character" w:customStyle="1" w:styleId="ReadUnderline">
    <w:name w:val="Read Underline"/>
    <w:rsid w:val="00E43B90"/>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43B90"/>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E43B90"/>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E43B90"/>
    <w:rPr>
      <w:rFonts w:eastAsia="Times New Roman"/>
      <w:sz w:val="18"/>
    </w:rPr>
  </w:style>
  <w:style w:type="paragraph" w:customStyle="1" w:styleId="F4">
    <w:name w:val="F4"/>
    <w:basedOn w:val="Normal"/>
    <w:link w:val="F4Char"/>
    <w:qFormat/>
    <w:rsid w:val="00E43B90"/>
    <w:pPr>
      <w:ind w:left="288" w:right="288"/>
    </w:pPr>
    <w:rPr>
      <w:rFonts w:eastAsia="Times New Roman"/>
      <w:szCs w:val="20"/>
      <w:u w:val="single"/>
    </w:rPr>
  </w:style>
  <w:style w:type="character" w:customStyle="1" w:styleId="F4Char">
    <w:name w:val="F4 Char"/>
    <w:link w:val="F4"/>
    <w:rsid w:val="00E43B90"/>
    <w:rPr>
      <w:rFonts w:ascii="Calibri" w:eastAsia="Times New Roman" w:hAnsi="Calibri"/>
      <w:sz w:val="22"/>
      <w:szCs w:val="20"/>
      <w:u w:val="single"/>
    </w:rPr>
  </w:style>
  <w:style w:type="paragraph" w:customStyle="1" w:styleId="StyleCARD">
    <w:name w:val="Style CARD +"/>
    <w:basedOn w:val="Normal"/>
    <w:link w:val="StyleCARDChar"/>
    <w:qFormat/>
    <w:rsid w:val="00E43B90"/>
    <w:pPr>
      <w:ind w:left="300" w:right="288"/>
    </w:pPr>
    <w:rPr>
      <w:rFonts w:eastAsia="Times New Roman"/>
      <w:szCs w:val="20"/>
    </w:rPr>
  </w:style>
  <w:style w:type="character" w:customStyle="1" w:styleId="StyleCARDChar">
    <w:name w:val="Style CARD + Char"/>
    <w:link w:val="StyleCARD"/>
    <w:rsid w:val="00E43B90"/>
    <w:rPr>
      <w:rFonts w:ascii="Calibri" w:eastAsia="Times New Roman" w:hAnsi="Calibri"/>
      <w:sz w:val="22"/>
      <w:szCs w:val="20"/>
    </w:rPr>
  </w:style>
  <w:style w:type="character" w:customStyle="1" w:styleId="noiconheadline">
    <w:name w:val="noicon_headline"/>
    <w:rsid w:val="00E43B90"/>
  </w:style>
  <w:style w:type="character" w:customStyle="1" w:styleId="BlockTitleCharChar">
    <w:name w:val="Block Title Char Char"/>
    <w:rsid w:val="00E43B90"/>
    <w:rPr>
      <w:rFonts w:ascii="Georgia" w:hAnsi="Georgia" w:cs="Arial"/>
      <w:b/>
      <w:bCs/>
      <w:kern w:val="32"/>
      <w:sz w:val="28"/>
      <w:szCs w:val="32"/>
      <w:lang w:val="en-US" w:eastAsia="en-US" w:bidi="ar-SA"/>
    </w:rPr>
  </w:style>
  <w:style w:type="paragraph" w:styleId="MacroText">
    <w:name w:val="macro"/>
    <w:link w:val="MacroTextChar"/>
    <w:rsid w:val="00E43B9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E43B90"/>
    <w:rPr>
      <w:rFonts w:ascii="Courier New" w:eastAsia="Times New Roman" w:hAnsi="Courier New" w:cs="Courier New"/>
      <w:sz w:val="20"/>
      <w:szCs w:val="20"/>
    </w:rPr>
  </w:style>
  <w:style w:type="character" w:customStyle="1" w:styleId="pp1">
    <w:name w:val="pp1"/>
    <w:rsid w:val="00E43B90"/>
    <w:rPr>
      <w:rFonts w:ascii="Times New Roman" w:hAnsi="Times New Roman" w:cs="Times New Roman" w:hint="default"/>
      <w:i w:val="0"/>
      <w:iCs w:val="0"/>
      <w:smallCaps w:val="0"/>
      <w:sz w:val="30"/>
      <w:szCs w:val="30"/>
    </w:rPr>
  </w:style>
  <w:style w:type="character" w:customStyle="1" w:styleId="prbodytext1">
    <w:name w:val="pr_bodytext1"/>
    <w:rsid w:val="00E43B90"/>
    <w:rPr>
      <w:rFonts w:ascii="Arial" w:hAnsi="Arial" w:cs="Arial" w:hint="default"/>
      <w:sz w:val="20"/>
      <w:szCs w:val="20"/>
    </w:rPr>
  </w:style>
  <w:style w:type="character" w:customStyle="1" w:styleId="marrontitulobig">
    <w:name w:val="marron_titulo_big"/>
    <w:rsid w:val="00E43B90"/>
  </w:style>
  <w:style w:type="character" w:customStyle="1" w:styleId="articlehead">
    <w:name w:val="articlehead"/>
    <w:rsid w:val="00E43B90"/>
  </w:style>
  <w:style w:type="character" w:customStyle="1" w:styleId="lead">
    <w:name w:val="lead"/>
    <w:rsid w:val="00E43B90"/>
  </w:style>
  <w:style w:type="character" w:customStyle="1" w:styleId="manchettebig2">
    <w:name w:val="manchettebig2"/>
    <w:rsid w:val="00E43B90"/>
  </w:style>
  <w:style w:type="character" w:customStyle="1" w:styleId="blue3">
    <w:name w:val="blue3"/>
    <w:rsid w:val="00E43B90"/>
  </w:style>
  <w:style w:type="paragraph" w:customStyle="1" w:styleId="issuedetails">
    <w:name w:val="issue_details"/>
    <w:basedOn w:val="Normal"/>
    <w:uiPriority w:val="99"/>
    <w:qFormat/>
    <w:rsid w:val="00E43B90"/>
    <w:pPr>
      <w:spacing w:before="100" w:beforeAutospacing="1" w:after="100" w:afterAutospacing="1"/>
    </w:pPr>
    <w:rPr>
      <w:rFonts w:eastAsia="Times New Roman"/>
    </w:rPr>
  </w:style>
  <w:style w:type="character" w:customStyle="1" w:styleId="over-title">
    <w:name w:val="over-title"/>
    <w:rsid w:val="00E43B90"/>
  </w:style>
  <w:style w:type="character" w:customStyle="1" w:styleId="contentheader">
    <w:name w:val="contentheader"/>
    <w:rsid w:val="00E43B90"/>
  </w:style>
  <w:style w:type="paragraph" w:customStyle="1" w:styleId="TxBrp2">
    <w:name w:val="TxBr_p2"/>
    <w:basedOn w:val="Normal"/>
    <w:qFormat/>
    <w:rsid w:val="00E43B90"/>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E43B90"/>
    <w:rPr>
      <w:rFonts w:eastAsia="SimSun"/>
      <w:szCs w:val="24"/>
      <w:lang w:val="en-US" w:eastAsia="zh-CN" w:bidi="ar-SA"/>
    </w:rPr>
  </w:style>
  <w:style w:type="character" w:customStyle="1" w:styleId="tagscharchar0">
    <w:name w:val="tagscharchar"/>
    <w:rsid w:val="00E43B90"/>
  </w:style>
  <w:style w:type="character" w:customStyle="1" w:styleId="FontStyle13">
    <w:name w:val="Font Style13"/>
    <w:uiPriority w:val="99"/>
    <w:rsid w:val="00E43B90"/>
    <w:rPr>
      <w:rFonts w:ascii="Times New Roman" w:hAnsi="Times New Roman" w:cs="Times New Roman"/>
      <w:sz w:val="18"/>
      <w:szCs w:val="18"/>
    </w:rPr>
  </w:style>
  <w:style w:type="character" w:customStyle="1" w:styleId="FontStyle14">
    <w:name w:val="Font Style14"/>
    <w:uiPriority w:val="99"/>
    <w:rsid w:val="00E43B90"/>
    <w:rPr>
      <w:rFonts w:ascii="Times New Roman" w:hAnsi="Times New Roman" w:cs="Times New Roman"/>
      <w:i/>
      <w:iCs/>
      <w:sz w:val="18"/>
      <w:szCs w:val="18"/>
    </w:rPr>
  </w:style>
  <w:style w:type="character" w:customStyle="1" w:styleId="FontStyle15">
    <w:name w:val="Font Style15"/>
    <w:uiPriority w:val="99"/>
    <w:rsid w:val="00E43B90"/>
    <w:rPr>
      <w:rFonts w:ascii="Times New Roman" w:hAnsi="Times New Roman" w:cs="Times New Roman"/>
      <w:b/>
      <w:bCs/>
      <w:sz w:val="18"/>
      <w:szCs w:val="18"/>
    </w:rPr>
  </w:style>
  <w:style w:type="character" w:customStyle="1" w:styleId="FontStyle16">
    <w:name w:val="Font Style16"/>
    <w:uiPriority w:val="99"/>
    <w:rsid w:val="00E43B90"/>
    <w:rPr>
      <w:rFonts w:ascii="Times New Roman" w:hAnsi="Times New Roman" w:cs="Times New Roman"/>
      <w:b/>
      <w:bCs/>
      <w:spacing w:val="-20"/>
      <w:sz w:val="16"/>
      <w:szCs w:val="16"/>
    </w:rPr>
  </w:style>
  <w:style w:type="character" w:customStyle="1" w:styleId="FontStyle17">
    <w:name w:val="Font Style17"/>
    <w:uiPriority w:val="99"/>
    <w:rsid w:val="00E43B90"/>
    <w:rPr>
      <w:rFonts w:ascii="Times New Roman" w:hAnsi="Times New Roman" w:cs="Times New Roman"/>
      <w:b/>
      <w:bCs/>
      <w:sz w:val="10"/>
      <w:szCs w:val="10"/>
    </w:rPr>
  </w:style>
  <w:style w:type="character" w:customStyle="1" w:styleId="in-widget">
    <w:name w:val="in-widget"/>
    <w:rsid w:val="00E43B90"/>
  </w:style>
  <w:style w:type="paragraph" w:customStyle="1" w:styleId="bodycopyindent">
    <w:name w:val="bodycopyindent"/>
    <w:basedOn w:val="Normal"/>
    <w:uiPriority w:val="99"/>
    <w:qFormat/>
    <w:rsid w:val="00E43B90"/>
    <w:pPr>
      <w:spacing w:before="100" w:beforeAutospacing="1" w:after="100" w:afterAutospacing="1"/>
    </w:pPr>
    <w:rPr>
      <w:rFonts w:eastAsia="Times New Roman"/>
    </w:rPr>
  </w:style>
  <w:style w:type="character" w:customStyle="1" w:styleId="copyright">
    <w:name w:val="copyright"/>
    <w:rsid w:val="00E43B90"/>
  </w:style>
  <w:style w:type="character" w:customStyle="1" w:styleId="spanstyle">
    <w:name w:val="spanstyle"/>
    <w:rsid w:val="00E43B90"/>
  </w:style>
  <w:style w:type="paragraph" w:customStyle="1" w:styleId="tussenkop">
    <w:name w:val="tussenkop"/>
    <w:basedOn w:val="Normal"/>
    <w:uiPriority w:val="99"/>
    <w:qFormat/>
    <w:rsid w:val="00E43B90"/>
    <w:pPr>
      <w:spacing w:before="100" w:beforeAutospacing="1" w:after="100" w:afterAutospacing="1"/>
    </w:pPr>
    <w:rPr>
      <w:rFonts w:eastAsia="Times New Roman"/>
    </w:rPr>
  </w:style>
  <w:style w:type="character" w:customStyle="1" w:styleId="docnumbertitle">
    <w:name w:val="doc_number_title"/>
    <w:basedOn w:val="DefaultParagraphFont"/>
    <w:rsid w:val="00E43B90"/>
  </w:style>
  <w:style w:type="paragraph" w:customStyle="1" w:styleId="Style6">
    <w:name w:val="Style6"/>
    <w:basedOn w:val="Normal"/>
    <w:link w:val="Style6Char"/>
    <w:autoRedefine/>
    <w:qFormat/>
    <w:rsid w:val="00E43B90"/>
    <w:rPr>
      <w:b/>
    </w:rPr>
  </w:style>
  <w:style w:type="character" w:customStyle="1" w:styleId="Style6Char">
    <w:name w:val="Style6 Char"/>
    <w:basedOn w:val="DefaultParagraphFont"/>
    <w:link w:val="Style6"/>
    <w:rsid w:val="00E43B90"/>
    <w:rPr>
      <w:rFonts w:ascii="Calibri" w:hAnsi="Calibri"/>
      <w:b/>
      <w:sz w:val="22"/>
    </w:rPr>
  </w:style>
  <w:style w:type="paragraph" w:customStyle="1" w:styleId="Style11">
    <w:name w:val="Style11"/>
    <w:basedOn w:val="Normal"/>
    <w:link w:val="Style11Char"/>
    <w:qFormat/>
    <w:rsid w:val="00E43B90"/>
    <w:rPr>
      <w:rFonts w:asciiTheme="minorHAnsi" w:hAnsiTheme="minorHAnsi"/>
      <w:b/>
      <w:sz w:val="24"/>
      <w:u w:val="thick"/>
    </w:rPr>
  </w:style>
  <w:style w:type="paragraph" w:customStyle="1" w:styleId="Style12">
    <w:name w:val="Style12"/>
    <w:basedOn w:val="Normal"/>
    <w:link w:val="Style12Char"/>
    <w:qFormat/>
    <w:rsid w:val="00E43B90"/>
    <w:rPr>
      <w:rFonts w:asciiTheme="minorHAnsi" w:hAnsiTheme="minorHAnsi"/>
      <w:b/>
      <w:sz w:val="24"/>
      <w:u w:val="thick"/>
    </w:rPr>
  </w:style>
  <w:style w:type="character" w:customStyle="1" w:styleId="StyleUnderlineChar9ptBorderSinglesolidlineAuto0">
    <w:name w:val="Style Underline Char + 9 pt Border: : (Single solid line Auto  0..."/>
    <w:basedOn w:val="DefaultParagraphFont"/>
    <w:rsid w:val="00E43B90"/>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43B90"/>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43B90"/>
    <w:rPr>
      <w:rFonts w:asciiTheme="minorHAnsi" w:hAnsiTheme="minorHAnsi"/>
      <w:b/>
      <w:sz w:val="24"/>
      <w:u w:val="single"/>
    </w:rPr>
  </w:style>
  <w:style w:type="character" w:customStyle="1" w:styleId="StyleStyleBoldUnderlineIntenseEmphasisUnderlineapple-style-s">
    <w:name w:val="Style Style Bold UnderlineIntense EmphasisUnderlineapple-style-s..."/>
    <w:basedOn w:val="DefaultParagraphFont"/>
    <w:rsid w:val="00E43B90"/>
    <w:rPr>
      <w:b w:val="0"/>
      <w:bCs w:val="0"/>
      <w:sz w:val="22"/>
      <w:u w:val="single"/>
      <w:bdr w:val="none" w:sz="0" w:space="0" w:color="auto"/>
    </w:rPr>
  </w:style>
  <w:style w:type="paragraph" w:customStyle="1" w:styleId="Cardd">
    <w:name w:val="Cardd"/>
    <w:basedOn w:val="Normal"/>
    <w:uiPriority w:val="4"/>
    <w:qFormat/>
    <w:rsid w:val="00E43B90"/>
    <w:pPr>
      <w:ind w:left="288" w:right="288"/>
    </w:pPr>
  </w:style>
  <w:style w:type="character" w:customStyle="1" w:styleId="erasure">
    <w:name w:val="erasure"/>
    <w:rsid w:val="00E43B90"/>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E43B90"/>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E43B90"/>
    <w:rPr>
      <w:rFonts w:ascii="Consolas" w:hAnsi="Consolas" w:cs="Consolas"/>
      <w:sz w:val="20"/>
      <w:szCs w:val="20"/>
    </w:rPr>
  </w:style>
  <w:style w:type="paragraph" w:customStyle="1" w:styleId="Tagline0">
    <w:name w:val="Tagline"/>
    <w:basedOn w:val="Normal"/>
    <w:link w:val="TaglineChar"/>
    <w:qFormat/>
    <w:rsid w:val="00E43B90"/>
    <w:pPr>
      <w:spacing w:line="256" w:lineRule="auto"/>
    </w:pPr>
    <w:rPr>
      <w:b/>
      <w:sz w:val="26"/>
    </w:rPr>
  </w:style>
  <w:style w:type="paragraph" w:customStyle="1" w:styleId="StyleHeading3BlockLatinBodyCalibri">
    <w:name w:val="Style Heading 3Block + (Latin) +Body (Calibri)"/>
    <w:basedOn w:val="Heading3"/>
    <w:rsid w:val="00E43B90"/>
    <w:rPr>
      <w:caps/>
    </w:rPr>
  </w:style>
  <w:style w:type="paragraph" w:customStyle="1" w:styleId="StyleHeading4Tagheading2Heading2Char2CharHeading2Char1">
    <w:name w:val="Style Heading 4Tagheading 2Heading 2 Char2 CharHeading 2 Char1 ..."/>
    <w:basedOn w:val="Heading4"/>
    <w:rsid w:val="00E43B90"/>
    <w:rPr>
      <w:iCs/>
    </w:rPr>
  </w:style>
  <w:style w:type="character" w:customStyle="1" w:styleId="StyleStyleBoldUnderlineIntenseEmphasisUnderlineStyleapple-s1">
    <w:name w:val="Style Style Bold UnderlineIntense EmphasisUnderlineStyleapple-s...1"/>
    <w:basedOn w:val="DefaultParagraphFont"/>
    <w:rsid w:val="00E43B9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E43B90"/>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E43B90"/>
    <w:pPr>
      <w:ind w:left="720"/>
      <w:contextualSpacing/>
    </w:pPr>
  </w:style>
  <w:style w:type="character" w:customStyle="1" w:styleId="arial11">
    <w:name w:val="arial_11"/>
    <w:basedOn w:val="DefaultParagraphFont"/>
    <w:rsid w:val="00E43B90"/>
  </w:style>
  <w:style w:type="character" w:customStyle="1" w:styleId="articleauthor">
    <w:name w:val="articleauthor"/>
    <w:basedOn w:val="DefaultParagraphFont"/>
    <w:rsid w:val="00E43B90"/>
  </w:style>
  <w:style w:type="character" w:customStyle="1" w:styleId="article-date">
    <w:name w:val="article-date"/>
    <w:basedOn w:val="DefaultParagraphFont"/>
    <w:rsid w:val="00E43B90"/>
  </w:style>
  <w:style w:type="character" w:customStyle="1" w:styleId="bodysubtoc">
    <w:name w:val="bodysubtoc"/>
    <w:basedOn w:val="DefaultParagraphFont"/>
    <w:rsid w:val="00E43B90"/>
  </w:style>
  <w:style w:type="character" w:customStyle="1" w:styleId="lefttitlesmaller">
    <w:name w:val="lefttitlesmaller"/>
    <w:basedOn w:val="DefaultParagraphFont"/>
    <w:rsid w:val="00E43B90"/>
  </w:style>
  <w:style w:type="character" w:customStyle="1" w:styleId="mb">
    <w:name w:val="mb"/>
    <w:basedOn w:val="DefaultParagraphFont"/>
    <w:rsid w:val="00E43B90"/>
  </w:style>
  <w:style w:type="character" w:customStyle="1" w:styleId="field-content">
    <w:name w:val="field-content"/>
    <w:basedOn w:val="DefaultParagraphFont"/>
    <w:rsid w:val="00E43B90"/>
  </w:style>
  <w:style w:type="character" w:customStyle="1" w:styleId="submitted-date">
    <w:name w:val="submitted-date"/>
    <w:basedOn w:val="DefaultParagraphFont"/>
    <w:rsid w:val="00E43B90"/>
  </w:style>
  <w:style w:type="character" w:customStyle="1" w:styleId="submitted-time">
    <w:name w:val="submitted-time"/>
    <w:basedOn w:val="DefaultParagraphFont"/>
    <w:rsid w:val="00E43B90"/>
  </w:style>
  <w:style w:type="paragraph" w:customStyle="1" w:styleId="date-comments">
    <w:name w:val="date-comments"/>
    <w:basedOn w:val="Normal"/>
    <w:uiPriority w:val="99"/>
    <w:qFormat/>
    <w:rsid w:val="00E43B90"/>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E43B90"/>
    <w:pPr>
      <w:spacing w:line="181" w:lineRule="atLeast"/>
    </w:pPr>
    <w:rPr>
      <w:rFonts w:ascii="Sabon LT Std" w:eastAsia="MS Mincho" w:hAnsi="Sabon LT Std"/>
      <w:color w:val="auto"/>
      <w:sz w:val="20"/>
    </w:rPr>
  </w:style>
  <w:style w:type="character" w:customStyle="1" w:styleId="A2">
    <w:name w:val="A2"/>
    <w:uiPriority w:val="99"/>
    <w:rsid w:val="00E43B90"/>
    <w:rPr>
      <w:rFonts w:cs="Sabon LT Std"/>
      <w:color w:val="000000"/>
      <w:sz w:val="15"/>
      <w:szCs w:val="15"/>
    </w:rPr>
  </w:style>
  <w:style w:type="paragraph" w:customStyle="1" w:styleId="Pa15">
    <w:name w:val="Pa15"/>
    <w:basedOn w:val="Default"/>
    <w:next w:val="Default"/>
    <w:uiPriority w:val="99"/>
    <w:qFormat/>
    <w:rsid w:val="00E43B90"/>
    <w:pPr>
      <w:spacing w:line="241" w:lineRule="atLeast"/>
    </w:pPr>
    <w:rPr>
      <w:rFonts w:ascii="Sabon LT Std" w:eastAsia="MS Mincho" w:hAnsi="Sabon LT Std"/>
      <w:color w:val="auto"/>
      <w:sz w:val="20"/>
    </w:rPr>
  </w:style>
  <w:style w:type="character" w:customStyle="1" w:styleId="searchword">
    <w:name w:val="searchword"/>
    <w:basedOn w:val="DefaultParagraphFont"/>
    <w:rsid w:val="00E43B90"/>
  </w:style>
  <w:style w:type="character" w:customStyle="1" w:styleId="meta-prep">
    <w:name w:val="meta-prep"/>
    <w:basedOn w:val="DefaultParagraphFont"/>
    <w:rsid w:val="00E43B90"/>
  </w:style>
  <w:style w:type="character" w:customStyle="1" w:styleId="entry-date">
    <w:name w:val="entry-date"/>
    <w:basedOn w:val="DefaultParagraphFont"/>
    <w:rsid w:val="00E43B90"/>
  </w:style>
  <w:style w:type="paragraph" w:customStyle="1" w:styleId="Shrink6">
    <w:name w:val="Shrink 6"/>
    <w:basedOn w:val="Normal"/>
    <w:uiPriority w:val="99"/>
    <w:qFormat/>
    <w:rsid w:val="00E43B90"/>
    <w:rPr>
      <w:rFonts w:eastAsia="Calibri"/>
      <w:sz w:val="12"/>
    </w:rPr>
  </w:style>
  <w:style w:type="paragraph" w:customStyle="1" w:styleId="HeaderCharCharCharCharCharCharCharCha">
    <w:name w:val="Header Char Char Char Char Char Char Char Cha"/>
    <w:aliases w:val="Char Char Char Cha"/>
    <w:basedOn w:val="Normal"/>
    <w:qFormat/>
    <w:rsid w:val="00E43B90"/>
    <w:pPr>
      <w:spacing w:before="100" w:beforeAutospacing="1" w:after="100" w:afterAutospacing="1"/>
    </w:pPr>
    <w:rPr>
      <w:rFonts w:eastAsia="Times New Roman"/>
    </w:rPr>
  </w:style>
  <w:style w:type="character" w:customStyle="1" w:styleId="CiteReal0">
    <w:name w:val="CiteReal"/>
    <w:uiPriority w:val="1"/>
    <w:qFormat/>
    <w:rsid w:val="00E43B90"/>
    <w:rPr>
      <w:rFonts w:ascii="Arial" w:hAnsi="Arial"/>
      <w:b/>
      <w:sz w:val="24"/>
      <w:u w:val="single"/>
    </w:rPr>
  </w:style>
  <w:style w:type="paragraph" w:customStyle="1" w:styleId="10ptfont">
    <w:name w:val="10pt font"/>
    <w:basedOn w:val="Normal"/>
    <w:link w:val="10ptfontChar"/>
    <w:autoRedefine/>
    <w:rsid w:val="00E43B90"/>
    <w:rPr>
      <w:rFonts w:eastAsia="Times New Roman"/>
    </w:rPr>
  </w:style>
  <w:style w:type="character" w:customStyle="1" w:styleId="10ptfontChar">
    <w:name w:val="10pt font Char"/>
    <w:link w:val="10ptfont"/>
    <w:rsid w:val="00E43B90"/>
    <w:rPr>
      <w:rFonts w:ascii="Calibri" w:eastAsia="Times New Roman" w:hAnsi="Calibri"/>
      <w:sz w:val="22"/>
    </w:rPr>
  </w:style>
  <w:style w:type="character" w:customStyle="1" w:styleId="HIGHLIGHT1">
    <w:name w:val="HIGHLIGHT"/>
    <w:uiPriority w:val="1"/>
    <w:qFormat/>
    <w:rsid w:val="00E43B90"/>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E43B90"/>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E43B90"/>
    <w:pPr>
      <w:suppressAutoHyphens/>
      <w:spacing w:before="280" w:after="280"/>
    </w:pPr>
    <w:rPr>
      <w:color w:val="000000"/>
    </w:rPr>
  </w:style>
  <w:style w:type="character" w:customStyle="1" w:styleId="StyleIntenseReferenceGaramond">
    <w:name w:val="Style Intense Reference + Garamond"/>
    <w:rsid w:val="00E43B90"/>
    <w:rPr>
      <w:rFonts w:ascii="Garamond" w:hAnsi="Garamond"/>
      <w:bCs/>
      <w:color w:val="auto"/>
      <w:spacing w:val="5"/>
      <w:sz w:val="20"/>
      <w:u w:val="single"/>
    </w:rPr>
  </w:style>
  <w:style w:type="character" w:customStyle="1" w:styleId="StyleIntenseReferenceGaramondBold">
    <w:name w:val="Style Intense Reference + Garamond Bold"/>
    <w:rsid w:val="00E43B90"/>
    <w:rPr>
      <w:rFonts w:ascii="Garamond" w:hAnsi="Garamond"/>
      <w:b/>
      <w:bCs/>
      <w:color w:val="auto"/>
      <w:spacing w:val="5"/>
      <w:sz w:val="20"/>
      <w:u w:val="single"/>
    </w:rPr>
  </w:style>
  <w:style w:type="character" w:customStyle="1" w:styleId="newstime">
    <w:name w:val="newstime"/>
    <w:basedOn w:val="DefaultParagraphFont"/>
    <w:rsid w:val="00E43B90"/>
  </w:style>
  <w:style w:type="character" w:customStyle="1" w:styleId="IntenseReference1">
    <w:name w:val="Intense Reference1"/>
    <w:qFormat/>
    <w:rsid w:val="00E43B90"/>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E43B90"/>
    <w:rPr>
      <w:rFonts w:ascii="Garamond" w:hAnsi="Garamond"/>
      <w:b/>
      <w:sz w:val="24"/>
      <w:szCs w:val="26"/>
      <w:bdr w:val="none" w:sz="0" w:space="0" w:color="auto"/>
      <w:shd w:val="clear" w:color="auto" w:fill="FFFF00"/>
    </w:rPr>
  </w:style>
  <w:style w:type="character" w:customStyle="1" w:styleId="ilad1">
    <w:name w:val="il_ad1"/>
    <w:rsid w:val="00E43B90"/>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E43B90"/>
    <w:rPr>
      <w:sz w:val="24"/>
      <w:szCs w:val="24"/>
      <w:u w:val="thick"/>
      <w:lang w:val="en-US" w:eastAsia="en-US" w:bidi="ar-SA"/>
    </w:rPr>
  </w:style>
  <w:style w:type="character" w:customStyle="1" w:styleId="Underline21">
    <w:name w:val="Underline 2"/>
    <w:basedOn w:val="DefaultParagraphFont"/>
    <w:uiPriority w:val="1"/>
    <w:qFormat/>
    <w:rsid w:val="00E43B90"/>
    <w:rPr>
      <w:b/>
      <w:u w:val="single"/>
    </w:rPr>
  </w:style>
  <w:style w:type="paragraph" w:customStyle="1" w:styleId="first">
    <w:name w:val="first"/>
    <w:basedOn w:val="Normal"/>
    <w:uiPriority w:val="99"/>
    <w:qFormat/>
    <w:rsid w:val="00E43B90"/>
    <w:pPr>
      <w:spacing w:before="100" w:beforeAutospacing="1" w:after="100" w:afterAutospacing="1"/>
    </w:pPr>
    <w:rPr>
      <w:rFonts w:eastAsia="Times New Roman"/>
      <w:sz w:val="24"/>
    </w:rPr>
  </w:style>
  <w:style w:type="character" w:customStyle="1" w:styleId="tx">
    <w:name w:val="tx"/>
    <w:basedOn w:val="DefaultParagraphFont"/>
    <w:rsid w:val="00E43B90"/>
  </w:style>
  <w:style w:type="character" w:customStyle="1" w:styleId="oneclick-link">
    <w:name w:val="oneclick-link"/>
    <w:basedOn w:val="DefaultParagraphFont"/>
    <w:rsid w:val="00E43B90"/>
  </w:style>
  <w:style w:type="paragraph" w:customStyle="1" w:styleId="StyleHeading4TagsmalltextBigcardbodyNormalTagNotBold">
    <w:name w:val="Style Heading 4Tagsmall textBig cardbodyNormal Tag + Not Bold"/>
    <w:basedOn w:val="Heading4"/>
    <w:uiPriority w:val="99"/>
    <w:qFormat/>
    <w:rsid w:val="00E43B90"/>
    <w:rPr>
      <w:bCs w:val="0"/>
    </w:rPr>
  </w:style>
  <w:style w:type="character" w:customStyle="1" w:styleId="BlockHeadingsCharCharChar">
    <w:name w:val="Block Headings Char Char Char"/>
    <w:locked/>
    <w:rsid w:val="00E43B90"/>
  </w:style>
  <w:style w:type="paragraph" w:customStyle="1" w:styleId="BlockHeadingsCharChar">
    <w:name w:val="Block Headings Char Char"/>
    <w:basedOn w:val="Normal"/>
    <w:qFormat/>
    <w:rsid w:val="00E43B90"/>
  </w:style>
  <w:style w:type="character" w:customStyle="1" w:styleId="CitesCharCharCharChar">
    <w:name w:val="Cites Char Char Char Char"/>
    <w:locked/>
    <w:rsid w:val="00E43B90"/>
  </w:style>
  <w:style w:type="character" w:customStyle="1" w:styleId="TagsChar1CharChar">
    <w:name w:val="Tags Char1 Char Char"/>
    <w:locked/>
    <w:rsid w:val="00E43B90"/>
  </w:style>
  <w:style w:type="paragraph" w:customStyle="1" w:styleId="TagsChar1Char">
    <w:name w:val="Tags Char1 Char"/>
    <w:basedOn w:val="Normal"/>
    <w:qFormat/>
    <w:rsid w:val="00E43B9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43B9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43B90"/>
  </w:style>
  <w:style w:type="character" w:customStyle="1" w:styleId="CardsFont6ptCharCharChar">
    <w:name w:val="Cards + Font: 6 pt Char Char Char"/>
    <w:locked/>
    <w:rsid w:val="00E43B90"/>
  </w:style>
  <w:style w:type="character" w:customStyle="1" w:styleId="CardsUnderlineChar">
    <w:name w:val="Cards + Underline Char"/>
    <w:locked/>
    <w:rsid w:val="00E43B90"/>
  </w:style>
  <w:style w:type="paragraph" w:customStyle="1" w:styleId="CardsUnderline">
    <w:name w:val="Cards + Underline"/>
    <w:basedOn w:val="Normal"/>
    <w:next w:val="Style3"/>
    <w:qFormat/>
    <w:rsid w:val="00E43B90"/>
  </w:style>
  <w:style w:type="paragraph" w:customStyle="1" w:styleId="StyleNormalWebNormalWebChar1CharNormalWebCharCharC">
    <w:name w:val="Style Normal (Web)Normal (Web) Char1 CharNormal (Web) Char Char C..."/>
    <w:basedOn w:val="Title"/>
    <w:uiPriority w:val="99"/>
    <w:qFormat/>
    <w:rsid w:val="00E43B90"/>
    <w:pPr>
      <w:widowControl/>
      <w:autoSpaceDE/>
      <w:autoSpaceDN/>
      <w:adjustRightInd/>
      <w:spacing w:before="0" w:after="160"/>
      <w:jc w:val="left"/>
      <w:outlineLvl w:val="9"/>
    </w:pPr>
    <w:rPr>
      <w:rFonts w:ascii="Georgia" w:hAnsi="Georgia"/>
      <w:sz w:val="20"/>
      <w:u w:val="none"/>
    </w:rPr>
  </w:style>
  <w:style w:type="paragraph" w:customStyle="1" w:styleId="Reference">
    <w:name w:val="Reference"/>
    <w:uiPriority w:val="99"/>
    <w:qFormat/>
    <w:rsid w:val="00E43B90"/>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uiPriority w:val="99"/>
    <w:qFormat/>
    <w:rsid w:val="00E43B90"/>
    <w:rPr>
      <w:bCs w:val="0"/>
      <w:caps/>
    </w:rPr>
  </w:style>
  <w:style w:type="paragraph" w:customStyle="1" w:styleId="Blocktitle3">
    <w:name w:val="Block title"/>
    <w:basedOn w:val="Heading1"/>
    <w:next w:val="Debate-EmphasizedText-F5"/>
    <w:autoRedefine/>
    <w:uiPriority w:val="99"/>
    <w:qFormat/>
    <w:rsid w:val="00E43B90"/>
    <w:rPr>
      <w:bCs w:val="0"/>
      <w:caps/>
    </w:rPr>
  </w:style>
  <w:style w:type="paragraph" w:customStyle="1" w:styleId="SmallCite">
    <w:name w:val="Small Cite"/>
    <w:basedOn w:val="Normal"/>
    <w:next w:val="BlockHeading1"/>
    <w:uiPriority w:val="99"/>
    <w:qFormat/>
    <w:rsid w:val="00E43B90"/>
  </w:style>
  <w:style w:type="paragraph" w:customStyle="1" w:styleId="links1">
    <w:name w:val="links1"/>
    <w:basedOn w:val="Normal"/>
    <w:uiPriority w:val="99"/>
    <w:qFormat/>
    <w:rsid w:val="00E43B90"/>
  </w:style>
  <w:style w:type="paragraph" w:customStyle="1" w:styleId="endtext">
    <w:name w:val="endtext"/>
    <w:basedOn w:val="Normal"/>
    <w:next w:val="CardTag"/>
    <w:uiPriority w:val="99"/>
    <w:qFormat/>
    <w:rsid w:val="00E43B90"/>
  </w:style>
  <w:style w:type="paragraph" w:customStyle="1" w:styleId="g">
    <w:name w:val="g"/>
    <w:basedOn w:val="Normal"/>
    <w:next w:val="Paste"/>
    <w:uiPriority w:val="99"/>
    <w:qFormat/>
    <w:rsid w:val="00E43B90"/>
  </w:style>
  <w:style w:type="paragraph" w:customStyle="1" w:styleId="Repeatheader">
    <w:name w:val="Repeat header"/>
    <w:basedOn w:val="Normal"/>
    <w:next w:val="noindent"/>
    <w:autoRedefine/>
    <w:uiPriority w:val="99"/>
    <w:qFormat/>
    <w:rsid w:val="00E43B90"/>
  </w:style>
  <w:style w:type="paragraph" w:customStyle="1" w:styleId="StyleCardNotUnderlined8pt">
    <w:name w:val="Style Card Not Underlined + 8 pt"/>
    <w:basedOn w:val="Debate-CardTextUnderlined-F3"/>
    <w:next w:val="endtext"/>
    <w:uiPriority w:val="99"/>
    <w:qFormat/>
    <w:rsid w:val="00E43B90"/>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E43B90"/>
    <w:pPr>
      <w:spacing w:line="240" w:lineRule="auto"/>
      <w:contextualSpacing w:val="0"/>
    </w:pPr>
    <w:rPr>
      <w:sz w:val="22"/>
      <w:u w:val="none"/>
    </w:rPr>
  </w:style>
  <w:style w:type="paragraph" w:customStyle="1" w:styleId="CardNotUnderlinedFinal">
    <w:name w:val="Card Not Underlined Final"/>
    <w:next w:val="g"/>
    <w:uiPriority w:val="99"/>
    <w:qFormat/>
    <w:rsid w:val="00E43B90"/>
    <w:pPr>
      <w:spacing w:after="160" w:line="259" w:lineRule="auto"/>
    </w:pPr>
    <w:rPr>
      <w:rFonts w:eastAsiaTheme="minorHAnsi"/>
      <w:sz w:val="22"/>
      <w:szCs w:val="22"/>
    </w:rPr>
  </w:style>
  <w:style w:type="paragraph" w:customStyle="1" w:styleId="Numbering">
    <w:name w:val="Numbering"/>
    <w:basedOn w:val="Normal"/>
    <w:next w:val="Normal"/>
    <w:uiPriority w:val="99"/>
    <w:qFormat/>
    <w:rsid w:val="00E43B90"/>
  </w:style>
  <w:style w:type="paragraph" w:customStyle="1" w:styleId="Un-IndexedHeading">
    <w:name w:val="Un-Indexed Heading"/>
    <w:basedOn w:val="Heading1"/>
    <w:next w:val="Normal"/>
    <w:uiPriority w:val="99"/>
    <w:qFormat/>
    <w:rsid w:val="00E43B90"/>
    <w:rPr>
      <w:bCs w:val="0"/>
      <w:caps/>
    </w:rPr>
  </w:style>
  <w:style w:type="paragraph" w:customStyle="1" w:styleId="Circle">
    <w:name w:val="Circle"/>
    <w:basedOn w:val="Normal"/>
    <w:next w:val="Normal"/>
    <w:uiPriority w:val="99"/>
    <w:qFormat/>
    <w:rsid w:val="00E43B90"/>
  </w:style>
  <w:style w:type="paragraph" w:customStyle="1" w:styleId="PageHeader">
    <w:name w:val="Page Header"/>
    <w:basedOn w:val="Normal"/>
    <w:next w:val="CardNotUnderlined3"/>
    <w:link w:val="PageHeaderChar"/>
    <w:uiPriority w:val="99"/>
    <w:qFormat/>
    <w:rsid w:val="00E43B90"/>
  </w:style>
  <w:style w:type="paragraph" w:customStyle="1" w:styleId="IndentedLettering">
    <w:name w:val="Indented Lettering"/>
    <w:basedOn w:val="Small"/>
    <w:next w:val="Normal"/>
    <w:uiPriority w:val="99"/>
    <w:qFormat/>
    <w:rsid w:val="00E43B90"/>
    <w:pPr>
      <w:spacing w:after="0" w:line="240" w:lineRule="auto"/>
    </w:pPr>
    <w:rPr>
      <w:rFonts w:eastAsiaTheme="minorHAnsi"/>
      <w:color w:val="auto"/>
      <w:sz w:val="22"/>
    </w:rPr>
  </w:style>
  <w:style w:type="paragraph" w:customStyle="1" w:styleId="Lettering">
    <w:name w:val="Lettering"/>
    <w:basedOn w:val="Small"/>
    <w:next w:val="Normal"/>
    <w:uiPriority w:val="99"/>
    <w:qFormat/>
    <w:rsid w:val="00E43B90"/>
    <w:pPr>
      <w:spacing w:after="0" w:line="240" w:lineRule="auto"/>
    </w:pPr>
    <w:rPr>
      <w:rFonts w:eastAsiaTheme="minorHAnsi"/>
      <w:color w:val="auto"/>
      <w:sz w:val="22"/>
    </w:rPr>
  </w:style>
  <w:style w:type="paragraph" w:customStyle="1" w:styleId="FileName">
    <w:name w:val="File Name"/>
    <w:basedOn w:val="Normal"/>
    <w:next w:val="Normal"/>
    <w:uiPriority w:val="99"/>
    <w:qFormat/>
    <w:rsid w:val="00E43B90"/>
  </w:style>
  <w:style w:type="paragraph" w:customStyle="1" w:styleId="Pagination">
    <w:name w:val="Pagination"/>
    <w:basedOn w:val="Normal"/>
    <w:next w:val="Normal"/>
    <w:uiPriority w:val="99"/>
    <w:qFormat/>
    <w:rsid w:val="00E43B90"/>
  </w:style>
  <w:style w:type="paragraph" w:customStyle="1" w:styleId="IndentedNumbering">
    <w:name w:val="Indented Numbering"/>
    <w:basedOn w:val="CardNotUnderlinedFinal"/>
    <w:next w:val="Normal"/>
    <w:uiPriority w:val="99"/>
    <w:qFormat/>
    <w:rsid w:val="00E43B90"/>
  </w:style>
  <w:style w:type="paragraph" w:customStyle="1" w:styleId="CardContinued1">
    <w:name w:val="Card Continued 1"/>
    <w:basedOn w:val="Normal"/>
    <w:next w:val="Normal"/>
    <w:uiPriority w:val="99"/>
    <w:qFormat/>
    <w:rsid w:val="00E43B90"/>
  </w:style>
  <w:style w:type="paragraph" w:customStyle="1" w:styleId="CardContinued2">
    <w:name w:val="Card Continued 2"/>
    <w:basedOn w:val="Circle"/>
    <w:next w:val="Normal"/>
    <w:uiPriority w:val="99"/>
    <w:qFormat/>
    <w:rsid w:val="00E43B90"/>
  </w:style>
  <w:style w:type="paragraph" w:customStyle="1" w:styleId="Clearformatting">
    <w:name w:val="Clear formatting"/>
    <w:basedOn w:val="Normal"/>
    <w:next w:val="IndentedLettering"/>
    <w:uiPriority w:val="99"/>
    <w:qFormat/>
    <w:rsid w:val="00E43B90"/>
  </w:style>
  <w:style w:type="paragraph" w:customStyle="1" w:styleId="SmallCardText">
    <w:name w:val="Small Card Text"/>
    <w:basedOn w:val="Lettering"/>
    <w:next w:val="FileName"/>
    <w:uiPriority w:val="99"/>
    <w:qFormat/>
    <w:rsid w:val="00E43B90"/>
  </w:style>
  <w:style w:type="paragraph" w:customStyle="1" w:styleId="TAGFONT">
    <w:name w:val="TAG FONT"/>
    <w:basedOn w:val="Normal"/>
    <w:next w:val="Pagination"/>
    <w:autoRedefine/>
    <w:uiPriority w:val="99"/>
    <w:qFormat/>
    <w:rsid w:val="00E43B90"/>
  </w:style>
  <w:style w:type="paragraph" w:customStyle="1" w:styleId="8point">
    <w:name w:val="8 point"/>
    <w:basedOn w:val="Normal"/>
    <w:next w:val="fullstory"/>
    <w:qFormat/>
    <w:rsid w:val="00E43B90"/>
  </w:style>
  <w:style w:type="paragraph" w:customStyle="1" w:styleId="citationunderline">
    <w:name w:val="citation/underline"/>
    <w:autoRedefine/>
    <w:qFormat/>
    <w:rsid w:val="00E43B90"/>
    <w:pPr>
      <w:spacing w:after="200" w:line="276" w:lineRule="auto"/>
    </w:pPr>
    <w:rPr>
      <w:rFonts w:eastAsiaTheme="minorHAnsi"/>
      <w:sz w:val="22"/>
      <w:szCs w:val="22"/>
    </w:rPr>
  </w:style>
  <w:style w:type="paragraph" w:customStyle="1" w:styleId="Style60">
    <w:name w:val="Style 6"/>
    <w:next w:val="8point"/>
    <w:uiPriority w:val="99"/>
    <w:qFormat/>
    <w:rsid w:val="00E43B90"/>
    <w:pPr>
      <w:spacing w:after="200" w:line="276" w:lineRule="auto"/>
    </w:pPr>
    <w:rPr>
      <w:rFonts w:eastAsiaTheme="minorHAnsi"/>
      <w:sz w:val="22"/>
      <w:szCs w:val="22"/>
    </w:rPr>
  </w:style>
  <w:style w:type="character" w:customStyle="1" w:styleId="DateCitesAuthorCharChar">
    <w:name w:val="DateCitesAuthor Char Char"/>
    <w:locked/>
    <w:rsid w:val="00E43B90"/>
  </w:style>
  <w:style w:type="paragraph" w:customStyle="1" w:styleId="DateCitesAuthorChar">
    <w:name w:val="DateCitesAuthor Char"/>
    <w:basedOn w:val="Normal"/>
    <w:next w:val="Minimize"/>
    <w:qFormat/>
    <w:rsid w:val="00E43B90"/>
  </w:style>
  <w:style w:type="paragraph" w:customStyle="1" w:styleId="articlebodynormaltext">
    <w:name w:val="articlebody_normaltext"/>
    <w:basedOn w:val="Normal"/>
    <w:next w:val="Citation-Complete"/>
    <w:uiPriority w:val="99"/>
    <w:qFormat/>
    <w:rsid w:val="00E43B90"/>
  </w:style>
  <w:style w:type="paragraph" w:customStyle="1" w:styleId="targetcaption">
    <w:name w:val="targetcaption"/>
    <w:basedOn w:val="Normal"/>
    <w:next w:val="2909F619802848F09E01365C32F34654"/>
    <w:uiPriority w:val="99"/>
    <w:qFormat/>
    <w:rsid w:val="00E43B90"/>
  </w:style>
  <w:style w:type="paragraph" w:customStyle="1" w:styleId="Index">
    <w:name w:val="Index"/>
    <w:basedOn w:val="Normal"/>
    <w:next w:val="western"/>
    <w:uiPriority w:val="99"/>
    <w:qFormat/>
    <w:rsid w:val="00E43B90"/>
  </w:style>
  <w:style w:type="paragraph" w:customStyle="1" w:styleId="boldness">
    <w:name w:val="boldness"/>
    <w:basedOn w:val="Normal"/>
    <w:next w:val="TagCite"/>
    <w:uiPriority w:val="99"/>
    <w:qFormat/>
    <w:rsid w:val="00E43B90"/>
  </w:style>
  <w:style w:type="character" w:customStyle="1" w:styleId="UnderlineCardChar0">
    <w:name w:val="UnderlineCard Char"/>
    <w:locked/>
    <w:rsid w:val="00E43B90"/>
  </w:style>
  <w:style w:type="paragraph" w:customStyle="1" w:styleId="UnderlineCard0">
    <w:name w:val="UnderlineCard"/>
    <w:basedOn w:val="Heading4"/>
    <w:next w:val="CM6"/>
    <w:qFormat/>
    <w:rsid w:val="00E43B90"/>
    <w:rPr>
      <w:bCs w:val="0"/>
    </w:rPr>
  </w:style>
  <w:style w:type="paragraph" w:customStyle="1" w:styleId="CM21">
    <w:name w:val="CM21"/>
    <w:basedOn w:val="Normal"/>
    <w:uiPriority w:val="99"/>
    <w:qFormat/>
    <w:rsid w:val="00E43B90"/>
  </w:style>
  <w:style w:type="paragraph" w:customStyle="1" w:styleId="Pa10">
    <w:name w:val="Pa10"/>
    <w:basedOn w:val="Normal"/>
    <w:uiPriority w:val="99"/>
    <w:qFormat/>
    <w:rsid w:val="00E43B90"/>
  </w:style>
  <w:style w:type="paragraph" w:customStyle="1" w:styleId="Pa31">
    <w:name w:val="Pa3+1"/>
    <w:basedOn w:val="Normal"/>
    <w:uiPriority w:val="99"/>
    <w:qFormat/>
    <w:rsid w:val="00E43B90"/>
  </w:style>
  <w:style w:type="paragraph" w:customStyle="1" w:styleId="Pa1">
    <w:name w:val="Pa1"/>
    <w:basedOn w:val="Normal"/>
    <w:uiPriority w:val="99"/>
    <w:qFormat/>
    <w:rsid w:val="00E43B90"/>
  </w:style>
  <w:style w:type="character" w:customStyle="1" w:styleId="CardUpSize-LightChar">
    <w:name w:val="CardUpSize - Light Char"/>
    <w:basedOn w:val="DefaultParagraphFont"/>
    <w:locked/>
    <w:rsid w:val="00E43B90"/>
  </w:style>
  <w:style w:type="paragraph" w:customStyle="1" w:styleId="CardUpSize-Light">
    <w:name w:val="CardUpSize - Light"/>
    <w:basedOn w:val="Normal"/>
    <w:next w:val="Pa2"/>
    <w:qFormat/>
    <w:rsid w:val="00E43B90"/>
  </w:style>
  <w:style w:type="character" w:customStyle="1" w:styleId="CiteCardUpSize-HeavyChar">
    <w:name w:val="Cite // CardUpSize - Heavy Char"/>
    <w:basedOn w:val="DefaultParagraphFont"/>
    <w:locked/>
    <w:rsid w:val="00E43B90"/>
  </w:style>
  <w:style w:type="paragraph" w:customStyle="1" w:styleId="CiteCardUpSize-Heavy">
    <w:name w:val="Cite // CardUpSize - Heavy"/>
    <w:basedOn w:val="Normal"/>
    <w:next w:val="H4Tag"/>
    <w:qFormat/>
    <w:rsid w:val="00E43B90"/>
  </w:style>
  <w:style w:type="character" w:customStyle="1" w:styleId="UnderlineCharCharCharCharCharCharCharChar">
    <w:name w:val="Underline Char Char Char Char Char Char Char Char"/>
    <w:basedOn w:val="DefaultParagraphFont"/>
    <w:locked/>
    <w:rsid w:val="00E43B90"/>
  </w:style>
  <w:style w:type="paragraph" w:customStyle="1" w:styleId="UnderlineCharCharCharCharCharCharChar">
    <w:name w:val="Underline Char Char Char Char Char Char Char"/>
    <w:basedOn w:val="Normal"/>
    <w:qFormat/>
    <w:rsid w:val="00E43B90"/>
  </w:style>
  <w:style w:type="character" w:customStyle="1" w:styleId="SmalltextCharCharCharChar0">
    <w:name w:val="Small text Char Char Char Char"/>
    <w:basedOn w:val="DefaultParagraphFont"/>
    <w:locked/>
    <w:rsid w:val="00E43B90"/>
  </w:style>
  <w:style w:type="paragraph" w:customStyle="1" w:styleId="SmalltextCharCharChar0">
    <w:name w:val="Small text Char Char Char"/>
    <w:basedOn w:val="Normal"/>
    <w:next w:val="Analytics"/>
    <w:qFormat/>
    <w:rsid w:val="00E43B90"/>
  </w:style>
  <w:style w:type="paragraph" w:customStyle="1" w:styleId="Textbody">
    <w:name w:val="Text body"/>
    <w:basedOn w:val="SmalltextCharCharChar0"/>
    <w:next w:val="WW-Default"/>
    <w:uiPriority w:val="99"/>
    <w:qFormat/>
    <w:rsid w:val="00E43B90"/>
  </w:style>
  <w:style w:type="paragraph" w:customStyle="1" w:styleId="Default1">
    <w:name w:val="Default1"/>
    <w:basedOn w:val="Normal"/>
    <w:uiPriority w:val="99"/>
    <w:qFormat/>
    <w:rsid w:val="00E43B90"/>
  </w:style>
  <w:style w:type="paragraph" w:customStyle="1" w:styleId="NFAPWPheader">
    <w:name w:val="NFAP WP header"/>
    <w:basedOn w:val="Normal"/>
    <w:uiPriority w:val="99"/>
    <w:qFormat/>
    <w:rsid w:val="00E43B90"/>
  </w:style>
  <w:style w:type="character" w:customStyle="1" w:styleId="CiteCharCharChar">
    <w:name w:val="Cite Char Char Char"/>
    <w:locked/>
    <w:rsid w:val="00E43B90"/>
  </w:style>
  <w:style w:type="paragraph" w:customStyle="1" w:styleId="CiteCharChar">
    <w:name w:val="Cite Char Char"/>
    <w:basedOn w:val="Normal"/>
    <w:next w:val="Normal"/>
    <w:qFormat/>
    <w:rsid w:val="00E43B90"/>
  </w:style>
  <w:style w:type="paragraph" w:customStyle="1" w:styleId="CiteCardCharChar">
    <w:name w:val="Cite_Card Char Char"/>
    <w:autoRedefine/>
    <w:uiPriority w:val="99"/>
    <w:qFormat/>
    <w:rsid w:val="00E43B90"/>
    <w:pPr>
      <w:spacing w:after="200" w:line="276" w:lineRule="auto"/>
    </w:pPr>
    <w:rPr>
      <w:rFonts w:eastAsiaTheme="minorHAnsi"/>
      <w:sz w:val="22"/>
      <w:szCs w:val="22"/>
    </w:rPr>
  </w:style>
  <w:style w:type="character" w:customStyle="1" w:styleId="CiteCardCharCharCharChar">
    <w:name w:val="Cite_Card Char Char Char Char"/>
    <w:locked/>
    <w:rsid w:val="00E43B90"/>
  </w:style>
  <w:style w:type="paragraph" w:customStyle="1" w:styleId="CiteCardCharCharChar">
    <w:name w:val="Cite_Card Char Char Char"/>
    <w:qFormat/>
    <w:rsid w:val="00E43B90"/>
    <w:pPr>
      <w:spacing w:after="200" w:line="276" w:lineRule="auto"/>
    </w:pPr>
    <w:rPr>
      <w:rFonts w:eastAsiaTheme="minorHAnsi"/>
      <w:sz w:val="22"/>
      <w:szCs w:val="22"/>
    </w:rPr>
  </w:style>
  <w:style w:type="paragraph" w:customStyle="1" w:styleId="heading">
    <w:name w:val="heading"/>
    <w:basedOn w:val="Normal"/>
    <w:qFormat/>
    <w:rsid w:val="00E43B90"/>
  </w:style>
  <w:style w:type="character" w:customStyle="1" w:styleId="LittleChar">
    <w:name w:val="Little Char"/>
    <w:locked/>
    <w:rsid w:val="00E43B90"/>
  </w:style>
  <w:style w:type="character" w:customStyle="1" w:styleId="DebateHeaderChar">
    <w:name w:val="Debate Header Char"/>
    <w:locked/>
    <w:rsid w:val="00E43B90"/>
  </w:style>
  <w:style w:type="character" w:customStyle="1" w:styleId="UnhighlightedChar">
    <w:name w:val="Unhighlighted Char"/>
    <w:locked/>
    <w:rsid w:val="00E43B90"/>
  </w:style>
  <w:style w:type="paragraph" w:customStyle="1" w:styleId="Unhighlighted">
    <w:name w:val="Unhighlighted"/>
    <w:basedOn w:val="Normal"/>
    <w:next w:val="TagCite2"/>
    <w:autoRedefine/>
    <w:qFormat/>
    <w:rsid w:val="00E43B90"/>
  </w:style>
  <w:style w:type="character" w:customStyle="1" w:styleId="StylecardUnderlineChar">
    <w:name w:val="Style card + Underline Char"/>
    <w:locked/>
    <w:rsid w:val="00E43B90"/>
  </w:style>
  <w:style w:type="paragraph" w:customStyle="1" w:styleId="StylecardUnderline">
    <w:name w:val="Style card + Underline"/>
    <w:basedOn w:val="CiteSpacing"/>
    <w:next w:val="Unhighlighted"/>
    <w:qFormat/>
    <w:rsid w:val="00E43B90"/>
  </w:style>
  <w:style w:type="paragraph" w:customStyle="1" w:styleId="TagF3">
    <w:name w:val="Tag (F3)"/>
    <w:uiPriority w:val="99"/>
    <w:qFormat/>
    <w:rsid w:val="00E43B90"/>
    <w:pPr>
      <w:spacing w:after="200" w:line="276" w:lineRule="auto"/>
    </w:pPr>
    <w:rPr>
      <w:rFonts w:eastAsiaTheme="minorHAnsi"/>
      <w:sz w:val="22"/>
      <w:szCs w:val="22"/>
    </w:rPr>
  </w:style>
  <w:style w:type="paragraph" w:customStyle="1" w:styleId="style14">
    <w:name w:val="style14"/>
    <w:basedOn w:val="Normal"/>
    <w:next w:val="cites"/>
    <w:uiPriority w:val="99"/>
    <w:qFormat/>
    <w:rsid w:val="00E43B90"/>
  </w:style>
  <w:style w:type="paragraph" w:customStyle="1" w:styleId="CardTagCite1Char">
    <w:name w:val="Card Tag + Cite #1 Char"/>
    <w:basedOn w:val="Normal"/>
    <w:uiPriority w:val="99"/>
    <w:qFormat/>
    <w:rsid w:val="00E43B90"/>
  </w:style>
  <w:style w:type="paragraph" w:customStyle="1" w:styleId="articlebody">
    <w:name w:val="articlebody"/>
    <w:basedOn w:val="Normal"/>
    <w:next w:val="i1"/>
    <w:uiPriority w:val="99"/>
    <w:qFormat/>
    <w:rsid w:val="00E43B90"/>
  </w:style>
  <w:style w:type="character" w:customStyle="1" w:styleId="CiteCardCharCharCharCharCharCharCharChar">
    <w:name w:val="Cite_Card Char Char Char Char Char Char Char Char"/>
    <w:locked/>
    <w:rsid w:val="00E43B90"/>
  </w:style>
  <w:style w:type="paragraph" w:customStyle="1" w:styleId="CiteCardCharCharCharCharCharCharChar">
    <w:name w:val="Cite_Card Char Char Char Char Char Char Char"/>
    <w:next w:val="CardTagCite1Char"/>
    <w:autoRedefine/>
    <w:qFormat/>
    <w:rsid w:val="00E43B90"/>
    <w:pPr>
      <w:spacing w:after="200" w:line="276" w:lineRule="auto"/>
    </w:pPr>
    <w:rPr>
      <w:rFonts w:eastAsiaTheme="minorHAnsi"/>
      <w:sz w:val="22"/>
      <w:szCs w:val="22"/>
    </w:rPr>
  </w:style>
  <w:style w:type="paragraph" w:customStyle="1" w:styleId="foldie">
    <w:name w:val="foldie"/>
    <w:next w:val="HotRoute0"/>
    <w:uiPriority w:val="99"/>
    <w:qFormat/>
    <w:rsid w:val="00E43B90"/>
    <w:pPr>
      <w:spacing w:after="160" w:line="259" w:lineRule="auto"/>
    </w:pPr>
    <w:rPr>
      <w:rFonts w:eastAsiaTheme="minorHAnsi"/>
      <w:sz w:val="22"/>
      <w:szCs w:val="22"/>
    </w:rPr>
  </w:style>
  <w:style w:type="paragraph" w:customStyle="1" w:styleId="billtextsection">
    <w:name w:val="bill_text_section"/>
    <w:basedOn w:val="Normal"/>
    <w:next w:val="articlebody"/>
    <w:uiPriority w:val="99"/>
    <w:qFormat/>
    <w:rsid w:val="00E43B90"/>
  </w:style>
  <w:style w:type="character" w:customStyle="1" w:styleId="CiteNormalChar">
    <w:name w:val="Cite Normal Char"/>
    <w:locked/>
    <w:rsid w:val="00E43B90"/>
  </w:style>
  <w:style w:type="paragraph" w:customStyle="1" w:styleId="StyleNormalWeb10pt">
    <w:name w:val="Style Normal (Web) + 10 pt"/>
    <w:basedOn w:val="Title"/>
    <w:next w:val="Boldunderline1"/>
    <w:uiPriority w:val="99"/>
    <w:qFormat/>
    <w:rsid w:val="00E43B90"/>
    <w:pPr>
      <w:widowControl/>
      <w:autoSpaceDE/>
      <w:autoSpaceDN/>
      <w:adjustRightInd/>
      <w:spacing w:before="0" w:after="160"/>
      <w:jc w:val="left"/>
      <w:outlineLvl w:val="9"/>
    </w:pPr>
    <w:rPr>
      <w:rFonts w:ascii="Georgia" w:hAnsi="Georgia"/>
      <w:sz w:val="20"/>
      <w:u w:val="none"/>
    </w:rPr>
  </w:style>
  <w:style w:type="character" w:customStyle="1" w:styleId="cardChar2">
    <w:name w:val="%card Char"/>
    <w:locked/>
    <w:rsid w:val="00E43B90"/>
  </w:style>
  <w:style w:type="paragraph" w:customStyle="1" w:styleId="card0">
    <w:name w:val="%card"/>
    <w:basedOn w:val="Normal"/>
    <w:next w:val="BLOCKTITLE0"/>
    <w:qFormat/>
    <w:rsid w:val="00E43B90"/>
  </w:style>
  <w:style w:type="paragraph" w:customStyle="1" w:styleId="p1">
    <w:name w:val="p1"/>
    <w:basedOn w:val="Normal"/>
    <w:next w:val="BlockHeadings"/>
    <w:uiPriority w:val="99"/>
    <w:qFormat/>
    <w:rsid w:val="00E43B90"/>
  </w:style>
  <w:style w:type="character" w:customStyle="1" w:styleId="UnunderlinedTextChar">
    <w:name w:val="Ununderlined Text Char"/>
    <w:locked/>
    <w:rsid w:val="00E43B90"/>
  </w:style>
  <w:style w:type="paragraph" w:customStyle="1" w:styleId="UnunderlinedText">
    <w:name w:val="Ununderlined Text"/>
    <w:basedOn w:val="Normal"/>
    <w:next w:val="card0"/>
    <w:autoRedefine/>
    <w:qFormat/>
    <w:rsid w:val="00E43B90"/>
  </w:style>
  <w:style w:type="character" w:customStyle="1" w:styleId="ReallyfuckingsmallCharCharCharChar">
    <w:name w:val="Really fucking small Char Char Char Char"/>
    <w:locked/>
    <w:rsid w:val="00E43B90"/>
  </w:style>
  <w:style w:type="paragraph" w:customStyle="1" w:styleId="ReallyfuckingsmallCharCharChar">
    <w:name w:val="Really fucking small Char Char Char"/>
    <w:basedOn w:val="Normal"/>
    <w:next w:val="NoSpacing"/>
    <w:qFormat/>
    <w:rsid w:val="00E43B90"/>
  </w:style>
  <w:style w:type="character" w:customStyle="1" w:styleId="CardDownx1Char">
    <w:name w:val="CardDown x1 Char"/>
    <w:locked/>
    <w:rsid w:val="00E43B90"/>
  </w:style>
  <w:style w:type="paragraph" w:customStyle="1" w:styleId="CardDownx1">
    <w:name w:val="CardDown x1"/>
    <w:basedOn w:val="Normal"/>
    <w:next w:val="Regular"/>
    <w:qFormat/>
    <w:rsid w:val="00E43B90"/>
  </w:style>
  <w:style w:type="paragraph" w:customStyle="1" w:styleId="CardDownx15">
    <w:name w:val="CardDown x1.5"/>
    <w:basedOn w:val="Normal"/>
    <w:uiPriority w:val="99"/>
    <w:qFormat/>
    <w:rsid w:val="00E43B90"/>
  </w:style>
  <w:style w:type="paragraph" w:customStyle="1" w:styleId="CiteTag">
    <w:name w:val="Cite/Tag"/>
    <w:basedOn w:val="Normal"/>
    <w:uiPriority w:val="99"/>
    <w:qFormat/>
    <w:rsid w:val="00E43B90"/>
  </w:style>
  <w:style w:type="paragraph" w:customStyle="1" w:styleId="Heading5SizeDown">
    <w:name w:val="Heading 5 Size Down"/>
    <w:basedOn w:val="Normal"/>
    <w:autoRedefine/>
    <w:uiPriority w:val="99"/>
    <w:qFormat/>
    <w:rsid w:val="00E43B90"/>
  </w:style>
  <w:style w:type="character" w:customStyle="1" w:styleId="StyleStyleArialNarrow9ptLeft-075ArialNarrowChar">
    <w:name w:val="Style Style Arial Narrow 9 pt Left:  -0.75&quot; + Arial Narrow Char"/>
    <w:locked/>
    <w:rsid w:val="00E43B90"/>
  </w:style>
  <w:style w:type="paragraph" w:customStyle="1" w:styleId="StyleStyleArialNarrow9ptLeft-075ArialNarrow">
    <w:name w:val="Style Style Arial Narrow 9 pt Left:  -0.75&quot; + Arial Narrow"/>
    <w:basedOn w:val="Normal"/>
    <w:next w:val="Heading5SizeDown"/>
    <w:qFormat/>
    <w:rsid w:val="00E43B90"/>
  </w:style>
  <w:style w:type="character" w:customStyle="1" w:styleId="StyleStyleCardTextLeft-075Right0Char">
    <w:name w:val="Style Style Card Text + Left:  -0.75&quot; + Right:  0&quot; Char"/>
    <w:locked/>
    <w:rsid w:val="00E43B90"/>
  </w:style>
  <w:style w:type="paragraph" w:customStyle="1" w:styleId="StyleStyleCardTextLeft-075Right0">
    <w:name w:val="Style Style Card Text + Left:  -0.75&quot; + Right:  0&quot;"/>
    <w:basedOn w:val="Normal"/>
    <w:next w:val="evidencetext"/>
    <w:autoRedefine/>
    <w:qFormat/>
    <w:rsid w:val="00E43B90"/>
  </w:style>
  <w:style w:type="paragraph" w:customStyle="1" w:styleId="ecxmsonormal">
    <w:name w:val="ecxmsonormal"/>
    <w:basedOn w:val="Normal"/>
    <w:uiPriority w:val="99"/>
    <w:qFormat/>
    <w:rsid w:val="00E43B90"/>
  </w:style>
  <w:style w:type="character" w:customStyle="1" w:styleId="DebateUnderlineBoldChar">
    <w:name w:val="Debate Underline Bold Char"/>
    <w:locked/>
    <w:rsid w:val="00E43B90"/>
  </w:style>
  <w:style w:type="paragraph" w:customStyle="1" w:styleId="DebateUnderlineBold">
    <w:name w:val="Debate Underline Bold"/>
    <w:basedOn w:val="Cardtext4"/>
    <w:uiPriority w:val="99"/>
    <w:qFormat/>
    <w:rsid w:val="00E43B90"/>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E43B90"/>
  </w:style>
  <w:style w:type="paragraph" w:customStyle="1" w:styleId="StyleArialNarrow12ptBoldLeft-075">
    <w:name w:val="Style Arial Narrow 12 pt Bold Left:  -0.75&quot;"/>
    <w:basedOn w:val="Normal"/>
    <w:next w:val="ecxmsonormal"/>
    <w:qFormat/>
    <w:rsid w:val="00E43B90"/>
  </w:style>
  <w:style w:type="character" w:customStyle="1" w:styleId="StyleStyleevidencetextBorderSinglesolidlineAuto05Char">
    <w:name w:val="Style Style evidence text + Border: : (Single solid line Auto  0.5 ... Char"/>
    <w:locked/>
    <w:rsid w:val="00E43B90"/>
  </w:style>
  <w:style w:type="paragraph" w:customStyle="1" w:styleId="StyleStyleevidencetextBorderSinglesolidlineAuto05">
    <w:name w:val="Style Style evidence text + Border: : (Single solid line Auto  0.5 ..."/>
    <w:basedOn w:val="Normal"/>
    <w:next w:val="DebateUnderlineBold"/>
    <w:qFormat/>
    <w:rsid w:val="00E43B90"/>
  </w:style>
  <w:style w:type="paragraph" w:customStyle="1" w:styleId="CiteCharCharCharChar">
    <w:name w:val="Cite Char Char Char Char"/>
    <w:basedOn w:val="Normal"/>
    <w:next w:val="Normal"/>
    <w:uiPriority w:val="99"/>
    <w:qFormat/>
    <w:rsid w:val="00E43B90"/>
  </w:style>
  <w:style w:type="character" w:customStyle="1" w:styleId="UnderliningCharChar1CharCharChar">
    <w:name w:val="Underlining Char Char1 Char Char Char"/>
    <w:locked/>
    <w:rsid w:val="00E43B90"/>
  </w:style>
  <w:style w:type="paragraph" w:customStyle="1" w:styleId="UnderliningCharChar1CharChar">
    <w:name w:val="Underlining Char Char1 Char Char"/>
    <w:basedOn w:val="Normal"/>
    <w:next w:val="Normal"/>
    <w:qFormat/>
    <w:rsid w:val="00E43B90"/>
  </w:style>
  <w:style w:type="paragraph" w:customStyle="1" w:styleId="CiteCharCharCharCharChar">
    <w:name w:val="Cite Char Char Char Char Char"/>
    <w:basedOn w:val="Normal"/>
    <w:next w:val="Normal"/>
    <w:qFormat/>
    <w:rsid w:val="00E43B90"/>
  </w:style>
  <w:style w:type="character" w:customStyle="1" w:styleId="UnderliningCharCharChar">
    <w:name w:val="Underlining Char Char Char"/>
    <w:locked/>
    <w:rsid w:val="00E43B90"/>
  </w:style>
  <w:style w:type="paragraph" w:customStyle="1" w:styleId="Style120">
    <w:name w:val="Style 12"/>
    <w:uiPriority w:val="99"/>
    <w:qFormat/>
    <w:rsid w:val="00E43B90"/>
    <w:pPr>
      <w:spacing w:after="200" w:line="276" w:lineRule="auto"/>
    </w:pPr>
    <w:rPr>
      <w:rFonts w:eastAsiaTheme="minorHAnsi"/>
      <w:sz w:val="22"/>
      <w:szCs w:val="22"/>
    </w:rPr>
  </w:style>
  <w:style w:type="paragraph" w:customStyle="1" w:styleId="Style7">
    <w:name w:val="Style 7"/>
    <w:next w:val="CiteCharCharCharCharChar"/>
    <w:uiPriority w:val="99"/>
    <w:qFormat/>
    <w:rsid w:val="00E43B90"/>
    <w:pPr>
      <w:spacing w:after="200" w:line="276" w:lineRule="auto"/>
    </w:pPr>
    <w:rPr>
      <w:rFonts w:eastAsiaTheme="minorHAnsi"/>
      <w:sz w:val="22"/>
      <w:szCs w:val="22"/>
    </w:rPr>
  </w:style>
  <w:style w:type="paragraph" w:customStyle="1" w:styleId="Style9">
    <w:name w:val="Style 9"/>
    <w:uiPriority w:val="99"/>
    <w:qFormat/>
    <w:rsid w:val="00E43B90"/>
    <w:pPr>
      <w:spacing w:after="200" w:line="276" w:lineRule="auto"/>
    </w:pPr>
    <w:rPr>
      <w:rFonts w:eastAsiaTheme="minorHAnsi"/>
      <w:sz w:val="22"/>
      <w:szCs w:val="22"/>
    </w:rPr>
  </w:style>
  <w:style w:type="paragraph" w:customStyle="1" w:styleId="Emphasis3">
    <w:name w:val="Emphasis3"/>
    <w:uiPriority w:val="99"/>
    <w:qFormat/>
    <w:rsid w:val="00E43B90"/>
    <w:pPr>
      <w:spacing w:after="200" w:line="276" w:lineRule="auto"/>
    </w:pPr>
    <w:rPr>
      <w:rFonts w:eastAsiaTheme="minorHAnsi"/>
      <w:sz w:val="22"/>
      <w:szCs w:val="22"/>
    </w:rPr>
  </w:style>
  <w:style w:type="paragraph" w:customStyle="1" w:styleId="formfldssel">
    <w:name w:val="formfldssel"/>
    <w:basedOn w:val="Normal"/>
    <w:uiPriority w:val="99"/>
    <w:qFormat/>
    <w:rsid w:val="00E43B90"/>
  </w:style>
  <w:style w:type="paragraph" w:customStyle="1" w:styleId="hpleftlk">
    <w:name w:val="hpleftlk"/>
    <w:basedOn w:val="Normal"/>
    <w:next w:val="SmallCard"/>
    <w:uiPriority w:val="99"/>
    <w:qFormat/>
    <w:rsid w:val="00E43B90"/>
  </w:style>
  <w:style w:type="paragraph" w:customStyle="1" w:styleId="lblu">
    <w:name w:val="lblu"/>
    <w:basedOn w:val="Normal"/>
    <w:next w:val="BreifTitle"/>
    <w:uiPriority w:val="99"/>
    <w:qFormat/>
    <w:rsid w:val="00E43B90"/>
  </w:style>
  <w:style w:type="paragraph" w:customStyle="1" w:styleId="Underlinestyle1">
    <w:name w:val="Underlinestyle"/>
    <w:basedOn w:val="Normal"/>
    <w:next w:val="Normal10pt"/>
    <w:uiPriority w:val="99"/>
    <w:qFormat/>
    <w:rsid w:val="00E43B90"/>
  </w:style>
  <w:style w:type="paragraph" w:customStyle="1" w:styleId="OffensiveLanguage">
    <w:name w:val="Offensive Language"/>
    <w:basedOn w:val="Normal"/>
    <w:next w:val="Normal"/>
    <w:uiPriority w:val="99"/>
    <w:qFormat/>
    <w:rsid w:val="00E43B90"/>
  </w:style>
  <w:style w:type="paragraph" w:customStyle="1" w:styleId="clearformatting0">
    <w:name w:val="clear formatting"/>
    <w:basedOn w:val="Normal"/>
    <w:next w:val="Style40"/>
    <w:uiPriority w:val="99"/>
    <w:qFormat/>
    <w:rsid w:val="00E43B90"/>
  </w:style>
  <w:style w:type="paragraph" w:customStyle="1" w:styleId="Style18">
    <w:name w:val="Style 18"/>
    <w:next w:val="CM10"/>
    <w:uiPriority w:val="99"/>
    <w:qFormat/>
    <w:rsid w:val="00E43B90"/>
    <w:pPr>
      <w:spacing w:after="200" w:line="276" w:lineRule="auto"/>
    </w:pPr>
    <w:rPr>
      <w:rFonts w:eastAsiaTheme="minorHAnsi"/>
      <w:sz w:val="22"/>
      <w:szCs w:val="22"/>
    </w:rPr>
  </w:style>
  <w:style w:type="paragraph" w:customStyle="1" w:styleId="formfld">
    <w:name w:val="formfld"/>
    <w:basedOn w:val="Normal"/>
    <w:next w:val="OffensiveLanguage"/>
    <w:uiPriority w:val="99"/>
    <w:qFormat/>
    <w:rsid w:val="00E43B90"/>
  </w:style>
  <w:style w:type="character" w:styleId="BookTitle">
    <w:name w:val="Book Title"/>
    <w:basedOn w:val="DefaultParagraphFont"/>
    <w:qFormat/>
    <w:rsid w:val="00E43B90"/>
    <w:rPr>
      <w:b/>
      <w:bCs/>
      <w:i/>
      <w:iCs/>
      <w:spacing w:val="5"/>
    </w:rPr>
  </w:style>
  <w:style w:type="character" w:customStyle="1" w:styleId="sup1">
    <w:name w:val="sup1"/>
    <w:rsid w:val="00E43B90"/>
  </w:style>
  <w:style w:type="character" w:customStyle="1" w:styleId="pgnum1">
    <w:name w:val="pgnum1"/>
    <w:rsid w:val="00E43B90"/>
  </w:style>
  <w:style w:type="character" w:customStyle="1" w:styleId="apple">
    <w:name w:val="apple"/>
    <w:rsid w:val="00E43B90"/>
  </w:style>
  <w:style w:type="character" w:customStyle="1" w:styleId="inhoud">
    <w:name w:val="inhoud"/>
    <w:rsid w:val="00E43B90"/>
  </w:style>
  <w:style w:type="character" w:customStyle="1" w:styleId="Cites-AuthorDate">
    <w:name w:val="Cites-Author/Date"/>
    <w:qFormat/>
    <w:rsid w:val="00E43B90"/>
  </w:style>
  <w:style w:type="character" w:customStyle="1" w:styleId="StyleCardtextChar10pt">
    <w:name w:val="Style Card text Char + 10 pt"/>
    <w:rsid w:val="00E43B90"/>
  </w:style>
  <w:style w:type="character" w:customStyle="1" w:styleId="smcaps">
    <w:name w:val="smcaps"/>
    <w:rsid w:val="00E43B90"/>
  </w:style>
  <w:style w:type="character" w:customStyle="1" w:styleId="Style1Char2">
    <w:name w:val="Style1 Char2"/>
    <w:rsid w:val="00E43B90"/>
  </w:style>
  <w:style w:type="character" w:customStyle="1" w:styleId="inside-head1">
    <w:name w:val="inside-head1"/>
    <w:rsid w:val="00E43B90"/>
  </w:style>
  <w:style w:type="character" w:customStyle="1" w:styleId="datestamp1">
    <w:name w:val="datestamp1"/>
    <w:rsid w:val="00E43B90"/>
  </w:style>
  <w:style w:type="character" w:customStyle="1" w:styleId="pagetools1">
    <w:name w:val="pagetools1"/>
    <w:rsid w:val="00E43B90"/>
  </w:style>
  <w:style w:type="character" w:customStyle="1" w:styleId="smallredtext">
    <w:name w:val="smallredtext"/>
    <w:rsid w:val="00E43B90"/>
  </w:style>
  <w:style w:type="character" w:customStyle="1" w:styleId="storyheading31">
    <w:name w:val="storyheading31"/>
    <w:rsid w:val="00E43B90"/>
  </w:style>
  <w:style w:type="character" w:customStyle="1" w:styleId="storydeck31">
    <w:name w:val="storydeck31"/>
    <w:rsid w:val="00E43B90"/>
  </w:style>
  <w:style w:type="character" w:customStyle="1" w:styleId="subtitle10">
    <w:name w:val="subtitle1"/>
    <w:rsid w:val="00E43B90"/>
  </w:style>
  <w:style w:type="character" w:customStyle="1" w:styleId="clsbiolink">
    <w:name w:val="clsbiolink"/>
    <w:rsid w:val="00E43B90"/>
  </w:style>
  <w:style w:type="character" w:customStyle="1" w:styleId="clssmaller">
    <w:name w:val="clssmaller"/>
    <w:rsid w:val="00E43B90"/>
  </w:style>
  <w:style w:type="character" w:customStyle="1" w:styleId="sm1">
    <w:name w:val="sm1"/>
    <w:rsid w:val="00E43B90"/>
  </w:style>
  <w:style w:type="character" w:customStyle="1" w:styleId="noindentChar">
    <w:name w:val="noindent Char"/>
    <w:rsid w:val="00E43B90"/>
  </w:style>
  <w:style w:type="character" w:customStyle="1" w:styleId="SmallChar1">
    <w:name w:val="Small Char1"/>
    <w:rsid w:val="00E43B90"/>
  </w:style>
  <w:style w:type="character" w:customStyle="1" w:styleId="fullcite0">
    <w:name w:val="fullcite"/>
    <w:rsid w:val="00E43B90"/>
  </w:style>
  <w:style w:type="character" w:customStyle="1" w:styleId="Style9ptThickunderline">
    <w:name w:val="Style 9 pt Thick underline"/>
    <w:rsid w:val="00E43B90"/>
  </w:style>
  <w:style w:type="character" w:customStyle="1" w:styleId="CardNotUnderlinedChar">
    <w:name w:val="Card Not Underlined Char"/>
    <w:rsid w:val="00E43B90"/>
  </w:style>
  <w:style w:type="character" w:customStyle="1" w:styleId="IndexHeadersCharChar">
    <w:name w:val="Index Headers Char Char"/>
    <w:rsid w:val="00E43B90"/>
  </w:style>
  <w:style w:type="character" w:customStyle="1" w:styleId="CircleChar1">
    <w:name w:val="Circle Char1"/>
    <w:rsid w:val="00E43B90"/>
  </w:style>
  <w:style w:type="character" w:customStyle="1" w:styleId="justify">
    <w:name w:val="justify"/>
    <w:rsid w:val="00E43B90"/>
  </w:style>
  <w:style w:type="character" w:customStyle="1" w:styleId="SmallCardTextChar">
    <w:name w:val="Small Card Text Char"/>
    <w:rsid w:val="00E43B90"/>
  </w:style>
  <w:style w:type="character" w:customStyle="1" w:styleId="tagChar30">
    <w:name w:val="tag Char3"/>
    <w:rsid w:val="00E43B90"/>
  </w:style>
  <w:style w:type="character" w:customStyle="1" w:styleId="awtw">
    <w:name w:val="awtw"/>
    <w:rsid w:val="00E43B90"/>
  </w:style>
  <w:style w:type="character" w:customStyle="1" w:styleId="ld3">
    <w:name w:val="ld3"/>
    <w:rsid w:val="00E43B90"/>
  </w:style>
  <w:style w:type="character" w:customStyle="1" w:styleId="5Notunderlined">
    <w:name w:val="5 Not underlined"/>
    <w:rsid w:val="00E43B90"/>
  </w:style>
  <w:style w:type="character" w:customStyle="1" w:styleId="externaledithide">
    <w:name w:val="external_edit_hide"/>
    <w:rsid w:val="00E43B90"/>
  </w:style>
  <w:style w:type="character" w:customStyle="1" w:styleId="CharacterStyle20">
    <w:name w:val="Character Style 20"/>
    <w:rsid w:val="00E43B90"/>
  </w:style>
  <w:style w:type="character" w:customStyle="1" w:styleId="A9">
    <w:name w:val="A9"/>
    <w:uiPriority w:val="99"/>
    <w:rsid w:val="00E43B90"/>
  </w:style>
  <w:style w:type="character" w:customStyle="1" w:styleId="centerheadlines">
    <w:name w:val="centerheadlines"/>
    <w:rsid w:val="00E43B90"/>
  </w:style>
  <w:style w:type="character" w:customStyle="1" w:styleId="datetime">
    <w:name w:val="datetime"/>
    <w:rsid w:val="00E43B90"/>
  </w:style>
  <w:style w:type="character" w:customStyle="1" w:styleId="info">
    <w:name w:val="info"/>
    <w:rsid w:val="00E43B90"/>
  </w:style>
  <w:style w:type="character" w:customStyle="1" w:styleId="datestory">
    <w:name w:val="datestory"/>
    <w:rsid w:val="00E43B90"/>
  </w:style>
  <w:style w:type="character" w:customStyle="1" w:styleId="goohl1">
    <w:name w:val="goohl1"/>
    <w:rsid w:val="00E43B90"/>
  </w:style>
  <w:style w:type="character" w:customStyle="1" w:styleId="StyleUnderlineBorderSinglesolidlineAuto05ptLinew">
    <w:name w:val="Style Underline Border: : (Single solid line Auto  0.5 pt Line w..."/>
    <w:basedOn w:val="DefaultParagraphFont"/>
    <w:rsid w:val="00E43B90"/>
  </w:style>
  <w:style w:type="character" w:customStyle="1" w:styleId="citeschar10">
    <w:name w:val="citeschar1"/>
    <w:basedOn w:val="DefaultParagraphFont"/>
    <w:rsid w:val="00E43B90"/>
  </w:style>
  <w:style w:type="character" w:customStyle="1" w:styleId="cardunderlinedchar1">
    <w:name w:val="cardunderlinedchar"/>
    <w:basedOn w:val="DefaultParagraphFont"/>
    <w:rsid w:val="00E43B90"/>
  </w:style>
  <w:style w:type="character" w:customStyle="1" w:styleId="Style1CharCharChar">
    <w:name w:val="Style1 Char Char Char"/>
    <w:locked/>
    <w:rsid w:val="00E43B90"/>
  </w:style>
  <w:style w:type="character" w:customStyle="1" w:styleId="provider">
    <w:name w:val="provider"/>
    <w:basedOn w:val="DefaultParagraphFont"/>
    <w:rsid w:val="00E43B90"/>
  </w:style>
  <w:style w:type="character" w:customStyle="1" w:styleId="vitstorybyline">
    <w:name w:val="vitstorybyline"/>
    <w:rsid w:val="00E43B90"/>
  </w:style>
  <w:style w:type="character" w:customStyle="1" w:styleId="yahoobuzzbadge-form">
    <w:name w:val="yahoobuzzbadge-form"/>
    <w:rsid w:val="00E43B90"/>
  </w:style>
  <w:style w:type="character" w:customStyle="1" w:styleId="tickerlinx">
    <w:name w:val="tickerlinx"/>
    <w:rsid w:val="00E43B90"/>
  </w:style>
  <w:style w:type="character" w:customStyle="1" w:styleId="post-author">
    <w:name w:val="post-author"/>
    <w:rsid w:val="00E43B90"/>
  </w:style>
  <w:style w:type="character" w:customStyle="1" w:styleId="post-timestamp">
    <w:name w:val="post-timestamp"/>
    <w:rsid w:val="00E43B90"/>
  </w:style>
  <w:style w:type="character" w:customStyle="1" w:styleId="mw-headline">
    <w:name w:val="mw-headline"/>
    <w:rsid w:val="00E43B90"/>
  </w:style>
  <w:style w:type="character" w:customStyle="1" w:styleId="month">
    <w:name w:val="month"/>
    <w:rsid w:val="00E43B90"/>
  </w:style>
  <w:style w:type="character" w:customStyle="1" w:styleId="texttitlebigred">
    <w:name w:val="texttitlebigred"/>
    <w:rsid w:val="00E43B90"/>
  </w:style>
  <w:style w:type="character" w:customStyle="1" w:styleId="subtitles">
    <w:name w:val="subtitles"/>
    <w:rsid w:val="00E43B90"/>
  </w:style>
  <w:style w:type="character" w:customStyle="1" w:styleId="CiteCardChar1">
    <w:name w:val="Cite_Card Char1"/>
    <w:rsid w:val="00E43B90"/>
  </w:style>
  <w:style w:type="character" w:customStyle="1" w:styleId="ptitleinside">
    <w:name w:val="p_title_inside"/>
    <w:rsid w:val="00E43B90"/>
  </w:style>
  <w:style w:type="character" w:customStyle="1" w:styleId="paramv">
    <w:name w:val="paramv"/>
    <w:rsid w:val="00E43B90"/>
  </w:style>
  <w:style w:type="character" w:customStyle="1" w:styleId="symbol">
    <w:name w:val="symbol"/>
    <w:rsid w:val="00E43B90"/>
  </w:style>
  <w:style w:type="character" w:customStyle="1" w:styleId="data">
    <w:name w:val="data"/>
    <w:rsid w:val="00E43B90"/>
  </w:style>
  <w:style w:type="character" w:customStyle="1" w:styleId="pub-date">
    <w:name w:val="pub-date"/>
    <w:rsid w:val="00E43B90"/>
  </w:style>
  <w:style w:type="character" w:customStyle="1" w:styleId="AuthorDateF4">
    <w:name w:val="Author Date (F4)"/>
    <w:rsid w:val="00E43B90"/>
  </w:style>
  <w:style w:type="character" w:customStyle="1" w:styleId="BoldUnderlineF6">
    <w:name w:val="Bold Underline (F6)"/>
    <w:rsid w:val="00E43B90"/>
  </w:style>
  <w:style w:type="character" w:customStyle="1" w:styleId="grouptext">
    <w:name w:val="group_text"/>
    <w:rsid w:val="00E43B90"/>
  </w:style>
  <w:style w:type="character" w:customStyle="1" w:styleId="authors">
    <w:name w:val="authors"/>
    <w:rsid w:val="00E43B90"/>
  </w:style>
  <w:style w:type="character" w:customStyle="1" w:styleId="StyleArial12ptBoldItalic">
    <w:name w:val="Style Arial 12 pt Bold Italic"/>
    <w:rsid w:val="00E43B90"/>
  </w:style>
  <w:style w:type="character" w:customStyle="1" w:styleId="verdana12grey1">
    <w:name w:val="verdana12grey1"/>
    <w:rsid w:val="00E43B90"/>
  </w:style>
  <w:style w:type="character" w:customStyle="1" w:styleId="verdana9grey1a">
    <w:name w:val="verdana9grey1a"/>
    <w:rsid w:val="00E43B90"/>
  </w:style>
  <w:style w:type="character" w:customStyle="1" w:styleId="nn-twttr-share-btn">
    <w:name w:val="nn-twttr-share-btn"/>
    <w:rsid w:val="00E43B90"/>
  </w:style>
  <w:style w:type="character" w:customStyle="1" w:styleId="count">
    <w:name w:val="count"/>
    <w:rsid w:val="00E43B90"/>
  </w:style>
  <w:style w:type="character" w:customStyle="1" w:styleId="comment-count">
    <w:name w:val="comment-count"/>
    <w:rsid w:val="00E43B90"/>
  </w:style>
  <w:style w:type="character" w:customStyle="1" w:styleId="comment-count-text">
    <w:name w:val="comment-count-text"/>
    <w:rsid w:val="00E43B90"/>
  </w:style>
  <w:style w:type="character" w:customStyle="1" w:styleId="lightheader">
    <w:name w:val="lightheader"/>
    <w:rsid w:val="00E43B90"/>
  </w:style>
  <w:style w:type="character" w:customStyle="1" w:styleId="CiteCardCharCharCharCharChar">
    <w:name w:val="Cite_Card Char Char Char Char Char"/>
    <w:rsid w:val="00E43B90"/>
  </w:style>
  <w:style w:type="character" w:customStyle="1" w:styleId="CiteCardCharCharCharCharCharChar">
    <w:name w:val="Cite_Card Char Char Char Char Char Char"/>
    <w:rsid w:val="00E43B90"/>
  </w:style>
  <w:style w:type="character" w:customStyle="1" w:styleId="yahoobuzzbadge">
    <w:name w:val="yahoobuzzbadge"/>
    <w:rsid w:val="00E43B90"/>
  </w:style>
  <w:style w:type="character" w:customStyle="1" w:styleId="StrongEmphasis">
    <w:name w:val="Strong Emphasis"/>
    <w:rsid w:val="00E43B90"/>
  </w:style>
  <w:style w:type="character" w:customStyle="1" w:styleId="article-articlebody">
    <w:name w:val="article-articlebody"/>
    <w:basedOn w:val="DefaultParagraphFont"/>
    <w:rsid w:val="00E43B90"/>
  </w:style>
  <w:style w:type="character" w:customStyle="1" w:styleId="pageheader0">
    <w:name w:val="pageheader"/>
    <w:basedOn w:val="DefaultParagraphFont"/>
    <w:rsid w:val="00E43B90"/>
  </w:style>
  <w:style w:type="character" w:customStyle="1" w:styleId="AuthorCharChar">
    <w:name w:val="Author Char Char"/>
    <w:rsid w:val="00E43B90"/>
  </w:style>
  <w:style w:type="character" w:customStyle="1" w:styleId="smallchar0">
    <w:name w:val="smallchar"/>
    <w:basedOn w:val="DefaultParagraphFont"/>
    <w:rsid w:val="00E43B90"/>
  </w:style>
  <w:style w:type="character" w:customStyle="1" w:styleId="Shortcite">
    <w:name w:val="Shortcite"/>
    <w:rsid w:val="00E43B90"/>
  </w:style>
  <w:style w:type="character" w:customStyle="1" w:styleId="Longcite">
    <w:name w:val="Longcite"/>
    <w:rsid w:val="00E43B90"/>
  </w:style>
  <w:style w:type="character" w:customStyle="1" w:styleId="address">
    <w:name w:val="address"/>
    <w:rsid w:val="00E43B90"/>
  </w:style>
  <w:style w:type="character" w:customStyle="1" w:styleId="NormalizationChar">
    <w:name w:val="Normalization Char"/>
    <w:rsid w:val="00E43B90"/>
  </w:style>
  <w:style w:type="character" w:customStyle="1" w:styleId="Shrinker">
    <w:name w:val="Shrinker"/>
    <w:rsid w:val="00E43B90"/>
  </w:style>
  <w:style w:type="character" w:customStyle="1" w:styleId="heading2char1">
    <w:name w:val="heading2char"/>
    <w:basedOn w:val="DefaultParagraphFont"/>
    <w:rsid w:val="00E43B90"/>
  </w:style>
  <w:style w:type="character" w:customStyle="1" w:styleId="heading3char1">
    <w:name w:val="heading3char1"/>
    <w:basedOn w:val="DefaultParagraphFont"/>
    <w:rsid w:val="00E43B90"/>
  </w:style>
  <w:style w:type="character" w:customStyle="1" w:styleId="underlinea">
    <w:name w:val="underlinea"/>
    <w:basedOn w:val="DefaultParagraphFont"/>
    <w:rsid w:val="00E43B90"/>
  </w:style>
  <w:style w:type="character" w:customStyle="1" w:styleId="StyleUnderlineChar9pt2">
    <w:name w:val="Style Underline Char + 9 pt2"/>
    <w:rsid w:val="00E43B90"/>
  </w:style>
  <w:style w:type="character" w:customStyle="1" w:styleId="StyleUnderlineChar9ptBold1">
    <w:name w:val="Style Underline Char + 9 pt Bold1"/>
    <w:rsid w:val="00E43B90"/>
  </w:style>
  <w:style w:type="character" w:customStyle="1" w:styleId="FontStyle329">
    <w:name w:val="Font Style329"/>
    <w:uiPriority w:val="99"/>
    <w:rsid w:val="00E43B90"/>
  </w:style>
  <w:style w:type="character" w:customStyle="1" w:styleId="FontStyle232">
    <w:name w:val="Font Style232"/>
    <w:uiPriority w:val="99"/>
    <w:rsid w:val="00E43B90"/>
  </w:style>
  <w:style w:type="character" w:customStyle="1" w:styleId="MicroTextCharChar">
    <w:name w:val="MicroText Char Char"/>
    <w:rsid w:val="00E43B90"/>
  </w:style>
  <w:style w:type="character" w:customStyle="1" w:styleId="style61">
    <w:name w:val="style6"/>
    <w:rsid w:val="00E43B90"/>
  </w:style>
  <w:style w:type="character" w:customStyle="1" w:styleId="Title2">
    <w:name w:val="Title2"/>
    <w:basedOn w:val="DefaultParagraphFont"/>
    <w:rsid w:val="00E43B90"/>
  </w:style>
  <w:style w:type="character" w:customStyle="1" w:styleId="pmterms2">
    <w:name w:val="pmterms2"/>
    <w:basedOn w:val="DefaultParagraphFont"/>
    <w:rsid w:val="00E43B90"/>
  </w:style>
  <w:style w:type="character" w:customStyle="1" w:styleId="BoldandUnderlineChar1Char2CharChar">
    <w:name w:val="Bold and Underline Char1 Char2 Char Char"/>
    <w:basedOn w:val="DefaultParagraphFont"/>
    <w:rsid w:val="00E43B90"/>
  </w:style>
  <w:style w:type="character" w:customStyle="1" w:styleId="UnderlineChar1Char1">
    <w:name w:val="Underline Char1 Char1"/>
    <w:basedOn w:val="DefaultParagraphFont"/>
    <w:rsid w:val="00E43B90"/>
  </w:style>
  <w:style w:type="character" w:customStyle="1" w:styleId="featurecontentgray1">
    <w:name w:val="featurecontentgray1"/>
    <w:basedOn w:val="DefaultParagraphFont"/>
    <w:rsid w:val="00E43B90"/>
  </w:style>
  <w:style w:type="character" w:customStyle="1" w:styleId="CardCharCharChar0">
    <w:name w:val="Card Char Char Char"/>
    <w:basedOn w:val="DefaultParagraphFont"/>
    <w:rsid w:val="00E43B90"/>
  </w:style>
  <w:style w:type="character" w:customStyle="1" w:styleId="big1">
    <w:name w:val="big1"/>
    <w:basedOn w:val="DefaultParagraphFont"/>
    <w:rsid w:val="00E43B90"/>
  </w:style>
  <w:style w:type="character" w:customStyle="1" w:styleId="articletitle1">
    <w:name w:val="articletitle1"/>
    <w:basedOn w:val="DefaultParagraphFont"/>
    <w:rsid w:val="00E43B90"/>
  </w:style>
  <w:style w:type="character" w:customStyle="1" w:styleId="prodgeneral">
    <w:name w:val="prodgeneral"/>
    <w:basedOn w:val="DefaultParagraphFont"/>
    <w:rsid w:val="00E43B90"/>
  </w:style>
  <w:style w:type="character" w:customStyle="1" w:styleId="Style10pt">
    <w:name w:val="Style 10 pt"/>
    <w:basedOn w:val="DefaultParagraphFont"/>
    <w:rsid w:val="00E43B90"/>
  </w:style>
  <w:style w:type="character" w:customStyle="1" w:styleId="StyleUnderlineChar0">
    <w:name w:val="Style Underline + Char"/>
    <w:basedOn w:val="DefaultParagraphFont"/>
    <w:rsid w:val="00E43B90"/>
  </w:style>
  <w:style w:type="character" w:customStyle="1" w:styleId="highlightChar">
    <w:name w:val="highlight Char"/>
    <w:basedOn w:val="DefaultParagraphFont"/>
    <w:rsid w:val="00E43B90"/>
  </w:style>
  <w:style w:type="character" w:customStyle="1" w:styleId="citeChar1">
    <w:name w:val="cite Char"/>
    <w:basedOn w:val="DefaultParagraphFont"/>
    <w:rsid w:val="00E43B90"/>
  </w:style>
  <w:style w:type="character" w:customStyle="1" w:styleId="OffensiveLanguageChar">
    <w:name w:val="Offensive Language Char"/>
    <w:rsid w:val="00E43B90"/>
  </w:style>
  <w:style w:type="character" w:customStyle="1" w:styleId="yellowfadeinnerspan">
    <w:name w:val="yellowfadeinnerspan"/>
    <w:rsid w:val="00E43B90"/>
  </w:style>
  <w:style w:type="character" w:customStyle="1" w:styleId="ipa">
    <w:name w:val="ipa"/>
    <w:basedOn w:val="DefaultParagraphFont"/>
    <w:rsid w:val="00E43B90"/>
  </w:style>
  <w:style w:type="table" w:customStyle="1" w:styleId="TableGrid1">
    <w:name w:val="Table Grid1"/>
    <w:basedOn w:val="TableNormal"/>
    <w:rsid w:val="00E43B90"/>
    <w:pPr>
      <w:spacing w:after="200" w:line="276" w:lineRule="auto"/>
    </w:pPr>
    <w:rPr>
      <w:rFonts w:eastAsiaTheme="minorHAnsi"/>
      <w:sz w:val="22"/>
      <w:szCs w:val="22"/>
    </w:rPr>
    <w:tblPr/>
  </w:style>
  <w:style w:type="character" w:customStyle="1" w:styleId="StyleciteChar">
    <w:name w:val="Style cite + Char"/>
    <w:basedOn w:val="DefaultParagraphFont"/>
    <w:rsid w:val="00E43B90"/>
  </w:style>
  <w:style w:type="character" w:customStyle="1" w:styleId="DebateUnderlinedChar">
    <w:name w:val="Debate Underlined Char"/>
    <w:locked/>
    <w:rsid w:val="00E43B90"/>
  </w:style>
  <w:style w:type="paragraph" w:customStyle="1" w:styleId="DebateUnderlined">
    <w:name w:val="Debate Underlined"/>
    <w:basedOn w:val="Normal"/>
    <w:next w:val="about"/>
    <w:qFormat/>
    <w:rsid w:val="00E43B90"/>
  </w:style>
  <w:style w:type="character" w:customStyle="1" w:styleId="Card10f2Char">
    <w:name w:val="Card.10.f2 Char"/>
    <w:locked/>
    <w:rsid w:val="00E43B90"/>
  </w:style>
  <w:style w:type="paragraph" w:customStyle="1" w:styleId="Card10f2">
    <w:name w:val="Card.10.f2"/>
    <w:basedOn w:val="Normal"/>
    <w:next w:val="thumbnail"/>
    <w:autoRedefine/>
    <w:qFormat/>
    <w:rsid w:val="00E43B90"/>
  </w:style>
  <w:style w:type="character" w:customStyle="1" w:styleId="Bodytext5">
    <w:name w:val="Body text_"/>
    <w:basedOn w:val="DefaultParagraphFont"/>
    <w:locked/>
    <w:rsid w:val="00E43B90"/>
    <w:rPr>
      <w:shd w:val="clear" w:color="auto" w:fill="FFFFFF"/>
    </w:rPr>
  </w:style>
  <w:style w:type="paragraph" w:customStyle="1" w:styleId="BodyText50">
    <w:name w:val="Body Text5"/>
    <w:basedOn w:val="Normal"/>
    <w:next w:val="wallacepara"/>
    <w:qFormat/>
    <w:rsid w:val="00E43B90"/>
  </w:style>
  <w:style w:type="paragraph" w:customStyle="1" w:styleId="user">
    <w:name w:val="user"/>
    <w:basedOn w:val="Normal"/>
    <w:next w:val="morelink"/>
    <w:uiPriority w:val="99"/>
    <w:qFormat/>
    <w:rsid w:val="00E43B90"/>
  </w:style>
  <w:style w:type="paragraph" w:customStyle="1" w:styleId="about">
    <w:name w:val="about"/>
    <w:basedOn w:val="Normal"/>
    <w:next w:val="audiolink"/>
    <w:uiPriority w:val="99"/>
    <w:qFormat/>
    <w:rsid w:val="00E43B90"/>
  </w:style>
  <w:style w:type="paragraph" w:customStyle="1" w:styleId="t6">
    <w:name w:val="t6"/>
    <w:basedOn w:val="Normal"/>
    <w:next w:val="nav1"/>
    <w:uiPriority w:val="99"/>
    <w:qFormat/>
    <w:rsid w:val="00E43B90"/>
  </w:style>
  <w:style w:type="paragraph" w:customStyle="1" w:styleId="thumbnail">
    <w:name w:val="thumbnail"/>
    <w:basedOn w:val="Normal"/>
    <w:next w:val="nav2"/>
    <w:uiPriority w:val="99"/>
    <w:qFormat/>
    <w:rsid w:val="00E43B90"/>
  </w:style>
  <w:style w:type="paragraph" w:customStyle="1" w:styleId="stand-first-alone">
    <w:name w:val="stand-first-alone"/>
    <w:basedOn w:val="Normal"/>
    <w:next w:val="Pa0"/>
    <w:uiPriority w:val="99"/>
    <w:qFormat/>
    <w:rsid w:val="00E43B90"/>
  </w:style>
  <w:style w:type="paragraph" w:customStyle="1" w:styleId="wallacepara">
    <w:name w:val="wallacepara"/>
    <w:basedOn w:val="Normal"/>
    <w:next w:val="CM45"/>
    <w:uiPriority w:val="99"/>
    <w:qFormat/>
    <w:rsid w:val="00E43B90"/>
  </w:style>
  <w:style w:type="paragraph" w:customStyle="1" w:styleId="morelink">
    <w:name w:val="morelink"/>
    <w:basedOn w:val="Normal"/>
    <w:next w:val="CM46"/>
    <w:uiPriority w:val="99"/>
    <w:qFormat/>
    <w:rsid w:val="00E43B90"/>
  </w:style>
  <w:style w:type="paragraph" w:customStyle="1" w:styleId="audiolink">
    <w:name w:val="audiolink"/>
    <w:basedOn w:val="Normal"/>
    <w:next w:val="F4-NormalText"/>
    <w:uiPriority w:val="99"/>
    <w:qFormat/>
    <w:rsid w:val="00E43B90"/>
  </w:style>
  <w:style w:type="paragraph" w:customStyle="1" w:styleId="titlestyle1">
    <w:name w:val="titlestyle1"/>
    <w:basedOn w:val="Normal"/>
    <w:next w:val="FullText"/>
    <w:uiPriority w:val="99"/>
    <w:qFormat/>
    <w:rsid w:val="00E43B90"/>
  </w:style>
  <w:style w:type="paragraph" w:customStyle="1" w:styleId="nav1">
    <w:name w:val="nav1"/>
    <w:basedOn w:val="Normal"/>
    <w:next w:val="TagLine"/>
    <w:uiPriority w:val="99"/>
    <w:qFormat/>
    <w:rsid w:val="00E43B90"/>
  </w:style>
  <w:style w:type="paragraph" w:customStyle="1" w:styleId="nav2">
    <w:name w:val="nav2"/>
    <w:basedOn w:val="Normal"/>
    <w:uiPriority w:val="99"/>
    <w:qFormat/>
    <w:rsid w:val="00E43B90"/>
  </w:style>
  <w:style w:type="paragraph" w:customStyle="1" w:styleId="Pa0">
    <w:name w:val="Pa0"/>
    <w:basedOn w:val="Normal"/>
    <w:uiPriority w:val="99"/>
    <w:qFormat/>
    <w:rsid w:val="00E43B90"/>
  </w:style>
  <w:style w:type="paragraph" w:customStyle="1" w:styleId="CM45">
    <w:name w:val="CM45"/>
    <w:basedOn w:val="Normal"/>
    <w:uiPriority w:val="99"/>
    <w:qFormat/>
    <w:rsid w:val="00E43B90"/>
  </w:style>
  <w:style w:type="paragraph" w:customStyle="1" w:styleId="CM46">
    <w:name w:val="CM46"/>
    <w:basedOn w:val="Normal"/>
    <w:uiPriority w:val="99"/>
    <w:qFormat/>
    <w:rsid w:val="00E43B90"/>
  </w:style>
  <w:style w:type="character" w:customStyle="1" w:styleId="Heading18">
    <w:name w:val="Heading #18_"/>
    <w:basedOn w:val="DefaultParagraphFont"/>
    <w:locked/>
    <w:rsid w:val="00E43B90"/>
  </w:style>
  <w:style w:type="paragraph" w:customStyle="1" w:styleId="Heading180">
    <w:name w:val="Heading #18"/>
    <w:basedOn w:val="Normal"/>
    <w:qFormat/>
    <w:rsid w:val="00E43B90"/>
  </w:style>
  <w:style w:type="character" w:customStyle="1" w:styleId="Picturecaption2">
    <w:name w:val="Picture caption (2)_"/>
    <w:basedOn w:val="DefaultParagraphFont"/>
    <w:locked/>
    <w:rsid w:val="00E43B90"/>
  </w:style>
  <w:style w:type="paragraph" w:customStyle="1" w:styleId="Picturecaption20">
    <w:name w:val="Picture caption (2)"/>
    <w:basedOn w:val="Normal"/>
    <w:qFormat/>
    <w:rsid w:val="00E43B90"/>
  </w:style>
  <w:style w:type="character" w:customStyle="1" w:styleId="Picturecaption">
    <w:name w:val="Picture caption_"/>
    <w:basedOn w:val="DefaultParagraphFont"/>
    <w:locked/>
    <w:rsid w:val="00E43B90"/>
  </w:style>
  <w:style w:type="paragraph" w:customStyle="1" w:styleId="Picturecaption0">
    <w:name w:val="Picture caption"/>
    <w:basedOn w:val="Normal"/>
    <w:qFormat/>
    <w:rsid w:val="00E43B90"/>
  </w:style>
  <w:style w:type="character" w:customStyle="1" w:styleId="Bodytext31">
    <w:name w:val="Body text (31)_"/>
    <w:basedOn w:val="DefaultParagraphFont"/>
    <w:locked/>
    <w:rsid w:val="00E43B90"/>
  </w:style>
  <w:style w:type="paragraph" w:customStyle="1" w:styleId="Bodytext310">
    <w:name w:val="Body text (31)"/>
    <w:basedOn w:val="Normal"/>
    <w:qFormat/>
    <w:rsid w:val="00E43B90"/>
  </w:style>
  <w:style w:type="character" w:customStyle="1" w:styleId="Heading22">
    <w:name w:val="Heading #22_"/>
    <w:basedOn w:val="DefaultParagraphFont"/>
    <w:locked/>
    <w:rsid w:val="00E43B90"/>
  </w:style>
  <w:style w:type="paragraph" w:customStyle="1" w:styleId="Heading220">
    <w:name w:val="Heading #22"/>
    <w:basedOn w:val="Normal"/>
    <w:qFormat/>
    <w:rsid w:val="00E43B90"/>
  </w:style>
  <w:style w:type="character" w:customStyle="1" w:styleId="Bodytext131">
    <w:name w:val="Body text (131)_"/>
    <w:basedOn w:val="DefaultParagraphFont"/>
    <w:locked/>
    <w:rsid w:val="00E43B90"/>
  </w:style>
  <w:style w:type="paragraph" w:customStyle="1" w:styleId="Bodytext1310">
    <w:name w:val="Body text (131)"/>
    <w:basedOn w:val="Normal"/>
    <w:qFormat/>
    <w:rsid w:val="00E43B90"/>
  </w:style>
  <w:style w:type="character" w:customStyle="1" w:styleId="Bodytext140">
    <w:name w:val="Body text (140)_"/>
    <w:basedOn w:val="DefaultParagraphFont"/>
    <w:locked/>
    <w:rsid w:val="00E43B90"/>
  </w:style>
  <w:style w:type="paragraph" w:customStyle="1" w:styleId="Bodytext1400">
    <w:name w:val="Body text (140)"/>
    <w:basedOn w:val="Normal"/>
    <w:qFormat/>
    <w:rsid w:val="00E43B90"/>
  </w:style>
  <w:style w:type="character" w:customStyle="1" w:styleId="Bodytext141">
    <w:name w:val="Body text (141)_"/>
    <w:basedOn w:val="DefaultParagraphFont"/>
    <w:locked/>
    <w:rsid w:val="00E43B90"/>
  </w:style>
  <w:style w:type="paragraph" w:customStyle="1" w:styleId="Bodytext1410">
    <w:name w:val="Body text (141)"/>
    <w:basedOn w:val="Normal"/>
    <w:qFormat/>
    <w:rsid w:val="00E43B90"/>
  </w:style>
  <w:style w:type="character" w:customStyle="1" w:styleId="Tableofcontents20">
    <w:name w:val="Table of contents (20)_"/>
    <w:basedOn w:val="DefaultParagraphFont"/>
    <w:locked/>
    <w:rsid w:val="00E43B90"/>
  </w:style>
  <w:style w:type="paragraph" w:customStyle="1" w:styleId="Tableofcontents200">
    <w:name w:val="Table of contents (20)"/>
    <w:basedOn w:val="Normal"/>
    <w:qFormat/>
    <w:rsid w:val="00E43B90"/>
  </w:style>
  <w:style w:type="character" w:customStyle="1" w:styleId="Tableofcontents21">
    <w:name w:val="Table of contents (21)_"/>
    <w:basedOn w:val="DefaultParagraphFont"/>
    <w:locked/>
    <w:rsid w:val="00E43B90"/>
  </w:style>
  <w:style w:type="paragraph" w:customStyle="1" w:styleId="Tableofcontents210">
    <w:name w:val="Table of contents (21)"/>
    <w:basedOn w:val="Normal"/>
    <w:qFormat/>
    <w:rsid w:val="00E43B90"/>
  </w:style>
  <w:style w:type="character" w:customStyle="1" w:styleId="Tableofcontents22">
    <w:name w:val="Table of contents (22)_"/>
    <w:basedOn w:val="DefaultParagraphFont"/>
    <w:locked/>
    <w:rsid w:val="00E43B90"/>
  </w:style>
  <w:style w:type="paragraph" w:customStyle="1" w:styleId="Tableofcontents220">
    <w:name w:val="Table of contents (22)"/>
    <w:basedOn w:val="Normal"/>
    <w:qFormat/>
    <w:rsid w:val="00E43B90"/>
  </w:style>
  <w:style w:type="character" w:customStyle="1" w:styleId="Bodytext142">
    <w:name w:val="Body text (142)_"/>
    <w:basedOn w:val="DefaultParagraphFont"/>
    <w:locked/>
    <w:rsid w:val="00E43B90"/>
  </w:style>
  <w:style w:type="paragraph" w:customStyle="1" w:styleId="Bodytext1420">
    <w:name w:val="Body text (142)"/>
    <w:basedOn w:val="Normal"/>
    <w:qFormat/>
    <w:rsid w:val="00E43B90"/>
  </w:style>
  <w:style w:type="character" w:customStyle="1" w:styleId="Bodytext143">
    <w:name w:val="Body text (143)_"/>
    <w:basedOn w:val="DefaultParagraphFont"/>
    <w:locked/>
    <w:rsid w:val="00E43B90"/>
  </w:style>
  <w:style w:type="paragraph" w:customStyle="1" w:styleId="Bodytext1430">
    <w:name w:val="Body text (143)"/>
    <w:basedOn w:val="Normal"/>
    <w:qFormat/>
    <w:rsid w:val="00E43B90"/>
  </w:style>
  <w:style w:type="character" w:customStyle="1" w:styleId="Bodytext144Exact">
    <w:name w:val="Body text (144) Exact"/>
    <w:basedOn w:val="DefaultParagraphFont"/>
    <w:locked/>
    <w:rsid w:val="00E43B90"/>
  </w:style>
  <w:style w:type="paragraph" w:customStyle="1" w:styleId="Bodytext144">
    <w:name w:val="Body text (144)"/>
    <w:basedOn w:val="Normal"/>
    <w:qFormat/>
    <w:rsid w:val="00E43B90"/>
  </w:style>
  <w:style w:type="character" w:customStyle="1" w:styleId="Bodytext145Exact">
    <w:name w:val="Body text (145) Exact"/>
    <w:basedOn w:val="DefaultParagraphFont"/>
    <w:locked/>
    <w:rsid w:val="00E43B90"/>
  </w:style>
  <w:style w:type="paragraph" w:customStyle="1" w:styleId="Bodytext145">
    <w:name w:val="Body text (145)"/>
    <w:basedOn w:val="Normal"/>
    <w:qFormat/>
    <w:rsid w:val="00E43B90"/>
  </w:style>
  <w:style w:type="character" w:customStyle="1" w:styleId="Bodytext146">
    <w:name w:val="Body text (146)_"/>
    <w:basedOn w:val="DefaultParagraphFont"/>
    <w:locked/>
    <w:rsid w:val="00E43B90"/>
  </w:style>
  <w:style w:type="paragraph" w:customStyle="1" w:styleId="Bodytext1460">
    <w:name w:val="Body text (146)"/>
    <w:basedOn w:val="Normal"/>
    <w:qFormat/>
    <w:rsid w:val="00E43B90"/>
  </w:style>
  <w:style w:type="character" w:customStyle="1" w:styleId="Heading230">
    <w:name w:val="Heading #23_"/>
    <w:basedOn w:val="DefaultParagraphFont"/>
    <w:locked/>
    <w:rsid w:val="00E43B90"/>
  </w:style>
  <w:style w:type="paragraph" w:customStyle="1" w:styleId="Heading231">
    <w:name w:val="Heading #23"/>
    <w:basedOn w:val="Normal"/>
    <w:qFormat/>
    <w:rsid w:val="00E43B90"/>
  </w:style>
  <w:style w:type="character" w:customStyle="1" w:styleId="Picturecaption36">
    <w:name w:val="Picture caption (36)_"/>
    <w:basedOn w:val="DefaultParagraphFont"/>
    <w:locked/>
    <w:rsid w:val="00E43B90"/>
  </w:style>
  <w:style w:type="paragraph" w:customStyle="1" w:styleId="Picturecaption360">
    <w:name w:val="Picture caption (36)"/>
    <w:basedOn w:val="Normal"/>
    <w:qFormat/>
    <w:rsid w:val="00E43B90"/>
  </w:style>
  <w:style w:type="character" w:customStyle="1" w:styleId="Picturecaption42">
    <w:name w:val="Picture caption (42)_"/>
    <w:basedOn w:val="DefaultParagraphFont"/>
    <w:locked/>
    <w:rsid w:val="00E43B90"/>
  </w:style>
  <w:style w:type="paragraph" w:customStyle="1" w:styleId="Picturecaption420">
    <w:name w:val="Picture caption (42)"/>
    <w:basedOn w:val="Normal"/>
    <w:qFormat/>
    <w:rsid w:val="00E43B90"/>
  </w:style>
  <w:style w:type="character" w:customStyle="1" w:styleId="Bodytext154">
    <w:name w:val="Body text (154)_"/>
    <w:basedOn w:val="DefaultParagraphFont"/>
    <w:locked/>
    <w:rsid w:val="00E43B90"/>
  </w:style>
  <w:style w:type="paragraph" w:customStyle="1" w:styleId="Bodytext1540">
    <w:name w:val="Body text (154)"/>
    <w:basedOn w:val="Normal"/>
    <w:qFormat/>
    <w:rsid w:val="00E43B90"/>
  </w:style>
  <w:style w:type="character" w:customStyle="1" w:styleId="Bodytext155">
    <w:name w:val="Body text (155)_"/>
    <w:basedOn w:val="DefaultParagraphFont"/>
    <w:locked/>
    <w:rsid w:val="00E43B90"/>
  </w:style>
  <w:style w:type="paragraph" w:customStyle="1" w:styleId="Bodytext1550">
    <w:name w:val="Body text (155)"/>
    <w:basedOn w:val="Normal"/>
    <w:qFormat/>
    <w:rsid w:val="00E43B90"/>
  </w:style>
  <w:style w:type="character" w:customStyle="1" w:styleId="Bodytext156">
    <w:name w:val="Body text (156)_"/>
    <w:basedOn w:val="DefaultParagraphFont"/>
    <w:locked/>
    <w:rsid w:val="00E43B90"/>
  </w:style>
  <w:style w:type="paragraph" w:customStyle="1" w:styleId="Bodytext1560">
    <w:name w:val="Body text (156)"/>
    <w:basedOn w:val="Normal"/>
    <w:qFormat/>
    <w:rsid w:val="00E43B90"/>
  </w:style>
  <w:style w:type="character" w:customStyle="1" w:styleId="Bodytext60">
    <w:name w:val="Body text (60)_"/>
    <w:basedOn w:val="DefaultParagraphFont"/>
    <w:locked/>
    <w:rsid w:val="00E43B90"/>
  </w:style>
  <w:style w:type="paragraph" w:customStyle="1" w:styleId="Bodytext600">
    <w:name w:val="Body text (60)"/>
    <w:basedOn w:val="Normal"/>
    <w:qFormat/>
    <w:rsid w:val="00E43B90"/>
  </w:style>
  <w:style w:type="character" w:customStyle="1" w:styleId="Bodytext158">
    <w:name w:val="Body text (158)_"/>
    <w:basedOn w:val="DefaultParagraphFont"/>
    <w:locked/>
    <w:rsid w:val="00E43B90"/>
  </w:style>
  <w:style w:type="paragraph" w:customStyle="1" w:styleId="Bodytext1580">
    <w:name w:val="Body text (158)"/>
    <w:basedOn w:val="Normal"/>
    <w:qFormat/>
    <w:rsid w:val="00E43B90"/>
  </w:style>
  <w:style w:type="character" w:customStyle="1" w:styleId="Bodytext159">
    <w:name w:val="Body text (159)_"/>
    <w:basedOn w:val="DefaultParagraphFont"/>
    <w:locked/>
    <w:rsid w:val="00E43B90"/>
  </w:style>
  <w:style w:type="paragraph" w:customStyle="1" w:styleId="Bodytext1590">
    <w:name w:val="Body text (159)"/>
    <w:basedOn w:val="Normal"/>
    <w:qFormat/>
    <w:rsid w:val="00E43B90"/>
  </w:style>
  <w:style w:type="character" w:customStyle="1" w:styleId="Bodytext160">
    <w:name w:val="Body text (160)_"/>
    <w:basedOn w:val="DefaultParagraphFont"/>
    <w:locked/>
    <w:rsid w:val="00E43B90"/>
  </w:style>
  <w:style w:type="paragraph" w:customStyle="1" w:styleId="Bodytext1600">
    <w:name w:val="Body text (160)"/>
    <w:basedOn w:val="Normal"/>
    <w:qFormat/>
    <w:rsid w:val="00E43B90"/>
  </w:style>
  <w:style w:type="character" w:customStyle="1" w:styleId="Picturecaption4">
    <w:name w:val="Picture caption (4)_"/>
    <w:basedOn w:val="DefaultParagraphFont"/>
    <w:locked/>
    <w:rsid w:val="00E43B90"/>
  </w:style>
  <w:style w:type="paragraph" w:customStyle="1" w:styleId="Picturecaption40">
    <w:name w:val="Picture caption (4)"/>
    <w:basedOn w:val="Normal"/>
    <w:qFormat/>
    <w:rsid w:val="00E43B90"/>
  </w:style>
  <w:style w:type="character" w:customStyle="1" w:styleId="Heading10">
    <w:name w:val="Heading #10_"/>
    <w:basedOn w:val="DefaultParagraphFont"/>
    <w:locked/>
    <w:rsid w:val="00E43B90"/>
  </w:style>
  <w:style w:type="paragraph" w:customStyle="1" w:styleId="Heading100">
    <w:name w:val="Heading #10"/>
    <w:basedOn w:val="Normal"/>
    <w:qFormat/>
    <w:rsid w:val="00E43B90"/>
  </w:style>
  <w:style w:type="character" w:customStyle="1" w:styleId="Picturecaption3">
    <w:name w:val="Picture caption (3)_"/>
    <w:basedOn w:val="DefaultParagraphFont"/>
    <w:locked/>
    <w:rsid w:val="00E43B90"/>
  </w:style>
  <w:style w:type="paragraph" w:customStyle="1" w:styleId="Picturecaption30">
    <w:name w:val="Picture caption (3)"/>
    <w:basedOn w:val="Normal"/>
    <w:qFormat/>
    <w:rsid w:val="00E43B90"/>
  </w:style>
  <w:style w:type="character" w:customStyle="1" w:styleId="Heading13">
    <w:name w:val="Heading #13_"/>
    <w:basedOn w:val="DefaultParagraphFont"/>
    <w:locked/>
    <w:rsid w:val="00E43B90"/>
  </w:style>
  <w:style w:type="paragraph" w:customStyle="1" w:styleId="Heading130">
    <w:name w:val="Heading #13"/>
    <w:basedOn w:val="Normal"/>
    <w:qFormat/>
    <w:rsid w:val="00E43B90"/>
  </w:style>
  <w:style w:type="character" w:customStyle="1" w:styleId="Heading92">
    <w:name w:val="Heading #9 (2)_"/>
    <w:basedOn w:val="DefaultParagraphFont"/>
    <w:locked/>
    <w:rsid w:val="00E43B90"/>
  </w:style>
  <w:style w:type="paragraph" w:customStyle="1" w:styleId="Heading920">
    <w:name w:val="Heading #9 (2)"/>
    <w:basedOn w:val="Normal"/>
    <w:qFormat/>
    <w:rsid w:val="00E43B90"/>
  </w:style>
  <w:style w:type="character" w:customStyle="1" w:styleId="Heading15">
    <w:name w:val="Heading #15_"/>
    <w:basedOn w:val="DefaultParagraphFont"/>
    <w:locked/>
    <w:rsid w:val="00E43B90"/>
  </w:style>
  <w:style w:type="paragraph" w:customStyle="1" w:styleId="Heading150">
    <w:name w:val="Heading #15"/>
    <w:basedOn w:val="Normal"/>
    <w:qFormat/>
    <w:rsid w:val="00E43B90"/>
  </w:style>
  <w:style w:type="character" w:customStyle="1" w:styleId="Bodytext38">
    <w:name w:val="Body text (38)_"/>
    <w:basedOn w:val="DefaultParagraphFont"/>
    <w:locked/>
    <w:rsid w:val="00E43B90"/>
  </w:style>
  <w:style w:type="paragraph" w:customStyle="1" w:styleId="Bodytext380">
    <w:name w:val="Body text (38)"/>
    <w:basedOn w:val="Normal"/>
    <w:qFormat/>
    <w:rsid w:val="00E43B90"/>
  </w:style>
  <w:style w:type="character" w:customStyle="1" w:styleId="Heading17">
    <w:name w:val="Heading #17_"/>
    <w:basedOn w:val="DefaultParagraphFont"/>
    <w:locked/>
    <w:rsid w:val="00E43B90"/>
  </w:style>
  <w:style w:type="paragraph" w:customStyle="1" w:styleId="Heading170">
    <w:name w:val="Heading #17"/>
    <w:basedOn w:val="Normal"/>
    <w:qFormat/>
    <w:rsid w:val="00E43B90"/>
  </w:style>
  <w:style w:type="character" w:customStyle="1" w:styleId="Bodytext97Exact">
    <w:name w:val="Body text (97) Exact"/>
    <w:basedOn w:val="DefaultParagraphFont"/>
    <w:locked/>
    <w:rsid w:val="00E43B90"/>
  </w:style>
  <w:style w:type="paragraph" w:customStyle="1" w:styleId="Bodytext97">
    <w:name w:val="Body text (97)"/>
    <w:basedOn w:val="Normal"/>
    <w:qFormat/>
    <w:rsid w:val="00E43B90"/>
  </w:style>
  <w:style w:type="character" w:customStyle="1" w:styleId="Bodytext42">
    <w:name w:val="Body text (42)_"/>
    <w:basedOn w:val="DefaultParagraphFont"/>
    <w:locked/>
    <w:rsid w:val="00E43B90"/>
  </w:style>
  <w:style w:type="paragraph" w:customStyle="1" w:styleId="Bodytext420">
    <w:name w:val="Body text (42)"/>
    <w:basedOn w:val="Normal"/>
    <w:qFormat/>
    <w:rsid w:val="00E43B90"/>
  </w:style>
  <w:style w:type="character" w:customStyle="1" w:styleId="Picturecaption9">
    <w:name w:val="Picture caption (9)_"/>
    <w:basedOn w:val="DefaultParagraphFont"/>
    <w:locked/>
    <w:rsid w:val="00E43B90"/>
  </w:style>
  <w:style w:type="paragraph" w:customStyle="1" w:styleId="Picturecaption90">
    <w:name w:val="Picture caption (9)"/>
    <w:basedOn w:val="Normal"/>
    <w:qFormat/>
    <w:rsid w:val="00E43B90"/>
  </w:style>
  <w:style w:type="character" w:customStyle="1" w:styleId="Bodytext96Exact">
    <w:name w:val="Body text (96) Exact"/>
    <w:basedOn w:val="DefaultParagraphFont"/>
    <w:locked/>
    <w:rsid w:val="00E43B90"/>
  </w:style>
  <w:style w:type="paragraph" w:customStyle="1" w:styleId="Bodytext96">
    <w:name w:val="Body text (96)"/>
    <w:basedOn w:val="Normal"/>
    <w:qFormat/>
    <w:rsid w:val="00E43B90"/>
  </w:style>
  <w:style w:type="character" w:customStyle="1" w:styleId="Heading142">
    <w:name w:val="Heading #14 (2)_"/>
    <w:basedOn w:val="DefaultParagraphFont"/>
    <w:locked/>
    <w:rsid w:val="00E43B90"/>
  </w:style>
  <w:style w:type="paragraph" w:customStyle="1" w:styleId="Heading1420">
    <w:name w:val="Heading #14 (2)"/>
    <w:basedOn w:val="Normal"/>
    <w:qFormat/>
    <w:rsid w:val="00E43B90"/>
  </w:style>
  <w:style w:type="character" w:customStyle="1" w:styleId="Picturecaption31">
    <w:name w:val="Picture caption (31)_"/>
    <w:basedOn w:val="DefaultParagraphFont"/>
    <w:locked/>
    <w:rsid w:val="00E43B90"/>
  </w:style>
  <w:style w:type="paragraph" w:customStyle="1" w:styleId="Picturecaption310">
    <w:name w:val="Picture caption (31)"/>
    <w:basedOn w:val="Normal"/>
    <w:qFormat/>
    <w:rsid w:val="00E43B90"/>
  </w:style>
  <w:style w:type="character" w:customStyle="1" w:styleId="Picturecaption27">
    <w:name w:val="Picture caption (27)_"/>
    <w:basedOn w:val="DefaultParagraphFont"/>
    <w:locked/>
    <w:rsid w:val="00E43B90"/>
  </w:style>
  <w:style w:type="paragraph" w:customStyle="1" w:styleId="Picturecaption270">
    <w:name w:val="Picture caption (27)"/>
    <w:basedOn w:val="Normal"/>
    <w:qFormat/>
    <w:rsid w:val="00E43B90"/>
  </w:style>
  <w:style w:type="character" w:customStyle="1" w:styleId="Bodytext43Exact">
    <w:name w:val="Body text (43) Exact"/>
    <w:basedOn w:val="DefaultParagraphFont"/>
    <w:locked/>
    <w:rsid w:val="00E43B90"/>
  </w:style>
  <w:style w:type="paragraph" w:customStyle="1" w:styleId="Bodytext43">
    <w:name w:val="Body text (43)"/>
    <w:basedOn w:val="Normal"/>
    <w:qFormat/>
    <w:rsid w:val="00E43B90"/>
  </w:style>
  <w:style w:type="character" w:customStyle="1" w:styleId="Bodytext109">
    <w:name w:val="Body text (109)_"/>
    <w:basedOn w:val="DefaultParagraphFont"/>
    <w:locked/>
    <w:rsid w:val="00E43B90"/>
  </w:style>
  <w:style w:type="paragraph" w:customStyle="1" w:styleId="Bodytext1090">
    <w:name w:val="Body text (109)"/>
    <w:basedOn w:val="Normal"/>
    <w:qFormat/>
    <w:rsid w:val="00E43B90"/>
  </w:style>
  <w:style w:type="character" w:customStyle="1" w:styleId="Bodytext110">
    <w:name w:val="Body text (110)_"/>
    <w:basedOn w:val="DefaultParagraphFont"/>
    <w:locked/>
    <w:rsid w:val="00E43B90"/>
  </w:style>
  <w:style w:type="paragraph" w:customStyle="1" w:styleId="Bodytext1100">
    <w:name w:val="Body text (110)"/>
    <w:basedOn w:val="Normal"/>
    <w:qFormat/>
    <w:rsid w:val="00E43B90"/>
  </w:style>
  <w:style w:type="character" w:customStyle="1" w:styleId="Bodytext111">
    <w:name w:val="Body text (111)_"/>
    <w:basedOn w:val="DefaultParagraphFont"/>
    <w:locked/>
    <w:rsid w:val="00E43B90"/>
  </w:style>
  <w:style w:type="paragraph" w:customStyle="1" w:styleId="Bodytext1110">
    <w:name w:val="Body text (111)"/>
    <w:basedOn w:val="Normal"/>
    <w:qFormat/>
    <w:rsid w:val="00E43B90"/>
  </w:style>
  <w:style w:type="character" w:customStyle="1" w:styleId="Tablecaption7">
    <w:name w:val="Table caption (7)_"/>
    <w:basedOn w:val="DefaultParagraphFont"/>
    <w:locked/>
    <w:rsid w:val="00E43B90"/>
  </w:style>
  <w:style w:type="paragraph" w:customStyle="1" w:styleId="Tablecaption70">
    <w:name w:val="Table caption (7)"/>
    <w:basedOn w:val="Normal"/>
    <w:qFormat/>
    <w:rsid w:val="00E43B90"/>
  </w:style>
  <w:style w:type="character" w:customStyle="1" w:styleId="Bodytext112">
    <w:name w:val="Body text (112)_"/>
    <w:basedOn w:val="DefaultParagraphFont"/>
    <w:locked/>
    <w:rsid w:val="00E43B90"/>
  </w:style>
  <w:style w:type="paragraph" w:customStyle="1" w:styleId="Bodytext1120">
    <w:name w:val="Body text (112)"/>
    <w:basedOn w:val="Normal"/>
    <w:qFormat/>
    <w:rsid w:val="00E43B90"/>
  </w:style>
  <w:style w:type="character" w:customStyle="1" w:styleId="Bodytext113">
    <w:name w:val="Body text (113)_"/>
    <w:basedOn w:val="DefaultParagraphFont"/>
    <w:locked/>
    <w:rsid w:val="00E43B90"/>
  </w:style>
  <w:style w:type="paragraph" w:customStyle="1" w:styleId="Bodytext1130">
    <w:name w:val="Body text (113)"/>
    <w:basedOn w:val="Normal"/>
    <w:qFormat/>
    <w:rsid w:val="00E43B90"/>
  </w:style>
  <w:style w:type="character" w:customStyle="1" w:styleId="Tableofcontents10">
    <w:name w:val="Table of contents (10)_"/>
    <w:basedOn w:val="DefaultParagraphFont"/>
    <w:locked/>
    <w:rsid w:val="00E43B90"/>
  </w:style>
  <w:style w:type="paragraph" w:customStyle="1" w:styleId="Tableofcontents100">
    <w:name w:val="Table of contents (10)"/>
    <w:basedOn w:val="Normal"/>
    <w:qFormat/>
    <w:rsid w:val="00E43B90"/>
  </w:style>
  <w:style w:type="character" w:customStyle="1" w:styleId="Tableofcontents12">
    <w:name w:val="Table of contents (12)_"/>
    <w:basedOn w:val="DefaultParagraphFont"/>
    <w:locked/>
    <w:rsid w:val="00E43B90"/>
  </w:style>
  <w:style w:type="paragraph" w:customStyle="1" w:styleId="Tableofcontents120">
    <w:name w:val="Table of contents (12)"/>
    <w:basedOn w:val="Normal"/>
    <w:qFormat/>
    <w:rsid w:val="00E43B90"/>
  </w:style>
  <w:style w:type="character" w:customStyle="1" w:styleId="Tableofcontents14">
    <w:name w:val="Table of contents (14)_"/>
    <w:basedOn w:val="DefaultParagraphFont"/>
    <w:locked/>
    <w:rsid w:val="00E43B90"/>
  </w:style>
  <w:style w:type="paragraph" w:customStyle="1" w:styleId="Tableofcontents140">
    <w:name w:val="Table of contents (14)"/>
    <w:basedOn w:val="Normal"/>
    <w:qFormat/>
    <w:rsid w:val="00E43B90"/>
  </w:style>
  <w:style w:type="character" w:customStyle="1" w:styleId="Heading162">
    <w:name w:val="Heading #16 (2)_"/>
    <w:basedOn w:val="DefaultParagraphFont"/>
    <w:locked/>
    <w:rsid w:val="00E43B90"/>
  </w:style>
  <w:style w:type="paragraph" w:customStyle="1" w:styleId="Heading1620">
    <w:name w:val="Heading #16 (2)"/>
    <w:basedOn w:val="Normal"/>
    <w:qFormat/>
    <w:rsid w:val="00E43B90"/>
  </w:style>
  <w:style w:type="paragraph" w:customStyle="1" w:styleId="txgreen">
    <w:name w:val="txgreen"/>
    <w:basedOn w:val="Normal"/>
    <w:uiPriority w:val="99"/>
    <w:qFormat/>
    <w:rsid w:val="00E43B90"/>
  </w:style>
  <w:style w:type="paragraph" w:customStyle="1" w:styleId="rtecenter">
    <w:name w:val="rtecenter"/>
    <w:basedOn w:val="Normal"/>
    <w:uiPriority w:val="99"/>
    <w:qFormat/>
    <w:rsid w:val="00E43B90"/>
  </w:style>
  <w:style w:type="paragraph" w:customStyle="1" w:styleId="StyleHeading4TagBigcardNotBold">
    <w:name w:val="Style Heading 4TagBig card + Not Bold"/>
    <w:basedOn w:val="Heading4"/>
    <w:uiPriority w:val="99"/>
    <w:qFormat/>
    <w:rsid w:val="00E43B90"/>
    <w:rPr>
      <w:bCs w:val="0"/>
    </w:rPr>
  </w:style>
  <w:style w:type="paragraph" w:customStyle="1" w:styleId="Stylecardtext8pt">
    <w:name w:val="Style card text + 8 pt"/>
    <w:basedOn w:val="Normal"/>
    <w:uiPriority w:val="99"/>
    <w:qFormat/>
    <w:rsid w:val="00E43B90"/>
  </w:style>
  <w:style w:type="paragraph" w:customStyle="1" w:styleId="Stylecardtext5pt">
    <w:name w:val="Style card text + 5 pt"/>
    <w:basedOn w:val="Normal"/>
    <w:uiPriority w:val="99"/>
    <w:qFormat/>
    <w:rsid w:val="00E43B90"/>
  </w:style>
  <w:style w:type="character" w:customStyle="1" w:styleId="StyleLatinGaramond9ptUnderline">
    <w:name w:val="Style (Latin) Garamond 9 pt Underline"/>
    <w:rsid w:val="00E43B90"/>
  </w:style>
  <w:style w:type="character" w:customStyle="1" w:styleId="l9">
    <w:name w:val="l9"/>
    <w:basedOn w:val="DefaultParagraphFont"/>
    <w:rsid w:val="00E43B90"/>
  </w:style>
  <w:style w:type="character" w:customStyle="1" w:styleId="l8">
    <w:name w:val="l8"/>
    <w:basedOn w:val="DefaultParagraphFont"/>
    <w:rsid w:val="00E43B90"/>
  </w:style>
  <w:style w:type="character" w:customStyle="1" w:styleId="l6">
    <w:name w:val="l6"/>
    <w:basedOn w:val="DefaultParagraphFont"/>
    <w:rsid w:val="00E43B90"/>
  </w:style>
  <w:style w:type="character" w:customStyle="1" w:styleId="l7">
    <w:name w:val="l7"/>
    <w:basedOn w:val="DefaultParagraphFont"/>
    <w:rsid w:val="00E43B90"/>
  </w:style>
  <w:style w:type="character" w:customStyle="1" w:styleId="ellipsistext">
    <w:name w:val="ellipsis_text"/>
    <w:basedOn w:val="DefaultParagraphFont"/>
    <w:rsid w:val="00E43B90"/>
  </w:style>
  <w:style w:type="character" w:customStyle="1" w:styleId="referencediv">
    <w:name w:val="referencediv"/>
    <w:basedOn w:val="DefaultParagraphFont"/>
    <w:rsid w:val="00E43B90"/>
  </w:style>
  <w:style w:type="character" w:customStyle="1" w:styleId="cite0">
    <w:name w:val="cite0"/>
    <w:rsid w:val="00E43B90"/>
  </w:style>
  <w:style w:type="character" w:customStyle="1" w:styleId="Aunderline1">
    <w:name w:val="Aunderline"/>
    <w:uiPriority w:val="1"/>
    <w:qFormat/>
    <w:rsid w:val="00E43B90"/>
  </w:style>
  <w:style w:type="character" w:customStyle="1" w:styleId="desc">
    <w:name w:val="desc"/>
    <w:basedOn w:val="DefaultParagraphFont"/>
    <w:rsid w:val="00E43B90"/>
  </w:style>
  <w:style w:type="character" w:customStyle="1" w:styleId="in-top">
    <w:name w:val="in-top"/>
    <w:rsid w:val="00E43B90"/>
  </w:style>
  <w:style w:type="character" w:customStyle="1" w:styleId="nukeled">
    <w:name w:val="nukeled"/>
    <w:rsid w:val="00E43B90"/>
  </w:style>
  <w:style w:type="character" w:customStyle="1" w:styleId="contextlyrelated">
    <w:name w:val="contextly_related"/>
    <w:rsid w:val="00E43B90"/>
  </w:style>
  <w:style w:type="character" w:customStyle="1" w:styleId="in-right">
    <w:name w:val="in-right"/>
    <w:rsid w:val="00E43B90"/>
  </w:style>
  <w:style w:type="character" w:customStyle="1" w:styleId="adtext">
    <w:name w:val="ad_text"/>
    <w:rsid w:val="00E43B90"/>
  </w:style>
  <w:style w:type="character" w:customStyle="1" w:styleId="linkrow">
    <w:name w:val="link_row"/>
    <w:rsid w:val="00E43B90"/>
  </w:style>
  <w:style w:type="character" w:customStyle="1" w:styleId="revision-date">
    <w:name w:val="revision-date"/>
    <w:rsid w:val="00E43B90"/>
  </w:style>
  <w:style w:type="character" w:customStyle="1" w:styleId="facebook-share">
    <w:name w:val="facebook-share"/>
    <w:rsid w:val="00E43B90"/>
  </w:style>
  <w:style w:type="character" w:customStyle="1" w:styleId="facebook-share-label">
    <w:name w:val="facebook-share-label"/>
    <w:rsid w:val="00E43B90"/>
  </w:style>
  <w:style w:type="character" w:customStyle="1" w:styleId="ata11y">
    <w:name w:val="at_a11y"/>
    <w:rsid w:val="00E43B90"/>
  </w:style>
  <w:style w:type="character" w:customStyle="1" w:styleId="tpk">
    <w:name w:val="tpk"/>
    <w:rsid w:val="00E43B90"/>
  </w:style>
  <w:style w:type="character" w:customStyle="1" w:styleId="A24">
    <w:name w:val="A24"/>
    <w:uiPriority w:val="99"/>
    <w:rsid w:val="00E43B90"/>
  </w:style>
  <w:style w:type="character" w:customStyle="1" w:styleId="A25">
    <w:name w:val="A25"/>
    <w:uiPriority w:val="99"/>
    <w:rsid w:val="00E43B90"/>
  </w:style>
  <w:style w:type="character" w:customStyle="1" w:styleId="Headerorfooter">
    <w:name w:val="Header or footer_"/>
    <w:basedOn w:val="DefaultParagraphFont"/>
    <w:rsid w:val="00E43B90"/>
  </w:style>
  <w:style w:type="character" w:customStyle="1" w:styleId="Bodytext21">
    <w:name w:val="Body text (2)_"/>
    <w:basedOn w:val="DefaultParagraphFont"/>
    <w:rsid w:val="00E43B90"/>
  </w:style>
  <w:style w:type="character" w:customStyle="1" w:styleId="Bodytext22">
    <w:name w:val="Body text (2)"/>
    <w:basedOn w:val="Bodytext32"/>
    <w:rsid w:val="00E43B90"/>
  </w:style>
  <w:style w:type="character" w:customStyle="1" w:styleId="Headerorfooter0">
    <w:name w:val="Header or footer"/>
    <w:basedOn w:val="Bodytext100"/>
    <w:rsid w:val="00E43B90"/>
  </w:style>
  <w:style w:type="character" w:customStyle="1" w:styleId="Bodytext33">
    <w:name w:val="Body text (3)_"/>
    <w:basedOn w:val="DefaultParagraphFont"/>
    <w:rsid w:val="00E43B90"/>
  </w:style>
  <w:style w:type="character" w:customStyle="1" w:styleId="Bodytext31Exact">
    <w:name w:val="Body text (31) Exact"/>
    <w:basedOn w:val="DefaultParagraphFont"/>
    <w:rsid w:val="00E43B90"/>
  </w:style>
  <w:style w:type="character" w:customStyle="1" w:styleId="Bodytext100">
    <w:name w:val="Body text (10)_"/>
    <w:basedOn w:val="DefaultParagraphFont"/>
    <w:rsid w:val="00E43B90"/>
  </w:style>
  <w:style w:type="character" w:customStyle="1" w:styleId="Bodytext32">
    <w:name w:val="Body text (3)"/>
    <w:basedOn w:val="Bodytext3Spacing0ptExact"/>
    <w:rsid w:val="00E43B90"/>
  </w:style>
  <w:style w:type="character" w:customStyle="1" w:styleId="Bodytext46">
    <w:name w:val="Body text (46)_"/>
    <w:basedOn w:val="DefaultParagraphFont"/>
    <w:rsid w:val="00E43B90"/>
  </w:style>
  <w:style w:type="character" w:customStyle="1" w:styleId="Bodytext51">
    <w:name w:val="Body text (51)_"/>
    <w:basedOn w:val="DefaultParagraphFont"/>
    <w:rsid w:val="00E43B90"/>
  </w:style>
  <w:style w:type="character" w:customStyle="1" w:styleId="Bodytext34">
    <w:name w:val="Body text (34)_"/>
    <w:basedOn w:val="DefaultParagraphFont"/>
    <w:rsid w:val="00E43B90"/>
  </w:style>
  <w:style w:type="character" w:customStyle="1" w:styleId="Bodytext3Spacing0ptExact">
    <w:name w:val="Body text (3) + Spacing 0 pt Exact"/>
    <w:rsid w:val="00E43B90"/>
  </w:style>
  <w:style w:type="character" w:customStyle="1" w:styleId="Bodytext82">
    <w:name w:val="Body text (82)_"/>
    <w:basedOn w:val="DefaultParagraphFont"/>
    <w:rsid w:val="00E43B90"/>
  </w:style>
  <w:style w:type="character" w:customStyle="1" w:styleId="PicturecaptionSpacing0ptExact">
    <w:name w:val="Picture caption + Spacing 0 pt Exact"/>
    <w:basedOn w:val="DefaultParagraphFont"/>
    <w:rsid w:val="00E43B90"/>
  </w:style>
  <w:style w:type="character" w:customStyle="1" w:styleId="Tableofcontents13">
    <w:name w:val="Table of contents (13)_"/>
    <w:basedOn w:val="DefaultParagraphFont"/>
    <w:rsid w:val="00E43B90"/>
  </w:style>
  <w:style w:type="character" w:customStyle="1" w:styleId="Bodytext114">
    <w:name w:val="Body text (114)_"/>
    <w:basedOn w:val="DefaultParagraphFont"/>
    <w:rsid w:val="00E43B90"/>
  </w:style>
  <w:style w:type="character" w:customStyle="1" w:styleId="Bodytext115">
    <w:name w:val="Body text (115)_"/>
    <w:basedOn w:val="DefaultParagraphFont"/>
    <w:rsid w:val="00E43B90"/>
  </w:style>
  <w:style w:type="character" w:customStyle="1" w:styleId="Bodytext1150">
    <w:name w:val="Body text (115)"/>
    <w:basedOn w:val="Picturecaption2Spacing0ptExact"/>
    <w:rsid w:val="00E43B90"/>
  </w:style>
  <w:style w:type="character" w:customStyle="1" w:styleId="Bodytext820">
    <w:name w:val="Body text (82)"/>
    <w:rsid w:val="00E43B90"/>
  </w:style>
  <w:style w:type="character" w:customStyle="1" w:styleId="Bodytext101">
    <w:name w:val="Body text (10)"/>
    <w:basedOn w:val="PicturecaptionSpacing0ptExact"/>
    <w:rsid w:val="00E43B90"/>
  </w:style>
  <w:style w:type="character" w:customStyle="1" w:styleId="Bodytext82Spacing0ptExact">
    <w:name w:val="Body text (82) + Spacing 0 pt Exact"/>
    <w:basedOn w:val="Bodytext820"/>
    <w:rsid w:val="00E43B90"/>
  </w:style>
  <w:style w:type="character" w:customStyle="1" w:styleId="Bodytext131Exact">
    <w:name w:val="Body text (131) Exact"/>
    <w:basedOn w:val="DefaultParagraphFont"/>
    <w:rsid w:val="00E43B90"/>
  </w:style>
  <w:style w:type="character" w:customStyle="1" w:styleId="Picturecaption2Spacing0ptExact">
    <w:name w:val="Picture caption (2) + Spacing 0 pt Exact"/>
    <w:basedOn w:val="DefaultParagraphFont"/>
    <w:rsid w:val="00E43B90"/>
  </w:style>
  <w:style w:type="character" w:customStyle="1" w:styleId="Bodytext114Exact">
    <w:name w:val="Body text (114) Exact"/>
    <w:basedOn w:val="Bodytext131Exact"/>
    <w:rsid w:val="00E43B90"/>
  </w:style>
  <w:style w:type="character" w:customStyle="1" w:styleId="Bodytext340">
    <w:name w:val="Body text (34)"/>
    <w:basedOn w:val="BodyText4"/>
    <w:rsid w:val="00E43B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E43B90"/>
  </w:style>
  <w:style w:type="character" w:customStyle="1" w:styleId="Bodytext510">
    <w:name w:val="Body text (51)"/>
    <w:basedOn w:val="Bodytext115"/>
    <w:rsid w:val="00E43B90"/>
  </w:style>
  <w:style w:type="character" w:customStyle="1" w:styleId="Bodytext1140">
    <w:name w:val="Body text (114)"/>
    <w:basedOn w:val="Bodytext131Exact"/>
    <w:rsid w:val="00E43B90"/>
  </w:style>
  <w:style w:type="character" w:customStyle="1" w:styleId="Tableofcontents130">
    <w:name w:val="Table of contents (13)"/>
    <w:basedOn w:val="Bodytext82Spacing0ptExact"/>
    <w:rsid w:val="00E43B90"/>
  </w:style>
  <w:style w:type="character" w:customStyle="1" w:styleId="Bodytext460">
    <w:name w:val="Body text (46)"/>
    <w:basedOn w:val="Bodytext114"/>
    <w:rsid w:val="00E43B90"/>
  </w:style>
  <w:style w:type="character" w:customStyle="1" w:styleId="Bodytext46NotBold">
    <w:name w:val="Body text (46) + Not Bold"/>
    <w:basedOn w:val="Bodytext114"/>
    <w:rsid w:val="00E43B90"/>
  </w:style>
  <w:style w:type="character" w:customStyle="1" w:styleId="Bodytext46SegoeUI">
    <w:name w:val="Body text (46) + Segoe UI"/>
    <w:basedOn w:val="Bodytext114"/>
    <w:rsid w:val="00E43B90"/>
  </w:style>
  <w:style w:type="character" w:customStyle="1" w:styleId="Bodytext115Spacing0ptExact">
    <w:name w:val="Body text (115) + Spacing 0 pt Exact"/>
    <w:basedOn w:val="Picturecaption2Spacing0ptExact"/>
    <w:rsid w:val="00E43B90"/>
  </w:style>
  <w:style w:type="character" w:customStyle="1" w:styleId="Picturecaption42SmallCaps">
    <w:name w:val="Picture caption (42) + Small Caps"/>
    <w:basedOn w:val="DefaultParagraphFont"/>
    <w:rsid w:val="00E43B90"/>
  </w:style>
  <w:style w:type="character" w:customStyle="1" w:styleId="Bodytext155Exact">
    <w:name w:val="Body text (155) Exact"/>
    <w:basedOn w:val="DefaultParagraphFont"/>
    <w:rsid w:val="00E43B90"/>
  </w:style>
  <w:style w:type="character" w:customStyle="1" w:styleId="Bodytext157">
    <w:name w:val="Body text (157)_"/>
    <w:basedOn w:val="DefaultParagraphFont"/>
    <w:rsid w:val="00E43B90"/>
  </w:style>
  <w:style w:type="character" w:customStyle="1" w:styleId="Bodytext157Spacing0pt">
    <w:name w:val="Body text (157) + Spacing 0 pt"/>
    <w:basedOn w:val="Bodytext39"/>
    <w:rsid w:val="00E43B90"/>
  </w:style>
  <w:style w:type="character" w:customStyle="1" w:styleId="Bodytext1570">
    <w:name w:val="Body text (157)"/>
    <w:basedOn w:val="Bodytext39"/>
    <w:rsid w:val="00E43B90"/>
  </w:style>
  <w:style w:type="character" w:customStyle="1" w:styleId="Heading2213pt">
    <w:name w:val="Heading #22 + 13 pt"/>
    <w:basedOn w:val="DefaultParagraphFont"/>
    <w:rsid w:val="00E43B90"/>
  </w:style>
  <w:style w:type="character" w:customStyle="1" w:styleId="Heading22125pt">
    <w:name w:val="Heading #22 + 12.5 pt"/>
    <w:basedOn w:val="DefaultParagraphFont"/>
    <w:rsid w:val="00E43B90"/>
  </w:style>
  <w:style w:type="character" w:customStyle="1" w:styleId="Bodytext300">
    <w:name w:val="Body text (30)_"/>
    <w:basedOn w:val="DefaultParagraphFont"/>
    <w:rsid w:val="00E43B90"/>
  </w:style>
  <w:style w:type="character" w:customStyle="1" w:styleId="Bodytext301">
    <w:name w:val="Body text (30)"/>
    <w:basedOn w:val="Bodytext3TimesNewRoman"/>
    <w:rsid w:val="00E43B90"/>
  </w:style>
  <w:style w:type="character" w:customStyle="1" w:styleId="Bodytext39">
    <w:name w:val="Body text (39)_"/>
    <w:basedOn w:val="DefaultParagraphFont"/>
    <w:rsid w:val="00E43B90"/>
  </w:style>
  <w:style w:type="character" w:customStyle="1" w:styleId="Bodytext390">
    <w:name w:val="Body text (39)"/>
    <w:basedOn w:val="BodytextExact"/>
    <w:rsid w:val="00E43B90"/>
  </w:style>
  <w:style w:type="character" w:customStyle="1" w:styleId="Bodytext159Exact">
    <w:name w:val="Body text (159) Exact"/>
    <w:basedOn w:val="DefaultParagraphFont"/>
    <w:rsid w:val="00E43B90"/>
  </w:style>
  <w:style w:type="character" w:customStyle="1" w:styleId="Bodytext60Spacing0pt">
    <w:name w:val="Body text (60) + Spacing 0 pt"/>
    <w:basedOn w:val="DefaultParagraphFont"/>
    <w:rsid w:val="00E43B90"/>
  </w:style>
  <w:style w:type="character" w:customStyle="1" w:styleId="Bodytext3Spacing-1pt">
    <w:name w:val="Body text (3) + Spacing -1 pt"/>
    <w:basedOn w:val="Bodytext3Spacing0ptExact"/>
    <w:rsid w:val="00E43B90"/>
  </w:style>
  <w:style w:type="character" w:customStyle="1" w:styleId="Bodytext3TimesNewRoman">
    <w:name w:val="Body text (3) + Times New Roman"/>
    <w:aliases w:val="11.5 pt"/>
    <w:basedOn w:val="Bodytext3Spacing0ptExact"/>
    <w:rsid w:val="00E43B90"/>
  </w:style>
  <w:style w:type="character" w:customStyle="1" w:styleId="Bodytext2NotBold">
    <w:name w:val="Body text (2) + Not Bold"/>
    <w:basedOn w:val="Bodytext32"/>
    <w:rsid w:val="00E43B90"/>
  </w:style>
  <w:style w:type="character" w:customStyle="1" w:styleId="BodytextExact">
    <w:name w:val="Body text Exact"/>
    <w:basedOn w:val="DefaultParagraphFont"/>
    <w:rsid w:val="00E43B90"/>
  </w:style>
  <w:style w:type="character" w:customStyle="1" w:styleId="Heading13Italic">
    <w:name w:val="Heading #13 + Italic"/>
    <w:basedOn w:val="DefaultParagraphFont"/>
    <w:rsid w:val="00E43B90"/>
  </w:style>
  <w:style w:type="character" w:customStyle="1" w:styleId="Heading92Spacing2pt">
    <w:name w:val="Heading #9 (2) + Spacing 2 pt"/>
    <w:basedOn w:val="DefaultParagraphFont"/>
    <w:rsid w:val="00E43B90"/>
  </w:style>
  <w:style w:type="character" w:customStyle="1" w:styleId="Bodytext38Spacing0pt">
    <w:name w:val="Body text (38) + Spacing 0 pt"/>
    <w:basedOn w:val="DefaultParagraphFont"/>
    <w:rsid w:val="00E43B90"/>
  </w:style>
  <w:style w:type="character" w:customStyle="1" w:styleId="Bodytext42Spacing-1pt">
    <w:name w:val="Body text (42) + Spacing -1 pt"/>
    <w:basedOn w:val="DefaultParagraphFont"/>
    <w:rsid w:val="00E43B90"/>
  </w:style>
  <w:style w:type="character" w:customStyle="1" w:styleId="Bodytext35">
    <w:name w:val="Body text (35)_"/>
    <w:basedOn w:val="DefaultParagraphFont"/>
    <w:rsid w:val="00E43B90"/>
  </w:style>
  <w:style w:type="character" w:customStyle="1" w:styleId="Picturecaption19">
    <w:name w:val="Picture caption (19)_"/>
    <w:basedOn w:val="DefaultParagraphFont"/>
    <w:rsid w:val="00E43B90"/>
  </w:style>
  <w:style w:type="character" w:customStyle="1" w:styleId="Picturecaption9Exact">
    <w:name w:val="Picture caption (9) Exact"/>
    <w:basedOn w:val="DefaultParagraphFont"/>
    <w:rsid w:val="00E43B90"/>
  </w:style>
  <w:style w:type="character" w:customStyle="1" w:styleId="Bodytext87">
    <w:name w:val="Body text (87)_"/>
    <w:basedOn w:val="DefaultParagraphFont"/>
    <w:rsid w:val="00E43B90"/>
  </w:style>
  <w:style w:type="character" w:customStyle="1" w:styleId="Bodytext6">
    <w:name w:val="Body text (6)_"/>
    <w:basedOn w:val="DefaultParagraphFont"/>
    <w:rsid w:val="00E43B90"/>
  </w:style>
  <w:style w:type="character" w:customStyle="1" w:styleId="Heading142SmallCaps">
    <w:name w:val="Heading #14 (2) + Small Caps"/>
    <w:basedOn w:val="DefaultParagraphFont"/>
    <w:rsid w:val="00E43B90"/>
  </w:style>
  <w:style w:type="character" w:customStyle="1" w:styleId="Bodytext350">
    <w:name w:val="Body text (35)"/>
    <w:basedOn w:val="Picturecaption190"/>
    <w:rsid w:val="00E43B90"/>
  </w:style>
  <w:style w:type="character" w:customStyle="1" w:styleId="Picturecaption190">
    <w:name w:val="Picture caption (19)"/>
    <w:basedOn w:val="Picturecaption27Spacing0pt"/>
    <w:rsid w:val="00E43B90"/>
  </w:style>
  <w:style w:type="character" w:customStyle="1" w:styleId="Picturecaption27Spacing0pt">
    <w:name w:val="Picture caption (27) + Spacing 0 pt"/>
    <w:basedOn w:val="DefaultParagraphFont"/>
    <w:rsid w:val="00E43B90"/>
  </w:style>
  <w:style w:type="character" w:customStyle="1" w:styleId="Bodytext43Spacing0ptExact">
    <w:name w:val="Body text (43) + Spacing 0 pt Exact"/>
    <w:basedOn w:val="DefaultParagraphFont"/>
    <w:rsid w:val="00E43B90"/>
  </w:style>
  <w:style w:type="character" w:customStyle="1" w:styleId="Bodytext61">
    <w:name w:val="Body text (6)"/>
    <w:basedOn w:val="Bodytext870"/>
    <w:rsid w:val="00E43B90"/>
  </w:style>
  <w:style w:type="character" w:customStyle="1" w:styleId="Bodytext870">
    <w:name w:val="Body text (87)"/>
    <w:basedOn w:val="DefaultParagraphFont"/>
    <w:rsid w:val="00E43B90"/>
  </w:style>
  <w:style w:type="character" w:customStyle="1" w:styleId="BodytextSegoeUI">
    <w:name w:val="Body text + Segoe UI"/>
    <w:aliases w:val="21.5 pt"/>
    <w:basedOn w:val="DefaultParagraphFont"/>
    <w:rsid w:val="00E43B90"/>
  </w:style>
  <w:style w:type="character" w:customStyle="1" w:styleId="Bodytext68">
    <w:name w:val="Body text (68)_"/>
    <w:basedOn w:val="DefaultParagraphFont"/>
    <w:rsid w:val="00E43B90"/>
  </w:style>
  <w:style w:type="character" w:customStyle="1" w:styleId="Bodytext112SmallCaps">
    <w:name w:val="Body text (112) + Small Caps"/>
    <w:basedOn w:val="DefaultParagraphFont"/>
    <w:rsid w:val="00E43B90"/>
  </w:style>
  <w:style w:type="character" w:customStyle="1" w:styleId="Bodytext680">
    <w:name w:val="Body text (68)"/>
    <w:basedOn w:val="Heading162SmallCaps"/>
    <w:rsid w:val="00E43B90"/>
  </w:style>
  <w:style w:type="character" w:customStyle="1" w:styleId="Tableofcontents11">
    <w:name w:val="Table of contents (11)_"/>
    <w:basedOn w:val="DefaultParagraphFont"/>
    <w:rsid w:val="00E43B90"/>
  </w:style>
  <w:style w:type="character" w:customStyle="1" w:styleId="Tableofcontents110">
    <w:name w:val="Table of contents (11)"/>
    <w:basedOn w:val="article-quote-right"/>
    <w:rsid w:val="00E43B90"/>
  </w:style>
  <w:style w:type="character" w:customStyle="1" w:styleId="Tableofcontents15">
    <w:name w:val="Table of contents (15)_"/>
    <w:basedOn w:val="DefaultParagraphFont"/>
    <w:rsid w:val="00E43B90"/>
  </w:style>
  <w:style w:type="character" w:customStyle="1" w:styleId="Tableofcontents150">
    <w:name w:val="Table of contents (15)"/>
    <w:basedOn w:val="StyleBox12pt"/>
    <w:rsid w:val="00E43B90"/>
  </w:style>
  <w:style w:type="character" w:customStyle="1" w:styleId="Heading162SmallCaps">
    <w:name w:val="Heading #16 (2) + Small Caps"/>
    <w:basedOn w:val="DefaultParagraphFont"/>
    <w:rsid w:val="00E43B90"/>
  </w:style>
  <w:style w:type="character" w:customStyle="1" w:styleId="amp">
    <w:name w:val="amp"/>
    <w:basedOn w:val="DefaultParagraphFont"/>
    <w:rsid w:val="00E43B90"/>
  </w:style>
  <w:style w:type="character" w:customStyle="1" w:styleId="article-quote-right">
    <w:name w:val="article-quote-right"/>
    <w:basedOn w:val="DefaultParagraphFont"/>
    <w:rsid w:val="00E43B90"/>
  </w:style>
  <w:style w:type="character" w:customStyle="1" w:styleId="StyleBox12ptBold">
    <w:name w:val="Style Box + 12 pt Bold"/>
    <w:basedOn w:val="DefaultParagraphFont"/>
    <w:rsid w:val="00E43B90"/>
  </w:style>
  <w:style w:type="character" w:customStyle="1" w:styleId="StyleBox12pt">
    <w:name w:val="Style Box + 12 pt"/>
    <w:basedOn w:val="DefaultParagraphFont"/>
    <w:rsid w:val="00E43B90"/>
  </w:style>
  <w:style w:type="character" w:customStyle="1" w:styleId="commentstext0">
    <w:name w:val="commentstext"/>
    <w:rsid w:val="00E43B90"/>
  </w:style>
  <w:style w:type="character" w:customStyle="1" w:styleId="wikicreatelink">
    <w:name w:val="wikicreatelink"/>
    <w:basedOn w:val="DefaultParagraphFont"/>
    <w:rsid w:val="00E43B90"/>
  </w:style>
  <w:style w:type="character" w:customStyle="1" w:styleId="facebook-share-count">
    <w:name w:val="facebook-share-count"/>
    <w:basedOn w:val="DefaultParagraphFont"/>
    <w:rsid w:val="00E43B90"/>
  </w:style>
  <w:style w:type="character" w:customStyle="1" w:styleId="tickerwrap">
    <w:name w:val="ticker_wrap"/>
    <w:basedOn w:val="DefaultParagraphFont"/>
    <w:rsid w:val="00E43B90"/>
  </w:style>
  <w:style w:type="character" w:customStyle="1" w:styleId="smallcaps0">
    <w:name w:val="small_caps"/>
    <w:basedOn w:val="DefaultParagraphFont"/>
    <w:rsid w:val="00E43B90"/>
  </w:style>
  <w:style w:type="character" w:customStyle="1" w:styleId="StyleGaramondText1">
    <w:name w:val="Style Garamond Text 1"/>
    <w:basedOn w:val="DefaultParagraphFont"/>
    <w:rsid w:val="00E43B90"/>
  </w:style>
  <w:style w:type="character" w:customStyle="1" w:styleId="StyleGaramondText1Underline">
    <w:name w:val="Style Garamond Text 1 Underline"/>
    <w:basedOn w:val="DefaultParagraphFont"/>
    <w:rsid w:val="00E43B90"/>
  </w:style>
  <w:style w:type="character" w:customStyle="1" w:styleId="StyleBoldUnderlineBorderSinglesolidlineAuto05pt">
    <w:name w:val="Style Bold Underline Border: : (Single solid line Auto  0.5 pt ..."/>
    <w:basedOn w:val="DefaultParagraphFont"/>
    <w:rsid w:val="00E43B90"/>
  </w:style>
  <w:style w:type="character" w:customStyle="1" w:styleId="StyleStyleBoldUnderlineUnderlineIntenseEmphasisIntenseEmpha">
    <w:name w:val="Style Style Bold UnderlineUnderlineIntense EmphasisIntense Empha..."/>
    <w:basedOn w:val="DefaultParagraphFont"/>
    <w:rsid w:val="00E43B90"/>
  </w:style>
  <w:style w:type="character" w:customStyle="1" w:styleId="Style7ptBold">
    <w:name w:val="Style 7 pt Bold"/>
    <w:basedOn w:val="DefaultParagraphFont"/>
    <w:rsid w:val="00E43B90"/>
  </w:style>
  <w:style w:type="character" w:styleId="HTMLAcronym">
    <w:name w:val="HTML Acronym"/>
    <w:basedOn w:val="DefaultParagraphFont"/>
    <w:uiPriority w:val="99"/>
    <w:semiHidden/>
    <w:unhideWhenUsed/>
    <w:rsid w:val="00E43B90"/>
  </w:style>
  <w:style w:type="paragraph" w:styleId="HTMLAddress">
    <w:name w:val="HTML Address"/>
    <w:basedOn w:val="Normal"/>
    <w:link w:val="HTMLAddressChar"/>
    <w:uiPriority w:val="99"/>
    <w:unhideWhenUsed/>
    <w:rsid w:val="00E43B90"/>
    <w:rPr>
      <w:i/>
      <w:iCs/>
    </w:rPr>
  </w:style>
  <w:style w:type="character" w:customStyle="1" w:styleId="HTMLAddressChar">
    <w:name w:val="HTML Address Char"/>
    <w:basedOn w:val="DefaultParagraphFont"/>
    <w:link w:val="HTMLAddress"/>
    <w:uiPriority w:val="99"/>
    <w:rsid w:val="00E43B90"/>
    <w:rPr>
      <w:rFonts w:ascii="Calibri" w:hAnsi="Calibri"/>
      <w:i/>
      <w:iCs/>
      <w:sz w:val="22"/>
    </w:rPr>
  </w:style>
  <w:style w:type="paragraph" w:styleId="Index1">
    <w:name w:val="index 1"/>
    <w:basedOn w:val="Normal"/>
    <w:next w:val="Normal"/>
    <w:autoRedefine/>
    <w:unhideWhenUsed/>
    <w:rsid w:val="00E43B90"/>
    <w:pPr>
      <w:ind w:left="220" w:hanging="220"/>
    </w:pPr>
  </w:style>
  <w:style w:type="character" w:customStyle="1" w:styleId="cardunderlineChar0">
    <w:name w:val="card underline Char"/>
    <w:locked/>
    <w:rsid w:val="00E43B90"/>
  </w:style>
  <w:style w:type="paragraph" w:customStyle="1" w:styleId="cardunderline">
    <w:name w:val="card underline"/>
    <w:basedOn w:val="Normal"/>
    <w:next w:val="GAUnderline"/>
    <w:qFormat/>
    <w:rsid w:val="00E43B90"/>
  </w:style>
  <w:style w:type="paragraph" w:customStyle="1" w:styleId="Hat1">
    <w:name w:val="Hat1"/>
    <w:basedOn w:val="Normal"/>
    <w:next w:val="Normal"/>
    <w:uiPriority w:val="2"/>
    <w:qFormat/>
    <w:rsid w:val="00E43B90"/>
  </w:style>
  <w:style w:type="paragraph" w:customStyle="1" w:styleId="post-subtitle">
    <w:name w:val="post-subtitle"/>
    <w:basedOn w:val="Normal"/>
    <w:qFormat/>
    <w:rsid w:val="00E43B90"/>
  </w:style>
  <w:style w:type="paragraph" w:customStyle="1" w:styleId="para">
    <w:name w:val="para"/>
    <w:basedOn w:val="Normal"/>
    <w:next w:val="ReallySamllText"/>
    <w:uiPriority w:val="99"/>
    <w:qFormat/>
    <w:rsid w:val="00E43B90"/>
  </w:style>
  <w:style w:type="paragraph" w:customStyle="1" w:styleId="noindent0">
    <w:name w:val="no_indent"/>
    <w:basedOn w:val="Normal"/>
    <w:next w:val="NormalWeb3"/>
    <w:uiPriority w:val="99"/>
    <w:qFormat/>
    <w:rsid w:val="00E43B90"/>
  </w:style>
  <w:style w:type="paragraph" w:customStyle="1" w:styleId="tagline1">
    <w:name w:val="tagline"/>
    <w:basedOn w:val="Normal"/>
    <w:next w:val="cardCharCharCharCharChar"/>
    <w:qFormat/>
    <w:rsid w:val="00E43B90"/>
  </w:style>
  <w:style w:type="paragraph" w:customStyle="1" w:styleId="Block1">
    <w:name w:val="Block1"/>
    <w:basedOn w:val="Normal"/>
    <w:next w:val="Normal"/>
    <w:uiPriority w:val="3"/>
    <w:qFormat/>
    <w:rsid w:val="00E43B90"/>
  </w:style>
  <w:style w:type="paragraph" w:customStyle="1" w:styleId="TOCHeading1">
    <w:name w:val="TOC Heading1"/>
    <w:basedOn w:val="Heading1"/>
    <w:next w:val="Normal"/>
    <w:uiPriority w:val="39"/>
    <w:qFormat/>
    <w:rsid w:val="00E43B90"/>
    <w:rPr>
      <w:bCs w:val="0"/>
      <w:caps/>
    </w:rPr>
  </w:style>
  <w:style w:type="paragraph" w:customStyle="1" w:styleId="NoteLevel11">
    <w:name w:val="Note Level 11"/>
    <w:basedOn w:val="Normal"/>
    <w:next w:val="HeaderFooter"/>
    <w:uiPriority w:val="99"/>
    <w:qFormat/>
    <w:rsid w:val="00E43B90"/>
  </w:style>
  <w:style w:type="character" w:customStyle="1" w:styleId="ReallySamllTextChar">
    <w:name w:val="ReallySamllText Char"/>
    <w:locked/>
    <w:rsid w:val="00E43B90"/>
  </w:style>
  <w:style w:type="paragraph" w:customStyle="1" w:styleId="ReallySamllText">
    <w:name w:val="ReallySamllText"/>
    <w:basedOn w:val="Normal"/>
    <w:next w:val="CardTextUnderlined"/>
    <w:autoRedefine/>
    <w:qFormat/>
    <w:rsid w:val="00E43B90"/>
  </w:style>
  <w:style w:type="paragraph" w:customStyle="1" w:styleId="NormalWeb3">
    <w:name w:val="Normal (Web)3"/>
    <w:basedOn w:val="Normal"/>
    <w:next w:val="CardTagCharChar"/>
    <w:qFormat/>
    <w:rsid w:val="00E43B90"/>
  </w:style>
  <w:style w:type="paragraph" w:customStyle="1" w:styleId="cardCharCharCharCharChar">
    <w:name w:val="card Char Char Char Char Char"/>
    <w:basedOn w:val="Normal"/>
    <w:next w:val="fixed"/>
    <w:qFormat/>
    <w:rsid w:val="00E43B90"/>
  </w:style>
  <w:style w:type="paragraph" w:customStyle="1" w:styleId="TagCiteChar4">
    <w:name w:val="Tag / Cite Char"/>
    <w:basedOn w:val="Normal"/>
    <w:next w:val="textonormal"/>
    <w:qFormat/>
    <w:rsid w:val="00E43B90"/>
  </w:style>
  <w:style w:type="paragraph" w:customStyle="1" w:styleId="PageNumber2">
    <w:name w:val="Page Number2"/>
    <w:basedOn w:val="Normal"/>
    <w:next w:val="Normal"/>
    <w:qFormat/>
    <w:rsid w:val="00E43B90"/>
  </w:style>
  <w:style w:type="paragraph" w:customStyle="1" w:styleId="HeaderFooter">
    <w:name w:val="Header &amp; Footer"/>
    <w:next w:val="ExecutiveSummarytext"/>
    <w:qFormat/>
    <w:rsid w:val="00E43B90"/>
    <w:pPr>
      <w:spacing w:after="200" w:line="276" w:lineRule="auto"/>
    </w:pPr>
    <w:rPr>
      <w:rFonts w:eastAsiaTheme="minorHAnsi"/>
      <w:sz w:val="22"/>
      <w:szCs w:val="22"/>
    </w:rPr>
  </w:style>
  <w:style w:type="paragraph" w:customStyle="1" w:styleId="CardTextSmall0">
    <w:name w:val="Card Text Small"/>
    <w:basedOn w:val="Normal"/>
    <w:qFormat/>
    <w:rsid w:val="00E43B90"/>
  </w:style>
  <w:style w:type="paragraph" w:customStyle="1" w:styleId="CardTextUnderlined">
    <w:name w:val="Card Text Underlined"/>
    <w:basedOn w:val="Normal"/>
    <w:next w:val="NormalUnderline"/>
    <w:uiPriority w:val="99"/>
    <w:qFormat/>
    <w:rsid w:val="00E43B90"/>
  </w:style>
  <w:style w:type="paragraph" w:customStyle="1" w:styleId="HeaderDebate">
    <w:name w:val="Header Debate"/>
    <w:basedOn w:val="Normal"/>
    <w:next w:val="byline1"/>
    <w:qFormat/>
    <w:rsid w:val="00E43B90"/>
  </w:style>
  <w:style w:type="paragraph" w:customStyle="1" w:styleId="NormalWeb1">
    <w:name w:val="Normal (Web)1"/>
    <w:basedOn w:val="Normal"/>
    <w:next w:val="PlaceholderText1"/>
    <w:qFormat/>
    <w:rsid w:val="00E43B90"/>
  </w:style>
  <w:style w:type="paragraph" w:customStyle="1" w:styleId="CardTagCharChar">
    <w:name w:val="Card Tag Char Char"/>
    <w:basedOn w:val="Normal"/>
    <w:next w:val="NoteLevel31"/>
    <w:qFormat/>
    <w:rsid w:val="00E43B90"/>
  </w:style>
  <w:style w:type="paragraph" w:customStyle="1" w:styleId="fixed">
    <w:name w:val="fixed"/>
    <w:basedOn w:val="Normal"/>
    <w:next w:val="NoteLevel41"/>
    <w:qFormat/>
    <w:rsid w:val="00E43B90"/>
  </w:style>
  <w:style w:type="paragraph" w:customStyle="1" w:styleId="textonormal">
    <w:name w:val="textonormal"/>
    <w:basedOn w:val="Normal"/>
    <w:next w:val="NoteLevel51"/>
    <w:qFormat/>
    <w:rsid w:val="00E43B90"/>
  </w:style>
  <w:style w:type="paragraph" w:customStyle="1" w:styleId="ExecutiveSummarytext">
    <w:name w:val="Executive Summary text"/>
    <w:basedOn w:val="Normal"/>
    <w:next w:val="Normal"/>
    <w:qFormat/>
    <w:rsid w:val="00E43B90"/>
  </w:style>
  <w:style w:type="character" w:customStyle="1" w:styleId="NormalUnderlineChar1">
    <w:name w:val="Normal Underline Char1"/>
    <w:locked/>
    <w:rsid w:val="00E43B90"/>
  </w:style>
  <w:style w:type="paragraph" w:customStyle="1" w:styleId="byline1">
    <w:name w:val="byline1"/>
    <w:basedOn w:val="Normal"/>
    <w:qFormat/>
    <w:rsid w:val="00E43B90"/>
  </w:style>
  <w:style w:type="paragraph" w:customStyle="1" w:styleId="PlaceholderText1">
    <w:name w:val="Placeholder Text1"/>
    <w:basedOn w:val="Normal"/>
    <w:next w:val="ImportantText"/>
    <w:qFormat/>
    <w:rsid w:val="00E43B90"/>
  </w:style>
  <w:style w:type="paragraph" w:customStyle="1" w:styleId="NoteLevel31">
    <w:name w:val="Note Level 31"/>
    <w:basedOn w:val="Normal"/>
    <w:qFormat/>
    <w:rsid w:val="00E43B90"/>
  </w:style>
  <w:style w:type="paragraph" w:customStyle="1" w:styleId="NoteLevel41">
    <w:name w:val="Note Level 41"/>
    <w:basedOn w:val="Normal"/>
    <w:next w:val="StyleBodyText11ptBlackUnderline"/>
    <w:qFormat/>
    <w:rsid w:val="00E43B90"/>
  </w:style>
  <w:style w:type="paragraph" w:customStyle="1" w:styleId="NoteLevel51">
    <w:name w:val="Note Level 51"/>
    <w:basedOn w:val="Normal"/>
    <w:qFormat/>
    <w:rsid w:val="00E43B90"/>
  </w:style>
  <w:style w:type="paragraph" w:customStyle="1" w:styleId="NoteLevel61">
    <w:name w:val="Note Level 61"/>
    <w:basedOn w:val="Normal"/>
    <w:next w:val="StyleBodyText11ptBoldBlack"/>
    <w:qFormat/>
    <w:rsid w:val="00E43B90"/>
  </w:style>
  <w:style w:type="paragraph" w:customStyle="1" w:styleId="NoteLevel71">
    <w:name w:val="Note Level 71"/>
    <w:basedOn w:val="Normal"/>
    <w:qFormat/>
    <w:rsid w:val="00E43B90"/>
  </w:style>
  <w:style w:type="paragraph" w:customStyle="1" w:styleId="NoteLevel81">
    <w:name w:val="Note Level 81"/>
    <w:basedOn w:val="Normal"/>
    <w:next w:val="StyletinyBold"/>
    <w:qFormat/>
    <w:rsid w:val="00E43B90"/>
  </w:style>
  <w:style w:type="paragraph" w:customStyle="1" w:styleId="NoteLevel91">
    <w:name w:val="Note Level 91"/>
    <w:basedOn w:val="Normal"/>
    <w:qFormat/>
    <w:rsid w:val="00E43B90"/>
  </w:style>
  <w:style w:type="character" w:customStyle="1" w:styleId="ImportantTextChar">
    <w:name w:val="Important Text Char"/>
    <w:locked/>
    <w:rsid w:val="00E43B90"/>
  </w:style>
  <w:style w:type="paragraph" w:customStyle="1" w:styleId="ImportantText">
    <w:name w:val="Important Text"/>
    <w:basedOn w:val="Normal"/>
    <w:next w:val="Normal"/>
    <w:qFormat/>
    <w:rsid w:val="00E43B90"/>
  </w:style>
  <w:style w:type="character" w:customStyle="1" w:styleId="StyleBodyText11ptBlackUnderlineChar">
    <w:name w:val="Style Body Text + 11 pt Black Underline Char"/>
    <w:locked/>
    <w:rsid w:val="00E43B90"/>
  </w:style>
  <w:style w:type="paragraph" w:customStyle="1" w:styleId="StyleBodyText11ptBlackUnderline">
    <w:name w:val="Style Body Text + 11 pt Black Underline"/>
    <w:basedOn w:val="Normal"/>
    <w:next w:val="ListContents"/>
    <w:qFormat/>
    <w:rsid w:val="00E43B90"/>
  </w:style>
  <w:style w:type="character" w:customStyle="1" w:styleId="StyleBodyText11ptBoldBlackChar">
    <w:name w:val="Style Body Text + 11 pt Bold Black Char"/>
    <w:locked/>
    <w:rsid w:val="00E43B90"/>
  </w:style>
  <w:style w:type="paragraph" w:customStyle="1" w:styleId="StyleBodyText11ptBoldBlack">
    <w:name w:val="Style Body Text + 11 pt Bold Black"/>
    <w:basedOn w:val="Normal"/>
    <w:next w:val="StyleListContents11ptCustomColorRGB353132Underline"/>
    <w:qFormat/>
    <w:rsid w:val="00E43B90"/>
  </w:style>
  <w:style w:type="character" w:customStyle="1" w:styleId="StyletinyBoldChar">
    <w:name w:val="Style tiny + Bold Char"/>
    <w:locked/>
    <w:rsid w:val="00E43B90"/>
  </w:style>
  <w:style w:type="paragraph" w:customStyle="1" w:styleId="StyletinyBold">
    <w:name w:val="Style tiny + Bold"/>
    <w:basedOn w:val="TagF3"/>
    <w:qFormat/>
    <w:rsid w:val="00E43B90"/>
  </w:style>
  <w:style w:type="character" w:customStyle="1" w:styleId="Heading5SizeDownChar">
    <w:name w:val="Heading 5 Size Down Char"/>
    <w:locked/>
    <w:rsid w:val="00E43B90"/>
  </w:style>
  <w:style w:type="character" w:customStyle="1" w:styleId="Normal2BoldChar">
    <w:name w:val="Normal2 + Bold Char"/>
    <w:locked/>
    <w:rsid w:val="00E43B90"/>
  </w:style>
  <w:style w:type="paragraph" w:customStyle="1" w:styleId="Normal2Bold">
    <w:name w:val="Normal2 + Bold"/>
    <w:basedOn w:val="Normal"/>
    <w:next w:val="Unimportant"/>
    <w:qFormat/>
    <w:rsid w:val="00E43B90"/>
  </w:style>
  <w:style w:type="character" w:customStyle="1" w:styleId="ListContentsChar">
    <w:name w:val="List Contents Char"/>
    <w:locked/>
    <w:rsid w:val="00E43B90"/>
  </w:style>
  <w:style w:type="paragraph" w:customStyle="1" w:styleId="ListContents">
    <w:name w:val="List Contents"/>
    <w:basedOn w:val="Normal"/>
    <w:next w:val="Ununderlined"/>
    <w:qFormat/>
    <w:rsid w:val="00E43B90"/>
  </w:style>
  <w:style w:type="character" w:customStyle="1" w:styleId="StyleListContents11ptCustomColorRGB353132UnderlineChar">
    <w:name w:val="Style List Contents + 11 pt Custom Color(RGB(353132)) Underline Char"/>
    <w:locked/>
    <w:rsid w:val="00E43B90"/>
  </w:style>
  <w:style w:type="paragraph" w:customStyle="1" w:styleId="StyleListContents11ptCustomColorRGB353132Underline">
    <w:name w:val="Style List Contents + 11 pt Custom Color(RGB(353132)) Underline"/>
    <w:basedOn w:val="Ununderlined"/>
    <w:qFormat/>
    <w:rsid w:val="00E43B90"/>
    <w:pPr>
      <w:jc w:val="left"/>
    </w:pPr>
    <w:rPr>
      <w:rFonts w:eastAsiaTheme="minorHAnsi"/>
      <w:sz w:val="20"/>
    </w:rPr>
  </w:style>
  <w:style w:type="character" w:customStyle="1" w:styleId="StyleCards12ptThickunderlineChar2">
    <w:name w:val="Style Cards + 12 pt Thick underline Char2"/>
    <w:locked/>
    <w:rsid w:val="00E43B90"/>
  </w:style>
  <w:style w:type="paragraph" w:customStyle="1" w:styleId="StyleCards12ptThickunderline">
    <w:name w:val="Style Cards + 12 pt Thick underline"/>
    <w:basedOn w:val="Normal"/>
    <w:qFormat/>
    <w:rsid w:val="00E43B90"/>
  </w:style>
  <w:style w:type="character" w:customStyle="1" w:styleId="UnimportantCharChar">
    <w:name w:val="Unimportant Char Char"/>
    <w:locked/>
    <w:rsid w:val="00E43B90"/>
  </w:style>
  <w:style w:type="paragraph" w:customStyle="1" w:styleId="Unimportant">
    <w:name w:val="Unimportant"/>
    <w:basedOn w:val="Normal"/>
    <w:next w:val="DebateCite"/>
    <w:qFormat/>
    <w:rsid w:val="00E43B90"/>
  </w:style>
  <w:style w:type="paragraph" w:customStyle="1" w:styleId="StyleHeading1Justified">
    <w:name w:val="Style Heading 1 + Justified"/>
    <w:basedOn w:val="Normal"/>
    <w:next w:val="Normal"/>
    <w:qFormat/>
    <w:rsid w:val="00E43B90"/>
  </w:style>
  <w:style w:type="paragraph" w:customStyle="1" w:styleId="textunderline0">
    <w:name w:val="text underline"/>
    <w:basedOn w:val="Normal"/>
    <w:next w:val="Heading4Cite"/>
    <w:autoRedefine/>
    <w:qFormat/>
    <w:rsid w:val="00E43B90"/>
  </w:style>
  <w:style w:type="character" w:customStyle="1" w:styleId="DebateTagChar">
    <w:name w:val="Debate Tag Char"/>
    <w:locked/>
    <w:rsid w:val="00E43B90"/>
  </w:style>
  <w:style w:type="paragraph" w:customStyle="1" w:styleId="DebateTag">
    <w:name w:val="Debate Tag"/>
    <w:basedOn w:val="Normal"/>
    <w:autoRedefine/>
    <w:uiPriority w:val="99"/>
    <w:qFormat/>
    <w:rsid w:val="00E43B90"/>
  </w:style>
  <w:style w:type="paragraph" w:customStyle="1" w:styleId="DebateCite">
    <w:name w:val="Debate Cite"/>
    <w:basedOn w:val="Normal"/>
    <w:next w:val="Normaltag"/>
    <w:autoRedefine/>
    <w:qFormat/>
    <w:rsid w:val="00E43B90"/>
  </w:style>
  <w:style w:type="paragraph" w:customStyle="1" w:styleId="PreformattedText">
    <w:name w:val="Preformatted Text"/>
    <w:basedOn w:val="Normal"/>
    <w:next w:val="Cardnon-underlined"/>
    <w:qFormat/>
    <w:rsid w:val="00E43B90"/>
  </w:style>
  <w:style w:type="paragraph" w:customStyle="1" w:styleId="MaggieTag">
    <w:name w:val="MaggieTag"/>
    <w:basedOn w:val="Heading2"/>
    <w:next w:val="BlockTitle4"/>
    <w:qFormat/>
    <w:rsid w:val="00E43B90"/>
    <w:rPr>
      <w:bCs w:val="0"/>
      <w:caps/>
    </w:rPr>
  </w:style>
  <w:style w:type="paragraph" w:customStyle="1" w:styleId="4">
    <w:name w:val="4"/>
    <w:basedOn w:val="Normal"/>
    <w:next w:val="DottedUnderline1"/>
    <w:qFormat/>
    <w:rsid w:val="00E43B90"/>
  </w:style>
  <w:style w:type="paragraph" w:customStyle="1" w:styleId="BlockTitle4">
    <w:name w:val="%Block Title"/>
    <w:basedOn w:val="Heading1"/>
    <w:next w:val="PageNumber4"/>
    <w:qFormat/>
    <w:rsid w:val="00E43B90"/>
    <w:rPr>
      <w:bCs w:val="0"/>
      <w:caps/>
    </w:rPr>
  </w:style>
  <w:style w:type="paragraph" w:customStyle="1" w:styleId="HiddenBlockHeader">
    <w:name w:val="Hidden Block Header"/>
    <w:basedOn w:val="Normal"/>
    <w:next w:val="Cardtext4"/>
    <w:link w:val="HiddenBlockHeaderChar"/>
    <w:qFormat/>
    <w:rsid w:val="00E43B90"/>
  </w:style>
  <w:style w:type="paragraph" w:customStyle="1" w:styleId="ThickUnderline">
    <w:name w:val="ThickUnderline"/>
    <w:qFormat/>
    <w:rsid w:val="00E43B90"/>
    <w:pPr>
      <w:spacing w:after="200" w:line="276" w:lineRule="auto"/>
    </w:pPr>
    <w:rPr>
      <w:rFonts w:eastAsiaTheme="minorHAnsi"/>
      <w:sz w:val="22"/>
      <w:szCs w:val="22"/>
    </w:rPr>
  </w:style>
  <w:style w:type="paragraph" w:customStyle="1" w:styleId="DottedUnderline1">
    <w:name w:val="DottedUnderline"/>
    <w:basedOn w:val="Normal"/>
    <w:qFormat/>
    <w:rsid w:val="00E43B90"/>
  </w:style>
  <w:style w:type="character" w:customStyle="1" w:styleId="Card-UnderlineChar">
    <w:name w:val="Card-Underline Char"/>
    <w:locked/>
    <w:rsid w:val="00E43B90"/>
  </w:style>
  <w:style w:type="paragraph" w:customStyle="1" w:styleId="Card-Underline0">
    <w:name w:val="Card-Underline"/>
    <w:basedOn w:val="Normal"/>
    <w:next w:val="read"/>
    <w:qFormat/>
    <w:rsid w:val="00E43B90"/>
  </w:style>
  <w:style w:type="paragraph" w:customStyle="1" w:styleId="PageNumber3">
    <w:name w:val="Page Number3"/>
    <w:basedOn w:val="Normal"/>
    <w:next w:val="Normal"/>
    <w:qFormat/>
    <w:rsid w:val="00E43B90"/>
  </w:style>
  <w:style w:type="paragraph" w:customStyle="1" w:styleId="PageNumber4">
    <w:name w:val="Page Number4"/>
    <w:basedOn w:val="Normal"/>
    <w:next w:val="Normal"/>
    <w:qFormat/>
    <w:rsid w:val="00E43B90"/>
  </w:style>
  <w:style w:type="paragraph" w:customStyle="1" w:styleId="PageNumber5">
    <w:name w:val="Page Number5"/>
    <w:basedOn w:val="Normal"/>
    <w:next w:val="Normal"/>
    <w:qFormat/>
    <w:rsid w:val="00E43B90"/>
  </w:style>
  <w:style w:type="paragraph" w:customStyle="1" w:styleId="smalltext1">
    <w:name w:val="small text1"/>
    <w:basedOn w:val="Normal"/>
    <w:next w:val="Normal"/>
    <w:uiPriority w:val="4"/>
    <w:qFormat/>
    <w:rsid w:val="00E43B90"/>
  </w:style>
  <w:style w:type="character" w:customStyle="1" w:styleId="CircleChar">
    <w:name w:val="Circle Char"/>
    <w:locked/>
    <w:rsid w:val="00E43B90"/>
  </w:style>
  <w:style w:type="paragraph" w:customStyle="1" w:styleId="PageNumber6">
    <w:name w:val="Page Number6"/>
    <w:basedOn w:val="Normal"/>
    <w:next w:val="Normal"/>
    <w:qFormat/>
    <w:rsid w:val="00E43B90"/>
  </w:style>
  <w:style w:type="paragraph" w:customStyle="1" w:styleId="lastupdated">
    <w:name w:val="lastupdated"/>
    <w:basedOn w:val="Normal"/>
    <w:uiPriority w:val="99"/>
    <w:qFormat/>
    <w:rsid w:val="00E43B90"/>
  </w:style>
  <w:style w:type="paragraph" w:customStyle="1" w:styleId="hn-byline">
    <w:name w:val="hn-byline"/>
    <w:basedOn w:val="Normal"/>
    <w:next w:val="bodyintro"/>
    <w:qFormat/>
    <w:rsid w:val="00E43B90"/>
  </w:style>
  <w:style w:type="paragraph" w:customStyle="1" w:styleId="articleinfo">
    <w:name w:val="articleinfo"/>
    <w:basedOn w:val="Normal"/>
    <w:next w:val="indent"/>
    <w:qFormat/>
    <w:rsid w:val="00E43B90"/>
  </w:style>
  <w:style w:type="character" w:customStyle="1" w:styleId="StyleStyle16ptChar">
    <w:name w:val="Style Style1 + 6 pt Char"/>
    <w:locked/>
    <w:rsid w:val="00E43B90"/>
  </w:style>
  <w:style w:type="paragraph" w:customStyle="1" w:styleId="StyleStyle16pt">
    <w:name w:val="Style Style1 + 6 pt"/>
    <w:basedOn w:val="Normal"/>
    <w:qFormat/>
    <w:rsid w:val="00E43B90"/>
  </w:style>
  <w:style w:type="paragraph" w:customStyle="1" w:styleId="PageNumber7">
    <w:name w:val="Page Number7"/>
    <w:basedOn w:val="Normal"/>
    <w:next w:val="Normal"/>
    <w:qFormat/>
    <w:rsid w:val="00E43B90"/>
  </w:style>
  <w:style w:type="paragraph" w:customStyle="1" w:styleId="OmniPage4">
    <w:name w:val="OmniPage #4"/>
    <w:basedOn w:val="Normal"/>
    <w:uiPriority w:val="99"/>
    <w:qFormat/>
    <w:rsid w:val="00E43B90"/>
  </w:style>
  <w:style w:type="paragraph" w:customStyle="1" w:styleId="OmniPage10">
    <w:name w:val="OmniPage #10"/>
    <w:basedOn w:val="Normal"/>
    <w:uiPriority w:val="99"/>
    <w:qFormat/>
    <w:rsid w:val="00E43B90"/>
  </w:style>
  <w:style w:type="paragraph" w:customStyle="1" w:styleId="PageNumber8">
    <w:name w:val="Page Number8"/>
    <w:basedOn w:val="Normal"/>
    <w:next w:val="Normal"/>
    <w:qFormat/>
    <w:rsid w:val="00E43B90"/>
  </w:style>
  <w:style w:type="paragraph" w:customStyle="1" w:styleId="bodyintro">
    <w:name w:val="bodyintro"/>
    <w:basedOn w:val="Normal"/>
    <w:uiPriority w:val="99"/>
    <w:qFormat/>
    <w:rsid w:val="00E43B90"/>
  </w:style>
  <w:style w:type="paragraph" w:customStyle="1" w:styleId="indent">
    <w:name w:val="indent"/>
    <w:basedOn w:val="Normal"/>
    <w:uiPriority w:val="99"/>
    <w:qFormat/>
    <w:rsid w:val="00E43B90"/>
  </w:style>
  <w:style w:type="paragraph" w:customStyle="1" w:styleId="center">
    <w:name w:val="center"/>
    <w:basedOn w:val="Normal"/>
    <w:uiPriority w:val="99"/>
    <w:qFormat/>
    <w:rsid w:val="00E43B90"/>
  </w:style>
  <w:style w:type="character" w:customStyle="1" w:styleId="Style8ptChar">
    <w:name w:val="Style 8 pt Char"/>
    <w:rsid w:val="00E43B90"/>
  </w:style>
  <w:style w:type="character" w:customStyle="1" w:styleId="message-item">
    <w:name w:val="message-item"/>
    <w:rsid w:val="00E43B90"/>
  </w:style>
  <w:style w:type="character" w:customStyle="1" w:styleId="datestamp">
    <w:name w:val="datestamp"/>
    <w:rsid w:val="00E43B90"/>
  </w:style>
  <w:style w:type="character" w:customStyle="1" w:styleId="i">
    <w:name w:val="i"/>
    <w:uiPriority w:val="99"/>
    <w:rsid w:val="00E43B90"/>
  </w:style>
  <w:style w:type="character" w:customStyle="1" w:styleId="forenames">
    <w:name w:val="forenames"/>
    <w:rsid w:val="00E43B90"/>
  </w:style>
  <w:style w:type="character" w:customStyle="1" w:styleId="surname">
    <w:name w:val="surname"/>
    <w:rsid w:val="00E43B90"/>
  </w:style>
  <w:style w:type="character" w:customStyle="1" w:styleId="medium-font">
    <w:name w:val="medium-font"/>
    <w:rsid w:val="00E43B90"/>
  </w:style>
  <w:style w:type="character" w:customStyle="1" w:styleId="title-link-wrapper">
    <w:name w:val="title-link-wrapper"/>
    <w:rsid w:val="00E43B90"/>
  </w:style>
  <w:style w:type="character" w:customStyle="1" w:styleId="refpreview">
    <w:name w:val="refpreview"/>
    <w:rsid w:val="00E43B90"/>
  </w:style>
  <w:style w:type="character" w:customStyle="1" w:styleId="loose1">
    <w:name w:val="loose1"/>
    <w:rsid w:val="00E43B90"/>
  </w:style>
  <w:style w:type="character" w:customStyle="1" w:styleId="email">
    <w:name w:val="email"/>
    <w:rsid w:val="00E43B90"/>
  </w:style>
  <w:style w:type="character" w:customStyle="1" w:styleId="gsa">
    <w:name w:val="gs_a"/>
    <w:rsid w:val="00E43B90"/>
  </w:style>
  <w:style w:type="character" w:customStyle="1" w:styleId="mainarttitle">
    <w:name w:val="mainarttitle"/>
    <w:rsid w:val="00E43B90"/>
  </w:style>
  <w:style w:type="character" w:customStyle="1" w:styleId="mainartauthor">
    <w:name w:val="mainartauthor"/>
    <w:rsid w:val="00E43B90"/>
  </w:style>
  <w:style w:type="character" w:customStyle="1" w:styleId="mainartdate">
    <w:name w:val="mainartdate"/>
    <w:rsid w:val="00E43B90"/>
  </w:style>
  <w:style w:type="character" w:customStyle="1" w:styleId="gsggs">
    <w:name w:val="gs_ggs"/>
    <w:rsid w:val="00E43B90"/>
  </w:style>
  <w:style w:type="character" w:customStyle="1" w:styleId="ahead">
    <w:name w:val="a_head"/>
    <w:rsid w:val="00E43B90"/>
  </w:style>
  <w:style w:type="character" w:customStyle="1" w:styleId="footnote">
    <w:name w:val="footnote"/>
    <w:rsid w:val="00E43B90"/>
  </w:style>
  <w:style w:type="character" w:customStyle="1" w:styleId="docbody">
    <w:name w:val="docbody"/>
    <w:rsid w:val="00E43B90"/>
  </w:style>
  <w:style w:type="character" w:customStyle="1" w:styleId="superscript">
    <w:name w:val="superscript"/>
    <w:rsid w:val="00E43B90"/>
  </w:style>
  <w:style w:type="character" w:customStyle="1" w:styleId="bwxsm">
    <w:name w:val="b w xsm"/>
    <w:rsid w:val="00E43B90"/>
  </w:style>
  <w:style w:type="character" w:customStyle="1" w:styleId="fstd">
    <w:name w:val="f std"/>
    <w:rsid w:val="00E43B90"/>
  </w:style>
  <w:style w:type="character" w:customStyle="1" w:styleId="gl">
    <w:name w:val="gl"/>
    <w:rsid w:val="00E43B90"/>
  </w:style>
  <w:style w:type="character" w:customStyle="1" w:styleId="bio1">
    <w:name w:val="bio1"/>
    <w:rsid w:val="00E43B90"/>
  </w:style>
  <w:style w:type="character" w:customStyle="1" w:styleId="cardCharCharCharCharCharChar">
    <w:name w:val="card Char Char Char Char Char Char"/>
    <w:rsid w:val="00E43B90"/>
  </w:style>
  <w:style w:type="character" w:customStyle="1" w:styleId="Style24ptBoldUnderlineCenteredCharChar">
    <w:name w:val="Style 24 pt Bold Underline Centered Char Char"/>
    <w:rsid w:val="00E43B90"/>
  </w:style>
  <w:style w:type="character" w:customStyle="1" w:styleId="TagCiteCharChar0">
    <w:name w:val="Tag / Cite Char Char"/>
    <w:rsid w:val="00E43B90"/>
  </w:style>
  <w:style w:type="character" w:customStyle="1" w:styleId="CardTextUnderlinedCharChar">
    <w:name w:val="Card Text Underlined Char Char"/>
    <w:rsid w:val="00E43B90"/>
  </w:style>
  <w:style w:type="character" w:customStyle="1" w:styleId="CardTagCharCharChar">
    <w:name w:val="Card Tag Char Char Char"/>
    <w:rsid w:val="00E43B90"/>
  </w:style>
  <w:style w:type="character" w:customStyle="1" w:styleId="mainbody">
    <w:name w:val="mainbody"/>
    <w:basedOn w:val="DefaultParagraphFont"/>
    <w:rsid w:val="00E43B90"/>
  </w:style>
  <w:style w:type="character" w:customStyle="1" w:styleId="UnderlineStyleChar2">
    <w:name w:val="Underline Style Char2"/>
    <w:rsid w:val="00E43B90"/>
  </w:style>
  <w:style w:type="character" w:customStyle="1" w:styleId="t13">
    <w:name w:val="t13"/>
    <w:basedOn w:val="DefaultParagraphFont"/>
    <w:rsid w:val="00E43B90"/>
  </w:style>
  <w:style w:type="character" w:customStyle="1" w:styleId="SmallFont7pt">
    <w:name w:val="Small Font (7 pt)"/>
    <w:qFormat/>
    <w:rsid w:val="00E43B90"/>
  </w:style>
  <w:style w:type="character" w:customStyle="1" w:styleId="CharChar17">
    <w:name w:val="Char Char17"/>
    <w:locked/>
    <w:rsid w:val="00E43B90"/>
  </w:style>
  <w:style w:type="character" w:customStyle="1" w:styleId="ilspan">
    <w:name w:val="il_span"/>
    <w:basedOn w:val="DefaultParagraphFont"/>
    <w:rsid w:val="00E43B90"/>
  </w:style>
  <w:style w:type="character" w:customStyle="1" w:styleId="leftidx1">
    <w:name w:val="leftidx1"/>
    <w:rsid w:val="00E43B90"/>
  </w:style>
  <w:style w:type="character" w:customStyle="1" w:styleId="blue1">
    <w:name w:val="blue1"/>
    <w:rsid w:val="00E43B90"/>
  </w:style>
  <w:style w:type="character" w:customStyle="1" w:styleId="author-link1">
    <w:name w:val="author-link1"/>
    <w:rsid w:val="00E43B90"/>
  </w:style>
  <w:style w:type="character" w:customStyle="1" w:styleId="black1">
    <w:name w:val="black1"/>
    <w:rsid w:val="00E43B90"/>
  </w:style>
  <w:style w:type="character" w:customStyle="1" w:styleId="StyleunderlinedCharBold">
    <w:name w:val="Style underlined Char + Bold"/>
    <w:rsid w:val="00E43B90"/>
  </w:style>
  <w:style w:type="character" w:customStyle="1" w:styleId="CardUnderline0">
    <w:name w:val="Card Underline"/>
    <w:rsid w:val="00E43B90"/>
  </w:style>
  <w:style w:type="character" w:customStyle="1" w:styleId="lingoregion">
    <w:name w:val="lingo_region"/>
    <w:basedOn w:val="DefaultParagraphFont"/>
    <w:rsid w:val="00E43B90"/>
  </w:style>
  <w:style w:type="character" w:customStyle="1" w:styleId="cite3">
    <w:name w:val="%cite"/>
    <w:rsid w:val="00E43B90"/>
  </w:style>
  <w:style w:type="character" w:customStyle="1" w:styleId="Emphasis21">
    <w:name w:val="%Emphasis2"/>
    <w:rsid w:val="00E43B90"/>
  </w:style>
  <w:style w:type="character" w:customStyle="1" w:styleId="bodycontentlink">
    <w:name w:val="bodycontentlink"/>
    <w:basedOn w:val="DefaultParagraphFont"/>
    <w:rsid w:val="00E43B90"/>
  </w:style>
  <w:style w:type="character" w:customStyle="1" w:styleId="AAAcite">
    <w:name w:val="AAAcite"/>
    <w:rsid w:val="00E43B90"/>
  </w:style>
  <w:style w:type="character" w:customStyle="1" w:styleId="tmplheaderlink">
    <w:name w:val="tmplheaderlink"/>
    <w:rsid w:val="00E43B90"/>
  </w:style>
  <w:style w:type="character" w:customStyle="1" w:styleId="StyleStyleUnderlineUnderlineStyleBoldUnderlineIntenseEmphas">
    <w:name w:val="Style Style UnderlineUnderlineStyle Bold UnderlineIntense Emphas..."/>
    <w:basedOn w:val="DefaultParagraphFont"/>
    <w:rsid w:val="00E43B9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E43B90"/>
    <w:rPr>
      <w:b w:val="0"/>
      <w:sz w:val="24"/>
      <w:u w:val="single"/>
      <w:bdr w:val="none" w:sz="0" w:space="0" w:color="auto"/>
    </w:rPr>
  </w:style>
  <w:style w:type="character" w:customStyle="1" w:styleId="Bodytext11">
    <w:name w:val="Body text (11)"/>
    <w:rsid w:val="00E43B9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E43B9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E43B90"/>
  </w:style>
  <w:style w:type="paragraph" w:customStyle="1" w:styleId="StyleJustified">
    <w:name w:val="Style Justified"/>
    <w:basedOn w:val="Normal"/>
    <w:qFormat/>
    <w:rsid w:val="00E43B90"/>
    <w:rPr>
      <w:rFonts w:eastAsia="Times New Roman"/>
      <w:szCs w:val="20"/>
    </w:rPr>
  </w:style>
  <w:style w:type="paragraph" w:customStyle="1" w:styleId="Style5">
    <w:name w:val="Style5"/>
    <w:basedOn w:val="Normal"/>
    <w:link w:val="Style5Char"/>
    <w:uiPriority w:val="99"/>
    <w:qFormat/>
    <w:rsid w:val="00E43B90"/>
    <w:pPr>
      <w:ind w:left="432" w:right="432"/>
      <w:jc w:val="both"/>
    </w:pPr>
    <w:rPr>
      <w:rFonts w:eastAsia="Times New Roman"/>
    </w:rPr>
  </w:style>
  <w:style w:type="character" w:customStyle="1" w:styleId="Style5Char">
    <w:name w:val="Style5 Char"/>
    <w:link w:val="Style5"/>
    <w:uiPriority w:val="99"/>
    <w:rsid w:val="00E43B90"/>
    <w:rPr>
      <w:rFonts w:ascii="Calibri" w:eastAsia="Times New Roman" w:hAnsi="Calibri"/>
      <w:sz w:val="22"/>
    </w:rPr>
  </w:style>
  <w:style w:type="paragraph" w:customStyle="1" w:styleId="Style100">
    <w:name w:val="Style10"/>
    <w:basedOn w:val="Normal"/>
    <w:link w:val="Style10Char"/>
    <w:uiPriority w:val="99"/>
    <w:qFormat/>
    <w:rsid w:val="00E43B90"/>
    <w:pPr>
      <w:ind w:right="432"/>
    </w:pPr>
    <w:rPr>
      <w:rFonts w:eastAsia="Times New Roman"/>
      <w:b/>
      <w:sz w:val="24"/>
    </w:rPr>
  </w:style>
  <w:style w:type="character" w:customStyle="1" w:styleId="Style10Char">
    <w:name w:val="Style10 Char"/>
    <w:link w:val="Style100"/>
    <w:uiPriority w:val="99"/>
    <w:rsid w:val="00E43B90"/>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E43B90"/>
    <w:rPr>
      <w:b w:val="0"/>
      <w:bCs w:val="0"/>
      <w:sz w:val="22"/>
      <w:u w:val="single"/>
      <w:bdr w:val="none" w:sz="0" w:space="0" w:color="auto"/>
    </w:rPr>
  </w:style>
  <w:style w:type="paragraph" w:customStyle="1" w:styleId="UnderlinedEv">
    <w:name w:val="Underlined Ev"/>
    <w:basedOn w:val="Normal"/>
    <w:next w:val="Normal"/>
    <w:link w:val="UnderlinedEvChar"/>
    <w:qFormat/>
    <w:rsid w:val="00E43B90"/>
    <w:rPr>
      <w:rFonts w:ascii="Times New Roman" w:eastAsia="Times New Roman" w:hAnsi="Times New Roman"/>
      <w:sz w:val="24"/>
      <w:u w:val="single"/>
    </w:rPr>
  </w:style>
  <w:style w:type="character" w:customStyle="1" w:styleId="StyleUnderlineBorderSinglesolidlineAuto225ptLine">
    <w:name w:val="Style Underline Border: : (Single solid line Auto  2.25 pt Line ..."/>
    <w:basedOn w:val="DefaultParagraphFont"/>
    <w:rsid w:val="00E43B90"/>
    <w:rPr>
      <w:u w:val="single"/>
      <w:bdr w:val="none" w:sz="0" w:space="0" w:color="auto"/>
    </w:rPr>
  </w:style>
  <w:style w:type="character" w:customStyle="1" w:styleId="UnderlinedEvidenceCharChar">
    <w:name w:val="Underlined Evidence Char Char"/>
    <w:rsid w:val="00E43B90"/>
    <w:rPr>
      <w:rFonts w:ascii="Verdana" w:hAnsi="Verdana" w:hint="default"/>
      <w:sz w:val="21"/>
      <w:szCs w:val="21"/>
      <w:u w:val="thick"/>
      <w:lang w:val="en-US" w:eastAsia="en-US" w:bidi="ar-SA"/>
    </w:rPr>
  </w:style>
  <w:style w:type="character" w:customStyle="1" w:styleId="role">
    <w:name w:val="role"/>
    <w:rsid w:val="00E43B90"/>
  </w:style>
  <w:style w:type="character" w:customStyle="1" w:styleId="pagination0">
    <w:name w:val="pagination"/>
    <w:basedOn w:val="DefaultParagraphFont"/>
    <w:rsid w:val="00E43B90"/>
  </w:style>
  <w:style w:type="character" w:customStyle="1" w:styleId="doi">
    <w:name w:val="doi"/>
    <w:basedOn w:val="DefaultParagraphFont"/>
    <w:rsid w:val="00E43B90"/>
  </w:style>
  <w:style w:type="character" w:customStyle="1" w:styleId="bodycontents">
    <w:name w:val="bodycontents"/>
    <w:basedOn w:val="DefaultParagraphFont"/>
    <w:rsid w:val="00E43B90"/>
  </w:style>
  <w:style w:type="character" w:customStyle="1" w:styleId="comma">
    <w:name w:val="comma"/>
    <w:basedOn w:val="DefaultParagraphFont"/>
    <w:rsid w:val="00E43B90"/>
  </w:style>
  <w:style w:type="character" w:customStyle="1" w:styleId="pad5right">
    <w:name w:val="pad5right"/>
    <w:basedOn w:val="DefaultParagraphFont"/>
    <w:rsid w:val="00E43B90"/>
  </w:style>
  <w:style w:type="character" w:customStyle="1" w:styleId="divider">
    <w:name w:val="divider"/>
    <w:basedOn w:val="DefaultParagraphFont"/>
    <w:rsid w:val="00E43B90"/>
  </w:style>
  <w:style w:type="character" w:customStyle="1" w:styleId="blogdate">
    <w:name w:val="blogdate"/>
    <w:basedOn w:val="DefaultParagraphFont"/>
    <w:rsid w:val="00E43B90"/>
  </w:style>
  <w:style w:type="character" w:customStyle="1" w:styleId="ticker">
    <w:name w:val="ticker"/>
    <w:basedOn w:val="DefaultParagraphFont"/>
    <w:rsid w:val="00E43B90"/>
  </w:style>
  <w:style w:type="character" w:customStyle="1" w:styleId="posted">
    <w:name w:val="posted"/>
    <w:basedOn w:val="DefaultParagraphFont"/>
    <w:rsid w:val="00E43B90"/>
  </w:style>
  <w:style w:type="character" w:customStyle="1" w:styleId="time">
    <w:name w:val="time"/>
    <w:basedOn w:val="DefaultParagraphFont"/>
    <w:rsid w:val="00E43B90"/>
  </w:style>
  <w:style w:type="character" w:customStyle="1" w:styleId="dot">
    <w:name w:val="dot"/>
    <w:basedOn w:val="DefaultParagraphFont"/>
    <w:rsid w:val="00E43B90"/>
  </w:style>
  <w:style w:type="character" w:customStyle="1" w:styleId="hn-date">
    <w:name w:val="hn-date"/>
    <w:basedOn w:val="DefaultParagraphFont"/>
    <w:rsid w:val="00E43B90"/>
  </w:style>
  <w:style w:type="character" w:customStyle="1" w:styleId="location">
    <w:name w:val="location"/>
    <w:basedOn w:val="DefaultParagraphFont"/>
    <w:rsid w:val="00E43B90"/>
  </w:style>
  <w:style w:type="character" w:customStyle="1" w:styleId="dropcap-letter">
    <w:name w:val="dropcap-letter"/>
    <w:basedOn w:val="DefaultParagraphFont"/>
    <w:rsid w:val="00E43B90"/>
  </w:style>
  <w:style w:type="character" w:customStyle="1" w:styleId="offscreen">
    <w:name w:val="offscreen"/>
    <w:basedOn w:val="DefaultParagraphFont"/>
    <w:rsid w:val="00E43B90"/>
  </w:style>
  <w:style w:type="character" w:customStyle="1" w:styleId="linked-in">
    <w:name w:val="linked-in"/>
    <w:basedOn w:val="DefaultParagraphFont"/>
    <w:rsid w:val="00E43B90"/>
  </w:style>
  <w:style w:type="character" w:customStyle="1" w:styleId="divs">
    <w:name w:val="divs"/>
    <w:basedOn w:val="DefaultParagraphFont"/>
    <w:rsid w:val="00E43B90"/>
  </w:style>
  <w:style w:type="character" w:customStyle="1" w:styleId="h4">
    <w:name w:val="h4"/>
    <w:rsid w:val="00E43B90"/>
  </w:style>
  <w:style w:type="character" w:customStyle="1" w:styleId="postheader">
    <w:name w:val="postheader"/>
    <w:basedOn w:val="DefaultParagraphFont"/>
    <w:rsid w:val="00E43B90"/>
  </w:style>
  <w:style w:type="numbering" w:customStyle="1" w:styleId="1ai1">
    <w:name w:val="1 / a / i1"/>
    <w:rsid w:val="00E43B90"/>
    <w:pPr>
      <w:numPr>
        <w:numId w:val="23"/>
      </w:numPr>
    </w:pPr>
  </w:style>
  <w:style w:type="numbering" w:styleId="1ai">
    <w:name w:val="Outline List 1"/>
    <w:basedOn w:val="NoList"/>
    <w:unhideWhenUsed/>
    <w:rsid w:val="00E43B90"/>
    <w:pPr>
      <w:numPr>
        <w:numId w:val="24"/>
      </w:numPr>
    </w:pPr>
  </w:style>
  <w:style w:type="paragraph" w:styleId="Index2">
    <w:name w:val="index 2"/>
    <w:basedOn w:val="Normal"/>
    <w:next w:val="Normal"/>
    <w:autoRedefine/>
    <w:rsid w:val="00E43B90"/>
    <w:pPr>
      <w:spacing w:after="200" w:line="276" w:lineRule="auto"/>
      <w:ind w:left="400" w:hanging="200"/>
    </w:pPr>
    <w:rPr>
      <w:bCs/>
    </w:rPr>
  </w:style>
  <w:style w:type="paragraph" w:styleId="Index3">
    <w:name w:val="index 3"/>
    <w:basedOn w:val="Normal"/>
    <w:next w:val="Normal"/>
    <w:autoRedefine/>
    <w:rsid w:val="00E43B90"/>
    <w:pPr>
      <w:spacing w:after="200" w:line="276" w:lineRule="auto"/>
      <w:ind w:left="600" w:hanging="200"/>
    </w:pPr>
    <w:rPr>
      <w:bCs/>
    </w:rPr>
  </w:style>
  <w:style w:type="paragraph" w:styleId="Index4">
    <w:name w:val="index 4"/>
    <w:basedOn w:val="Normal"/>
    <w:next w:val="Normal"/>
    <w:autoRedefine/>
    <w:rsid w:val="00E43B90"/>
    <w:pPr>
      <w:spacing w:after="200" w:line="276" w:lineRule="auto"/>
      <w:ind w:left="800" w:hanging="200"/>
    </w:pPr>
    <w:rPr>
      <w:bCs/>
    </w:rPr>
  </w:style>
  <w:style w:type="paragraph" w:styleId="Index5">
    <w:name w:val="index 5"/>
    <w:basedOn w:val="Normal"/>
    <w:next w:val="Normal"/>
    <w:autoRedefine/>
    <w:rsid w:val="00E43B90"/>
    <w:pPr>
      <w:spacing w:after="200" w:line="276" w:lineRule="auto"/>
      <w:ind w:left="1000" w:hanging="200"/>
    </w:pPr>
    <w:rPr>
      <w:bCs/>
    </w:rPr>
  </w:style>
  <w:style w:type="paragraph" w:styleId="Index6">
    <w:name w:val="index 6"/>
    <w:basedOn w:val="Normal"/>
    <w:next w:val="Normal"/>
    <w:autoRedefine/>
    <w:rsid w:val="00E43B90"/>
    <w:pPr>
      <w:spacing w:after="200" w:line="276" w:lineRule="auto"/>
      <w:ind w:left="1200" w:hanging="200"/>
    </w:pPr>
    <w:rPr>
      <w:bCs/>
    </w:rPr>
  </w:style>
  <w:style w:type="paragraph" w:styleId="Index7">
    <w:name w:val="index 7"/>
    <w:basedOn w:val="Normal"/>
    <w:next w:val="Normal"/>
    <w:autoRedefine/>
    <w:rsid w:val="00E43B90"/>
    <w:pPr>
      <w:spacing w:after="200" w:line="276" w:lineRule="auto"/>
      <w:ind w:left="1400" w:hanging="200"/>
    </w:pPr>
    <w:rPr>
      <w:bCs/>
    </w:rPr>
  </w:style>
  <w:style w:type="paragraph" w:styleId="Index8">
    <w:name w:val="index 8"/>
    <w:basedOn w:val="Normal"/>
    <w:next w:val="Normal"/>
    <w:autoRedefine/>
    <w:rsid w:val="00E43B90"/>
    <w:pPr>
      <w:spacing w:after="200" w:line="276" w:lineRule="auto"/>
      <w:ind w:left="1600" w:hanging="200"/>
    </w:pPr>
    <w:rPr>
      <w:bCs/>
    </w:rPr>
  </w:style>
  <w:style w:type="paragraph" w:styleId="Index9">
    <w:name w:val="index 9"/>
    <w:basedOn w:val="Normal"/>
    <w:next w:val="Normal"/>
    <w:autoRedefine/>
    <w:rsid w:val="00E43B90"/>
    <w:pPr>
      <w:spacing w:after="200" w:line="276" w:lineRule="auto"/>
      <w:ind w:left="1800" w:hanging="200"/>
    </w:pPr>
    <w:rPr>
      <w:bCs/>
    </w:rPr>
  </w:style>
  <w:style w:type="paragraph" w:styleId="IndexHeading">
    <w:name w:val="index heading"/>
    <w:basedOn w:val="Normal"/>
    <w:next w:val="Index1"/>
    <w:rsid w:val="00E43B90"/>
    <w:pPr>
      <w:spacing w:after="200" w:line="276" w:lineRule="auto"/>
    </w:pPr>
    <w:rPr>
      <w:bCs/>
    </w:rPr>
  </w:style>
  <w:style w:type="numbering" w:customStyle="1" w:styleId="NoList8">
    <w:name w:val="No List8"/>
    <w:next w:val="NoList"/>
    <w:semiHidden/>
    <w:unhideWhenUsed/>
    <w:rsid w:val="00E43B90"/>
  </w:style>
  <w:style w:type="numbering" w:customStyle="1" w:styleId="NoList9">
    <w:name w:val="No List9"/>
    <w:next w:val="NoList"/>
    <w:semiHidden/>
    <w:unhideWhenUsed/>
    <w:rsid w:val="00E43B90"/>
  </w:style>
  <w:style w:type="numbering" w:customStyle="1" w:styleId="NoList10">
    <w:name w:val="No List10"/>
    <w:next w:val="NoList"/>
    <w:semiHidden/>
    <w:unhideWhenUsed/>
    <w:rsid w:val="00E43B90"/>
  </w:style>
  <w:style w:type="numbering" w:customStyle="1" w:styleId="NoList13">
    <w:name w:val="No List13"/>
    <w:next w:val="NoList"/>
    <w:semiHidden/>
    <w:unhideWhenUsed/>
    <w:rsid w:val="00E43B90"/>
  </w:style>
  <w:style w:type="numbering" w:customStyle="1" w:styleId="NoList14">
    <w:name w:val="No List14"/>
    <w:next w:val="NoList"/>
    <w:semiHidden/>
    <w:unhideWhenUsed/>
    <w:rsid w:val="00E43B90"/>
  </w:style>
  <w:style w:type="numbering" w:customStyle="1" w:styleId="NoList15">
    <w:name w:val="No List15"/>
    <w:next w:val="NoList"/>
    <w:uiPriority w:val="99"/>
    <w:semiHidden/>
    <w:unhideWhenUsed/>
    <w:rsid w:val="00E43B90"/>
  </w:style>
  <w:style w:type="numbering" w:customStyle="1" w:styleId="NoList16">
    <w:name w:val="No List16"/>
    <w:next w:val="NoList"/>
    <w:uiPriority w:val="99"/>
    <w:semiHidden/>
    <w:unhideWhenUsed/>
    <w:rsid w:val="00E43B90"/>
  </w:style>
  <w:style w:type="numbering" w:customStyle="1" w:styleId="NoList17">
    <w:name w:val="No List17"/>
    <w:next w:val="NoList"/>
    <w:semiHidden/>
    <w:unhideWhenUsed/>
    <w:rsid w:val="00E43B90"/>
  </w:style>
  <w:style w:type="numbering" w:customStyle="1" w:styleId="NoList18">
    <w:name w:val="No List18"/>
    <w:next w:val="NoList"/>
    <w:uiPriority w:val="99"/>
    <w:semiHidden/>
    <w:unhideWhenUsed/>
    <w:rsid w:val="00E43B90"/>
  </w:style>
  <w:style w:type="numbering" w:customStyle="1" w:styleId="NoList19">
    <w:name w:val="No List19"/>
    <w:next w:val="NoList"/>
    <w:uiPriority w:val="99"/>
    <w:semiHidden/>
    <w:unhideWhenUsed/>
    <w:rsid w:val="00E43B90"/>
  </w:style>
  <w:style w:type="numbering" w:customStyle="1" w:styleId="NoList20">
    <w:name w:val="No List20"/>
    <w:next w:val="NoList"/>
    <w:semiHidden/>
    <w:unhideWhenUsed/>
    <w:rsid w:val="00E43B90"/>
  </w:style>
  <w:style w:type="numbering" w:customStyle="1" w:styleId="NoList31">
    <w:name w:val="No List31"/>
    <w:next w:val="NoList"/>
    <w:semiHidden/>
    <w:unhideWhenUsed/>
    <w:rsid w:val="00E43B90"/>
  </w:style>
  <w:style w:type="numbering" w:customStyle="1" w:styleId="NoList41">
    <w:name w:val="No List41"/>
    <w:next w:val="NoList"/>
    <w:semiHidden/>
    <w:unhideWhenUsed/>
    <w:rsid w:val="00E43B90"/>
  </w:style>
  <w:style w:type="numbering" w:customStyle="1" w:styleId="NoList51">
    <w:name w:val="No List51"/>
    <w:next w:val="NoList"/>
    <w:semiHidden/>
    <w:unhideWhenUsed/>
    <w:rsid w:val="00E43B90"/>
  </w:style>
  <w:style w:type="numbering" w:customStyle="1" w:styleId="NoList61">
    <w:name w:val="No List61"/>
    <w:next w:val="NoList"/>
    <w:semiHidden/>
    <w:unhideWhenUsed/>
    <w:rsid w:val="00E43B90"/>
  </w:style>
  <w:style w:type="numbering" w:customStyle="1" w:styleId="NoList71">
    <w:name w:val="No List71"/>
    <w:next w:val="NoList"/>
    <w:semiHidden/>
    <w:unhideWhenUsed/>
    <w:rsid w:val="00E43B90"/>
  </w:style>
  <w:style w:type="numbering" w:customStyle="1" w:styleId="NoList81">
    <w:name w:val="No List81"/>
    <w:next w:val="NoList"/>
    <w:semiHidden/>
    <w:unhideWhenUsed/>
    <w:rsid w:val="00E43B90"/>
  </w:style>
  <w:style w:type="numbering" w:customStyle="1" w:styleId="NoList91">
    <w:name w:val="No List91"/>
    <w:next w:val="NoList"/>
    <w:semiHidden/>
    <w:unhideWhenUsed/>
    <w:rsid w:val="00E43B90"/>
  </w:style>
  <w:style w:type="numbering" w:customStyle="1" w:styleId="NoList101">
    <w:name w:val="No List101"/>
    <w:next w:val="NoList"/>
    <w:uiPriority w:val="99"/>
    <w:semiHidden/>
    <w:unhideWhenUsed/>
    <w:rsid w:val="00E43B90"/>
  </w:style>
  <w:style w:type="numbering" w:customStyle="1" w:styleId="NoList121">
    <w:name w:val="No List121"/>
    <w:next w:val="NoList"/>
    <w:semiHidden/>
    <w:unhideWhenUsed/>
    <w:rsid w:val="00E43B90"/>
  </w:style>
  <w:style w:type="numbering" w:customStyle="1" w:styleId="NoList131">
    <w:name w:val="No List131"/>
    <w:next w:val="NoList"/>
    <w:semiHidden/>
    <w:unhideWhenUsed/>
    <w:rsid w:val="00E43B90"/>
  </w:style>
  <w:style w:type="numbering" w:customStyle="1" w:styleId="NoList141">
    <w:name w:val="No List141"/>
    <w:next w:val="NoList"/>
    <w:semiHidden/>
    <w:unhideWhenUsed/>
    <w:rsid w:val="00E43B90"/>
  </w:style>
  <w:style w:type="paragraph" w:customStyle="1" w:styleId="Quote20">
    <w:name w:val="Quote2"/>
    <w:basedOn w:val="Default"/>
    <w:next w:val="Default"/>
    <w:qFormat/>
    <w:rsid w:val="00E43B90"/>
    <w:rPr>
      <w:rFonts w:eastAsia="Calibri"/>
      <w:color w:val="auto"/>
      <w:szCs w:val="22"/>
    </w:rPr>
  </w:style>
  <w:style w:type="character" w:customStyle="1" w:styleId="StyleLatinBaskervilleUnderline">
    <w:name w:val="Style (Latin) Baskerville Underline"/>
    <w:rsid w:val="00E43B90"/>
    <w:rPr>
      <w:rFonts w:ascii="Baskerville" w:hAnsi="Baskerville"/>
      <w:sz w:val="26"/>
      <w:u w:val="single"/>
    </w:rPr>
  </w:style>
  <w:style w:type="numbering" w:customStyle="1" w:styleId="NoList22">
    <w:name w:val="No List22"/>
    <w:next w:val="NoList"/>
    <w:semiHidden/>
    <w:unhideWhenUsed/>
    <w:rsid w:val="00E43B90"/>
  </w:style>
  <w:style w:type="numbering" w:customStyle="1" w:styleId="NoList23">
    <w:name w:val="No List23"/>
    <w:next w:val="NoList"/>
    <w:semiHidden/>
    <w:unhideWhenUsed/>
    <w:rsid w:val="00E43B90"/>
  </w:style>
  <w:style w:type="numbering" w:customStyle="1" w:styleId="NoList24">
    <w:name w:val="No List24"/>
    <w:next w:val="NoList"/>
    <w:semiHidden/>
    <w:unhideWhenUsed/>
    <w:rsid w:val="00E43B90"/>
  </w:style>
  <w:style w:type="numbering" w:customStyle="1" w:styleId="NoList25">
    <w:name w:val="No List25"/>
    <w:next w:val="NoList"/>
    <w:semiHidden/>
    <w:unhideWhenUsed/>
    <w:rsid w:val="00E43B90"/>
  </w:style>
  <w:style w:type="character" w:customStyle="1" w:styleId="dropcap1">
    <w:name w:val="dropcap1"/>
    <w:rsid w:val="00E43B90"/>
  </w:style>
  <w:style w:type="character" w:customStyle="1" w:styleId="HighlightedUnderlineEmphasis">
    <w:name w:val="Highlighted Underline Emphasis"/>
    <w:rsid w:val="00E43B9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E43B9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43B9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43B90"/>
    <w:rPr>
      <w:rFonts w:ascii="Georgia" w:hAnsi="Georgia"/>
      <w:u w:val="single"/>
    </w:rPr>
  </w:style>
  <w:style w:type="paragraph" w:customStyle="1" w:styleId="StyleCardsGeorgia12ptBoldThickunderlineBorderSin">
    <w:name w:val="Style Cards + Georgia 12 pt Bold Thick underline Border: : (Sin..."/>
    <w:basedOn w:val="Normal"/>
    <w:qFormat/>
    <w:rsid w:val="00E43B9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43B90"/>
    <w:rPr>
      <w:rFonts w:ascii="Georgia" w:hAnsi="Georgia"/>
      <w:sz w:val="24"/>
      <w:u w:val="single"/>
    </w:rPr>
  </w:style>
  <w:style w:type="paragraph" w:customStyle="1" w:styleId="StyleCardsGeorgia">
    <w:name w:val="Style Cards + Georgia"/>
    <w:basedOn w:val="Normal"/>
    <w:qFormat/>
    <w:rsid w:val="00E43B9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E43B9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E43B90"/>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E43B9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E43B90"/>
    <w:rPr>
      <w:b w:val="0"/>
      <w:bCs w:val="0"/>
      <w:sz w:val="22"/>
      <w:u w:val="single"/>
      <w:bdr w:val="none" w:sz="0" w:space="0" w:color="auto"/>
    </w:rPr>
  </w:style>
  <w:style w:type="character" w:customStyle="1" w:styleId="maintitle">
    <w:name w:val="maintitle"/>
    <w:basedOn w:val="DefaultParagraphFont"/>
    <w:rsid w:val="00E43B90"/>
  </w:style>
  <w:style w:type="character" w:customStyle="1" w:styleId="cit-title">
    <w:name w:val="cit-title"/>
    <w:basedOn w:val="DefaultParagraphFont"/>
    <w:rsid w:val="00E43B90"/>
  </w:style>
  <w:style w:type="paragraph" w:customStyle="1" w:styleId="txttitle">
    <w:name w:val="txttitle"/>
    <w:basedOn w:val="Normal"/>
    <w:rsid w:val="00E43B90"/>
    <w:pPr>
      <w:spacing w:before="100" w:beforeAutospacing="1" w:after="100" w:afterAutospacing="1"/>
    </w:pPr>
    <w:rPr>
      <w:sz w:val="24"/>
    </w:rPr>
  </w:style>
  <w:style w:type="character" w:customStyle="1" w:styleId="volume">
    <w:name w:val="volume"/>
    <w:basedOn w:val="DefaultParagraphFont"/>
    <w:rsid w:val="00E43B90"/>
  </w:style>
  <w:style w:type="character" w:customStyle="1" w:styleId="z3988">
    <w:name w:val="z3988"/>
    <w:basedOn w:val="DefaultParagraphFont"/>
    <w:rsid w:val="00E43B90"/>
  </w:style>
  <w:style w:type="character" w:customStyle="1" w:styleId="nowrap">
    <w:name w:val="nowrap"/>
    <w:basedOn w:val="DefaultParagraphFont"/>
    <w:rsid w:val="00E43B90"/>
  </w:style>
  <w:style w:type="paragraph" w:customStyle="1" w:styleId="SmallCards">
    <w:name w:val="Small Cards"/>
    <w:basedOn w:val="Normal"/>
    <w:link w:val="SmallCardsChar"/>
    <w:autoRedefine/>
    <w:rsid w:val="00E43B90"/>
    <w:rPr>
      <w:rFonts w:eastAsia="Times New Roman"/>
      <w:sz w:val="16"/>
      <w:szCs w:val="20"/>
    </w:rPr>
  </w:style>
  <w:style w:type="character" w:customStyle="1" w:styleId="freeaccess">
    <w:name w:val="freeaccess"/>
    <w:basedOn w:val="DefaultParagraphFont"/>
    <w:rsid w:val="00E43B90"/>
  </w:style>
  <w:style w:type="character" w:customStyle="1" w:styleId="articoloinside">
    <w:name w:val="articolo_inside"/>
    <w:rsid w:val="00E43B90"/>
  </w:style>
  <w:style w:type="paragraph" w:customStyle="1" w:styleId="pagetools">
    <w:name w:val="pagetools"/>
    <w:basedOn w:val="Normal"/>
    <w:uiPriority w:val="99"/>
    <w:qFormat/>
    <w:rsid w:val="00E43B90"/>
    <w:pPr>
      <w:spacing w:before="100" w:beforeAutospacing="1" w:after="100" w:afterAutospacing="1"/>
    </w:pPr>
    <w:rPr>
      <w:rFonts w:eastAsia="Times New Roman"/>
      <w:sz w:val="24"/>
    </w:rPr>
  </w:style>
  <w:style w:type="character" w:customStyle="1" w:styleId="job">
    <w:name w:val="job"/>
    <w:basedOn w:val="DefaultParagraphFont"/>
    <w:rsid w:val="00E43B90"/>
  </w:style>
  <w:style w:type="character" w:customStyle="1" w:styleId="publisher">
    <w:name w:val="publisher"/>
    <w:basedOn w:val="DefaultParagraphFont"/>
    <w:rsid w:val="00E43B90"/>
  </w:style>
  <w:style w:type="character" w:customStyle="1" w:styleId="pubyear">
    <w:name w:val="pubyear"/>
    <w:basedOn w:val="DefaultParagraphFont"/>
    <w:rsid w:val="00E43B90"/>
  </w:style>
  <w:style w:type="character" w:customStyle="1" w:styleId="pubcity">
    <w:name w:val="pubcity"/>
    <w:basedOn w:val="DefaultParagraphFont"/>
    <w:rsid w:val="00E43B90"/>
  </w:style>
  <w:style w:type="paragraph" w:customStyle="1" w:styleId="C-Text">
    <w:name w:val="C-Text"/>
    <w:basedOn w:val="Normal"/>
    <w:uiPriority w:val="99"/>
    <w:qFormat/>
    <w:rsid w:val="00E43B90"/>
    <w:pPr>
      <w:tabs>
        <w:tab w:val="num" w:pos="720"/>
      </w:tabs>
      <w:ind w:left="720" w:hanging="360"/>
    </w:pPr>
    <w:rPr>
      <w:rFonts w:ascii="Garamond" w:hAnsi="Garamond"/>
      <w:sz w:val="24"/>
    </w:rPr>
  </w:style>
  <w:style w:type="character" w:customStyle="1" w:styleId="ecdate">
    <w:name w:val="ec_date"/>
    <w:basedOn w:val="DefaultParagraphFont"/>
    <w:rsid w:val="00E43B90"/>
    <w:rPr>
      <w:rFonts w:ascii="Verdana" w:hAnsi="Verdana" w:hint="default"/>
      <w:sz w:val="20"/>
      <w:szCs w:val="20"/>
      <w:shd w:val="clear" w:color="auto" w:fill="FFFFFF"/>
    </w:rPr>
  </w:style>
  <w:style w:type="paragraph" w:customStyle="1" w:styleId="ecmsonormal">
    <w:name w:val="ec_msonormal"/>
    <w:basedOn w:val="Normal"/>
    <w:uiPriority w:val="99"/>
    <w:qFormat/>
    <w:rsid w:val="00E43B90"/>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E43B90"/>
  </w:style>
  <w:style w:type="character" w:customStyle="1" w:styleId="articleheadline">
    <w:name w:val="articleheadline"/>
    <w:basedOn w:val="DefaultParagraphFont"/>
    <w:rsid w:val="00E43B90"/>
  </w:style>
  <w:style w:type="paragraph" w:customStyle="1" w:styleId="u-intro">
    <w:name w:val="u-intro"/>
    <w:basedOn w:val="Normal"/>
    <w:uiPriority w:val="99"/>
    <w:qFormat/>
    <w:rsid w:val="00E43B90"/>
    <w:pPr>
      <w:spacing w:before="100" w:beforeAutospacing="1" w:after="100" w:afterAutospacing="1"/>
    </w:pPr>
    <w:rPr>
      <w:sz w:val="24"/>
    </w:rPr>
  </w:style>
  <w:style w:type="character" w:customStyle="1" w:styleId="u-byline">
    <w:name w:val="u-byline"/>
    <w:basedOn w:val="DefaultParagraphFont"/>
    <w:rsid w:val="00E43B90"/>
  </w:style>
  <w:style w:type="character" w:customStyle="1" w:styleId="articlebya">
    <w:name w:val="articleby_a"/>
    <w:basedOn w:val="DefaultParagraphFont"/>
    <w:rsid w:val="00E43B90"/>
  </w:style>
  <w:style w:type="character" w:customStyle="1" w:styleId="popupwinby">
    <w:name w:val="popupwinby"/>
    <w:basedOn w:val="DefaultParagraphFont"/>
    <w:rsid w:val="00E43B90"/>
  </w:style>
  <w:style w:type="character" w:customStyle="1" w:styleId="storyheader">
    <w:name w:val="storyheader"/>
    <w:basedOn w:val="DefaultParagraphFont"/>
    <w:rsid w:val="00E43B90"/>
  </w:style>
  <w:style w:type="character" w:customStyle="1" w:styleId="marron">
    <w:name w:val="marron"/>
    <w:basedOn w:val="DefaultParagraphFont"/>
    <w:rsid w:val="00E43B90"/>
  </w:style>
  <w:style w:type="character" w:customStyle="1" w:styleId="StyleNormalWeb10ptChar">
    <w:name w:val="Style Normal (Web) + 10 pt Char"/>
    <w:basedOn w:val="DefaultParagraphFont"/>
    <w:rsid w:val="00E43B90"/>
    <w:rPr>
      <w:szCs w:val="24"/>
      <w:lang w:val="en-US" w:eastAsia="en-US" w:bidi="ar-SA"/>
    </w:rPr>
  </w:style>
  <w:style w:type="paragraph" w:customStyle="1" w:styleId="TagCiteShells">
    <w:name w:val="Tag/Cite/Shells"/>
    <w:basedOn w:val="Normal"/>
    <w:uiPriority w:val="99"/>
    <w:qFormat/>
    <w:rsid w:val="00E43B90"/>
    <w:rPr>
      <w:b/>
    </w:rPr>
  </w:style>
  <w:style w:type="paragraph" w:customStyle="1" w:styleId="DefinitionTerm">
    <w:name w:val="Definition Term"/>
    <w:basedOn w:val="Normal"/>
    <w:next w:val="Normal"/>
    <w:uiPriority w:val="99"/>
    <w:qFormat/>
    <w:rsid w:val="00E43B90"/>
    <w:rPr>
      <w:snapToGrid w:val="0"/>
      <w:sz w:val="24"/>
    </w:rPr>
  </w:style>
  <w:style w:type="character" w:customStyle="1" w:styleId="Style3CharChar">
    <w:name w:val="Style3 Char Char"/>
    <w:basedOn w:val="DefaultParagraphFont"/>
    <w:rsid w:val="00E43B9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E43B90"/>
    <w:pPr>
      <w:spacing w:after="60"/>
    </w:pPr>
    <w:rPr>
      <w:rFonts w:eastAsia="SimSun" w:cs="Times New Roman"/>
      <w:bCs w:val="0"/>
      <w:sz w:val="20"/>
      <w:lang w:eastAsia="zh-CN"/>
    </w:rPr>
  </w:style>
  <w:style w:type="character" w:customStyle="1" w:styleId="NormalChar0">
    <w:name w:val="Normal Char"/>
    <w:basedOn w:val="DefaultParagraphFont"/>
    <w:rsid w:val="00E43B90"/>
    <w:rPr>
      <w:lang w:eastAsia="en-US"/>
    </w:rPr>
  </w:style>
  <w:style w:type="character" w:customStyle="1" w:styleId="BoldUnderlineChar4">
    <w:name w:val="Bold + Underline Char"/>
    <w:basedOn w:val="DefaultParagraphFont"/>
    <w:rsid w:val="00E43B9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E43B90"/>
  </w:style>
  <w:style w:type="character" w:customStyle="1" w:styleId="CharacterStyle7">
    <w:name w:val="Character Style 7"/>
    <w:rsid w:val="00E43B90"/>
    <w:rPr>
      <w:rFonts w:ascii="Arial Narrow" w:hAnsi="Arial Narrow" w:cs="Arial Narrow"/>
      <w:sz w:val="20"/>
      <w:szCs w:val="20"/>
      <w:u w:val="single"/>
    </w:rPr>
  </w:style>
  <w:style w:type="character" w:customStyle="1" w:styleId="StyleStyle4Char">
    <w:name w:val="Style Style4 + Char"/>
    <w:basedOn w:val="DefaultParagraphFont"/>
    <w:rsid w:val="00E43B9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E43B9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E43B90"/>
    <w:rPr>
      <w:rFonts w:ascii="Verdana" w:hAnsi="Verdana"/>
      <w:sz w:val="21"/>
      <w:szCs w:val="21"/>
      <w:u w:val="thick"/>
    </w:rPr>
  </w:style>
  <w:style w:type="paragraph" w:customStyle="1" w:styleId="Cite8">
    <w:name w:val="Cite8"/>
    <w:basedOn w:val="Normal"/>
    <w:autoRedefine/>
    <w:uiPriority w:val="99"/>
    <w:qFormat/>
    <w:rsid w:val="00E43B90"/>
    <w:rPr>
      <w:rFonts w:eastAsia="Calibri"/>
      <w:sz w:val="16"/>
    </w:rPr>
  </w:style>
  <w:style w:type="character" w:customStyle="1" w:styleId="BoxX2">
    <w:name w:val="BoxX2"/>
    <w:qFormat/>
    <w:rsid w:val="00E43B9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E43B90"/>
    <w:rPr>
      <w:rFonts w:ascii="Garamond" w:hAnsi="Garamond" w:hint="default"/>
      <w:sz w:val="16"/>
    </w:rPr>
  </w:style>
  <w:style w:type="paragraph" w:customStyle="1" w:styleId="StyleStyle49pt9">
    <w:name w:val="Style Style4 + 9 pt9"/>
    <w:basedOn w:val="Style4"/>
    <w:link w:val="StyleStyle49pt9Char"/>
    <w:rsid w:val="00E43B90"/>
    <w:rPr>
      <w:rFonts w:ascii="Times New Roman" w:eastAsia="SimSun" w:hAnsi="Times New Roman"/>
      <w:lang w:eastAsia="zh-CN"/>
    </w:rPr>
  </w:style>
  <w:style w:type="character" w:customStyle="1" w:styleId="StyleStyle49pt9Char">
    <w:name w:val="Style Style4 + 9 pt9 Char"/>
    <w:link w:val="StyleStyle49pt9"/>
    <w:rsid w:val="00E43B90"/>
    <w:rPr>
      <w:rFonts w:ascii="Times New Roman" w:eastAsia="SimSun" w:hAnsi="Times New Roman"/>
      <w:u w:val="single"/>
      <w:lang w:eastAsia="zh-CN"/>
    </w:rPr>
  </w:style>
  <w:style w:type="character" w:customStyle="1" w:styleId="UnderlineCard1">
    <w:name w:val="Underline Card"/>
    <w:uiPriority w:val="6"/>
    <w:qFormat/>
    <w:rsid w:val="00E43B90"/>
    <w:rPr>
      <w:rFonts w:ascii="Arial" w:hAnsi="Arial"/>
      <w:b w:val="0"/>
      <w:bCs/>
      <w:sz w:val="20"/>
      <w:u w:val="single"/>
    </w:rPr>
  </w:style>
  <w:style w:type="paragraph" w:customStyle="1" w:styleId="DebateBlocking">
    <w:name w:val="DebateBlocking"/>
    <w:basedOn w:val="Normal"/>
    <w:next w:val="Nothing"/>
    <w:uiPriority w:val="99"/>
    <w:qFormat/>
    <w:rsid w:val="00E43B90"/>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E43B90"/>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43B9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E43B90"/>
    <w:pPr>
      <w:spacing w:before="100" w:beforeAutospacing="1" w:after="100" w:afterAutospacing="1"/>
    </w:pPr>
    <w:rPr>
      <w:rFonts w:eastAsia="Times New Roman"/>
      <w:sz w:val="24"/>
    </w:rPr>
  </w:style>
  <w:style w:type="character" w:customStyle="1" w:styleId="created">
    <w:name w:val="created"/>
    <w:basedOn w:val="DefaultParagraphFont"/>
    <w:rsid w:val="00E43B90"/>
  </w:style>
  <w:style w:type="paragraph" w:customStyle="1" w:styleId="8font">
    <w:name w:val="8font"/>
    <w:basedOn w:val="Normal"/>
    <w:next w:val="Normal"/>
    <w:autoRedefine/>
    <w:uiPriority w:val="99"/>
    <w:qFormat/>
    <w:rsid w:val="00E43B90"/>
    <w:rPr>
      <w:rFonts w:eastAsia="Cambria"/>
      <w:sz w:val="16"/>
      <w:szCs w:val="16"/>
    </w:rPr>
  </w:style>
  <w:style w:type="paragraph" w:customStyle="1" w:styleId="CiteLittle">
    <w:name w:val="Cite Little"/>
    <w:next w:val="Normal"/>
    <w:qFormat/>
    <w:rsid w:val="00E43B90"/>
    <w:rPr>
      <w:rFonts w:ascii="Arial" w:eastAsia="Times New Roman" w:hAnsi="Arial" w:cs="Times New Roman"/>
      <w:bCs/>
      <w:kern w:val="32"/>
      <w:sz w:val="16"/>
      <w:szCs w:val="32"/>
    </w:rPr>
  </w:style>
  <w:style w:type="character" w:customStyle="1" w:styleId="StyleAsianMSMinchoBold">
    <w:name w:val="Style (Asian) MS Mincho Bold"/>
    <w:rsid w:val="00E43B90"/>
    <w:rPr>
      <w:rFonts w:ascii="Times New Roman" w:eastAsia="MS Mincho" w:hAnsi="Times New Roman"/>
      <w:b/>
      <w:bCs/>
      <w:u w:val="thick"/>
    </w:rPr>
  </w:style>
  <w:style w:type="character" w:customStyle="1" w:styleId="StyleAsianMSMincho">
    <w:name w:val="Style (Asian) MS Mincho"/>
    <w:rsid w:val="00E43B90"/>
    <w:rPr>
      <w:rFonts w:ascii="Times New Roman" w:eastAsia="MS Mincho" w:hAnsi="Times New Roman"/>
      <w:u w:val="thick"/>
    </w:rPr>
  </w:style>
  <w:style w:type="paragraph" w:customStyle="1" w:styleId="docheader">
    <w:name w:val="doc header"/>
    <w:autoRedefine/>
    <w:qFormat/>
    <w:rsid w:val="00E43B90"/>
    <w:rPr>
      <w:rFonts w:ascii="Times New Roman" w:eastAsia="Malgun Gothic" w:hAnsi="Times New Roman" w:cs="Times New Roman"/>
      <w:b/>
      <w:sz w:val="20"/>
    </w:rPr>
  </w:style>
  <w:style w:type="paragraph" w:customStyle="1" w:styleId="docfooter">
    <w:name w:val="doc footer"/>
    <w:autoRedefine/>
    <w:qFormat/>
    <w:rsid w:val="00E43B90"/>
    <w:pPr>
      <w:jc w:val="right"/>
    </w:pPr>
    <w:rPr>
      <w:rFonts w:ascii="Times New Roman" w:eastAsia="Malgun Gothic" w:hAnsi="Times New Roman" w:cs="Times New Roman"/>
      <w:b/>
      <w:sz w:val="22"/>
    </w:rPr>
  </w:style>
  <w:style w:type="character" w:customStyle="1" w:styleId="crosslinkpopup">
    <w:name w:val="crosslinkpopup"/>
    <w:rsid w:val="00E43B90"/>
  </w:style>
  <w:style w:type="character" w:customStyle="1" w:styleId="CardCharChar1">
    <w:name w:val="Card Char Char1"/>
    <w:rsid w:val="00E43B90"/>
    <w:rPr>
      <w:b/>
      <w:bCs/>
      <w:sz w:val="28"/>
      <w:szCs w:val="28"/>
    </w:rPr>
  </w:style>
  <w:style w:type="paragraph" w:customStyle="1" w:styleId="bloctitles">
    <w:name w:val="bloc titles"/>
    <w:basedOn w:val="Heading1"/>
    <w:next w:val="Normal"/>
    <w:link w:val="bloctitlesChar"/>
    <w:autoRedefine/>
    <w:qFormat/>
    <w:rsid w:val="00E43B90"/>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E43B90"/>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E43B90"/>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E43B90"/>
    <w:rPr>
      <w:rFonts w:ascii="Calibri" w:eastAsia="Times New Roman" w:hAnsi="Calibri" w:cs="Times New Roman"/>
      <w:b/>
      <w:caps/>
      <w:sz w:val="4"/>
      <w:szCs w:val="32"/>
      <w:u w:val="single"/>
    </w:rPr>
  </w:style>
  <w:style w:type="character" w:customStyle="1" w:styleId="UnderlineBoldChar">
    <w:name w:val="Underline Bold Char"/>
    <w:locked/>
    <w:rsid w:val="00E43B90"/>
    <w:rPr>
      <w:rFonts w:ascii="Times New Roman" w:eastAsia="Times New Roman" w:hAnsi="Times New Roman" w:cs="Calibri"/>
      <w:b/>
      <w:sz w:val="24"/>
      <w:szCs w:val="20"/>
      <w:u w:val="single"/>
    </w:rPr>
  </w:style>
  <w:style w:type="character" w:customStyle="1" w:styleId="tagChar">
    <w:name w:val="%tag Char"/>
    <w:link w:val="tag"/>
    <w:uiPriority w:val="99"/>
    <w:rsid w:val="00E43B90"/>
    <w:rPr>
      <w:rFonts w:ascii="Garamond" w:eastAsia="Calibri" w:hAnsi="Garamond"/>
      <w:bCs/>
      <w:sz w:val="18"/>
    </w:rPr>
  </w:style>
  <w:style w:type="character" w:customStyle="1" w:styleId="AAAcardChar">
    <w:name w:val="AAAcard Char"/>
    <w:link w:val="AAAcard"/>
    <w:uiPriority w:val="99"/>
    <w:rsid w:val="00E43B90"/>
    <w:rPr>
      <w:rFonts w:ascii="Calibri" w:eastAsia="Times New Roman" w:hAnsi="Calibri"/>
      <w:sz w:val="22"/>
    </w:rPr>
  </w:style>
  <w:style w:type="character" w:customStyle="1" w:styleId="underlineCharChar0">
    <w:name w:val="underline Char Char"/>
    <w:rsid w:val="00E43B90"/>
    <w:rPr>
      <w:rFonts w:ascii="Arial Narrow" w:eastAsia="Times New Roman" w:hAnsi="Arial Narrow" w:cs="Calibri"/>
      <w:sz w:val="24"/>
      <w:u w:val="single"/>
    </w:rPr>
  </w:style>
  <w:style w:type="paragraph" w:customStyle="1" w:styleId="tagstyle0">
    <w:name w:val="tagstyle"/>
    <w:basedOn w:val="Normal"/>
    <w:rsid w:val="00E43B90"/>
    <w:pPr>
      <w:spacing w:before="100" w:beforeAutospacing="1" w:after="100" w:afterAutospacing="1"/>
    </w:pPr>
    <w:rPr>
      <w:rFonts w:eastAsia="Times New Roman"/>
      <w:sz w:val="24"/>
    </w:rPr>
  </w:style>
  <w:style w:type="character" w:customStyle="1" w:styleId="newsstorytitle">
    <w:name w:val="news_story_title"/>
    <w:rsid w:val="00E43B90"/>
  </w:style>
  <w:style w:type="character" w:customStyle="1" w:styleId="yqlink">
    <w:name w:val="yqlink"/>
    <w:rsid w:val="00E43B90"/>
  </w:style>
  <w:style w:type="character" w:customStyle="1" w:styleId="clbody">
    <w:name w:val="clbody"/>
    <w:rsid w:val="00E43B90"/>
  </w:style>
  <w:style w:type="character" w:customStyle="1" w:styleId="Boxing">
    <w:name w:val="Boxing"/>
    <w:rsid w:val="00E43B90"/>
    <w:rPr>
      <w:rFonts w:ascii="Arial Narrow" w:hAnsi="Arial Narrow"/>
      <w:dstrike w:val="0"/>
      <w:sz w:val="20"/>
      <w:bdr w:val="single" w:sz="2" w:space="0" w:color="auto"/>
      <w:vertAlign w:val="baseline"/>
    </w:rPr>
  </w:style>
  <w:style w:type="paragraph" w:customStyle="1" w:styleId="Analyticals">
    <w:name w:val="Analyticals"/>
    <w:basedOn w:val="Normal"/>
    <w:rsid w:val="00E43B90"/>
    <w:rPr>
      <w:rFonts w:eastAsia="Times New Roman"/>
      <w:sz w:val="24"/>
    </w:rPr>
  </w:style>
  <w:style w:type="character" w:customStyle="1" w:styleId="norm">
    <w:name w:val="norm"/>
    <w:rsid w:val="00E43B90"/>
  </w:style>
  <w:style w:type="character" w:customStyle="1" w:styleId="boldandunderlinecharcharcharcharcharcharcharcharcharcharcharcharcharcharcharchar0">
    <w:name w:val="boldandunderlinecharcharcharcharcharcharcharcharcharcharcharcharcharcharcharchar"/>
    <w:rsid w:val="00E43B90"/>
  </w:style>
  <w:style w:type="character" w:customStyle="1" w:styleId="underlinecharcharcharcharcharcharcharcharcharcharcharcharcharchar0">
    <w:name w:val="underlinecharcharcharcharcharcharcharcharcharcharcharcharcharchar"/>
    <w:rsid w:val="00E43B90"/>
  </w:style>
  <w:style w:type="character" w:customStyle="1" w:styleId="CharCharCharCharCharChar1Char">
    <w:name w:val="Char Char Char Char Char Char1 Char"/>
    <w:rsid w:val="00E43B90"/>
    <w:rPr>
      <w:rFonts w:ascii="Times New Roman" w:eastAsia="Times New Roman" w:hAnsi="Times New Roman" w:cs="Times New Roman"/>
      <w:b/>
      <w:sz w:val="24"/>
      <w:szCs w:val="24"/>
    </w:rPr>
  </w:style>
  <w:style w:type="character" w:customStyle="1" w:styleId="emphasis22">
    <w:name w:val="emphasis2"/>
    <w:rsid w:val="00E43B9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43B90"/>
    <w:rPr>
      <w:sz w:val="24"/>
      <w:szCs w:val="24"/>
      <w:lang w:val="en-US" w:eastAsia="en-US" w:bidi="ar-SA"/>
    </w:rPr>
  </w:style>
  <w:style w:type="character" w:customStyle="1" w:styleId="NewTag">
    <w:name w:val="NewTag"/>
    <w:uiPriority w:val="1"/>
    <w:qFormat/>
    <w:rsid w:val="00E43B90"/>
    <w:rPr>
      <w:rFonts w:ascii="Georgia" w:hAnsi="Georgia"/>
      <w:b/>
      <w:sz w:val="24"/>
    </w:rPr>
  </w:style>
  <w:style w:type="character" w:customStyle="1" w:styleId="searchtools-record-title">
    <w:name w:val="searchtools-record-title"/>
    <w:basedOn w:val="DefaultParagraphFont"/>
    <w:rsid w:val="00E43B90"/>
  </w:style>
  <w:style w:type="character" w:customStyle="1" w:styleId="rightside">
    <w:name w:val="rightside"/>
    <w:rsid w:val="00E43B90"/>
  </w:style>
  <w:style w:type="character" w:customStyle="1" w:styleId="flourish">
    <w:name w:val="flourish"/>
    <w:rsid w:val="00E43B90"/>
  </w:style>
  <w:style w:type="character" w:customStyle="1" w:styleId="style150">
    <w:name w:val="style150"/>
    <w:rsid w:val="00E43B90"/>
  </w:style>
  <w:style w:type="character" w:customStyle="1" w:styleId="head">
    <w:name w:val="head"/>
    <w:rsid w:val="00E43B90"/>
  </w:style>
  <w:style w:type="character" w:customStyle="1" w:styleId="apturelink">
    <w:name w:val="apturelink"/>
    <w:rsid w:val="00E43B90"/>
  </w:style>
  <w:style w:type="character" w:customStyle="1" w:styleId="apturelinkicon">
    <w:name w:val="apturelinkicon"/>
    <w:rsid w:val="00E43B90"/>
  </w:style>
  <w:style w:type="character" w:customStyle="1" w:styleId="titletxt">
    <w:name w:val="titletxt"/>
    <w:rsid w:val="00E43B90"/>
  </w:style>
  <w:style w:type="character" w:customStyle="1" w:styleId="colbcopy">
    <w:name w:val="colbcopy"/>
    <w:rsid w:val="00E43B90"/>
  </w:style>
  <w:style w:type="character" w:customStyle="1" w:styleId="hcard">
    <w:name w:val="hcard"/>
    <w:rsid w:val="00E43B90"/>
  </w:style>
  <w:style w:type="table" w:styleId="MediumGrid2">
    <w:name w:val="Medium Grid 2"/>
    <w:basedOn w:val="TableNormal"/>
    <w:uiPriority w:val="68"/>
    <w:rsid w:val="00E43B90"/>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E43B90"/>
    <w:pPr>
      <w:widowControl/>
      <w:autoSpaceDE/>
      <w:autoSpaceDN/>
      <w:adjustRightInd/>
    </w:pPr>
    <w:rPr>
      <w:rFonts w:ascii="Courier" w:eastAsia="Cambria" w:hAnsi="Courier"/>
      <w:sz w:val="21"/>
      <w:szCs w:val="21"/>
    </w:rPr>
  </w:style>
  <w:style w:type="paragraph" w:customStyle="1" w:styleId="hotroute2">
    <w:name w:val="hotroute"/>
    <w:basedOn w:val="Normal"/>
    <w:qFormat/>
    <w:rsid w:val="00E43B90"/>
    <w:pPr>
      <w:ind w:left="288"/>
    </w:pPr>
  </w:style>
  <w:style w:type="paragraph" w:customStyle="1" w:styleId="DeleteAnalytics">
    <w:name w:val="Delete Analytics"/>
    <w:basedOn w:val="Heading4"/>
    <w:qFormat/>
    <w:rsid w:val="00E43B90"/>
    <w:rPr>
      <w:bCs w:val="0"/>
      <w:color w:val="800000"/>
    </w:rPr>
  </w:style>
  <w:style w:type="paragraph" w:customStyle="1" w:styleId="ReallyFuckingSmall0">
    <w:name w:val="Really Fucking Small"/>
    <w:basedOn w:val="Normal"/>
    <w:link w:val="ReallyFuckingSmallChar0"/>
    <w:rsid w:val="00E43B90"/>
    <w:pPr>
      <w:ind w:left="144"/>
    </w:pPr>
    <w:rPr>
      <w:rFonts w:eastAsia="Times New Roman"/>
      <w:sz w:val="12"/>
    </w:rPr>
  </w:style>
  <w:style w:type="character" w:customStyle="1" w:styleId="ReallyFuckingSmallChar0">
    <w:name w:val="Really Fucking Small Char"/>
    <w:link w:val="ReallyFuckingSmall0"/>
    <w:rsid w:val="00E43B90"/>
    <w:rPr>
      <w:rFonts w:ascii="Calibri" w:eastAsia="Times New Roman" w:hAnsi="Calibri"/>
      <w:sz w:val="12"/>
    </w:rPr>
  </w:style>
  <w:style w:type="paragraph" w:customStyle="1" w:styleId="Boxempahsis">
    <w:name w:val="Box empahsis"/>
    <w:basedOn w:val="Normal"/>
    <w:link w:val="BoxempahsisChar"/>
    <w:qFormat/>
    <w:rsid w:val="00E43B90"/>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E43B90"/>
    <w:rPr>
      <w:rFonts w:ascii="Franklin Gothic Heavy" w:hAnsi="Franklin Gothic Heavy"/>
      <w:u w:val="single"/>
      <w:bdr w:val="single" w:sz="4" w:space="0" w:color="auto"/>
    </w:rPr>
  </w:style>
  <w:style w:type="character" w:customStyle="1" w:styleId="Qualified">
    <w:name w:val="Qualified"/>
    <w:rsid w:val="00E43B90"/>
    <w:rPr>
      <w:rFonts w:asciiTheme="majorHAnsi" w:hAnsiTheme="majorHAnsi"/>
      <w:b/>
      <w:bCs/>
      <w:sz w:val="16"/>
    </w:rPr>
  </w:style>
  <w:style w:type="character" w:customStyle="1" w:styleId="Underline-Highlighted-WFU">
    <w:name w:val="Underline-Highlighted-WFU"/>
    <w:basedOn w:val="DefaultParagraphFont"/>
    <w:uiPriority w:val="1"/>
    <w:qFormat/>
    <w:rsid w:val="00E43B9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E43B90"/>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E43B90"/>
    <w:rPr>
      <w:rFonts w:ascii="Arial" w:eastAsia="Times New Roman" w:hAnsi="Arial" w:cs="Arial"/>
      <w:b/>
      <w:bCs/>
      <w:kern w:val="32"/>
      <w:sz w:val="28"/>
      <w:szCs w:val="32"/>
    </w:rPr>
  </w:style>
  <w:style w:type="character" w:customStyle="1" w:styleId="columntexthead">
    <w:name w:val="columntexthead"/>
    <w:rsid w:val="00E43B90"/>
  </w:style>
  <w:style w:type="character" w:customStyle="1" w:styleId="instruction">
    <w:name w:val="instruction"/>
    <w:rsid w:val="00E43B90"/>
  </w:style>
  <w:style w:type="character" w:customStyle="1" w:styleId="listpipe">
    <w:name w:val="listpipe"/>
    <w:rsid w:val="00E43B90"/>
  </w:style>
  <w:style w:type="character" w:customStyle="1" w:styleId="imagelink">
    <w:name w:val="imagelink"/>
    <w:rsid w:val="00E43B90"/>
  </w:style>
  <w:style w:type="character" w:customStyle="1" w:styleId="leadin">
    <w:name w:val="leadin"/>
    <w:rsid w:val="00E43B90"/>
  </w:style>
  <w:style w:type="character" w:customStyle="1" w:styleId="noticiabyline">
    <w:name w:val="noticia_byline"/>
    <w:rsid w:val="00E43B90"/>
  </w:style>
  <w:style w:type="character" w:customStyle="1" w:styleId="rightnowyahoo">
    <w:name w:val="right_now_yahoo"/>
    <w:rsid w:val="00E43B90"/>
  </w:style>
  <w:style w:type="character" w:customStyle="1" w:styleId="submittedmeta">
    <w:name w:val="submitted meta"/>
    <w:rsid w:val="00E43B90"/>
  </w:style>
  <w:style w:type="character" w:customStyle="1" w:styleId="A10">
    <w:name w:val="A10"/>
    <w:uiPriority w:val="99"/>
    <w:rsid w:val="00E43B90"/>
    <w:rPr>
      <w:color w:val="000000"/>
      <w:sz w:val="12"/>
      <w:szCs w:val="12"/>
    </w:rPr>
  </w:style>
  <w:style w:type="paragraph" w:customStyle="1" w:styleId="Pa7">
    <w:name w:val="Pa7"/>
    <w:basedOn w:val="Default"/>
    <w:next w:val="Default"/>
    <w:uiPriority w:val="99"/>
    <w:qFormat/>
    <w:rsid w:val="00E43B90"/>
    <w:pPr>
      <w:spacing w:before="280" w:line="221" w:lineRule="atLeast"/>
    </w:pPr>
    <w:rPr>
      <w:rFonts w:ascii="Baskerville" w:hAnsi="Baskerville"/>
      <w:color w:val="auto"/>
    </w:rPr>
  </w:style>
  <w:style w:type="character" w:customStyle="1" w:styleId="AAAunderline">
    <w:name w:val="AAAunderline"/>
    <w:qFormat/>
    <w:rsid w:val="00E43B90"/>
    <w:rPr>
      <w:b/>
      <w:u w:val="single"/>
    </w:rPr>
  </w:style>
  <w:style w:type="paragraph" w:customStyle="1" w:styleId="IndexHeader">
    <w:name w:val="Index Header"/>
    <w:basedOn w:val="Normal"/>
    <w:rsid w:val="00E43B90"/>
    <w:pPr>
      <w:ind w:left="-720"/>
      <w:outlineLvl w:val="0"/>
    </w:pPr>
    <w:rPr>
      <w:rFonts w:eastAsia="Times New Roman"/>
      <w:b/>
      <w:bCs/>
      <w:sz w:val="36"/>
      <w:szCs w:val="20"/>
    </w:rPr>
  </w:style>
  <w:style w:type="character" w:customStyle="1" w:styleId="IndexHeaderChar">
    <w:name w:val="Index Header Char"/>
    <w:rsid w:val="00E43B90"/>
    <w:rPr>
      <w:rFonts w:ascii="Times New Roman" w:eastAsia="Times New Roman" w:hAnsi="Times New Roman"/>
      <w:b/>
      <w:bCs/>
      <w:sz w:val="36"/>
    </w:rPr>
  </w:style>
  <w:style w:type="paragraph" w:customStyle="1" w:styleId="CardRead">
    <w:name w:val="Card_Read"/>
    <w:basedOn w:val="Normal"/>
    <w:rsid w:val="00E43B90"/>
    <w:rPr>
      <w:rFonts w:ascii="Times" w:eastAsia="Times" w:hAnsi="Times"/>
      <w:szCs w:val="20"/>
    </w:rPr>
  </w:style>
  <w:style w:type="paragraph" w:customStyle="1" w:styleId="CardNU">
    <w:name w:val="CardNU"/>
    <w:basedOn w:val="Normal"/>
    <w:rsid w:val="00E43B90"/>
    <w:rPr>
      <w:rFonts w:ascii="Times" w:eastAsia="Times" w:hAnsi="Times"/>
      <w:sz w:val="14"/>
      <w:szCs w:val="20"/>
    </w:rPr>
  </w:style>
  <w:style w:type="paragraph" w:customStyle="1" w:styleId="StyleHeading310pt">
    <w:name w:val="Style Heading 3 + 10 pt"/>
    <w:basedOn w:val="Heading3"/>
    <w:rsid w:val="00E43B90"/>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E43B90"/>
    <w:rPr>
      <w:rFonts w:ascii="Times New Roman" w:eastAsia="Times New Roman" w:hAnsi="Times New Roman" w:cs="Arial"/>
      <w:b/>
      <w:bCs/>
      <w:sz w:val="26"/>
      <w:szCs w:val="26"/>
    </w:rPr>
  </w:style>
  <w:style w:type="paragraph" w:customStyle="1" w:styleId="Style30">
    <w:name w:val="Style 3"/>
    <w:basedOn w:val="Normal"/>
    <w:rsid w:val="00E43B90"/>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E43B90"/>
    <w:pPr>
      <w:spacing w:after="60"/>
    </w:pPr>
    <w:rPr>
      <w:rFonts w:eastAsia="Times New Roman"/>
      <w:sz w:val="18"/>
    </w:rPr>
  </w:style>
  <w:style w:type="paragraph" w:customStyle="1" w:styleId="OmniPage8">
    <w:name w:val="OmniPage #8"/>
    <w:basedOn w:val="Normal"/>
    <w:rsid w:val="00E43B90"/>
    <w:rPr>
      <w:rFonts w:eastAsia="Times New Roman"/>
      <w:color w:val="000000"/>
      <w:szCs w:val="20"/>
    </w:rPr>
  </w:style>
  <w:style w:type="paragraph" w:customStyle="1" w:styleId="OmniPage2">
    <w:name w:val="OmniPage #2"/>
    <w:basedOn w:val="Normal"/>
    <w:rsid w:val="00E43B90"/>
    <w:rPr>
      <w:rFonts w:eastAsia="Times New Roman"/>
      <w:color w:val="000000"/>
      <w:szCs w:val="20"/>
    </w:rPr>
  </w:style>
  <w:style w:type="paragraph" w:customStyle="1" w:styleId="OmniPage6">
    <w:name w:val="OmniPage #6"/>
    <w:basedOn w:val="Normal"/>
    <w:rsid w:val="00E43B90"/>
    <w:rPr>
      <w:rFonts w:eastAsia="Times New Roman"/>
      <w:color w:val="000000"/>
      <w:szCs w:val="20"/>
    </w:rPr>
  </w:style>
  <w:style w:type="paragraph" w:customStyle="1" w:styleId="OmniPage7">
    <w:name w:val="OmniPage #7"/>
    <w:basedOn w:val="Normal"/>
    <w:rsid w:val="00E43B90"/>
    <w:rPr>
      <w:rFonts w:eastAsia="Times New Roman"/>
      <w:color w:val="000000"/>
      <w:szCs w:val="20"/>
    </w:rPr>
  </w:style>
  <w:style w:type="paragraph" w:customStyle="1" w:styleId="OmniPage11">
    <w:name w:val="OmniPage #11"/>
    <w:basedOn w:val="Normal"/>
    <w:rsid w:val="00E43B90"/>
    <w:rPr>
      <w:rFonts w:eastAsia="Times New Roman"/>
      <w:color w:val="000000"/>
      <w:szCs w:val="20"/>
    </w:rPr>
  </w:style>
  <w:style w:type="paragraph" w:customStyle="1" w:styleId="OmniPage12">
    <w:name w:val="OmniPage #12"/>
    <w:basedOn w:val="Normal"/>
    <w:rsid w:val="00E43B90"/>
    <w:rPr>
      <w:rFonts w:eastAsia="Times New Roman"/>
      <w:color w:val="000000"/>
      <w:szCs w:val="20"/>
    </w:rPr>
  </w:style>
  <w:style w:type="paragraph" w:customStyle="1" w:styleId="OmniPage13">
    <w:name w:val="OmniPage #13"/>
    <w:basedOn w:val="Normal"/>
    <w:rsid w:val="00E43B90"/>
    <w:rPr>
      <w:rFonts w:eastAsia="Times New Roman"/>
      <w:color w:val="000000"/>
      <w:szCs w:val="20"/>
    </w:rPr>
  </w:style>
  <w:style w:type="paragraph" w:customStyle="1" w:styleId="OmniPage14">
    <w:name w:val="OmniPage #14"/>
    <w:basedOn w:val="Normal"/>
    <w:rsid w:val="00E43B90"/>
    <w:rPr>
      <w:rFonts w:eastAsia="Times New Roman"/>
      <w:color w:val="000000"/>
      <w:szCs w:val="20"/>
    </w:rPr>
  </w:style>
  <w:style w:type="paragraph" w:customStyle="1" w:styleId="OmniPage15">
    <w:name w:val="OmniPage #15"/>
    <w:basedOn w:val="Normal"/>
    <w:rsid w:val="00E43B90"/>
    <w:rPr>
      <w:rFonts w:eastAsia="Times New Roman"/>
      <w:color w:val="000000"/>
      <w:szCs w:val="20"/>
    </w:rPr>
  </w:style>
  <w:style w:type="paragraph" w:customStyle="1" w:styleId="OmniPage17">
    <w:name w:val="OmniPage #17"/>
    <w:basedOn w:val="Normal"/>
    <w:rsid w:val="00E43B90"/>
    <w:rPr>
      <w:rFonts w:eastAsia="Times New Roman"/>
      <w:color w:val="000000"/>
      <w:szCs w:val="20"/>
    </w:rPr>
  </w:style>
  <w:style w:type="paragraph" w:customStyle="1" w:styleId="OmniPage19">
    <w:name w:val="OmniPage #19"/>
    <w:basedOn w:val="Normal"/>
    <w:rsid w:val="00E43B90"/>
    <w:rPr>
      <w:rFonts w:eastAsia="Times New Roman"/>
      <w:color w:val="000000"/>
      <w:szCs w:val="20"/>
    </w:rPr>
  </w:style>
  <w:style w:type="paragraph" w:customStyle="1" w:styleId="OmniPage20">
    <w:name w:val="OmniPage #20"/>
    <w:basedOn w:val="Normal"/>
    <w:rsid w:val="00E43B90"/>
    <w:rPr>
      <w:rFonts w:eastAsia="Times New Roman"/>
      <w:color w:val="000000"/>
      <w:szCs w:val="20"/>
    </w:rPr>
  </w:style>
  <w:style w:type="paragraph" w:customStyle="1" w:styleId="OmniPage21">
    <w:name w:val="OmniPage #21"/>
    <w:basedOn w:val="Normal"/>
    <w:rsid w:val="00E43B90"/>
    <w:rPr>
      <w:rFonts w:eastAsia="Times New Roman"/>
      <w:color w:val="000000"/>
      <w:szCs w:val="20"/>
    </w:rPr>
  </w:style>
  <w:style w:type="paragraph" w:customStyle="1" w:styleId="OmniPage22">
    <w:name w:val="OmniPage #22"/>
    <w:basedOn w:val="Normal"/>
    <w:rsid w:val="00E43B90"/>
    <w:rPr>
      <w:rFonts w:eastAsia="Times New Roman"/>
      <w:color w:val="000000"/>
      <w:szCs w:val="20"/>
    </w:rPr>
  </w:style>
  <w:style w:type="paragraph" w:customStyle="1" w:styleId="OmniPage25">
    <w:name w:val="OmniPage #25"/>
    <w:basedOn w:val="Normal"/>
    <w:rsid w:val="00E43B90"/>
    <w:rPr>
      <w:rFonts w:eastAsia="Times New Roman"/>
      <w:color w:val="000000"/>
      <w:szCs w:val="20"/>
    </w:rPr>
  </w:style>
  <w:style w:type="paragraph" w:customStyle="1" w:styleId="OmniPage18">
    <w:name w:val="OmniPage #18"/>
    <w:basedOn w:val="Normal"/>
    <w:rsid w:val="00E43B90"/>
    <w:rPr>
      <w:rFonts w:eastAsia="Times New Roman"/>
      <w:color w:val="000000"/>
      <w:szCs w:val="20"/>
    </w:rPr>
  </w:style>
  <w:style w:type="paragraph" w:customStyle="1" w:styleId="OmniPage26">
    <w:name w:val="OmniPage #26"/>
    <w:basedOn w:val="Normal"/>
    <w:rsid w:val="00E43B90"/>
    <w:rPr>
      <w:rFonts w:eastAsia="Times New Roman"/>
      <w:color w:val="000000"/>
      <w:szCs w:val="20"/>
    </w:rPr>
  </w:style>
  <w:style w:type="character" w:customStyle="1" w:styleId="iagsheaderlarge">
    <w:name w:val="iags_header_large"/>
    <w:rsid w:val="00E43B90"/>
  </w:style>
  <w:style w:type="paragraph" w:customStyle="1" w:styleId="OmniPage9">
    <w:name w:val="OmniPage #9"/>
    <w:basedOn w:val="Normal"/>
    <w:rsid w:val="00E43B90"/>
    <w:rPr>
      <w:rFonts w:eastAsia="Times New Roman"/>
      <w:color w:val="000000"/>
      <w:szCs w:val="20"/>
    </w:rPr>
  </w:style>
  <w:style w:type="paragraph" w:customStyle="1" w:styleId="OmniPage5">
    <w:name w:val="OmniPage #5"/>
    <w:basedOn w:val="Normal"/>
    <w:rsid w:val="00E43B90"/>
    <w:rPr>
      <w:rFonts w:eastAsia="Times New Roman"/>
      <w:color w:val="000000"/>
      <w:szCs w:val="20"/>
    </w:rPr>
  </w:style>
  <w:style w:type="character" w:customStyle="1" w:styleId="style12char0">
    <w:name w:val="style12char"/>
    <w:rsid w:val="00E43B90"/>
  </w:style>
  <w:style w:type="character" w:customStyle="1" w:styleId="charchar2">
    <w:name w:val="charchar2"/>
    <w:rsid w:val="00E43B90"/>
  </w:style>
  <w:style w:type="character" w:customStyle="1" w:styleId="style11char0">
    <w:name w:val="style11char"/>
    <w:rsid w:val="00E43B90"/>
  </w:style>
  <w:style w:type="paragraph" w:customStyle="1" w:styleId="CitesandCardText">
    <w:name w:val="Cites and Card Text"/>
    <w:basedOn w:val="Normal"/>
    <w:rsid w:val="00E43B90"/>
    <w:rPr>
      <w:rFonts w:eastAsia="Times New Roman"/>
    </w:rPr>
  </w:style>
  <w:style w:type="paragraph" w:styleId="List2">
    <w:name w:val="List 2"/>
    <w:basedOn w:val="Default"/>
    <w:next w:val="Default"/>
    <w:rsid w:val="00E43B90"/>
    <w:rPr>
      <w:color w:val="auto"/>
    </w:rPr>
  </w:style>
  <w:style w:type="paragraph" w:customStyle="1" w:styleId="Style16">
    <w:name w:val="Style 16"/>
    <w:basedOn w:val="Normal"/>
    <w:rsid w:val="00E43B90"/>
    <w:pPr>
      <w:autoSpaceDE w:val="0"/>
      <w:autoSpaceDN w:val="0"/>
      <w:adjustRightInd w:val="0"/>
    </w:pPr>
    <w:rPr>
      <w:rFonts w:eastAsia="Times New Roman"/>
      <w:sz w:val="24"/>
    </w:rPr>
  </w:style>
  <w:style w:type="paragraph" w:customStyle="1" w:styleId="smalltext2">
    <w:name w:val="smalltext"/>
    <w:basedOn w:val="Normal"/>
    <w:link w:val="smalltextChar0"/>
    <w:rsid w:val="00E43B90"/>
    <w:rPr>
      <w:rFonts w:eastAsia="Times New Roman"/>
      <w:sz w:val="16"/>
    </w:rPr>
  </w:style>
  <w:style w:type="character" w:customStyle="1" w:styleId="smalltextChar0">
    <w:name w:val="smalltext Char"/>
    <w:link w:val="smalltext2"/>
    <w:rsid w:val="00E43B90"/>
    <w:rPr>
      <w:rFonts w:ascii="Calibri" w:eastAsia="Times New Roman" w:hAnsi="Calibri"/>
      <w:sz w:val="16"/>
    </w:rPr>
  </w:style>
  <w:style w:type="paragraph" w:customStyle="1" w:styleId="StyleJustifiedFirstline1cmAfter6ptLinespacing1">
    <w:name w:val="Style Justified First line:  1 cm After:  6 pt Line spacing:  1...."/>
    <w:basedOn w:val="Default"/>
    <w:next w:val="Default"/>
    <w:rsid w:val="00E43B90"/>
    <w:pPr>
      <w:spacing w:after="120"/>
    </w:pPr>
    <w:rPr>
      <w:color w:val="auto"/>
    </w:rPr>
  </w:style>
  <w:style w:type="paragraph" w:customStyle="1" w:styleId="headingChar">
    <w:name w:val="heading Char"/>
    <w:basedOn w:val="Normal"/>
    <w:rsid w:val="00E43B90"/>
    <w:pPr>
      <w:jc w:val="center"/>
    </w:pPr>
    <w:rPr>
      <w:rFonts w:ascii="Arial Black" w:eastAsia="Times New Roman" w:hAnsi="Arial Black"/>
      <w:b/>
      <w:sz w:val="36"/>
      <w:u w:val="single"/>
    </w:rPr>
  </w:style>
  <w:style w:type="character" w:customStyle="1" w:styleId="boldunderlineCharChar0">
    <w:name w:val="boldunderline Char Char"/>
    <w:rsid w:val="00E43B90"/>
    <w:rPr>
      <w:b/>
      <w:sz w:val="22"/>
      <w:szCs w:val="24"/>
      <w:u w:val="single"/>
      <w:lang w:val="en-US" w:eastAsia="en-US" w:bidi="ar-SA"/>
    </w:rPr>
  </w:style>
  <w:style w:type="paragraph" w:customStyle="1" w:styleId="Bullets-squares">
    <w:name w:val="Bullets - squares"/>
    <w:basedOn w:val="Normal"/>
    <w:next w:val="Normal"/>
    <w:rsid w:val="00E43B90"/>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E43B90"/>
    <w:rPr>
      <w:rFonts w:ascii="Times New Roman" w:eastAsia="Times New Roman" w:hAnsi="Times New Roman" w:cs="Times New Roman"/>
      <w:sz w:val="16"/>
      <w:szCs w:val="22"/>
    </w:rPr>
  </w:style>
  <w:style w:type="character" w:customStyle="1" w:styleId="Size8Char">
    <w:name w:val="Size 8 Char"/>
    <w:link w:val="Size8"/>
    <w:rsid w:val="00E43B90"/>
    <w:rPr>
      <w:rFonts w:ascii="Times New Roman" w:eastAsia="Times New Roman" w:hAnsi="Times New Roman" w:cs="Times New Roman"/>
      <w:sz w:val="16"/>
      <w:szCs w:val="22"/>
    </w:rPr>
  </w:style>
  <w:style w:type="paragraph" w:customStyle="1" w:styleId="RegularCite">
    <w:name w:val="Regular Cite"/>
    <w:qFormat/>
    <w:rsid w:val="00E43B90"/>
    <w:rPr>
      <w:rFonts w:ascii="Times New Roman" w:eastAsia="Times New Roman" w:hAnsi="Times New Roman" w:cs="Times New Roman"/>
      <w:sz w:val="20"/>
      <w:szCs w:val="22"/>
    </w:rPr>
  </w:style>
  <w:style w:type="character" w:customStyle="1" w:styleId="eudoraheader">
    <w:name w:val="eudoraheader"/>
    <w:rsid w:val="00E43B90"/>
  </w:style>
  <w:style w:type="character" w:customStyle="1" w:styleId="emailstyle26">
    <w:name w:val="emailstyle26"/>
    <w:rsid w:val="00E43B90"/>
  </w:style>
  <w:style w:type="paragraph" w:customStyle="1" w:styleId="context">
    <w:name w:val="context"/>
    <w:basedOn w:val="Normal"/>
    <w:rsid w:val="00E43B90"/>
    <w:pPr>
      <w:spacing w:before="100" w:beforeAutospacing="1" w:after="100" w:afterAutospacing="1"/>
    </w:pPr>
    <w:rPr>
      <w:rFonts w:eastAsia="Times New Roman"/>
      <w:sz w:val="24"/>
    </w:rPr>
  </w:style>
  <w:style w:type="character" w:customStyle="1" w:styleId="sendtofriend">
    <w:name w:val="sendtofriend"/>
    <w:rsid w:val="00E43B90"/>
  </w:style>
  <w:style w:type="character" w:customStyle="1" w:styleId="pagetype">
    <w:name w:val="pagetype"/>
    <w:rsid w:val="00E43B90"/>
  </w:style>
  <w:style w:type="character" w:customStyle="1" w:styleId="byl">
    <w:name w:val="byl"/>
    <w:rsid w:val="00E43B90"/>
  </w:style>
  <w:style w:type="character" w:customStyle="1" w:styleId="byd">
    <w:name w:val="byd"/>
    <w:rsid w:val="00E43B90"/>
  </w:style>
  <w:style w:type="paragraph" w:customStyle="1" w:styleId="Size6">
    <w:name w:val="Size 6"/>
    <w:link w:val="Size6Char"/>
    <w:qFormat/>
    <w:rsid w:val="00E43B90"/>
    <w:rPr>
      <w:rFonts w:ascii="Times New Roman" w:eastAsia="Times New Roman" w:hAnsi="Times New Roman" w:cs="Times New Roman"/>
      <w:sz w:val="16"/>
      <w:szCs w:val="22"/>
    </w:rPr>
  </w:style>
  <w:style w:type="character" w:customStyle="1" w:styleId="Size6Char">
    <w:name w:val="Size 6 Char"/>
    <w:link w:val="Size6"/>
    <w:rsid w:val="00E43B90"/>
    <w:rPr>
      <w:rFonts w:ascii="Times New Roman" w:eastAsia="Times New Roman" w:hAnsi="Times New Roman" w:cs="Times New Roman"/>
      <w:sz w:val="16"/>
      <w:szCs w:val="22"/>
    </w:rPr>
  </w:style>
  <w:style w:type="character" w:customStyle="1" w:styleId="underliningchar0">
    <w:name w:val="underliningchar"/>
    <w:rsid w:val="00E43B90"/>
  </w:style>
  <w:style w:type="paragraph" w:customStyle="1" w:styleId="TxBrp11">
    <w:name w:val="TxBr_p11"/>
    <w:basedOn w:val="Normal"/>
    <w:rsid w:val="00E43B90"/>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E43B90"/>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E43B90"/>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E43B90"/>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E43B90"/>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E43B90"/>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E43B90"/>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E43B90"/>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E43B90"/>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E43B90"/>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E43B90"/>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E43B90"/>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E43B90"/>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E43B90"/>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E43B90"/>
    <w:rPr>
      <w:vanish w:val="0"/>
      <w:webHidden w:val="0"/>
      <w:color w:val="999999"/>
      <w:sz w:val="12"/>
      <w:szCs w:val="12"/>
      <w:specVanish/>
    </w:rPr>
  </w:style>
  <w:style w:type="paragraph" w:customStyle="1" w:styleId="CardsFont8pt">
    <w:name w:val="Cards + Font: 8 pt"/>
    <w:basedOn w:val="Normal"/>
    <w:rsid w:val="00E43B90"/>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E43B90"/>
    <w:rPr>
      <w:sz w:val="16"/>
    </w:rPr>
  </w:style>
  <w:style w:type="character" w:customStyle="1" w:styleId="TagLineCharChar">
    <w:name w:val="Tag Line Char Char"/>
    <w:rsid w:val="00E43B90"/>
    <w:rPr>
      <w:rFonts w:cs="Arial"/>
      <w:b/>
      <w:bCs/>
      <w:iCs/>
      <w:sz w:val="24"/>
      <w:szCs w:val="28"/>
      <w:lang w:val="en-US" w:eastAsia="en-US" w:bidi="ar-SA"/>
    </w:rPr>
  </w:style>
  <w:style w:type="paragraph" w:customStyle="1" w:styleId="published">
    <w:name w:val="published"/>
    <w:basedOn w:val="Normal"/>
    <w:rsid w:val="00E43B90"/>
    <w:pPr>
      <w:spacing w:before="100" w:beforeAutospacing="1" w:after="100" w:afterAutospacing="1"/>
    </w:pPr>
    <w:rPr>
      <w:rFonts w:eastAsia="Times New Roman"/>
      <w:sz w:val="24"/>
    </w:rPr>
  </w:style>
  <w:style w:type="character" w:customStyle="1" w:styleId="articlecommentcount">
    <w:name w:val="article_comment_count"/>
    <w:rsid w:val="00E43B90"/>
  </w:style>
  <w:style w:type="character" w:customStyle="1" w:styleId="articlerecommendcount">
    <w:name w:val="article_recommend_count"/>
    <w:rsid w:val="00E43B90"/>
  </w:style>
  <w:style w:type="character" w:customStyle="1" w:styleId="normaltext1">
    <w:name w:val="normal_text"/>
    <w:rsid w:val="00E43B90"/>
  </w:style>
  <w:style w:type="paragraph" w:customStyle="1" w:styleId="storytimestamp">
    <w:name w:val="storytimestamp"/>
    <w:basedOn w:val="Normal"/>
    <w:rsid w:val="00E43B90"/>
    <w:pPr>
      <w:spacing w:before="100" w:beforeAutospacing="1" w:after="100" w:afterAutospacing="1"/>
    </w:pPr>
    <w:rPr>
      <w:rFonts w:eastAsia="Times New Roman"/>
      <w:sz w:val="24"/>
    </w:rPr>
  </w:style>
  <w:style w:type="character" w:customStyle="1" w:styleId="story-byline">
    <w:name w:val="story-byline"/>
    <w:rsid w:val="00E43B90"/>
  </w:style>
  <w:style w:type="character" w:customStyle="1" w:styleId="story-titleline">
    <w:name w:val="story-titleline"/>
    <w:rsid w:val="00E43B90"/>
  </w:style>
  <w:style w:type="paragraph" w:styleId="ListBullet2">
    <w:name w:val="List Bullet 2"/>
    <w:basedOn w:val="Normal"/>
    <w:rsid w:val="00E43B90"/>
    <w:pPr>
      <w:tabs>
        <w:tab w:val="num" w:pos="1440"/>
      </w:tabs>
      <w:ind w:left="1440" w:hanging="360"/>
    </w:pPr>
    <w:rPr>
      <w:rFonts w:eastAsia="Times New Roman"/>
      <w:b/>
      <w:sz w:val="24"/>
      <w:szCs w:val="44"/>
    </w:rPr>
  </w:style>
  <w:style w:type="paragraph" w:customStyle="1" w:styleId="Cardnotunderlined0">
    <w:name w:val="Card not underlined"/>
    <w:basedOn w:val="Normal"/>
    <w:rsid w:val="00E43B90"/>
    <w:rPr>
      <w:rFonts w:eastAsia="Times New Roman"/>
      <w:color w:val="000000"/>
      <w:sz w:val="10"/>
    </w:rPr>
  </w:style>
  <w:style w:type="character" w:customStyle="1" w:styleId="UnderlineCardChar1">
    <w:name w:val="Underline Card Char"/>
    <w:rsid w:val="00E43B90"/>
    <w:rPr>
      <w:sz w:val="22"/>
      <w:szCs w:val="24"/>
      <w:u w:val="single"/>
      <w:lang w:val="en-US" w:eastAsia="en-US" w:bidi="ar-SA"/>
    </w:rPr>
  </w:style>
  <w:style w:type="character" w:customStyle="1" w:styleId="SourcesCharChar1">
    <w:name w:val="Sources Char Char1"/>
    <w:rsid w:val="00E43B90"/>
    <w:rPr>
      <w:rFonts w:cs="Arial"/>
      <w:b/>
      <w:bCs/>
      <w:iCs/>
      <w:sz w:val="24"/>
      <w:szCs w:val="28"/>
      <w:lang w:val="en-US" w:eastAsia="en-US" w:bidi="ar-SA"/>
    </w:rPr>
  </w:style>
  <w:style w:type="paragraph" w:customStyle="1" w:styleId="OmniPage3">
    <w:name w:val="OmniPage #3"/>
    <w:basedOn w:val="Normal"/>
    <w:rsid w:val="00E43B90"/>
    <w:rPr>
      <w:rFonts w:eastAsia="Times New Roman"/>
      <w:color w:val="000000"/>
      <w:szCs w:val="20"/>
    </w:rPr>
  </w:style>
  <w:style w:type="paragraph" w:customStyle="1" w:styleId="OmniPage16">
    <w:name w:val="OmniPage #16"/>
    <w:basedOn w:val="Normal"/>
    <w:rsid w:val="00E43B90"/>
    <w:rPr>
      <w:rFonts w:eastAsia="Times New Roman"/>
      <w:color w:val="000000"/>
      <w:szCs w:val="20"/>
    </w:rPr>
  </w:style>
  <w:style w:type="paragraph" w:customStyle="1" w:styleId="OmniPage23">
    <w:name w:val="OmniPage #23"/>
    <w:basedOn w:val="Normal"/>
    <w:rsid w:val="00E43B90"/>
    <w:rPr>
      <w:rFonts w:eastAsia="Times New Roman"/>
      <w:color w:val="000000"/>
      <w:szCs w:val="20"/>
    </w:rPr>
  </w:style>
  <w:style w:type="paragraph" w:customStyle="1" w:styleId="OmniPage24">
    <w:name w:val="OmniPage #24"/>
    <w:basedOn w:val="Normal"/>
    <w:rsid w:val="00E43B90"/>
    <w:rPr>
      <w:rFonts w:eastAsia="Times New Roman"/>
      <w:color w:val="000000"/>
      <w:szCs w:val="20"/>
    </w:rPr>
  </w:style>
  <w:style w:type="paragraph" w:customStyle="1" w:styleId="OmniPage27">
    <w:name w:val="OmniPage #27"/>
    <w:basedOn w:val="Normal"/>
    <w:rsid w:val="00E43B90"/>
    <w:rPr>
      <w:rFonts w:eastAsia="Times New Roman"/>
      <w:color w:val="000000"/>
      <w:szCs w:val="20"/>
    </w:rPr>
  </w:style>
  <w:style w:type="paragraph" w:customStyle="1" w:styleId="OmniPage28">
    <w:name w:val="OmniPage #28"/>
    <w:basedOn w:val="Normal"/>
    <w:rsid w:val="00E43B90"/>
    <w:rPr>
      <w:rFonts w:eastAsia="Times New Roman"/>
      <w:color w:val="000000"/>
      <w:szCs w:val="20"/>
    </w:rPr>
  </w:style>
  <w:style w:type="paragraph" w:customStyle="1" w:styleId="OmniPage29">
    <w:name w:val="OmniPage #29"/>
    <w:basedOn w:val="Normal"/>
    <w:rsid w:val="00E43B90"/>
    <w:rPr>
      <w:rFonts w:eastAsia="Times New Roman"/>
      <w:color w:val="000000"/>
      <w:szCs w:val="20"/>
    </w:rPr>
  </w:style>
  <w:style w:type="paragraph" w:customStyle="1" w:styleId="OmniPage30">
    <w:name w:val="OmniPage #30"/>
    <w:basedOn w:val="Normal"/>
    <w:rsid w:val="00E43B90"/>
    <w:rPr>
      <w:rFonts w:eastAsia="Times New Roman"/>
      <w:color w:val="000000"/>
      <w:szCs w:val="20"/>
    </w:rPr>
  </w:style>
  <w:style w:type="paragraph" w:customStyle="1" w:styleId="OmniPage31">
    <w:name w:val="OmniPage #31"/>
    <w:basedOn w:val="Normal"/>
    <w:rsid w:val="00E43B90"/>
    <w:rPr>
      <w:rFonts w:eastAsia="Times New Roman"/>
      <w:color w:val="000000"/>
      <w:szCs w:val="20"/>
    </w:rPr>
  </w:style>
  <w:style w:type="paragraph" w:customStyle="1" w:styleId="OmniPage32">
    <w:name w:val="OmniPage #32"/>
    <w:basedOn w:val="Normal"/>
    <w:rsid w:val="00E43B90"/>
    <w:rPr>
      <w:rFonts w:eastAsia="Times New Roman"/>
      <w:color w:val="000000"/>
      <w:szCs w:val="20"/>
    </w:rPr>
  </w:style>
  <w:style w:type="paragraph" w:customStyle="1" w:styleId="OmniPage33">
    <w:name w:val="OmniPage #33"/>
    <w:basedOn w:val="Normal"/>
    <w:rsid w:val="00E43B90"/>
    <w:rPr>
      <w:rFonts w:eastAsia="Times New Roman"/>
      <w:color w:val="000000"/>
      <w:szCs w:val="20"/>
    </w:rPr>
  </w:style>
  <w:style w:type="paragraph" w:customStyle="1" w:styleId="OmniPage34">
    <w:name w:val="OmniPage #34"/>
    <w:basedOn w:val="Normal"/>
    <w:rsid w:val="00E43B90"/>
    <w:rPr>
      <w:rFonts w:eastAsia="Times New Roman"/>
      <w:color w:val="000000"/>
      <w:szCs w:val="20"/>
    </w:rPr>
  </w:style>
  <w:style w:type="paragraph" w:customStyle="1" w:styleId="OmniPage35">
    <w:name w:val="OmniPage #35"/>
    <w:basedOn w:val="Normal"/>
    <w:rsid w:val="00E43B90"/>
    <w:rPr>
      <w:rFonts w:eastAsia="Times New Roman"/>
      <w:color w:val="000000"/>
      <w:szCs w:val="20"/>
    </w:rPr>
  </w:style>
  <w:style w:type="paragraph" w:customStyle="1" w:styleId="OmniPage36">
    <w:name w:val="OmniPage #36"/>
    <w:basedOn w:val="Normal"/>
    <w:rsid w:val="00E43B90"/>
    <w:rPr>
      <w:rFonts w:eastAsia="Times New Roman"/>
      <w:color w:val="000000"/>
      <w:szCs w:val="20"/>
    </w:rPr>
  </w:style>
  <w:style w:type="paragraph" w:customStyle="1" w:styleId="OmniPage37">
    <w:name w:val="OmniPage #37"/>
    <w:basedOn w:val="Normal"/>
    <w:rsid w:val="00E43B90"/>
    <w:rPr>
      <w:rFonts w:eastAsia="Times New Roman"/>
      <w:color w:val="000000"/>
      <w:szCs w:val="20"/>
    </w:rPr>
  </w:style>
  <w:style w:type="paragraph" w:customStyle="1" w:styleId="OmniPage38">
    <w:name w:val="OmniPage #38"/>
    <w:basedOn w:val="Normal"/>
    <w:rsid w:val="00E43B90"/>
    <w:rPr>
      <w:rFonts w:eastAsia="Times New Roman"/>
      <w:color w:val="000000"/>
      <w:szCs w:val="20"/>
    </w:rPr>
  </w:style>
  <w:style w:type="paragraph" w:customStyle="1" w:styleId="OmniPage39">
    <w:name w:val="OmniPage #39"/>
    <w:basedOn w:val="Normal"/>
    <w:rsid w:val="00E43B90"/>
    <w:rPr>
      <w:rFonts w:eastAsia="Times New Roman"/>
      <w:color w:val="000000"/>
      <w:szCs w:val="20"/>
    </w:rPr>
  </w:style>
  <w:style w:type="paragraph" w:customStyle="1" w:styleId="OmniPage40">
    <w:name w:val="OmniPage #40"/>
    <w:basedOn w:val="Normal"/>
    <w:rsid w:val="00E43B90"/>
    <w:rPr>
      <w:rFonts w:eastAsia="Times New Roman"/>
      <w:color w:val="000000"/>
      <w:szCs w:val="20"/>
    </w:rPr>
  </w:style>
  <w:style w:type="paragraph" w:customStyle="1" w:styleId="OmniPage41">
    <w:name w:val="OmniPage #41"/>
    <w:basedOn w:val="Normal"/>
    <w:rsid w:val="00E43B90"/>
    <w:rPr>
      <w:rFonts w:eastAsia="Times New Roman"/>
      <w:color w:val="000000"/>
      <w:szCs w:val="20"/>
    </w:rPr>
  </w:style>
  <w:style w:type="paragraph" w:customStyle="1" w:styleId="OmniPage42">
    <w:name w:val="OmniPage #42"/>
    <w:basedOn w:val="Normal"/>
    <w:rsid w:val="00E43B90"/>
    <w:rPr>
      <w:rFonts w:eastAsia="Times New Roman"/>
      <w:color w:val="000000"/>
      <w:szCs w:val="20"/>
    </w:rPr>
  </w:style>
  <w:style w:type="paragraph" w:customStyle="1" w:styleId="OmniPage43">
    <w:name w:val="OmniPage #43"/>
    <w:basedOn w:val="Normal"/>
    <w:rsid w:val="00E43B90"/>
    <w:rPr>
      <w:rFonts w:eastAsia="Times New Roman"/>
      <w:color w:val="000000"/>
      <w:szCs w:val="20"/>
    </w:rPr>
  </w:style>
  <w:style w:type="paragraph" w:customStyle="1" w:styleId="OmniPage44">
    <w:name w:val="OmniPage #44"/>
    <w:basedOn w:val="Normal"/>
    <w:rsid w:val="00E43B90"/>
    <w:rPr>
      <w:rFonts w:eastAsia="Times New Roman"/>
      <w:color w:val="000000"/>
      <w:szCs w:val="20"/>
    </w:rPr>
  </w:style>
  <w:style w:type="paragraph" w:customStyle="1" w:styleId="OmniPage45">
    <w:name w:val="OmniPage #45"/>
    <w:basedOn w:val="Normal"/>
    <w:rsid w:val="00E43B90"/>
    <w:rPr>
      <w:rFonts w:eastAsia="Times New Roman"/>
      <w:color w:val="000000"/>
      <w:szCs w:val="20"/>
    </w:rPr>
  </w:style>
  <w:style w:type="paragraph" w:customStyle="1" w:styleId="OmniPage46">
    <w:name w:val="OmniPage #46"/>
    <w:basedOn w:val="Normal"/>
    <w:rsid w:val="00E43B90"/>
    <w:rPr>
      <w:rFonts w:eastAsia="Times New Roman"/>
      <w:color w:val="000000"/>
      <w:szCs w:val="20"/>
    </w:rPr>
  </w:style>
  <w:style w:type="paragraph" w:customStyle="1" w:styleId="OmniPage47">
    <w:name w:val="OmniPage #47"/>
    <w:basedOn w:val="Normal"/>
    <w:rsid w:val="00E43B90"/>
    <w:rPr>
      <w:rFonts w:eastAsia="Times New Roman"/>
      <w:color w:val="000000"/>
      <w:szCs w:val="20"/>
    </w:rPr>
  </w:style>
  <w:style w:type="paragraph" w:customStyle="1" w:styleId="OmniPage48">
    <w:name w:val="OmniPage #48"/>
    <w:basedOn w:val="Normal"/>
    <w:rsid w:val="00E43B90"/>
    <w:rPr>
      <w:rFonts w:eastAsia="Times New Roman"/>
      <w:color w:val="000000"/>
      <w:szCs w:val="20"/>
    </w:rPr>
  </w:style>
  <w:style w:type="paragraph" w:customStyle="1" w:styleId="OmniPage49">
    <w:name w:val="OmniPage #49"/>
    <w:basedOn w:val="Normal"/>
    <w:rsid w:val="00E43B90"/>
    <w:rPr>
      <w:rFonts w:eastAsia="Times New Roman"/>
      <w:color w:val="000000"/>
      <w:szCs w:val="20"/>
    </w:rPr>
  </w:style>
  <w:style w:type="paragraph" w:customStyle="1" w:styleId="OmniPage50">
    <w:name w:val="OmniPage #50"/>
    <w:basedOn w:val="Normal"/>
    <w:rsid w:val="00E43B90"/>
    <w:rPr>
      <w:rFonts w:eastAsia="Times New Roman"/>
      <w:color w:val="000000"/>
      <w:szCs w:val="20"/>
    </w:rPr>
  </w:style>
  <w:style w:type="paragraph" w:customStyle="1" w:styleId="OmniPage51">
    <w:name w:val="OmniPage #51"/>
    <w:basedOn w:val="Normal"/>
    <w:rsid w:val="00E43B90"/>
    <w:rPr>
      <w:rFonts w:eastAsia="Times New Roman"/>
      <w:color w:val="000000"/>
      <w:szCs w:val="20"/>
    </w:rPr>
  </w:style>
  <w:style w:type="paragraph" w:customStyle="1" w:styleId="OmniPage52">
    <w:name w:val="OmniPage #52"/>
    <w:basedOn w:val="Normal"/>
    <w:rsid w:val="00E43B90"/>
    <w:rPr>
      <w:rFonts w:eastAsia="Times New Roman"/>
      <w:color w:val="000000"/>
      <w:szCs w:val="20"/>
    </w:rPr>
  </w:style>
  <w:style w:type="paragraph" w:customStyle="1" w:styleId="OmniPage53">
    <w:name w:val="OmniPage #53"/>
    <w:basedOn w:val="Normal"/>
    <w:rsid w:val="00E43B90"/>
    <w:rPr>
      <w:rFonts w:eastAsia="Times New Roman"/>
      <w:color w:val="000000"/>
      <w:szCs w:val="20"/>
    </w:rPr>
  </w:style>
  <w:style w:type="paragraph" w:customStyle="1" w:styleId="OmniPage54">
    <w:name w:val="OmniPage #54"/>
    <w:basedOn w:val="Normal"/>
    <w:rsid w:val="00E43B90"/>
    <w:rPr>
      <w:rFonts w:eastAsia="Times New Roman"/>
      <w:color w:val="000000"/>
      <w:szCs w:val="20"/>
    </w:rPr>
  </w:style>
  <w:style w:type="paragraph" w:customStyle="1" w:styleId="OmniPage55">
    <w:name w:val="OmniPage #55"/>
    <w:basedOn w:val="Normal"/>
    <w:rsid w:val="00E43B90"/>
    <w:rPr>
      <w:rFonts w:eastAsia="Times New Roman"/>
      <w:color w:val="000000"/>
      <w:szCs w:val="20"/>
    </w:rPr>
  </w:style>
  <w:style w:type="paragraph" w:customStyle="1" w:styleId="OmniPage56">
    <w:name w:val="OmniPage #56"/>
    <w:basedOn w:val="Normal"/>
    <w:rsid w:val="00E43B90"/>
    <w:rPr>
      <w:rFonts w:eastAsia="Times New Roman"/>
      <w:color w:val="000000"/>
      <w:szCs w:val="20"/>
    </w:rPr>
  </w:style>
  <w:style w:type="paragraph" w:customStyle="1" w:styleId="OmniPage57">
    <w:name w:val="OmniPage #57"/>
    <w:basedOn w:val="Normal"/>
    <w:rsid w:val="00E43B90"/>
    <w:rPr>
      <w:rFonts w:eastAsia="Times New Roman"/>
      <w:color w:val="000000"/>
      <w:szCs w:val="20"/>
    </w:rPr>
  </w:style>
  <w:style w:type="paragraph" w:customStyle="1" w:styleId="OmniPage58">
    <w:name w:val="OmniPage #58"/>
    <w:basedOn w:val="Normal"/>
    <w:rsid w:val="00E43B90"/>
    <w:rPr>
      <w:rFonts w:eastAsia="Times New Roman"/>
      <w:color w:val="000000"/>
      <w:szCs w:val="20"/>
    </w:rPr>
  </w:style>
  <w:style w:type="paragraph" w:customStyle="1" w:styleId="OmniPage59">
    <w:name w:val="OmniPage #59"/>
    <w:basedOn w:val="Normal"/>
    <w:rsid w:val="00E43B90"/>
    <w:rPr>
      <w:rFonts w:eastAsia="Times New Roman"/>
      <w:color w:val="000000"/>
      <w:szCs w:val="20"/>
    </w:rPr>
  </w:style>
  <w:style w:type="paragraph" w:customStyle="1" w:styleId="OmniPage60">
    <w:name w:val="OmniPage #60"/>
    <w:basedOn w:val="Normal"/>
    <w:rsid w:val="00E43B90"/>
    <w:rPr>
      <w:rFonts w:eastAsia="Times New Roman"/>
      <w:color w:val="000000"/>
      <w:szCs w:val="20"/>
    </w:rPr>
  </w:style>
  <w:style w:type="paragraph" w:customStyle="1" w:styleId="OmniPage61">
    <w:name w:val="OmniPage #61"/>
    <w:basedOn w:val="Normal"/>
    <w:rsid w:val="00E43B90"/>
    <w:rPr>
      <w:rFonts w:eastAsia="Times New Roman"/>
      <w:color w:val="000000"/>
      <w:szCs w:val="20"/>
    </w:rPr>
  </w:style>
  <w:style w:type="paragraph" w:customStyle="1" w:styleId="OmniPage62">
    <w:name w:val="OmniPage #62"/>
    <w:basedOn w:val="Normal"/>
    <w:rsid w:val="00E43B90"/>
    <w:rPr>
      <w:rFonts w:eastAsia="Times New Roman"/>
      <w:color w:val="000000"/>
      <w:szCs w:val="20"/>
    </w:rPr>
  </w:style>
  <w:style w:type="paragraph" w:customStyle="1" w:styleId="OmniPage63">
    <w:name w:val="OmniPage #63"/>
    <w:basedOn w:val="Normal"/>
    <w:rsid w:val="00E43B90"/>
    <w:rPr>
      <w:rFonts w:eastAsia="Times New Roman"/>
      <w:color w:val="000000"/>
      <w:szCs w:val="20"/>
    </w:rPr>
  </w:style>
  <w:style w:type="paragraph" w:customStyle="1" w:styleId="OmniPage64">
    <w:name w:val="OmniPage #64"/>
    <w:basedOn w:val="Normal"/>
    <w:rsid w:val="00E43B90"/>
    <w:rPr>
      <w:rFonts w:eastAsia="Times New Roman"/>
      <w:color w:val="000000"/>
      <w:szCs w:val="20"/>
    </w:rPr>
  </w:style>
  <w:style w:type="paragraph" w:customStyle="1" w:styleId="OmniPage65">
    <w:name w:val="OmniPage #65"/>
    <w:basedOn w:val="Normal"/>
    <w:rsid w:val="00E43B90"/>
    <w:rPr>
      <w:rFonts w:eastAsia="Times New Roman"/>
      <w:color w:val="000000"/>
      <w:szCs w:val="20"/>
    </w:rPr>
  </w:style>
  <w:style w:type="paragraph" w:customStyle="1" w:styleId="OmniPage66">
    <w:name w:val="OmniPage #66"/>
    <w:basedOn w:val="Normal"/>
    <w:rsid w:val="00E43B90"/>
    <w:rPr>
      <w:rFonts w:eastAsia="Times New Roman"/>
      <w:color w:val="000000"/>
      <w:szCs w:val="20"/>
    </w:rPr>
  </w:style>
  <w:style w:type="paragraph" w:customStyle="1" w:styleId="OmniPage67">
    <w:name w:val="OmniPage #67"/>
    <w:basedOn w:val="Normal"/>
    <w:rsid w:val="00E43B90"/>
    <w:rPr>
      <w:rFonts w:eastAsia="Times New Roman"/>
      <w:color w:val="000000"/>
      <w:szCs w:val="20"/>
    </w:rPr>
  </w:style>
  <w:style w:type="paragraph" w:customStyle="1" w:styleId="OmniPage68">
    <w:name w:val="OmniPage #68"/>
    <w:basedOn w:val="Normal"/>
    <w:rsid w:val="00E43B90"/>
    <w:rPr>
      <w:rFonts w:eastAsia="Times New Roman"/>
      <w:color w:val="000000"/>
      <w:szCs w:val="20"/>
    </w:rPr>
  </w:style>
  <w:style w:type="paragraph" w:customStyle="1" w:styleId="OmniPage69">
    <w:name w:val="OmniPage #69"/>
    <w:basedOn w:val="Normal"/>
    <w:rsid w:val="00E43B90"/>
    <w:rPr>
      <w:rFonts w:eastAsia="Times New Roman"/>
      <w:color w:val="000000"/>
      <w:szCs w:val="20"/>
    </w:rPr>
  </w:style>
  <w:style w:type="paragraph" w:customStyle="1" w:styleId="OmniPage70">
    <w:name w:val="OmniPage #70"/>
    <w:basedOn w:val="Normal"/>
    <w:rsid w:val="00E43B90"/>
    <w:rPr>
      <w:rFonts w:eastAsia="Times New Roman"/>
      <w:color w:val="000000"/>
      <w:szCs w:val="20"/>
    </w:rPr>
  </w:style>
  <w:style w:type="paragraph" w:customStyle="1" w:styleId="OmniPage71">
    <w:name w:val="OmniPage #71"/>
    <w:basedOn w:val="Normal"/>
    <w:rsid w:val="00E43B90"/>
    <w:rPr>
      <w:rFonts w:eastAsia="Times New Roman"/>
      <w:color w:val="000000"/>
      <w:szCs w:val="20"/>
    </w:rPr>
  </w:style>
  <w:style w:type="table" w:customStyle="1" w:styleId="MediumGrid22">
    <w:name w:val="Medium Grid 22"/>
    <w:basedOn w:val="TableNormal"/>
    <w:uiPriority w:val="68"/>
    <w:rsid w:val="00E43B90"/>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E43B90"/>
    <w:rPr>
      <w:rFonts w:ascii="Times New Roman" w:eastAsia="Times New Roman" w:hAnsi="Times New Roman" w:cs="Calibri"/>
      <w:sz w:val="16"/>
      <w:szCs w:val="20"/>
    </w:rPr>
  </w:style>
  <w:style w:type="character" w:customStyle="1" w:styleId="createby">
    <w:name w:val="createby"/>
    <w:rsid w:val="00E43B90"/>
  </w:style>
  <w:style w:type="character" w:customStyle="1" w:styleId="quote-right">
    <w:name w:val="quote-right"/>
    <w:rsid w:val="00E43B90"/>
  </w:style>
  <w:style w:type="character" w:customStyle="1" w:styleId="smallcase">
    <w:name w:val="smallcase"/>
    <w:rsid w:val="00E43B90"/>
  </w:style>
  <w:style w:type="character" w:customStyle="1" w:styleId="ft0">
    <w:name w:val="ft0"/>
    <w:rsid w:val="00E43B90"/>
  </w:style>
  <w:style w:type="character" w:customStyle="1" w:styleId="ft2">
    <w:name w:val="ft2"/>
    <w:rsid w:val="00E43B90"/>
  </w:style>
  <w:style w:type="character" w:customStyle="1" w:styleId="ft3">
    <w:name w:val="ft3"/>
    <w:rsid w:val="00E43B90"/>
  </w:style>
  <w:style w:type="character" w:customStyle="1" w:styleId="StyleTimesNewRoman12ptBold1">
    <w:name w:val="Style Times New Roman 12 pt Bold1"/>
    <w:rsid w:val="00E43B90"/>
    <w:rPr>
      <w:b/>
      <w:bCs/>
      <w:sz w:val="24"/>
    </w:rPr>
  </w:style>
  <w:style w:type="character" w:customStyle="1" w:styleId="CircledChar2">
    <w:name w:val="Circled Char2"/>
    <w:rsid w:val="00E43B90"/>
    <w:rPr>
      <w:rFonts w:eastAsia="MS Mincho"/>
      <w:b/>
      <w:szCs w:val="24"/>
      <w:u w:val="single"/>
      <w:lang w:val="en-US" w:eastAsia="ja-JP" w:bidi="ar-SA"/>
    </w:rPr>
  </w:style>
  <w:style w:type="character" w:customStyle="1" w:styleId="SmallTextChar2">
    <w:name w:val="Small Text Char2"/>
    <w:rsid w:val="00E43B90"/>
    <w:rPr>
      <w:rFonts w:eastAsia="MS Mincho"/>
      <w:sz w:val="15"/>
      <w:szCs w:val="24"/>
      <w:lang w:val="en-US" w:eastAsia="ja-JP" w:bidi="ar-SA"/>
    </w:rPr>
  </w:style>
  <w:style w:type="character" w:customStyle="1" w:styleId="BoldandUnderlineCharCharCharCharChar1">
    <w:name w:val="Bold and Underline Char Char Char Char Char1"/>
    <w:rsid w:val="00E43B90"/>
    <w:rPr>
      <w:b/>
      <w:szCs w:val="24"/>
      <w:u w:val="single"/>
      <w:lang w:val="en-US" w:eastAsia="en-US" w:bidi="ar-SA"/>
    </w:rPr>
  </w:style>
  <w:style w:type="character" w:customStyle="1" w:styleId="SmallCardChar">
    <w:name w:val="Small Card Char"/>
    <w:rsid w:val="00E43B90"/>
    <w:rPr>
      <w:rFonts w:ascii="Palatino Linotype" w:eastAsia="Times New Roman" w:hAnsi="Palatino Linotype"/>
      <w:sz w:val="12"/>
      <w:szCs w:val="24"/>
    </w:rPr>
  </w:style>
  <w:style w:type="character" w:customStyle="1" w:styleId="StyleBoldUnderline10ptBold">
    <w:name w:val="Style Bold Underline + 10 pt Bold"/>
    <w:rsid w:val="00E43B90"/>
    <w:rPr>
      <w:b/>
      <w:bCs/>
      <w:sz w:val="20"/>
      <w:u w:val="thick"/>
    </w:rPr>
  </w:style>
  <w:style w:type="character" w:customStyle="1" w:styleId="separator">
    <w:name w:val="separator"/>
    <w:rsid w:val="00E43B90"/>
  </w:style>
  <w:style w:type="character" w:customStyle="1" w:styleId="PageHeaderChar">
    <w:name w:val="Page Header Char"/>
    <w:link w:val="PageHeader"/>
    <w:uiPriority w:val="99"/>
    <w:rsid w:val="00E43B90"/>
    <w:rPr>
      <w:rFonts w:ascii="Calibri" w:hAnsi="Calibri"/>
      <w:sz w:val="22"/>
    </w:rPr>
  </w:style>
  <w:style w:type="paragraph" w:customStyle="1" w:styleId="NormalUnderline0">
    <w:name w:val="Normal + Underline"/>
    <w:basedOn w:val="Normal"/>
    <w:link w:val="NormalUnderlineChar0"/>
    <w:qFormat/>
    <w:rsid w:val="00E43B90"/>
    <w:pPr>
      <w:ind w:left="720"/>
    </w:pPr>
    <w:rPr>
      <w:rFonts w:eastAsia="Times New Roman"/>
      <w:b/>
      <w:sz w:val="24"/>
      <w:u w:val="single"/>
    </w:rPr>
  </w:style>
  <w:style w:type="paragraph" w:customStyle="1" w:styleId="NormalNoUnderline">
    <w:name w:val="Normal + No Underline"/>
    <w:basedOn w:val="Normal"/>
    <w:link w:val="NormalNoUnderlineChar"/>
    <w:rsid w:val="00E43B90"/>
    <w:pPr>
      <w:ind w:left="720"/>
    </w:pPr>
    <w:rPr>
      <w:rFonts w:eastAsia="Times New Roman"/>
      <w:sz w:val="12"/>
    </w:rPr>
  </w:style>
  <w:style w:type="character" w:customStyle="1" w:styleId="NormalUnderlineChar0">
    <w:name w:val="Normal + Underline Char"/>
    <w:link w:val="NormalUnderline0"/>
    <w:rsid w:val="00E43B90"/>
    <w:rPr>
      <w:rFonts w:ascii="Calibri" w:eastAsia="Times New Roman" w:hAnsi="Calibri"/>
      <w:b/>
      <w:u w:val="single"/>
    </w:rPr>
  </w:style>
  <w:style w:type="character" w:customStyle="1" w:styleId="NormalNoUnderlineChar">
    <w:name w:val="Normal + No Underline Char"/>
    <w:link w:val="NormalNoUnderline"/>
    <w:rsid w:val="00E43B90"/>
    <w:rPr>
      <w:rFonts w:ascii="Calibri" w:eastAsia="Times New Roman" w:hAnsi="Calibri"/>
      <w:sz w:val="12"/>
    </w:rPr>
  </w:style>
  <w:style w:type="paragraph" w:customStyle="1" w:styleId="TagCite3">
    <w:name w:val="Tag Cite"/>
    <w:basedOn w:val="PageHeader"/>
    <w:link w:val="TagCiteChar5"/>
    <w:qFormat/>
    <w:rsid w:val="00E43B90"/>
    <w:rPr>
      <w:rFonts w:eastAsia="SimSun"/>
      <w:b/>
      <w:sz w:val="24"/>
      <w:lang w:eastAsia="zh-CN"/>
    </w:rPr>
  </w:style>
  <w:style w:type="character" w:customStyle="1" w:styleId="TagCiteChar5">
    <w:name w:val="Tag Cite Char"/>
    <w:link w:val="TagCite3"/>
    <w:rsid w:val="00E43B90"/>
    <w:rPr>
      <w:rFonts w:ascii="Calibri" w:eastAsia="SimSun" w:hAnsi="Calibri"/>
      <w:b/>
      <w:lang w:eastAsia="zh-CN"/>
    </w:rPr>
  </w:style>
  <w:style w:type="character" w:customStyle="1" w:styleId="smalllink">
    <w:name w:val="smalllink"/>
    <w:rsid w:val="00E43B90"/>
  </w:style>
  <w:style w:type="character" w:customStyle="1" w:styleId="bighead1">
    <w:name w:val="bighead1"/>
    <w:rsid w:val="00E43B90"/>
    <w:rPr>
      <w:rFonts w:ascii="Verdana" w:hAnsi="Verdana" w:hint="default"/>
      <w:b/>
      <w:bCs/>
      <w:sz w:val="27"/>
      <w:szCs w:val="27"/>
    </w:rPr>
  </w:style>
  <w:style w:type="character" w:customStyle="1" w:styleId="Underline-WFU">
    <w:name w:val="Underline-WFU"/>
    <w:uiPriority w:val="1"/>
    <w:qFormat/>
    <w:rsid w:val="00E43B90"/>
    <w:rPr>
      <w:rFonts w:ascii="Cambria" w:hAnsi="Cambria"/>
      <w:sz w:val="21"/>
      <w:u w:val="single"/>
    </w:rPr>
  </w:style>
  <w:style w:type="paragraph" w:customStyle="1" w:styleId="Tiny-WFU">
    <w:name w:val="Tiny-WFU"/>
    <w:basedOn w:val="Normal"/>
    <w:qFormat/>
    <w:rsid w:val="00E43B90"/>
    <w:rPr>
      <w:rFonts w:ascii="Cambria" w:eastAsia="Malgun Gothic" w:hAnsi="Cambria"/>
      <w:sz w:val="12"/>
      <w:lang w:eastAsia="ko-KR"/>
    </w:rPr>
  </w:style>
  <w:style w:type="character" w:customStyle="1" w:styleId="b">
    <w:name w:val="b"/>
    <w:rsid w:val="00E43B90"/>
  </w:style>
  <w:style w:type="paragraph" w:customStyle="1" w:styleId="Indentation">
    <w:name w:val="Indentation"/>
    <w:basedOn w:val="Normal"/>
    <w:uiPriority w:val="99"/>
    <w:qFormat/>
    <w:rsid w:val="00E43B90"/>
    <w:pPr>
      <w:ind w:left="288" w:right="288"/>
    </w:pPr>
    <w:rPr>
      <w:rFonts w:eastAsia="Calibri"/>
    </w:rPr>
  </w:style>
  <w:style w:type="character" w:customStyle="1" w:styleId="left-date1">
    <w:name w:val="left-date1"/>
    <w:rsid w:val="00E43B90"/>
    <w:rPr>
      <w:rFonts w:ascii="Verdana" w:hAnsi="Verdana" w:hint="default"/>
      <w:color w:val="666666"/>
      <w:sz w:val="14"/>
      <w:szCs w:val="14"/>
    </w:rPr>
  </w:style>
  <w:style w:type="character" w:customStyle="1" w:styleId="org">
    <w:name w:val="org"/>
    <w:basedOn w:val="DefaultParagraphFont"/>
    <w:rsid w:val="00E43B90"/>
  </w:style>
  <w:style w:type="paragraph" w:customStyle="1" w:styleId="seeall">
    <w:name w:val="seeall"/>
    <w:basedOn w:val="Normal"/>
    <w:rsid w:val="00E43B90"/>
    <w:pPr>
      <w:spacing w:before="100" w:beforeAutospacing="1" w:after="100" w:afterAutospacing="1"/>
    </w:pPr>
    <w:rPr>
      <w:rFonts w:eastAsia="Times New Roman"/>
      <w:sz w:val="24"/>
    </w:rPr>
  </w:style>
  <w:style w:type="character" w:customStyle="1" w:styleId="list-comma">
    <w:name w:val="list-comma"/>
    <w:basedOn w:val="DefaultParagraphFont"/>
    <w:rsid w:val="00E43B90"/>
  </w:style>
  <w:style w:type="character" w:customStyle="1" w:styleId="livefyre-commentcount">
    <w:name w:val="livefyre-commentcount"/>
    <w:basedOn w:val="DefaultParagraphFont"/>
    <w:rsid w:val="00E43B90"/>
  </w:style>
  <w:style w:type="character" w:customStyle="1" w:styleId="rednegchange">
    <w:name w:val="red_neg_change"/>
    <w:basedOn w:val="DefaultParagraphFont"/>
    <w:rsid w:val="00E43B90"/>
  </w:style>
  <w:style w:type="character" w:customStyle="1" w:styleId="wsodqchgshow">
    <w:name w:val="wsodq_chgshow"/>
    <w:basedOn w:val="DefaultParagraphFont"/>
    <w:rsid w:val="00E43B90"/>
  </w:style>
  <w:style w:type="character" w:customStyle="1" w:styleId="greenposchange">
    <w:name w:val="green_pos_change"/>
    <w:basedOn w:val="DefaultParagraphFont"/>
    <w:rsid w:val="00E43B90"/>
  </w:style>
  <w:style w:type="character" w:customStyle="1" w:styleId="image-credit">
    <w:name w:val="image-credit"/>
    <w:basedOn w:val="DefaultParagraphFont"/>
    <w:rsid w:val="00E43B90"/>
  </w:style>
  <w:style w:type="paragraph" w:customStyle="1" w:styleId="gascontcredit">
    <w:name w:val="gas_cont_credit"/>
    <w:basedOn w:val="Normal"/>
    <w:rsid w:val="00E43B90"/>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E43B90"/>
    <w:rPr>
      <w:b/>
      <w:szCs w:val="24"/>
      <w:u w:val="single"/>
      <w:lang w:val="en-US" w:eastAsia="en-US" w:bidi="ar-SA"/>
    </w:rPr>
  </w:style>
  <w:style w:type="paragraph" w:customStyle="1" w:styleId="endarticle">
    <w:name w:val="endarticle"/>
    <w:basedOn w:val="Normal"/>
    <w:uiPriority w:val="99"/>
    <w:qFormat/>
    <w:rsid w:val="00E43B90"/>
    <w:pPr>
      <w:spacing w:before="100" w:beforeAutospacing="1" w:after="100" w:afterAutospacing="1"/>
    </w:pPr>
    <w:rPr>
      <w:rFonts w:eastAsia="Times New Roman"/>
      <w:sz w:val="24"/>
    </w:rPr>
  </w:style>
  <w:style w:type="paragraph" w:customStyle="1" w:styleId="a-body-text">
    <w:name w:val="a-body-text"/>
    <w:basedOn w:val="Normal"/>
    <w:uiPriority w:val="99"/>
    <w:qFormat/>
    <w:rsid w:val="00E43B90"/>
    <w:pPr>
      <w:spacing w:before="100" w:beforeAutospacing="1" w:after="100" w:afterAutospacing="1"/>
    </w:pPr>
    <w:rPr>
      <w:rFonts w:eastAsia="Times New Roman"/>
      <w:sz w:val="24"/>
    </w:rPr>
  </w:style>
  <w:style w:type="paragraph" w:customStyle="1" w:styleId="obgpara">
    <w:name w:val="obg_para"/>
    <w:basedOn w:val="Normal"/>
    <w:uiPriority w:val="99"/>
    <w:qFormat/>
    <w:rsid w:val="00E43B90"/>
    <w:pPr>
      <w:spacing w:before="100" w:beforeAutospacing="1" w:after="100" w:afterAutospacing="1"/>
    </w:pPr>
    <w:rPr>
      <w:rFonts w:eastAsia="Times New Roman"/>
      <w:sz w:val="24"/>
    </w:rPr>
  </w:style>
  <w:style w:type="character" w:customStyle="1" w:styleId="caption4">
    <w:name w:val="caption4"/>
    <w:basedOn w:val="DefaultParagraphFont"/>
    <w:rsid w:val="00E43B90"/>
  </w:style>
  <w:style w:type="character" w:customStyle="1" w:styleId="honorific-prefix">
    <w:name w:val="honorific-prefix"/>
    <w:basedOn w:val="DefaultParagraphFont"/>
    <w:rsid w:val="00E43B90"/>
  </w:style>
  <w:style w:type="character" w:customStyle="1" w:styleId="given-name">
    <w:name w:val="given-name"/>
    <w:basedOn w:val="DefaultParagraphFont"/>
    <w:rsid w:val="00E43B90"/>
  </w:style>
  <w:style w:type="character" w:customStyle="1" w:styleId="family-name">
    <w:name w:val="family-name"/>
    <w:basedOn w:val="DefaultParagraphFont"/>
    <w:rsid w:val="00E43B90"/>
  </w:style>
  <w:style w:type="character" w:customStyle="1" w:styleId="chead">
    <w:name w:val="chead"/>
    <w:basedOn w:val="DefaultParagraphFont"/>
    <w:rsid w:val="00E43B90"/>
  </w:style>
  <w:style w:type="character" w:customStyle="1" w:styleId="obgcapsstart">
    <w:name w:val="obg_caps_start"/>
    <w:basedOn w:val="DefaultParagraphFont"/>
    <w:rsid w:val="00E43B90"/>
  </w:style>
  <w:style w:type="character" w:customStyle="1" w:styleId="pmtermsel">
    <w:name w:val="pmtermsel"/>
    <w:basedOn w:val="DefaultParagraphFont"/>
    <w:rsid w:val="00E43B90"/>
  </w:style>
  <w:style w:type="character" w:customStyle="1" w:styleId="showipapr">
    <w:name w:val="show_ipapr"/>
    <w:basedOn w:val="DefaultParagraphFont"/>
    <w:rsid w:val="00E43B90"/>
  </w:style>
  <w:style w:type="character" w:customStyle="1" w:styleId="dnindex">
    <w:name w:val="dnindex"/>
    <w:basedOn w:val="DefaultParagraphFont"/>
    <w:rsid w:val="00E43B90"/>
  </w:style>
  <w:style w:type="character" w:customStyle="1" w:styleId="althead">
    <w:name w:val="althead"/>
    <w:basedOn w:val="DefaultParagraphFont"/>
    <w:rsid w:val="00E43B90"/>
  </w:style>
  <w:style w:type="character" w:customStyle="1" w:styleId="arbd1">
    <w:name w:val="arbd1"/>
    <w:basedOn w:val="DefaultParagraphFont"/>
    <w:rsid w:val="00E43B90"/>
  </w:style>
  <w:style w:type="character" w:customStyle="1" w:styleId="unx">
    <w:name w:val="unx"/>
    <w:basedOn w:val="DefaultParagraphFont"/>
    <w:rsid w:val="00E43B90"/>
  </w:style>
  <w:style w:type="character" w:customStyle="1" w:styleId="lrdctph">
    <w:name w:val="lr_dct_ph"/>
    <w:basedOn w:val="DefaultParagraphFont"/>
    <w:rsid w:val="00E43B90"/>
  </w:style>
  <w:style w:type="paragraph" w:customStyle="1" w:styleId="TxBr41p1">
    <w:name w:val="TxBr_41p1"/>
    <w:basedOn w:val="Normal"/>
    <w:uiPriority w:val="99"/>
    <w:qFormat/>
    <w:rsid w:val="00E43B90"/>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E43B90"/>
    <w:rPr>
      <w:sz w:val="18"/>
      <w:szCs w:val="24"/>
      <w:lang w:val="en-US" w:eastAsia="en-US" w:bidi="ar-SA"/>
    </w:rPr>
  </w:style>
  <w:style w:type="paragraph" w:customStyle="1" w:styleId="003Cite">
    <w:name w:val="003Cite"/>
    <w:basedOn w:val="Normal"/>
    <w:uiPriority w:val="99"/>
    <w:qFormat/>
    <w:rsid w:val="00E43B90"/>
    <w:rPr>
      <w:rFonts w:eastAsia="Calibri"/>
      <w:sz w:val="16"/>
      <w:szCs w:val="16"/>
    </w:rPr>
  </w:style>
  <w:style w:type="paragraph" w:customStyle="1" w:styleId="NormalBold">
    <w:name w:val="Normal + Bold"/>
    <w:aliases w:val="Double Underline"/>
    <w:basedOn w:val="Normal"/>
    <w:link w:val="NormalBoldChar"/>
    <w:qFormat/>
    <w:rsid w:val="00E43B90"/>
    <w:pPr>
      <w:jc w:val="both"/>
    </w:pPr>
    <w:rPr>
      <w:b/>
      <w:color w:val="000000"/>
      <w:u w:val="single"/>
    </w:rPr>
  </w:style>
  <w:style w:type="character" w:customStyle="1" w:styleId="NormalBoldChar">
    <w:name w:val="Normal + Bold Char"/>
    <w:aliases w:val="Double Underline Char"/>
    <w:basedOn w:val="DefaultParagraphFont"/>
    <w:link w:val="NormalBold"/>
    <w:rsid w:val="00E43B90"/>
    <w:rPr>
      <w:rFonts w:ascii="Calibri" w:hAnsi="Calibri"/>
      <w:b/>
      <w:color w:val="000000"/>
      <w:sz w:val="22"/>
      <w:u w:val="single"/>
    </w:rPr>
  </w:style>
  <w:style w:type="character" w:customStyle="1" w:styleId="BlockHeadingsChar1">
    <w:name w:val="Block Headings Char1"/>
    <w:rsid w:val="00E43B90"/>
    <w:rPr>
      <w:b/>
      <w:caps/>
    </w:rPr>
  </w:style>
  <w:style w:type="character" w:customStyle="1" w:styleId="FontStyle170">
    <w:name w:val="Font Style170"/>
    <w:uiPriority w:val="99"/>
    <w:rsid w:val="00E43B90"/>
    <w:rPr>
      <w:rFonts w:ascii="Bookman Old Style" w:hAnsi="Bookman Old Style" w:cs="Bookman Old Style"/>
      <w:sz w:val="16"/>
      <w:szCs w:val="16"/>
    </w:rPr>
  </w:style>
  <w:style w:type="character" w:customStyle="1" w:styleId="Styleunderline12pt">
    <w:name w:val="Style underline + 12 pt"/>
    <w:rsid w:val="00E43B90"/>
    <w:rPr>
      <w:rFonts w:ascii="Times New Roman" w:hAnsi="Times New Roman"/>
      <w:bCs/>
      <w:sz w:val="20"/>
      <w:u w:val="single"/>
    </w:rPr>
  </w:style>
  <w:style w:type="character" w:customStyle="1" w:styleId="StyleUnderlineChar19pt">
    <w:name w:val="Style Underline Char1 + 9 pt"/>
    <w:basedOn w:val="UnderlineChar1"/>
    <w:rsid w:val="00E43B90"/>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E43B9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E43B90"/>
    <w:rPr>
      <w:rFonts w:ascii="Times New Roman" w:hAnsi="Times New Roman"/>
      <w:sz w:val="20"/>
      <w:u w:val="single"/>
      <w:lang w:val="en-US" w:eastAsia="en-US" w:bidi="ar-SA"/>
    </w:rPr>
  </w:style>
  <w:style w:type="paragraph" w:customStyle="1" w:styleId="StyleUnderline9pt10">
    <w:name w:val="Style Underline + 9 pt1"/>
    <w:rsid w:val="00E43B90"/>
    <w:rPr>
      <w:rFonts w:ascii="Times New Roman" w:eastAsia="SimSun" w:hAnsi="Times New Roman" w:cs="Times New Roman"/>
      <w:sz w:val="20"/>
      <w:szCs w:val="20"/>
      <w:u w:val="single"/>
    </w:rPr>
  </w:style>
  <w:style w:type="character" w:customStyle="1" w:styleId="Style9ptUnderline1">
    <w:name w:val="Style 9 pt Underline1"/>
    <w:rsid w:val="00E43B90"/>
    <w:rPr>
      <w:sz w:val="20"/>
      <w:u w:val="single"/>
    </w:rPr>
  </w:style>
  <w:style w:type="character" w:customStyle="1" w:styleId="StyleUnderlineChar19pt2">
    <w:name w:val="Style Underline Char1 + 9 pt2"/>
    <w:basedOn w:val="UnderlineChar1"/>
    <w:rsid w:val="00E43B9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E43B9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E43B9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E43B90"/>
    <w:rPr>
      <w:rFonts w:ascii="Times New Roman" w:hAnsi="Times New Roman"/>
      <w:b/>
      <w:bCs/>
      <w:sz w:val="20"/>
      <w:szCs w:val="24"/>
      <w:u w:val="single"/>
      <w:lang w:val="en-US" w:eastAsia="en-US" w:bidi="ar-SA"/>
    </w:rPr>
  </w:style>
  <w:style w:type="character" w:customStyle="1" w:styleId="content">
    <w:name w:val="content"/>
    <w:basedOn w:val="DefaultParagraphFont"/>
    <w:rsid w:val="00E43B90"/>
  </w:style>
  <w:style w:type="character" w:customStyle="1" w:styleId="tagCharCharCharChar">
    <w:name w:val="tag Char Char Char Char"/>
    <w:rsid w:val="00E43B90"/>
    <w:rPr>
      <w:rFonts w:ascii="Georgia" w:eastAsia="Calibri" w:hAnsi="Georgia" w:cs="Calibri"/>
      <w:b/>
      <w:sz w:val="24"/>
    </w:rPr>
  </w:style>
  <w:style w:type="character" w:customStyle="1" w:styleId="3">
    <w:name w:val="3"/>
    <w:rsid w:val="00E43B9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43B90"/>
    <w:rPr>
      <w:rFonts w:cs="Arial"/>
      <w:b/>
      <w:bCs/>
      <w:iCs/>
      <w:szCs w:val="28"/>
      <w:lang w:val="en-US" w:eastAsia="en-US" w:bidi="ar-SA"/>
    </w:rPr>
  </w:style>
  <w:style w:type="paragraph" w:customStyle="1" w:styleId="EmphasisText">
    <w:name w:val="Emphasis Text"/>
    <w:basedOn w:val="UnderlinedText"/>
    <w:link w:val="EmphasisTextChar"/>
    <w:rsid w:val="00E43B90"/>
    <w:pPr>
      <w:jc w:val="left"/>
    </w:pPr>
    <w:rPr>
      <w:rFonts w:eastAsia="SimSun"/>
      <w:u w:val="single"/>
    </w:rPr>
  </w:style>
  <w:style w:type="character" w:customStyle="1" w:styleId="EmphasisTextChar">
    <w:name w:val="Emphasis Text Char"/>
    <w:link w:val="EmphasisText"/>
    <w:rsid w:val="00E43B90"/>
    <w:rPr>
      <w:rFonts w:ascii="Calibri" w:eastAsia="SimSun" w:hAnsi="Calibri"/>
      <w:b/>
      <w:u w:val="single"/>
    </w:rPr>
  </w:style>
  <w:style w:type="character" w:customStyle="1" w:styleId="7">
    <w:name w:val="7"/>
    <w:rsid w:val="00E43B90"/>
    <w:rPr>
      <w:rFonts w:cs="Arial"/>
      <w:bCs/>
      <w:sz w:val="20"/>
      <w:u w:val="single"/>
      <w:lang w:val="en-US" w:eastAsia="en-US" w:bidi="ar-SA"/>
    </w:rPr>
  </w:style>
  <w:style w:type="character" w:customStyle="1" w:styleId="StyleUnderlineChar19pt4">
    <w:name w:val="Style Underline Char1 + 9 pt4"/>
    <w:basedOn w:val="UnderlineChar1"/>
    <w:rsid w:val="00E43B90"/>
    <w:rPr>
      <w:rFonts w:ascii="Times New Roman" w:hAnsi="Times New Roman"/>
      <w:sz w:val="20"/>
      <w:szCs w:val="24"/>
      <w:u w:val="single"/>
      <w:lang w:val="en-US" w:eastAsia="en-US" w:bidi="ar-SA"/>
    </w:rPr>
  </w:style>
  <w:style w:type="character" w:customStyle="1" w:styleId="StyleUnderlineChar19ptBold1">
    <w:name w:val="Style Underline Char1 + 9 pt Bold1"/>
    <w:rsid w:val="00E43B90"/>
    <w:rPr>
      <w:rFonts w:ascii="Times New Roman" w:hAnsi="Times New Roman"/>
      <w:b/>
      <w:bCs/>
      <w:sz w:val="20"/>
      <w:szCs w:val="24"/>
      <w:u w:val="single"/>
      <w:lang w:val="en-US" w:eastAsia="en-US" w:bidi="ar-SA"/>
    </w:rPr>
  </w:style>
  <w:style w:type="character" w:customStyle="1" w:styleId="Style9ptUnderline3">
    <w:name w:val="Style 9 pt Underline3"/>
    <w:rsid w:val="00E43B90"/>
    <w:rPr>
      <w:sz w:val="20"/>
      <w:u w:val="single"/>
    </w:rPr>
  </w:style>
  <w:style w:type="character" w:customStyle="1" w:styleId="Style9ptUnderline4">
    <w:name w:val="Style 9 pt Underline4"/>
    <w:rsid w:val="00E43B90"/>
    <w:rPr>
      <w:sz w:val="20"/>
      <w:u w:val="single"/>
    </w:rPr>
  </w:style>
  <w:style w:type="character" w:customStyle="1" w:styleId="55">
    <w:name w:val="55"/>
    <w:rsid w:val="00E43B90"/>
    <w:rPr>
      <w:rFonts w:cs="Arial"/>
      <w:bCs/>
      <w:sz w:val="20"/>
      <w:u w:val="single"/>
      <w:lang w:val="en-US" w:eastAsia="en-US" w:bidi="ar-SA"/>
    </w:rPr>
  </w:style>
  <w:style w:type="paragraph" w:customStyle="1" w:styleId="CardBody">
    <w:name w:val="Card Body"/>
    <w:basedOn w:val="Normal"/>
    <w:link w:val="CardBodyChar"/>
    <w:qFormat/>
    <w:rsid w:val="00E43B90"/>
    <w:rPr>
      <w:rFonts w:eastAsia="Calibri"/>
      <w:sz w:val="16"/>
    </w:rPr>
  </w:style>
  <w:style w:type="character" w:customStyle="1" w:styleId="CardBodyChar">
    <w:name w:val="Card Body Char"/>
    <w:link w:val="CardBody"/>
    <w:rsid w:val="00E43B90"/>
    <w:rPr>
      <w:rFonts w:ascii="Calibri" w:eastAsia="Calibri" w:hAnsi="Calibri"/>
      <w:sz w:val="16"/>
    </w:rPr>
  </w:style>
  <w:style w:type="character" w:customStyle="1" w:styleId="Styleunderline9ptBold">
    <w:name w:val="Style underline + 9 pt Bold"/>
    <w:rsid w:val="00E43B90"/>
    <w:rPr>
      <w:b/>
      <w:bCs/>
      <w:sz w:val="20"/>
      <w:u w:val="single"/>
    </w:rPr>
  </w:style>
  <w:style w:type="character" w:customStyle="1" w:styleId="StyleUnderliningChar9ptBold">
    <w:name w:val="Style Underlining Char + 9 pt Bold"/>
    <w:rsid w:val="00E43B90"/>
    <w:rPr>
      <w:rFonts w:ascii="Times New Roman" w:hAnsi="Times New Roman"/>
      <w:b/>
      <w:bCs/>
      <w:sz w:val="20"/>
      <w:szCs w:val="24"/>
      <w:u w:val="single"/>
      <w:lang w:val="en-US" w:eastAsia="en-US" w:bidi="ar-SA"/>
    </w:rPr>
  </w:style>
  <w:style w:type="character" w:customStyle="1" w:styleId="StyleUnderliningChar9pt">
    <w:name w:val="Style Underlining Char + 9 pt"/>
    <w:rsid w:val="00E43B90"/>
    <w:rPr>
      <w:rFonts w:ascii="Times New Roman" w:hAnsi="Times New Roman"/>
      <w:sz w:val="20"/>
      <w:szCs w:val="24"/>
      <w:u w:val="single"/>
      <w:lang w:val="en-US" w:eastAsia="en-US" w:bidi="ar-SA"/>
    </w:rPr>
  </w:style>
  <w:style w:type="character" w:customStyle="1" w:styleId="34">
    <w:name w:val="34"/>
    <w:rsid w:val="00E43B90"/>
    <w:rPr>
      <w:rFonts w:ascii="Times New Roman" w:hAnsi="Times New Roman" w:cs="Arial"/>
      <w:bCs/>
      <w:sz w:val="20"/>
      <w:u w:val="single"/>
      <w:lang w:val="en-US" w:eastAsia="en-US" w:bidi="ar-SA"/>
    </w:rPr>
  </w:style>
  <w:style w:type="character" w:customStyle="1" w:styleId="45">
    <w:name w:val="45"/>
    <w:rsid w:val="00E43B90"/>
    <w:rPr>
      <w:rFonts w:ascii="Times New Roman" w:hAnsi="Times New Roman" w:cs="Arial"/>
      <w:b/>
      <w:bCs/>
      <w:sz w:val="20"/>
      <w:u w:val="single"/>
      <w:lang w:val="en-US" w:eastAsia="en-US" w:bidi="ar-SA"/>
    </w:rPr>
  </w:style>
  <w:style w:type="character" w:customStyle="1" w:styleId="Style9ptUnderline5">
    <w:name w:val="Style 9 pt Underline5"/>
    <w:rsid w:val="00E43B90"/>
    <w:rPr>
      <w:rFonts w:ascii="Times New Roman" w:hAnsi="Times New Roman"/>
      <w:sz w:val="20"/>
      <w:u w:val="single"/>
    </w:rPr>
  </w:style>
  <w:style w:type="character" w:customStyle="1" w:styleId="Style9ptBoldUnderline2">
    <w:name w:val="Style 9 pt Bold Underline2"/>
    <w:rsid w:val="00E43B9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E43B9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E43B90"/>
    <w:rPr>
      <w:rFonts w:ascii="Times New Roman" w:eastAsia="Times New Roman" w:hAnsi="Times New Roman"/>
      <w:lang w:eastAsia="zh-CN"/>
    </w:rPr>
  </w:style>
  <w:style w:type="character" w:customStyle="1" w:styleId="StyleStyle49pt1Char">
    <w:name w:val="Style Style4 + 9 pt1 Char"/>
    <w:basedOn w:val="Style4Char"/>
    <w:link w:val="StyleStyle49pt1"/>
    <w:rsid w:val="00E43B90"/>
    <w:rPr>
      <w:rFonts w:ascii="Times New Roman" w:eastAsia="Times New Roman" w:hAnsi="Times New Roman"/>
      <w:u w:val="single"/>
      <w:lang w:eastAsia="zh-CN"/>
    </w:rPr>
  </w:style>
  <w:style w:type="paragraph" w:customStyle="1" w:styleId="StyleStyle49ptBold1">
    <w:name w:val="Style Style4 + 9 pt Bold1"/>
    <w:basedOn w:val="Style4"/>
    <w:link w:val="StyleStyle49ptBold1Char"/>
    <w:rsid w:val="00E43B90"/>
    <w:rPr>
      <w:rFonts w:ascii="Times New Roman" w:hAnsi="Times New Roman"/>
      <w:b/>
      <w:bCs/>
    </w:rPr>
  </w:style>
  <w:style w:type="character" w:customStyle="1" w:styleId="StyleStyle49ptBold1Char">
    <w:name w:val="Style Style4 + 9 pt Bold1 Char"/>
    <w:link w:val="StyleStyle49ptBold1"/>
    <w:rsid w:val="00E43B90"/>
    <w:rPr>
      <w:rFonts w:ascii="Times New Roman" w:hAnsi="Times New Roman"/>
      <w:b/>
      <w:bCs/>
      <w:u w:val="single"/>
    </w:rPr>
  </w:style>
  <w:style w:type="paragraph" w:customStyle="1" w:styleId="StyleStyle49pt2">
    <w:name w:val="Style Style4 + 9 pt2"/>
    <w:basedOn w:val="Style4"/>
    <w:link w:val="StyleStyle49pt2Char"/>
    <w:rsid w:val="00E43B90"/>
    <w:rPr>
      <w:rFonts w:ascii="Times New Roman" w:eastAsia="Times New Roman" w:hAnsi="Times New Roman"/>
      <w:lang w:eastAsia="zh-CN"/>
    </w:rPr>
  </w:style>
  <w:style w:type="character" w:customStyle="1" w:styleId="StyleStyle49pt2Char">
    <w:name w:val="Style Style4 + 9 pt2 Char"/>
    <w:basedOn w:val="Style4Char"/>
    <w:link w:val="StyleStyle49pt2"/>
    <w:rsid w:val="00E43B90"/>
    <w:rPr>
      <w:rFonts w:ascii="Times New Roman" w:eastAsia="Times New Roman" w:hAnsi="Times New Roman"/>
      <w:u w:val="single"/>
      <w:lang w:eastAsia="zh-CN"/>
    </w:rPr>
  </w:style>
  <w:style w:type="paragraph" w:customStyle="1" w:styleId="StyleStyle49ptBold2">
    <w:name w:val="Style Style4 + 9 pt Bold2"/>
    <w:basedOn w:val="Style4"/>
    <w:link w:val="StyleStyle49ptBold2Char"/>
    <w:rsid w:val="00E43B90"/>
    <w:rPr>
      <w:rFonts w:ascii="Times New Roman" w:hAnsi="Times New Roman"/>
      <w:b/>
      <w:bCs/>
    </w:rPr>
  </w:style>
  <w:style w:type="character" w:customStyle="1" w:styleId="StyleStyle49ptBold2Char">
    <w:name w:val="Style Style4 + 9 pt Bold2 Char"/>
    <w:link w:val="StyleStyle49ptBold2"/>
    <w:rsid w:val="00E43B90"/>
    <w:rPr>
      <w:rFonts w:ascii="Times New Roman" w:hAnsi="Times New Roman"/>
      <w:b/>
      <w:bCs/>
      <w:u w:val="single"/>
    </w:rPr>
  </w:style>
  <w:style w:type="character" w:customStyle="1" w:styleId="23">
    <w:name w:val="23"/>
    <w:rsid w:val="00E43B90"/>
    <w:rPr>
      <w:rFonts w:ascii="Times New Roman" w:hAnsi="Times New Roman" w:cs="Arial"/>
      <w:bCs/>
      <w:sz w:val="20"/>
      <w:u w:val="single"/>
      <w:lang w:val="en-US" w:eastAsia="en-US" w:bidi="ar-SA"/>
    </w:rPr>
  </w:style>
  <w:style w:type="character" w:customStyle="1" w:styleId="33">
    <w:name w:val="33"/>
    <w:rsid w:val="00E43B90"/>
    <w:rPr>
      <w:rFonts w:ascii="Times New Roman" w:hAnsi="Times New Roman" w:cs="Arial"/>
      <w:b/>
      <w:bCs/>
      <w:sz w:val="20"/>
      <w:u w:val="single"/>
      <w:lang w:val="en-US" w:eastAsia="en-US" w:bidi="ar-SA"/>
    </w:rPr>
  </w:style>
  <w:style w:type="character" w:customStyle="1" w:styleId="StyleArialNarrow9pt">
    <w:name w:val="Style Arial Narrow 9 pt"/>
    <w:rsid w:val="00E43B90"/>
    <w:rPr>
      <w:rFonts w:ascii="Times New Roman" w:hAnsi="Times New Roman"/>
      <w:sz w:val="20"/>
    </w:rPr>
  </w:style>
  <w:style w:type="paragraph" w:customStyle="1" w:styleId="CiteBody">
    <w:name w:val="Cite Body"/>
    <w:basedOn w:val="Normal"/>
    <w:link w:val="CiteBodyChar"/>
    <w:qFormat/>
    <w:rsid w:val="00E43B90"/>
    <w:rPr>
      <w:rFonts w:eastAsia="Calibri"/>
      <w:szCs w:val="16"/>
    </w:rPr>
  </w:style>
  <w:style w:type="paragraph" w:customStyle="1" w:styleId="CiteBold">
    <w:name w:val="Cite Bold"/>
    <w:basedOn w:val="CiteBody"/>
    <w:link w:val="CiteBoldChar"/>
    <w:qFormat/>
    <w:rsid w:val="00E43B90"/>
    <w:rPr>
      <w:b/>
    </w:rPr>
  </w:style>
  <w:style w:type="character" w:customStyle="1" w:styleId="CiteBodyChar">
    <w:name w:val="Cite Body Char"/>
    <w:link w:val="CiteBody"/>
    <w:rsid w:val="00E43B90"/>
    <w:rPr>
      <w:rFonts w:ascii="Calibri" w:eastAsia="Calibri" w:hAnsi="Calibri"/>
      <w:sz w:val="22"/>
      <w:szCs w:val="16"/>
    </w:rPr>
  </w:style>
  <w:style w:type="character" w:customStyle="1" w:styleId="CiteBoldChar">
    <w:name w:val="Cite Bold Char"/>
    <w:link w:val="CiteBold"/>
    <w:rsid w:val="00E43B90"/>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E43B90"/>
    <w:rPr>
      <w:sz w:val="20"/>
      <w:u w:val="single"/>
    </w:rPr>
  </w:style>
  <w:style w:type="character" w:customStyle="1" w:styleId="StyleCardBody11ptUnderlineChar">
    <w:name w:val="Style Card Body + 11 pt Underline Char"/>
    <w:link w:val="StyleCardBody11ptUnderline"/>
    <w:rsid w:val="00E43B90"/>
    <w:rPr>
      <w:rFonts w:ascii="Calibri" w:eastAsia="Calibri" w:hAnsi="Calibri"/>
      <w:sz w:val="20"/>
      <w:u w:val="single"/>
    </w:rPr>
  </w:style>
  <w:style w:type="paragraph" w:customStyle="1" w:styleId="StyleStyle49pt4">
    <w:name w:val="Style Style4 + 9 pt4"/>
    <w:basedOn w:val="Style4"/>
    <w:link w:val="StyleStyle49pt4Char"/>
    <w:rsid w:val="00E43B90"/>
    <w:rPr>
      <w:rFonts w:ascii="Times New Roman" w:eastAsia="Times New Roman" w:hAnsi="Times New Roman"/>
      <w:lang w:eastAsia="zh-CN"/>
    </w:rPr>
  </w:style>
  <w:style w:type="character" w:customStyle="1" w:styleId="StyleStyle49pt4Char">
    <w:name w:val="Style Style4 + 9 pt4 Char"/>
    <w:basedOn w:val="Style4Char"/>
    <w:link w:val="StyleStyle49pt4"/>
    <w:rsid w:val="00E43B90"/>
    <w:rPr>
      <w:rFonts w:ascii="Times New Roman" w:eastAsia="Times New Roman" w:hAnsi="Times New Roman"/>
      <w:u w:val="single"/>
      <w:lang w:eastAsia="zh-CN"/>
    </w:rPr>
  </w:style>
  <w:style w:type="paragraph" w:customStyle="1" w:styleId="StyleStyle49ptBold4">
    <w:name w:val="Style Style4 + 9 pt Bold4"/>
    <w:basedOn w:val="Style4"/>
    <w:link w:val="StyleStyle49ptBold4Char"/>
    <w:rsid w:val="00E43B90"/>
    <w:rPr>
      <w:rFonts w:ascii="Times New Roman" w:hAnsi="Times New Roman"/>
      <w:b/>
      <w:bCs/>
    </w:rPr>
  </w:style>
  <w:style w:type="character" w:customStyle="1" w:styleId="StyleStyle49ptBold4Char">
    <w:name w:val="Style Style4 + 9 pt Bold4 Char"/>
    <w:link w:val="StyleStyle49ptBold4"/>
    <w:rsid w:val="00E43B90"/>
    <w:rPr>
      <w:rFonts w:ascii="Times New Roman" w:hAnsi="Times New Roman"/>
      <w:b/>
      <w:bCs/>
      <w:u w:val="single"/>
    </w:rPr>
  </w:style>
  <w:style w:type="character" w:customStyle="1" w:styleId="StyleUnderlineCharChar9pt2">
    <w:name w:val="Style Underline Char Char + 9 pt2"/>
    <w:basedOn w:val="DefaultParagraphFont"/>
    <w:rsid w:val="00E43B9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E43B9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E43B90"/>
    <w:rPr>
      <w:b/>
      <w:bCs/>
      <w:sz w:val="20"/>
      <w:u w:val="single"/>
      <w:bdr w:val="single" w:sz="4" w:space="0" w:color="auto"/>
    </w:rPr>
  </w:style>
  <w:style w:type="character" w:customStyle="1" w:styleId="Style9ptUnderline7">
    <w:name w:val="Style 9 pt Underline7"/>
    <w:rsid w:val="00E43B90"/>
    <w:rPr>
      <w:sz w:val="20"/>
      <w:u w:val="single"/>
    </w:rPr>
  </w:style>
  <w:style w:type="character" w:customStyle="1" w:styleId="Style9ptBoldUnderline3">
    <w:name w:val="Style 9 pt Bold Underline3"/>
    <w:rsid w:val="00E43B90"/>
    <w:rPr>
      <w:b/>
      <w:bCs/>
      <w:sz w:val="20"/>
      <w:u w:val="single"/>
    </w:rPr>
  </w:style>
  <w:style w:type="character" w:customStyle="1" w:styleId="Style9ptUnderline8">
    <w:name w:val="Style 9 pt Underline8"/>
    <w:rsid w:val="00E43B90"/>
    <w:rPr>
      <w:sz w:val="20"/>
      <w:u w:val="single"/>
    </w:rPr>
  </w:style>
  <w:style w:type="paragraph" w:customStyle="1" w:styleId="StyleStyle49pt5">
    <w:name w:val="Style Style4 + 9 pt5"/>
    <w:basedOn w:val="Style4"/>
    <w:link w:val="StyleStyle49pt5Char"/>
    <w:rsid w:val="00E43B90"/>
    <w:rPr>
      <w:rFonts w:ascii="Times New Roman" w:eastAsia="Times New Roman" w:hAnsi="Times New Roman"/>
      <w:lang w:eastAsia="zh-CN"/>
    </w:rPr>
  </w:style>
  <w:style w:type="character" w:customStyle="1" w:styleId="StyleStyle49pt5Char">
    <w:name w:val="Style Style4 + 9 pt5 Char"/>
    <w:basedOn w:val="Style4Char"/>
    <w:link w:val="StyleStyle49pt5"/>
    <w:rsid w:val="00E43B90"/>
    <w:rPr>
      <w:rFonts w:ascii="Times New Roman" w:eastAsia="Times New Roman" w:hAnsi="Times New Roman"/>
      <w:u w:val="single"/>
      <w:lang w:eastAsia="zh-CN"/>
    </w:rPr>
  </w:style>
  <w:style w:type="character" w:customStyle="1" w:styleId="66">
    <w:name w:val="66"/>
    <w:rsid w:val="00E43B90"/>
    <w:rPr>
      <w:rFonts w:cs="Arial"/>
      <w:bCs/>
      <w:sz w:val="20"/>
      <w:u w:val="single"/>
      <w:lang w:val="en-US" w:eastAsia="en-US" w:bidi="ar-SA"/>
    </w:rPr>
  </w:style>
  <w:style w:type="character" w:customStyle="1" w:styleId="Style9ptUnderline9">
    <w:name w:val="Style 9 pt Underline9"/>
    <w:rsid w:val="00E43B90"/>
    <w:rPr>
      <w:sz w:val="20"/>
      <w:u w:val="single"/>
    </w:rPr>
  </w:style>
  <w:style w:type="paragraph" w:customStyle="1" w:styleId="StyleStyle49ptBold5">
    <w:name w:val="Style Style4 + 9 pt Bold5"/>
    <w:basedOn w:val="Style4"/>
    <w:link w:val="StyleStyle49ptBold5Char"/>
    <w:rsid w:val="00E43B90"/>
    <w:rPr>
      <w:rFonts w:ascii="Times New Roman" w:hAnsi="Times New Roman"/>
      <w:b/>
      <w:bCs/>
    </w:rPr>
  </w:style>
  <w:style w:type="character" w:customStyle="1" w:styleId="StyleStyle49ptBold5Char">
    <w:name w:val="Style Style4 + 9 pt Bold5 Char"/>
    <w:link w:val="StyleStyle49ptBold5"/>
    <w:rsid w:val="00E43B90"/>
    <w:rPr>
      <w:rFonts w:ascii="Times New Roman" w:hAnsi="Times New Roman"/>
      <w:b/>
      <w:bCs/>
      <w:u w:val="single"/>
    </w:rPr>
  </w:style>
  <w:style w:type="character" w:customStyle="1" w:styleId="Style9ptBoldUnderline4">
    <w:name w:val="Style 9 pt Bold Underline4"/>
    <w:rsid w:val="00E43B90"/>
    <w:rPr>
      <w:b/>
      <w:bCs/>
      <w:sz w:val="20"/>
      <w:u w:val="single"/>
    </w:rPr>
  </w:style>
  <w:style w:type="paragraph" w:customStyle="1" w:styleId="StyleStyle49pt7">
    <w:name w:val="Style Style4 + 9 pt7"/>
    <w:basedOn w:val="Style4"/>
    <w:link w:val="StyleStyle49pt7Char"/>
    <w:rsid w:val="00E43B90"/>
    <w:rPr>
      <w:rFonts w:ascii="Times New Roman" w:eastAsia="Times New Roman" w:hAnsi="Times New Roman"/>
      <w:lang w:eastAsia="zh-CN"/>
    </w:rPr>
  </w:style>
  <w:style w:type="character" w:customStyle="1" w:styleId="StyleStyle49pt7Char">
    <w:name w:val="Style Style4 + 9 pt7 Char"/>
    <w:basedOn w:val="Style4Char"/>
    <w:link w:val="StyleStyle49pt7"/>
    <w:rsid w:val="00E43B90"/>
    <w:rPr>
      <w:rFonts w:ascii="Times New Roman" w:eastAsia="Times New Roman" w:hAnsi="Times New Roman"/>
      <w:u w:val="single"/>
      <w:lang w:eastAsia="zh-CN"/>
    </w:rPr>
  </w:style>
  <w:style w:type="character" w:customStyle="1" w:styleId="titleblue14">
    <w:name w:val="titleblue14"/>
    <w:basedOn w:val="DefaultParagraphFont"/>
    <w:rsid w:val="00E43B90"/>
  </w:style>
  <w:style w:type="paragraph" w:customStyle="1" w:styleId="FONT7">
    <w:name w:val="FONT 7"/>
    <w:qFormat/>
    <w:rsid w:val="00E43B90"/>
    <w:rPr>
      <w:rFonts w:ascii="Times New Roman" w:eastAsia="SimSun" w:hAnsi="Times New Roman" w:cs="Arial"/>
      <w:bCs/>
      <w:iCs/>
      <w:sz w:val="14"/>
      <w:szCs w:val="28"/>
    </w:rPr>
  </w:style>
  <w:style w:type="paragraph" w:customStyle="1" w:styleId="StyleStyle49pt8">
    <w:name w:val="Style Style4 + 9 pt8"/>
    <w:basedOn w:val="Style4"/>
    <w:rsid w:val="00E43B90"/>
    <w:rPr>
      <w:rFonts w:ascii="Times New Roman" w:hAnsi="Times New Roman"/>
    </w:rPr>
  </w:style>
  <w:style w:type="paragraph" w:customStyle="1" w:styleId="StyleHeading2Underline">
    <w:name w:val="Style Heading 2 + Underline"/>
    <w:basedOn w:val="Heading2"/>
    <w:link w:val="StyleHeading2UnderlineChar"/>
    <w:rsid w:val="00E43B90"/>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E43B90"/>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E43B90"/>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E43B90"/>
    <w:rPr>
      <w:rFonts w:eastAsia="Calibri"/>
      <w:b/>
      <w:bCs/>
      <w:sz w:val="22"/>
      <w:u w:val="single"/>
    </w:rPr>
  </w:style>
  <w:style w:type="paragraph" w:customStyle="1" w:styleId="StyleStyle49ptBold6">
    <w:name w:val="Style Style4 + 9 pt Bold6"/>
    <w:basedOn w:val="Style4"/>
    <w:link w:val="StyleStyle49ptBold6Char"/>
    <w:rsid w:val="00E43B90"/>
    <w:rPr>
      <w:rFonts w:ascii="Times New Roman" w:hAnsi="Times New Roman"/>
      <w:b/>
      <w:bCs/>
    </w:rPr>
  </w:style>
  <w:style w:type="character" w:customStyle="1" w:styleId="StyleStyle49ptBold6Char">
    <w:name w:val="Style Style4 + 9 pt Bold6 Char"/>
    <w:link w:val="StyleStyle49ptBold6"/>
    <w:rsid w:val="00E43B90"/>
    <w:rPr>
      <w:rFonts w:ascii="Times New Roman" w:hAnsi="Times New Roman"/>
      <w:b/>
      <w:bCs/>
      <w:u w:val="single"/>
    </w:rPr>
  </w:style>
  <w:style w:type="paragraph" w:customStyle="1" w:styleId="StyleCircled11pt">
    <w:name w:val="Style Circled + 11 pt"/>
    <w:basedOn w:val="Circled"/>
    <w:link w:val="StyleCircled11ptChar"/>
    <w:qFormat/>
    <w:rsid w:val="00E43B90"/>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E43B90"/>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E43B90"/>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E43B90"/>
    <w:rPr>
      <w:rFonts w:eastAsia="Calibri"/>
      <w:b/>
      <w:bCs/>
      <w:sz w:val="22"/>
      <w:u w:val="single"/>
      <w:bdr w:val="single" w:sz="4" w:space="0" w:color="auto"/>
    </w:rPr>
  </w:style>
  <w:style w:type="character" w:customStyle="1" w:styleId="StyleUnderlineCharChar9pt3">
    <w:name w:val="Style Underline Char Char + 9 pt3"/>
    <w:basedOn w:val="DefaultParagraphFont"/>
    <w:rsid w:val="00E43B9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E43B90"/>
    <w:rPr>
      <w:sz w:val="20"/>
      <w:u w:val="single"/>
    </w:rPr>
  </w:style>
  <w:style w:type="character" w:customStyle="1" w:styleId="BoldandUnderlineChar2CharCharChar">
    <w:name w:val="Bold and Underline Char2 Char Char Char"/>
    <w:link w:val="BoldandUnderlineChar2CharChar"/>
    <w:rsid w:val="00E43B90"/>
    <w:rPr>
      <w:b/>
      <w:u w:val="single"/>
    </w:rPr>
  </w:style>
  <w:style w:type="paragraph" w:customStyle="1" w:styleId="textboldChar">
    <w:name w:val="text bold Char"/>
    <w:basedOn w:val="Normal"/>
    <w:link w:val="textboldCharChar"/>
    <w:rsid w:val="00E43B90"/>
    <w:pPr>
      <w:ind w:left="720"/>
    </w:pPr>
    <w:rPr>
      <w:rFonts w:eastAsia="Calibri"/>
      <w:b/>
      <w:sz w:val="24"/>
      <w:u w:val="thick"/>
    </w:rPr>
  </w:style>
  <w:style w:type="character" w:customStyle="1" w:styleId="textboldCharChar">
    <w:name w:val="text bold Char Char"/>
    <w:link w:val="textboldChar"/>
    <w:rsid w:val="00E43B90"/>
    <w:rPr>
      <w:rFonts w:ascii="Calibri" w:eastAsia="Calibri" w:hAnsi="Calibri"/>
      <w:b/>
      <w:u w:val="thick"/>
    </w:rPr>
  </w:style>
  <w:style w:type="character" w:customStyle="1" w:styleId="snapnoshots">
    <w:name w:val="snap_noshots"/>
    <w:basedOn w:val="DefaultParagraphFont"/>
    <w:rsid w:val="00E43B90"/>
  </w:style>
  <w:style w:type="character" w:customStyle="1" w:styleId="cnbcsbhdcomp">
    <w:name w:val="cnbc_sbhd_comp"/>
    <w:rsid w:val="00E43B90"/>
  </w:style>
  <w:style w:type="character" w:customStyle="1" w:styleId="blox-headline">
    <w:name w:val="blox-headline"/>
    <w:rsid w:val="00E43B90"/>
  </w:style>
  <w:style w:type="character" w:customStyle="1" w:styleId="Heading2CharCharCharCharCharChar1CharChar">
    <w:name w:val="Heading 2 Char Char Char Char Char Char1 Char Char"/>
    <w:basedOn w:val="DefaultParagraphFont"/>
    <w:uiPriority w:val="99"/>
    <w:rsid w:val="00E43B90"/>
    <w:rPr>
      <w:rFonts w:cs="Arial"/>
      <w:b/>
      <w:bCs/>
      <w:iCs/>
      <w:sz w:val="28"/>
      <w:lang w:val="en-US" w:eastAsia="en-US"/>
    </w:rPr>
  </w:style>
  <w:style w:type="character" w:customStyle="1" w:styleId="postsubtitle">
    <w:name w:val="post_subtitle"/>
    <w:basedOn w:val="DefaultParagraphFont"/>
    <w:rsid w:val="00E43B90"/>
  </w:style>
  <w:style w:type="character" w:customStyle="1" w:styleId="NoterefInText">
    <w:name w:val="_NoterefInText"/>
    <w:uiPriority w:val="99"/>
    <w:rsid w:val="00E43B90"/>
    <w:rPr>
      <w:rFonts w:cs="New Baskerville"/>
      <w:color w:val="000000"/>
    </w:rPr>
  </w:style>
  <w:style w:type="character" w:customStyle="1" w:styleId="postauthor">
    <w:name w:val="postauthor"/>
    <w:basedOn w:val="DefaultParagraphFont"/>
    <w:rsid w:val="00E43B90"/>
  </w:style>
  <w:style w:type="paragraph" w:customStyle="1" w:styleId="notes-source-hasnotes">
    <w:name w:val="notes-source-hasnotes"/>
    <w:basedOn w:val="Normal"/>
    <w:uiPriority w:val="99"/>
    <w:qFormat/>
    <w:rsid w:val="00E43B90"/>
    <w:pPr>
      <w:spacing w:before="100" w:beforeAutospacing="1" w:after="100" w:afterAutospacing="1"/>
    </w:pPr>
    <w:rPr>
      <w:rFonts w:ascii="Times" w:hAnsi="Times"/>
      <w:szCs w:val="20"/>
    </w:rPr>
  </w:style>
  <w:style w:type="character" w:customStyle="1" w:styleId="span">
    <w:name w:val="span"/>
    <w:basedOn w:val="DefaultParagraphFont"/>
    <w:rsid w:val="00E43B90"/>
  </w:style>
  <w:style w:type="character" w:customStyle="1" w:styleId="thirdparty-logo">
    <w:name w:val="thirdparty-logo"/>
    <w:basedOn w:val="DefaultParagraphFont"/>
    <w:rsid w:val="00E43B90"/>
  </w:style>
  <w:style w:type="paragraph" w:customStyle="1" w:styleId="articlemeta">
    <w:name w:val="articlemeta"/>
    <w:basedOn w:val="Normal"/>
    <w:uiPriority w:val="99"/>
    <w:qFormat/>
    <w:rsid w:val="00E43B90"/>
    <w:pPr>
      <w:spacing w:before="100" w:beforeAutospacing="1" w:after="100" w:afterAutospacing="1"/>
    </w:pPr>
    <w:rPr>
      <w:rFonts w:ascii="Times" w:hAnsi="Times"/>
      <w:szCs w:val="20"/>
    </w:rPr>
  </w:style>
  <w:style w:type="character" w:customStyle="1" w:styleId="vcard">
    <w:name w:val="vcard"/>
    <w:basedOn w:val="DefaultParagraphFont"/>
    <w:rsid w:val="00E43B90"/>
  </w:style>
  <w:style w:type="character" w:customStyle="1" w:styleId="print-footnote">
    <w:name w:val="print-footnote"/>
    <w:basedOn w:val="DefaultParagraphFont"/>
    <w:rsid w:val="00E43B90"/>
  </w:style>
  <w:style w:type="character" w:customStyle="1" w:styleId="datestring">
    <w:name w:val="datestring"/>
    <w:basedOn w:val="DefaultParagraphFont"/>
    <w:rsid w:val="00E43B90"/>
  </w:style>
  <w:style w:type="paragraph" w:customStyle="1" w:styleId="left">
    <w:name w:val="left"/>
    <w:basedOn w:val="Normal"/>
    <w:uiPriority w:val="99"/>
    <w:qFormat/>
    <w:rsid w:val="00E43B90"/>
    <w:pPr>
      <w:spacing w:before="100" w:beforeAutospacing="1" w:after="100" w:afterAutospacing="1"/>
    </w:pPr>
    <w:rPr>
      <w:rFonts w:ascii="Times" w:hAnsi="Times"/>
      <w:szCs w:val="20"/>
    </w:rPr>
  </w:style>
  <w:style w:type="paragraph" w:customStyle="1" w:styleId="right">
    <w:name w:val="right"/>
    <w:basedOn w:val="Normal"/>
    <w:uiPriority w:val="99"/>
    <w:qFormat/>
    <w:rsid w:val="00E43B90"/>
    <w:pPr>
      <w:spacing w:before="100" w:beforeAutospacing="1" w:after="100" w:afterAutospacing="1"/>
    </w:pPr>
    <w:rPr>
      <w:rFonts w:ascii="Times" w:hAnsi="Times"/>
      <w:szCs w:val="20"/>
    </w:rPr>
  </w:style>
  <w:style w:type="character" w:customStyle="1" w:styleId="gptad">
    <w:name w:val="gptad"/>
    <w:basedOn w:val="DefaultParagraphFont"/>
    <w:rsid w:val="00E43B90"/>
  </w:style>
  <w:style w:type="paragraph" w:customStyle="1" w:styleId="creditpostedmodified">
    <w:name w:val="credit_posted_modified"/>
    <w:basedOn w:val="Normal"/>
    <w:uiPriority w:val="99"/>
    <w:qFormat/>
    <w:rsid w:val="00E43B90"/>
    <w:pPr>
      <w:spacing w:before="100" w:beforeAutospacing="1" w:after="100" w:afterAutospacing="1"/>
    </w:pPr>
    <w:rPr>
      <w:rFonts w:ascii="Times" w:hAnsi="Times"/>
      <w:szCs w:val="20"/>
    </w:rPr>
  </w:style>
  <w:style w:type="character" w:customStyle="1" w:styleId="creditline">
    <w:name w:val="creditline"/>
    <w:basedOn w:val="DefaultParagraphFont"/>
    <w:rsid w:val="00E43B90"/>
  </w:style>
  <w:style w:type="character" w:customStyle="1" w:styleId="grd">
    <w:name w:val="grd"/>
    <w:basedOn w:val="DefaultParagraphFont"/>
    <w:rsid w:val="00E43B90"/>
  </w:style>
  <w:style w:type="paragraph" w:customStyle="1" w:styleId="hs-text-container">
    <w:name w:val="hs-text-container"/>
    <w:basedOn w:val="Normal"/>
    <w:uiPriority w:val="99"/>
    <w:qFormat/>
    <w:rsid w:val="00E43B90"/>
    <w:pPr>
      <w:spacing w:before="100" w:beforeAutospacing="1" w:after="100" w:afterAutospacing="1"/>
    </w:pPr>
    <w:rPr>
      <w:rFonts w:ascii="Times" w:hAnsi="Times"/>
      <w:szCs w:val="20"/>
    </w:rPr>
  </w:style>
  <w:style w:type="character" w:customStyle="1" w:styleId="changed">
    <w:name w:val="changed"/>
    <w:basedOn w:val="DefaultParagraphFont"/>
    <w:rsid w:val="00E43B90"/>
  </w:style>
  <w:style w:type="character" w:customStyle="1" w:styleId="article-author-name">
    <w:name w:val="article-author-name"/>
    <w:basedOn w:val="DefaultParagraphFont"/>
    <w:rsid w:val="00E43B90"/>
  </w:style>
  <w:style w:type="character" w:customStyle="1" w:styleId="bioexcerpt">
    <w:name w:val="bio_excerpt"/>
    <w:basedOn w:val="DefaultParagraphFont"/>
    <w:rsid w:val="00E43B90"/>
  </w:style>
  <w:style w:type="character" w:customStyle="1" w:styleId="commentcount">
    <w:name w:val="comment_count"/>
    <w:basedOn w:val="DefaultParagraphFont"/>
    <w:rsid w:val="00E43B90"/>
  </w:style>
  <w:style w:type="character" w:customStyle="1" w:styleId="searchtermshighlighted">
    <w:name w:val="searchtermshighlighted"/>
    <w:basedOn w:val="DefaultParagraphFont"/>
    <w:rsid w:val="00E43B90"/>
  </w:style>
  <w:style w:type="character" w:customStyle="1" w:styleId="contributornametrigger">
    <w:name w:val="contributornametrigger"/>
    <w:basedOn w:val="DefaultParagraphFont"/>
    <w:rsid w:val="00E43B90"/>
  </w:style>
  <w:style w:type="character" w:customStyle="1" w:styleId="bylinepipe">
    <w:name w:val="bylinepipe"/>
    <w:basedOn w:val="DefaultParagraphFont"/>
    <w:rsid w:val="00E43B90"/>
  </w:style>
  <w:style w:type="character" w:customStyle="1" w:styleId="lucenesearchresulturlb">
    <w:name w:val="lucene_search_result_url_b"/>
    <w:basedOn w:val="DefaultParagraphFont"/>
    <w:rsid w:val="00E43B90"/>
  </w:style>
  <w:style w:type="character" w:customStyle="1" w:styleId="faculty-title">
    <w:name w:val="faculty-title"/>
    <w:basedOn w:val="DefaultParagraphFont"/>
    <w:rsid w:val="00E43B90"/>
  </w:style>
  <w:style w:type="character" w:customStyle="1" w:styleId="issue">
    <w:name w:val="issue"/>
    <w:basedOn w:val="DefaultParagraphFont"/>
    <w:rsid w:val="00E43B90"/>
  </w:style>
  <w:style w:type="character" w:customStyle="1" w:styleId="pages">
    <w:name w:val="pages"/>
    <w:basedOn w:val="DefaultParagraphFont"/>
    <w:rsid w:val="00E43B90"/>
  </w:style>
  <w:style w:type="character" w:customStyle="1" w:styleId="person">
    <w:name w:val="person"/>
    <w:basedOn w:val="DefaultParagraphFont"/>
    <w:rsid w:val="00E43B90"/>
  </w:style>
  <w:style w:type="character" w:customStyle="1" w:styleId="corresponding">
    <w:name w:val="corresponding"/>
    <w:basedOn w:val="DefaultParagraphFont"/>
    <w:rsid w:val="00E43B90"/>
  </w:style>
  <w:style w:type="paragraph" w:customStyle="1" w:styleId="entry-meta">
    <w:name w:val="entry-meta"/>
    <w:basedOn w:val="Normal"/>
    <w:uiPriority w:val="99"/>
    <w:qFormat/>
    <w:rsid w:val="00E43B90"/>
    <w:pPr>
      <w:spacing w:before="100" w:beforeAutospacing="1" w:after="100" w:afterAutospacing="1"/>
    </w:pPr>
    <w:rPr>
      <w:rFonts w:ascii="Times" w:hAnsi="Times"/>
      <w:szCs w:val="20"/>
    </w:rPr>
  </w:style>
  <w:style w:type="character" w:customStyle="1" w:styleId="post-time">
    <w:name w:val="post-time"/>
    <w:basedOn w:val="DefaultParagraphFont"/>
    <w:rsid w:val="00E43B90"/>
  </w:style>
  <w:style w:type="character" w:customStyle="1" w:styleId="post-category">
    <w:name w:val="post-category"/>
    <w:basedOn w:val="DefaultParagraphFont"/>
    <w:rsid w:val="00E43B90"/>
  </w:style>
  <w:style w:type="paragraph" w:customStyle="1" w:styleId="articledetails">
    <w:name w:val="articledetails"/>
    <w:basedOn w:val="Normal"/>
    <w:uiPriority w:val="99"/>
    <w:qFormat/>
    <w:rsid w:val="00E43B90"/>
    <w:pPr>
      <w:spacing w:before="100" w:beforeAutospacing="1" w:after="100" w:afterAutospacing="1"/>
    </w:pPr>
    <w:rPr>
      <w:rFonts w:ascii="Times" w:hAnsi="Times"/>
      <w:szCs w:val="20"/>
    </w:rPr>
  </w:style>
  <w:style w:type="character" w:customStyle="1" w:styleId="posted-and-updated">
    <w:name w:val="posted-and-updated"/>
    <w:basedOn w:val="DefaultParagraphFont"/>
    <w:rsid w:val="00E43B90"/>
  </w:style>
  <w:style w:type="paragraph" w:customStyle="1" w:styleId="aff">
    <w:name w:val="aff"/>
    <w:basedOn w:val="Normal"/>
    <w:uiPriority w:val="99"/>
    <w:qFormat/>
    <w:rsid w:val="00E43B90"/>
    <w:pPr>
      <w:spacing w:before="100" w:beforeAutospacing="1" w:after="100" w:afterAutospacing="1"/>
    </w:pPr>
    <w:rPr>
      <w:rFonts w:ascii="Times" w:hAnsi="Times"/>
      <w:szCs w:val="20"/>
    </w:rPr>
  </w:style>
  <w:style w:type="character" w:customStyle="1" w:styleId="entry-author">
    <w:name w:val="entry-author"/>
    <w:basedOn w:val="DefaultParagraphFont"/>
    <w:rsid w:val="00E43B90"/>
  </w:style>
  <w:style w:type="character" w:customStyle="1" w:styleId="entry-author-name">
    <w:name w:val="entry-author-name"/>
    <w:basedOn w:val="DefaultParagraphFont"/>
    <w:rsid w:val="00E43B90"/>
  </w:style>
  <w:style w:type="character" w:customStyle="1" w:styleId="contrib-degrees">
    <w:name w:val="contrib-degrees"/>
    <w:basedOn w:val="DefaultParagraphFont"/>
    <w:rsid w:val="00E43B90"/>
  </w:style>
  <w:style w:type="character" w:customStyle="1" w:styleId="contrib-on-behalf-of">
    <w:name w:val="contrib-on-behalf-of"/>
    <w:basedOn w:val="DefaultParagraphFont"/>
    <w:rsid w:val="00E43B90"/>
  </w:style>
  <w:style w:type="character" w:customStyle="1" w:styleId="pubtime">
    <w:name w:val="pubtime"/>
    <w:basedOn w:val="DefaultParagraphFont"/>
    <w:rsid w:val="00E43B90"/>
  </w:style>
  <w:style w:type="character" w:customStyle="1" w:styleId="fbcommentscount">
    <w:name w:val="fb_comments_count"/>
    <w:basedOn w:val="DefaultParagraphFont"/>
    <w:rsid w:val="00E43B90"/>
  </w:style>
  <w:style w:type="character" w:customStyle="1" w:styleId="stsharethiscustom">
    <w:name w:val="st_sharethis_custom"/>
    <w:basedOn w:val="DefaultParagraphFont"/>
    <w:rsid w:val="00E43B90"/>
  </w:style>
  <w:style w:type="paragraph" w:customStyle="1" w:styleId="permalinkable">
    <w:name w:val="permalinkable"/>
    <w:basedOn w:val="Normal"/>
    <w:uiPriority w:val="99"/>
    <w:qFormat/>
    <w:rsid w:val="00E43B90"/>
    <w:pPr>
      <w:spacing w:before="100" w:beforeAutospacing="1" w:after="100" w:afterAutospacing="1"/>
    </w:pPr>
    <w:rPr>
      <w:rFonts w:ascii="Times" w:hAnsi="Times"/>
      <w:szCs w:val="20"/>
    </w:rPr>
  </w:style>
  <w:style w:type="character" w:customStyle="1" w:styleId="post-date">
    <w:name w:val="post-date"/>
    <w:basedOn w:val="DefaultParagraphFont"/>
    <w:rsid w:val="00E43B90"/>
  </w:style>
  <w:style w:type="character" w:customStyle="1" w:styleId="articleauthor0">
    <w:name w:val="article_author"/>
    <w:basedOn w:val="DefaultParagraphFont"/>
    <w:rsid w:val="00E43B90"/>
  </w:style>
  <w:style w:type="character" w:customStyle="1" w:styleId="articleissue">
    <w:name w:val="article_issue"/>
    <w:basedOn w:val="DefaultParagraphFont"/>
    <w:rsid w:val="00E43B90"/>
  </w:style>
  <w:style w:type="character" w:customStyle="1" w:styleId="a-size-large">
    <w:name w:val="a-size-large"/>
    <w:basedOn w:val="DefaultParagraphFont"/>
    <w:rsid w:val="00E43B90"/>
  </w:style>
  <w:style w:type="character" w:customStyle="1" w:styleId="a-size-medium">
    <w:name w:val="a-size-medium"/>
    <w:basedOn w:val="DefaultParagraphFont"/>
    <w:rsid w:val="00E43B90"/>
  </w:style>
  <w:style w:type="character" w:customStyle="1" w:styleId="contribution">
    <w:name w:val="contribution"/>
    <w:basedOn w:val="DefaultParagraphFont"/>
    <w:rsid w:val="00E43B90"/>
  </w:style>
  <w:style w:type="character" w:customStyle="1" w:styleId="a-color-secondary">
    <w:name w:val="a-color-secondary"/>
    <w:basedOn w:val="DefaultParagraphFont"/>
    <w:rsid w:val="00E43B90"/>
  </w:style>
  <w:style w:type="paragraph" w:customStyle="1" w:styleId="sbyline">
    <w:name w:val="sbyline"/>
    <w:basedOn w:val="Normal"/>
    <w:uiPriority w:val="99"/>
    <w:qFormat/>
    <w:rsid w:val="00E43B90"/>
    <w:pPr>
      <w:spacing w:before="100" w:beforeAutospacing="1" w:after="100" w:afterAutospacing="1"/>
    </w:pPr>
    <w:rPr>
      <w:rFonts w:ascii="Times" w:hAnsi="Times"/>
      <w:szCs w:val="20"/>
    </w:rPr>
  </w:style>
  <w:style w:type="character" w:customStyle="1" w:styleId="ui-author">
    <w:name w:val="ui-author"/>
    <w:basedOn w:val="DefaultParagraphFont"/>
    <w:rsid w:val="00E43B90"/>
  </w:style>
  <w:style w:type="character" w:customStyle="1" w:styleId="ui-staffline">
    <w:name w:val="ui-staffline"/>
    <w:basedOn w:val="DefaultParagraphFont"/>
    <w:rsid w:val="00E43B90"/>
  </w:style>
  <w:style w:type="paragraph" w:customStyle="1" w:styleId="promotion-tag-p">
    <w:name w:val="promotion-tag-p"/>
    <w:basedOn w:val="Normal"/>
    <w:uiPriority w:val="99"/>
    <w:qFormat/>
    <w:rsid w:val="00E43B90"/>
    <w:pPr>
      <w:spacing w:before="100" w:beforeAutospacing="1" w:after="100" w:afterAutospacing="1"/>
    </w:pPr>
    <w:rPr>
      <w:rFonts w:ascii="Times" w:hAnsi="Times"/>
      <w:szCs w:val="20"/>
    </w:rPr>
  </w:style>
  <w:style w:type="character" w:customStyle="1" w:styleId="value">
    <w:name w:val="value"/>
    <w:basedOn w:val="DefaultParagraphFont"/>
    <w:rsid w:val="00E43B90"/>
  </w:style>
  <w:style w:type="character" w:customStyle="1" w:styleId="specialissuelabel">
    <w:name w:val="specialissuelabel"/>
    <w:basedOn w:val="DefaultParagraphFont"/>
    <w:rsid w:val="00E43B90"/>
  </w:style>
  <w:style w:type="character" w:customStyle="1" w:styleId="wp-smiley">
    <w:name w:val="wp-smiley"/>
    <w:basedOn w:val="DefaultParagraphFont"/>
    <w:rsid w:val="00E43B90"/>
  </w:style>
  <w:style w:type="character" w:customStyle="1" w:styleId="artjournal">
    <w:name w:val="art_journal"/>
    <w:basedOn w:val="DefaultParagraphFont"/>
    <w:rsid w:val="00E43B90"/>
  </w:style>
  <w:style w:type="character" w:customStyle="1" w:styleId="artdatevolumeissuepart">
    <w:name w:val="art_datevolumeissuepart"/>
    <w:basedOn w:val="DefaultParagraphFont"/>
    <w:rsid w:val="00E43B90"/>
  </w:style>
  <w:style w:type="character" w:customStyle="1" w:styleId="artpages">
    <w:name w:val="art_pages"/>
    <w:basedOn w:val="DefaultParagraphFont"/>
    <w:rsid w:val="00E43B90"/>
  </w:style>
  <w:style w:type="character" w:customStyle="1" w:styleId="singlehighlightclass">
    <w:name w:val="single_highlight_class"/>
    <w:basedOn w:val="DefaultParagraphFont"/>
    <w:rsid w:val="00E43B90"/>
  </w:style>
  <w:style w:type="character" w:customStyle="1" w:styleId="degree">
    <w:name w:val="degree"/>
    <w:basedOn w:val="DefaultParagraphFont"/>
    <w:rsid w:val="00E43B90"/>
  </w:style>
  <w:style w:type="character" w:customStyle="1" w:styleId="major">
    <w:name w:val="major"/>
    <w:basedOn w:val="DefaultParagraphFont"/>
    <w:rsid w:val="00E43B90"/>
  </w:style>
  <w:style w:type="character" w:customStyle="1" w:styleId="views">
    <w:name w:val="views"/>
    <w:basedOn w:val="DefaultParagraphFont"/>
    <w:rsid w:val="00E43B90"/>
  </w:style>
  <w:style w:type="character" w:customStyle="1" w:styleId="stmainservices">
    <w:name w:val="stmainservices"/>
    <w:basedOn w:val="DefaultParagraphFont"/>
    <w:rsid w:val="00E43B90"/>
  </w:style>
  <w:style w:type="character" w:customStyle="1" w:styleId="stbubblehcount">
    <w:name w:val="stbubble_hcount"/>
    <w:basedOn w:val="DefaultParagraphFont"/>
    <w:rsid w:val="00E43B90"/>
  </w:style>
  <w:style w:type="paragraph" w:customStyle="1" w:styleId="Document">
    <w:name w:val="_Document"/>
    <w:basedOn w:val="Default"/>
    <w:next w:val="Default"/>
    <w:uiPriority w:val="99"/>
    <w:qFormat/>
    <w:rsid w:val="00E43B90"/>
    <w:rPr>
      <w:rFonts w:ascii="New Baskerville" w:eastAsiaTheme="minorEastAsia" w:hAnsi="New Baskerville"/>
      <w:color w:val="auto"/>
    </w:rPr>
  </w:style>
  <w:style w:type="paragraph" w:customStyle="1" w:styleId="SubHead1">
    <w:name w:val="_SubHead1"/>
    <w:basedOn w:val="Default"/>
    <w:next w:val="Default"/>
    <w:uiPriority w:val="99"/>
    <w:qFormat/>
    <w:rsid w:val="00E43B90"/>
    <w:rPr>
      <w:rFonts w:ascii="New Baskerville" w:eastAsiaTheme="minorEastAsia" w:hAnsi="New Baskerville"/>
      <w:color w:val="auto"/>
    </w:rPr>
  </w:style>
  <w:style w:type="paragraph" w:customStyle="1" w:styleId="SubHead2">
    <w:name w:val="_SubHead2"/>
    <w:basedOn w:val="Default"/>
    <w:next w:val="Default"/>
    <w:uiPriority w:val="99"/>
    <w:qFormat/>
    <w:rsid w:val="00E43B90"/>
    <w:rPr>
      <w:rFonts w:ascii="New Baskerville" w:eastAsiaTheme="minorEastAsia" w:hAnsi="New Baskerville"/>
      <w:color w:val="auto"/>
    </w:rPr>
  </w:style>
  <w:style w:type="paragraph" w:customStyle="1" w:styleId="collapsed-hide">
    <w:name w:val="collapsed-hide"/>
    <w:basedOn w:val="Normal"/>
    <w:uiPriority w:val="99"/>
    <w:qFormat/>
    <w:rsid w:val="00E43B90"/>
    <w:pPr>
      <w:spacing w:before="100" w:beforeAutospacing="1" w:after="100" w:afterAutospacing="1"/>
    </w:pPr>
    <w:rPr>
      <w:rFonts w:ascii="Times" w:hAnsi="Times"/>
      <w:szCs w:val="20"/>
    </w:rPr>
  </w:style>
  <w:style w:type="paragraph" w:customStyle="1" w:styleId="odd">
    <w:name w:val="odd"/>
    <w:basedOn w:val="Normal"/>
    <w:uiPriority w:val="99"/>
    <w:qFormat/>
    <w:rsid w:val="00E43B90"/>
    <w:pPr>
      <w:spacing w:before="100" w:beforeAutospacing="1" w:after="100" w:afterAutospacing="1"/>
    </w:pPr>
    <w:rPr>
      <w:rFonts w:ascii="Times" w:hAnsi="Times"/>
      <w:szCs w:val="20"/>
    </w:rPr>
  </w:style>
  <w:style w:type="character" w:customStyle="1" w:styleId="article-author">
    <w:name w:val="article-author"/>
    <w:basedOn w:val="DefaultParagraphFont"/>
    <w:rsid w:val="00E43B90"/>
  </w:style>
  <w:style w:type="character" w:customStyle="1" w:styleId="tolocaltime">
    <w:name w:val="tolocaltime"/>
    <w:basedOn w:val="DefaultParagraphFont"/>
    <w:rsid w:val="00E43B90"/>
  </w:style>
  <w:style w:type="character" w:customStyle="1" w:styleId="pb-byline">
    <w:name w:val="pb-byline"/>
    <w:basedOn w:val="DefaultParagraphFont"/>
    <w:rsid w:val="00E43B90"/>
  </w:style>
  <w:style w:type="character" w:customStyle="1" w:styleId="pb-timestamp">
    <w:name w:val="pb-timestamp"/>
    <w:basedOn w:val="DefaultParagraphFont"/>
    <w:rsid w:val="00E43B90"/>
  </w:style>
  <w:style w:type="character" w:customStyle="1" w:styleId="posted-on">
    <w:name w:val="posted-on"/>
    <w:basedOn w:val="DefaultParagraphFont"/>
    <w:rsid w:val="00E43B90"/>
  </w:style>
  <w:style w:type="character" w:customStyle="1" w:styleId="even">
    <w:name w:val="even"/>
    <w:basedOn w:val="DefaultParagraphFont"/>
    <w:rsid w:val="00E43B90"/>
  </w:style>
  <w:style w:type="character" w:customStyle="1" w:styleId="foreground">
    <w:name w:val="foreground"/>
    <w:basedOn w:val="DefaultParagraphFont"/>
    <w:rsid w:val="00E43B90"/>
  </w:style>
  <w:style w:type="paragraph" w:customStyle="1" w:styleId="volissue">
    <w:name w:val="volissue"/>
    <w:basedOn w:val="Normal"/>
    <w:uiPriority w:val="99"/>
    <w:qFormat/>
    <w:rsid w:val="00E43B90"/>
    <w:pPr>
      <w:spacing w:before="100" w:beforeAutospacing="1" w:after="100" w:afterAutospacing="1"/>
    </w:pPr>
    <w:rPr>
      <w:rFonts w:ascii="Times" w:hAnsi="Times"/>
      <w:szCs w:val="20"/>
    </w:rPr>
  </w:style>
  <w:style w:type="character" w:customStyle="1" w:styleId="cat-date-line4">
    <w:name w:val="cat-date-line4"/>
    <w:basedOn w:val="DefaultParagraphFont"/>
    <w:rsid w:val="00E43B90"/>
  </w:style>
  <w:style w:type="character" w:customStyle="1" w:styleId="articledate">
    <w:name w:val="articledate"/>
    <w:basedOn w:val="DefaultParagraphFont"/>
    <w:rsid w:val="00E43B90"/>
  </w:style>
  <w:style w:type="character" w:customStyle="1" w:styleId="post-byline">
    <w:name w:val="post-byline"/>
    <w:basedOn w:val="DefaultParagraphFont"/>
    <w:rsid w:val="00E43B90"/>
  </w:style>
  <w:style w:type="character" w:customStyle="1" w:styleId="upper">
    <w:name w:val="upper"/>
    <w:basedOn w:val="DefaultParagraphFont"/>
    <w:rsid w:val="00E43B90"/>
  </w:style>
  <w:style w:type="character" w:customStyle="1" w:styleId="metadate">
    <w:name w:val="meta_date"/>
    <w:basedOn w:val="DefaultParagraphFont"/>
    <w:rsid w:val="00E43B90"/>
  </w:style>
  <w:style w:type="character" w:customStyle="1" w:styleId="fa">
    <w:name w:val="fa"/>
    <w:basedOn w:val="DefaultParagraphFont"/>
    <w:rsid w:val="00E43B90"/>
  </w:style>
  <w:style w:type="character" w:customStyle="1" w:styleId="longname">
    <w:name w:val="longname"/>
    <w:basedOn w:val="DefaultParagraphFont"/>
    <w:rsid w:val="00E43B90"/>
  </w:style>
  <w:style w:type="character" w:customStyle="1" w:styleId="echocontainer">
    <w:name w:val="echo_container"/>
    <w:basedOn w:val="DefaultParagraphFont"/>
    <w:rsid w:val="00E43B90"/>
  </w:style>
  <w:style w:type="character" w:customStyle="1" w:styleId="comment-display">
    <w:name w:val="comment-display"/>
    <w:basedOn w:val="DefaultParagraphFont"/>
    <w:rsid w:val="00E43B90"/>
  </w:style>
  <w:style w:type="paragraph" w:customStyle="1" w:styleId="comment-count-label">
    <w:name w:val="comment-count-label"/>
    <w:basedOn w:val="Normal"/>
    <w:rsid w:val="00E43B90"/>
    <w:pPr>
      <w:spacing w:before="100" w:beforeAutospacing="1" w:after="100" w:afterAutospacing="1"/>
    </w:pPr>
    <w:rPr>
      <w:rFonts w:ascii="Times" w:hAnsi="Times"/>
      <w:szCs w:val="20"/>
    </w:rPr>
  </w:style>
  <w:style w:type="character" w:customStyle="1" w:styleId="echo-counter">
    <w:name w:val="echo-counter"/>
    <w:basedOn w:val="DefaultParagraphFont"/>
    <w:rsid w:val="00E43B90"/>
  </w:style>
  <w:style w:type="character" w:customStyle="1" w:styleId="discussion-policy">
    <w:name w:val="discussion-policy"/>
    <w:basedOn w:val="DefaultParagraphFont"/>
    <w:rsid w:val="00E43B90"/>
  </w:style>
  <w:style w:type="character" w:customStyle="1" w:styleId="echo-apps-conversations-streamcaption">
    <w:name w:val="echo-apps-conversations-streamcaption"/>
    <w:basedOn w:val="DefaultParagraphFont"/>
    <w:rsid w:val="00E43B90"/>
  </w:style>
  <w:style w:type="character" w:customStyle="1" w:styleId="echo-streamserver-controls-stream-item-text">
    <w:name w:val="echo-streamserver-controls-stream-item-text"/>
    <w:basedOn w:val="DefaultParagraphFont"/>
    <w:rsid w:val="00E43B90"/>
  </w:style>
  <w:style w:type="character" w:customStyle="1" w:styleId="echo-streamserver-controls-facepile-more">
    <w:name w:val="echo-streamserver-controls-facepile-more"/>
    <w:basedOn w:val="DefaultParagraphFont"/>
    <w:rsid w:val="00E43B90"/>
  </w:style>
  <w:style w:type="character" w:customStyle="1" w:styleId="echo-primaryfont">
    <w:name w:val="echo-primaryfont"/>
    <w:basedOn w:val="DefaultParagraphFont"/>
    <w:rsid w:val="00E43B90"/>
  </w:style>
  <w:style w:type="character" w:customStyle="1" w:styleId="section">
    <w:name w:val="section"/>
    <w:basedOn w:val="DefaultParagraphFont"/>
    <w:rsid w:val="00E43B90"/>
  </w:style>
  <w:style w:type="character" w:customStyle="1" w:styleId="wpsr-txt-headline">
    <w:name w:val="wpsr-txt-headline"/>
    <w:basedOn w:val="DefaultParagraphFont"/>
    <w:rsid w:val="00E43B90"/>
  </w:style>
  <w:style w:type="character" w:customStyle="1" w:styleId="asset-metabar-author">
    <w:name w:val="asset-metabar-author"/>
    <w:basedOn w:val="DefaultParagraphFont"/>
    <w:rsid w:val="00E43B90"/>
  </w:style>
  <w:style w:type="character" w:customStyle="1" w:styleId="asset-metabar-time">
    <w:name w:val="asset-metabar-time"/>
    <w:basedOn w:val="DefaultParagraphFont"/>
    <w:rsid w:val="00E43B90"/>
  </w:style>
  <w:style w:type="character" w:customStyle="1" w:styleId="eza-dateline">
    <w:name w:val="eza-dateline"/>
    <w:basedOn w:val="DefaultParagraphFont"/>
    <w:rsid w:val="00E43B90"/>
  </w:style>
  <w:style w:type="character" w:customStyle="1" w:styleId="eza-authors">
    <w:name w:val="eza-authors"/>
    <w:basedOn w:val="DefaultParagraphFont"/>
    <w:rsid w:val="00E43B90"/>
  </w:style>
  <w:style w:type="character" w:customStyle="1" w:styleId="csmstaff">
    <w:name w:val="csm_staff"/>
    <w:basedOn w:val="DefaultParagraphFont"/>
    <w:rsid w:val="00E43B90"/>
  </w:style>
  <w:style w:type="paragraph" w:customStyle="1" w:styleId="mol-para-with-font">
    <w:name w:val="mol-para-with-font"/>
    <w:basedOn w:val="Normal"/>
    <w:rsid w:val="00E43B90"/>
    <w:pPr>
      <w:spacing w:before="100" w:beforeAutospacing="1" w:after="100" w:afterAutospacing="1"/>
    </w:pPr>
    <w:rPr>
      <w:rFonts w:ascii="Times" w:hAnsi="Times"/>
      <w:szCs w:val="20"/>
    </w:rPr>
  </w:style>
  <w:style w:type="character" w:customStyle="1" w:styleId="article-timestamp">
    <w:name w:val="article-timestamp"/>
    <w:basedOn w:val="DefaultParagraphFont"/>
    <w:rsid w:val="00E43B90"/>
  </w:style>
  <w:style w:type="character" w:customStyle="1" w:styleId="byline-text">
    <w:name w:val="byline-text"/>
    <w:basedOn w:val="DefaultParagraphFont"/>
    <w:rsid w:val="00E43B90"/>
  </w:style>
  <w:style w:type="character" w:customStyle="1" w:styleId="itemauthor">
    <w:name w:val="itemauthor"/>
    <w:basedOn w:val="DefaultParagraphFont"/>
    <w:rsid w:val="00E43B90"/>
  </w:style>
  <w:style w:type="character" w:customStyle="1" w:styleId="itemdatecreated">
    <w:name w:val="itemdatecreated"/>
    <w:basedOn w:val="DefaultParagraphFont"/>
    <w:rsid w:val="00E43B90"/>
  </w:style>
  <w:style w:type="character" w:customStyle="1" w:styleId="slug-metadata-note">
    <w:name w:val="slug-metadata-note"/>
    <w:basedOn w:val="DefaultParagraphFont"/>
    <w:rsid w:val="00E43B90"/>
  </w:style>
  <w:style w:type="character" w:customStyle="1" w:styleId="drop-capped">
    <w:name w:val="drop-capped"/>
    <w:basedOn w:val="DefaultParagraphFont"/>
    <w:rsid w:val="00E43B90"/>
  </w:style>
  <w:style w:type="paragraph" w:customStyle="1" w:styleId="articleopinion-standfirst">
    <w:name w:val="articleopinion-standfirst"/>
    <w:basedOn w:val="Normal"/>
    <w:rsid w:val="00E43B90"/>
    <w:pPr>
      <w:spacing w:before="100" w:beforeAutospacing="1" w:after="100" w:afterAutospacing="1"/>
    </w:pPr>
    <w:rPr>
      <w:rFonts w:ascii="Times" w:hAnsi="Times"/>
      <w:szCs w:val="20"/>
    </w:rPr>
  </w:style>
  <w:style w:type="paragraph" w:customStyle="1" w:styleId="snippet">
    <w:name w:val="snippet"/>
    <w:basedOn w:val="Normal"/>
    <w:rsid w:val="00E43B90"/>
    <w:pPr>
      <w:spacing w:before="100" w:beforeAutospacing="1" w:after="100" w:afterAutospacing="1"/>
    </w:pPr>
    <w:rPr>
      <w:rFonts w:ascii="Times" w:hAnsi="Times"/>
      <w:szCs w:val="20"/>
    </w:rPr>
  </w:style>
  <w:style w:type="character" w:customStyle="1" w:styleId="thetitle">
    <w:name w:val="the_title"/>
    <w:basedOn w:val="DefaultParagraphFont"/>
    <w:rsid w:val="00E43B90"/>
  </w:style>
  <w:style w:type="character" w:customStyle="1" w:styleId="view-count">
    <w:name w:val="view-count"/>
    <w:basedOn w:val="DefaultParagraphFont"/>
    <w:rsid w:val="00E43B90"/>
  </w:style>
  <w:style w:type="character" w:customStyle="1" w:styleId="rupee">
    <w:name w:val="rupee"/>
    <w:basedOn w:val="DefaultParagraphFont"/>
    <w:rsid w:val="00E43B90"/>
  </w:style>
  <w:style w:type="character" w:customStyle="1" w:styleId="grey1">
    <w:name w:val="grey1"/>
    <w:basedOn w:val="DefaultParagraphFont"/>
    <w:rsid w:val="00E43B90"/>
  </w:style>
  <w:style w:type="paragraph" w:customStyle="1" w:styleId="Pa13">
    <w:name w:val="Pa13"/>
    <w:basedOn w:val="Default"/>
    <w:next w:val="Default"/>
    <w:uiPriority w:val="99"/>
    <w:rsid w:val="00E43B90"/>
    <w:pPr>
      <w:spacing w:line="201" w:lineRule="atLeast"/>
    </w:pPr>
    <w:rPr>
      <w:rFonts w:eastAsiaTheme="minorEastAsia"/>
      <w:color w:val="auto"/>
    </w:rPr>
  </w:style>
  <w:style w:type="paragraph" w:customStyle="1" w:styleId="Pa14">
    <w:name w:val="Pa14"/>
    <w:basedOn w:val="Default"/>
    <w:next w:val="Default"/>
    <w:uiPriority w:val="99"/>
    <w:qFormat/>
    <w:rsid w:val="00E43B90"/>
    <w:pPr>
      <w:spacing w:line="241" w:lineRule="atLeast"/>
    </w:pPr>
    <w:rPr>
      <w:rFonts w:eastAsiaTheme="minorEastAsia"/>
      <w:color w:val="auto"/>
    </w:rPr>
  </w:style>
  <w:style w:type="paragraph" w:customStyle="1" w:styleId="Pa9">
    <w:name w:val="Pa9"/>
    <w:basedOn w:val="Default"/>
    <w:next w:val="Default"/>
    <w:uiPriority w:val="99"/>
    <w:rsid w:val="00E43B90"/>
    <w:pPr>
      <w:spacing w:line="241" w:lineRule="atLeast"/>
    </w:pPr>
    <w:rPr>
      <w:rFonts w:ascii="Gill Sans" w:eastAsiaTheme="minorEastAsia" w:hAnsi="Gill Sans"/>
      <w:color w:val="auto"/>
    </w:rPr>
  </w:style>
  <w:style w:type="character" w:customStyle="1" w:styleId="bureau">
    <w:name w:val="bureau"/>
    <w:basedOn w:val="DefaultParagraphFont"/>
    <w:rsid w:val="00E43B90"/>
  </w:style>
  <w:style w:type="character" w:customStyle="1" w:styleId="reporttitle">
    <w:name w:val="report_title"/>
    <w:basedOn w:val="DefaultParagraphFont"/>
    <w:rsid w:val="00E43B90"/>
  </w:style>
  <w:style w:type="character" w:customStyle="1" w:styleId="documenttype-longreleases">
    <w:name w:val="document_type_-_long_releases"/>
    <w:basedOn w:val="DefaultParagraphFont"/>
    <w:rsid w:val="00E43B90"/>
  </w:style>
  <w:style w:type="character" w:customStyle="1" w:styleId="alt-date">
    <w:name w:val="alt-date"/>
    <w:basedOn w:val="DefaultParagraphFont"/>
    <w:rsid w:val="00E43B90"/>
  </w:style>
  <w:style w:type="character" w:customStyle="1" w:styleId="entry-byline">
    <w:name w:val="entry-byline"/>
    <w:basedOn w:val="DefaultParagraphFont"/>
    <w:rsid w:val="00E43B90"/>
  </w:style>
  <w:style w:type="character" w:customStyle="1" w:styleId="taglinecontrib">
    <w:name w:val="tagline_contrib"/>
    <w:basedOn w:val="DefaultParagraphFont"/>
    <w:rsid w:val="00E43B90"/>
  </w:style>
  <w:style w:type="character" w:customStyle="1" w:styleId="articledate0">
    <w:name w:val="article_date"/>
    <w:basedOn w:val="DefaultParagraphFont"/>
    <w:rsid w:val="00E43B90"/>
  </w:style>
  <w:style w:type="paragraph" w:customStyle="1" w:styleId="hg-daily">
    <w:name w:val="hg-daily"/>
    <w:basedOn w:val="Normal"/>
    <w:rsid w:val="00E43B90"/>
    <w:pPr>
      <w:spacing w:before="100" w:beforeAutospacing="1" w:after="100" w:afterAutospacing="1"/>
    </w:pPr>
    <w:rPr>
      <w:rFonts w:ascii="Times" w:hAnsi="Times"/>
      <w:szCs w:val="20"/>
    </w:rPr>
  </w:style>
  <w:style w:type="character" w:customStyle="1" w:styleId="cit">
    <w:name w:val="cit"/>
    <w:basedOn w:val="DefaultParagraphFont"/>
    <w:rsid w:val="00E43B90"/>
  </w:style>
  <w:style w:type="paragraph" w:customStyle="1" w:styleId="buttonheading">
    <w:name w:val="buttonheading"/>
    <w:basedOn w:val="Normal"/>
    <w:rsid w:val="00E43B90"/>
    <w:pPr>
      <w:spacing w:before="100" w:beforeAutospacing="1" w:after="100" w:afterAutospacing="1"/>
    </w:pPr>
    <w:rPr>
      <w:rFonts w:ascii="Times" w:hAnsi="Times"/>
      <w:szCs w:val="20"/>
    </w:rPr>
  </w:style>
  <w:style w:type="character" w:customStyle="1" w:styleId="createdate">
    <w:name w:val="createdate"/>
    <w:basedOn w:val="DefaultParagraphFont"/>
    <w:rsid w:val="00E43B90"/>
  </w:style>
  <w:style w:type="paragraph" w:customStyle="1" w:styleId="p">
    <w:name w:val="p"/>
    <w:basedOn w:val="Normal"/>
    <w:uiPriority w:val="99"/>
    <w:qFormat/>
    <w:rsid w:val="00E43B90"/>
    <w:pPr>
      <w:spacing w:before="100" w:beforeAutospacing="1" w:after="100" w:afterAutospacing="1"/>
    </w:pPr>
    <w:rPr>
      <w:rFonts w:ascii="Times" w:hAnsi="Times"/>
      <w:szCs w:val="20"/>
    </w:rPr>
  </w:style>
  <w:style w:type="character" w:customStyle="1" w:styleId="text-label">
    <w:name w:val="text-label"/>
    <w:basedOn w:val="DefaultParagraphFont"/>
    <w:rsid w:val="00E43B90"/>
  </w:style>
  <w:style w:type="paragraph" w:customStyle="1" w:styleId="TOC3Char">
    <w:name w:val="TOC 3 Char"/>
    <w:basedOn w:val="Normal"/>
    <w:next w:val="Normal"/>
    <w:rsid w:val="00E43B90"/>
    <w:rPr>
      <w:rFonts w:eastAsia="Times New Roman"/>
      <w:sz w:val="24"/>
      <w:szCs w:val="20"/>
    </w:rPr>
  </w:style>
  <w:style w:type="paragraph" w:customStyle="1" w:styleId="TOC1Char">
    <w:name w:val="TOC 1 Char"/>
    <w:basedOn w:val="Normal"/>
    <w:next w:val="Normal"/>
    <w:rsid w:val="00E43B90"/>
    <w:rPr>
      <w:rFonts w:eastAsia="Times New Roman"/>
      <w:b/>
      <w:sz w:val="24"/>
      <w:szCs w:val="20"/>
    </w:rPr>
  </w:style>
  <w:style w:type="paragraph" w:customStyle="1" w:styleId="ColorfulGrid-Accent11">
    <w:name w:val="Colorful Grid - Accent 11"/>
    <w:basedOn w:val="Normal"/>
    <w:next w:val="Normal"/>
    <w:uiPriority w:val="29"/>
    <w:qFormat/>
    <w:rsid w:val="00E43B90"/>
    <w:pPr>
      <w:jc w:val="both"/>
    </w:pPr>
    <w:rPr>
      <w:rFonts w:eastAsia="Times New Roman"/>
      <w:i/>
      <w:iCs/>
      <w:color w:val="000000"/>
    </w:rPr>
  </w:style>
  <w:style w:type="character" w:customStyle="1" w:styleId="MediumGrid11">
    <w:name w:val="Medium Grid 11"/>
    <w:uiPriority w:val="99"/>
    <w:rsid w:val="00E43B90"/>
    <w:rPr>
      <w:color w:val="808080"/>
    </w:rPr>
  </w:style>
  <w:style w:type="paragraph" w:customStyle="1" w:styleId="PlaceholderText2">
    <w:name w:val="Placeholder Text2"/>
    <w:basedOn w:val="Normal"/>
    <w:uiPriority w:val="99"/>
    <w:rsid w:val="00E43B90"/>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E43B90"/>
    <w:pPr>
      <w:keepNext/>
      <w:tabs>
        <w:tab w:val="num" w:pos="1440"/>
      </w:tabs>
      <w:ind w:left="1800" w:hanging="360"/>
      <w:outlineLvl w:val="2"/>
    </w:pPr>
    <w:rPr>
      <w:rFonts w:eastAsia="MS Gothic"/>
      <w:sz w:val="24"/>
    </w:rPr>
  </w:style>
  <w:style w:type="paragraph" w:customStyle="1" w:styleId="LightList1">
    <w:name w:val="Light List1"/>
    <w:basedOn w:val="Normal"/>
    <w:rsid w:val="00E43B90"/>
    <w:pPr>
      <w:keepNext/>
      <w:tabs>
        <w:tab w:val="num" w:pos="2160"/>
      </w:tabs>
      <w:ind w:left="2520" w:hanging="360"/>
      <w:outlineLvl w:val="3"/>
    </w:pPr>
    <w:rPr>
      <w:rFonts w:eastAsia="MS Gothic"/>
      <w:sz w:val="24"/>
    </w:rPr>
  </w:style>
  <w:style w:type="paragraph" w:customStyle="1" w:styleId="LightGrid1">
    <w:name w:val="Light Grid1"/>
    <w:basedOn w:val="Normal"/>
    <w:rsid w:val="00E43B90"/>
    <w:pPr>
      <w:keepNext/>
      <w:tabs>
        <w:tab w:val="num" w:pos="2880"/>
      </w:tabs>
      <w:ind w:left="3240" w:hanging="360"/>
      <w:outlineLvl w:val="4"/>
    </w:pPr>
    <w:rPr>
      <w:rFonts w:eastAsia="MS Gothic"/>
      <w:sz w:val="24"/>
    </w:rPr>
  </w:style>
  <w:style w:type="paragraph" w:customStyle="1" w:styleId="MediumShading11">
    <w:name w:val="Medium Shading 11"/>
    <w:basedOn w:val="Normal"/>
    <w:rsid w:val="00E43B90"/>
    <w:pPr>
      <w:keepNext/>
      <w:tabs>
        <w:tab w:val="num" w:pos="3600"/>
      </w:tabs>
      <w:ind w:left="3960" w:hanging="360"/>
      <w:outlineLvl w:val="5"/>
    </w:pPr>
    <w:rPr>
      <w:rFonts w:eastAsia="MS Gothic"/>
      <w:sz w:val="24"/>
    </w:rPr>
  </w:style>
  <w:style w:type="paragraph" w:customStyle="1" w:styleId="MediumShading21">
    <w:name w:val="Medium Shading 21"/>
    <w:basedOn w:val="Normal"/>
    <w:rsid w:val="00E43B90"/>
    <w:pPr>
      <w:keepNext/>
      <w:tabs>
        <w:tab w:val="num" w:pos="4320"/>
      </w:tabs>
      <w:ind w:left="4680" w:hanging="360"/>
      <w:outlineLvl w:val="6"/>
    </w:pPr>
    <w:rPr>
      <w:rFonts w:eastAsia="MS Gothic"/>
      <w:sz w:val="24"/>
    </w:rPr>
  </w:style>
  <w:style w:type="paragraph" w:customStyle="1" w:styleId="MediumList11">
    <w:name w:val="Medium List 11"/>
    <w:basedOn w:val="Normal"/>
    <w:rsid w:val="00E43B90"/>
    <w:pPr>
      <w:keepNext/>
      <w:tabs>
        <w:tab w:val="num" w:pos="5040"/>
      </w:tabs>
      <w:ind w:left="5400" w:hanging="360"/>
      <w:outlineLvl w:val="7"/>
    </w:pPr>
    <w:rPr>
      <w:rFonts w:eastAsia="MS Gothic"/>
      <w:sz w:val="24"/>
    </w:rPr>
  </w:style>
  <w:style w:type="paragraph" w:customStyle="1" w:styleId="MediumList21">
    <w:name w:val="Medium List 21"/>
    <w:basedOn w:val="Normal"/>
    <w:rsid w:val="00E43B90"/>
    <w:pPr>
      <w:keepNext/>
      <w:tabs>
        <w:tab w:val="num" w:pos="5760"/>
      </w:tabs>
      <w:ind w:left="6120" w:hanging="360"/>
      <w:outlineLvl w:val="8"/>
    </w:pPr>
    <w:rPr>
      <w:rFonts w:eastAsia="MS Gothic"/>
      <w:sz w:val="24"/>
    </w:rPr>
  </w:style>
  <w:style w:type="paragraph" w:customStyle="1" w:styleId="bylinejb">
    <w:name w:val="bylinejb"/>
    <w:basedOn w:val="Normal"/>
    <w:rsid w:val="00E43B90"/>
    <w:pPr>
      <w:spacing w:before="100" w:beforeAutospacing="1" w:after="100" w:afterAutospacing="1"/>
    </w:pPr>
    <w:rPr>
      <w:rFonts w:ascii="Times" w:hAnsi="Times"/>
      <w:szCs w:val="20"/>
    </w:rPr>
  </w:style>
  <w:style w:type="paragraph" w:customStyle="1" w:styleId="bylineaffiliation">
    <w:name w:val="bylineaffiliation"/>
    <w:basedOn w:val="Normal"/>
    <w:rsid w:val="00E43B90"/>
    <w:pPr>
      <w:spacing w:before="100" w:beforeAutospacing="1" w:after="100" w:afterAutospacing="1"/>
    </w:pPr>
    <w:rPr>
      <w:rFonts w:ascii="Times" w:hAnsi="Times"/>
      <w:szCs w:val="20"/>
    </w:rPr>
  </w:style>
  <w:style w:type="character" w:customStyle="1" w:styleId="apple-tab-span">
    <w:name w:val="apple-tab-span"/>
    <w:basedOn w:val="DefaultParagraphFont"/>
    <w:rsid w:val="00E43B90"/>
  </w:style>
  <w:style w:type="character" w:customStyle="1" w:styleId="s1">
    <w:name w:val="s1"/>
    <w:basedOn w:val="DefaultParagraphFont"/>
    <w:rsid w:val="00E43B90"/>
  </w:style>
  <w:style w:type="character" w:customStyle="1" w:styleId="action-menu-toggled-item">
    <w:name w:val="action-menu-toggled-item"/>
    <w:basedOn w:val="DefaultParagraphFont"/>
    <w:rsid w:val="00E43B90"/>
    <w:rPr>
      <w:rFonts w:ascii="Times New Roman" w:hAnsi="Times New Roman"/>
    </w:rPr>
  </w:style>
  <w:style w:type="character" w:customStyle="1" w:styleId="1Tag">
    <w:name w:val="1) Tag"/>
    <w:rsid w:val="00E43B9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E43B9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E43B9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E43B9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E43B9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E43B90"/>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E43B90"/>
    <w:rPr>
      <w:rFonts w:ascii="Calibri" w:eastAsia="Times New Roman" w:hAnsi="Calibri"/>
      <w:b/>
      <w:caps/>
      <w:sz w:val="40"/>
      <w:szCs w:val="40"/>
    </w:rPr>
  </w:style>
  <w:style w:type="paragraph" w:customStyle="1" w:styleId="Strikethrough0">
    <w:name w:val="Strikethrough"/>
    <w:basedOn w:val="Normal"/>
    <w:link w:val="StrikethroughChar"/>
    <w:qFormat/>
    <w:rsid w:val="00E43B90"/>
    <w:rPr>
      <w:strike/>
    </w:rPr>
  </w:style>
  <w:style w:type="character" w:customStyle="1" w:styleId="StrikethroughChar">
    <w:name w:val="Strikethrough Char"/>
    <w:basedOn w:val="DefaultParagraphFont"/>
    <w:link w:val="Strikethrough0"/>
    <w:rsid w:val="00E43B90"/>
    <w:rPr>
      <w:rFonts w:ascii="Calibri" w:hAnsi="Calibri"/>
      <w:strike/>
      <w:sz w:val="22"/>
    </w:rPr>
  </w:style>
  <w:style w:type="character" w:styleId="SubtleReference">
    <w:name w:val="Subtle Reference"/>
    <w:basedOn w:val="DefaultParagraphFont"/>
    <w:uiPriority w:val="31"/>
    <w:rsid w:val="00E43B9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E43B90"/>
    <w:rPr>
      <w:rFonts w:asciiTheme="minorHAnsi" w:hAnsiTheme="minorHAnsi"/>
      <w:bCs/>
      <w:sz w:val="16"/>
    </w:rPr>
  </w:style>
  <w:style w:type="character" w:customStyle="1" w:styleId="BoxBoldUnderline">
    <w:name w:val="Box Bold Underline"/>
    <w:rsid w:val="00E43B9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E43B90"/>
    <w:rPr>
      <w:rFonts w:eastAsia="Times New Roman"/>
      <w:sz w:val="24"/>
    </w:rPr>
  </w:style>
  <w:style w:type="character" w:customStyle="1" w:styleId="NormalF6Char">
    <w:name w:val="Normal F6 Char"/>
    <w:link w:val="NormalF6"/>
    <w:rsid w:val="00E43B90"/>
    <w:rPr>
      <w:rFonts w:ascii="Calibri" w:eastAsia="Times New Roman" w:hAnsi="Calibri"/>
    </w:rPr>
  </w:style>
  <w:style w:type="paragraph" w:customStyle="1" w:styleId="TagNew">
    <w:name w:val="Tag New"/>
    <w:qFormat/>
    <w:rsid w:val="00E43B90"/>
    <w:rPr>
      <w:rFonts w:ascii="Times New Roman" w:hAnsi="Times New Roman" w:cs="Times New Roman"/>
      <w:b/>
      <w:szCs w:val="20"/>
    </w:rPr>
  </w:style>
  <w:style w:type="character" w:customStyle="1" w:styleId="moretop">
    <w:name w:val="more_top"/>
    <w:rsid w:val="00E43B90"/>
  </w:style>
  <w:style w:type="paragraph" w:customStyle="1" w:styleId="TagNew0">
    <w:name w:val="Tag_New"/>
    <w:qFormat/>
    <w:rsid w:val="00E43B90"/>
    <w:rPr>
      <w:rFonts w:ascii="Times New Roman" w:eastAsia="Malgun Gothic" w:hAnsi="Times New Roman" w:cs="Times New Roman"/>
      <w:b/>
      <w:bCs/>
      <w:szCs w:val="26"/>
    </w:rPr>
  </w:style>
  <w:style w:type="paragraph" w:customStyle="1" w:styleId="TagNew1">
    <w:name w:val="Tag+New"/>
    <w:qFormat/>
    <w:rsid w:val="00E43B90"/>
    <w:rPr>
      <w:rFonts w:ascii="Times New Roman" w:eastAsia="Calibri" w:hAnsi="Times New Roman" w:cs="Times New Roman"/>
      <w:b/>
      <w:szCs w:val="22"/>
    </w:rPr>
  </w:style>
  <w:style w:type="paragraph" w:customStyle="1" w:styleId="cnnstorypgraphtxt">
    <w:name w:val="cnn_storypgraphtxt"/>
    <w:basedOn w:val="Normal"/>
    <w:rsid w:val="00E43B90"/>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E43B90"/>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E43B90"/>
  </w:style>
  <w:style w:type="character" w:customStyle="1" w:styleId="yshortcutscs4-ndcor">
    <w:name w:val="yshortcuts cs4-ndcor"/>
    <w:rsid w:val="00E43B90"/>
  </w:style>
  <w:style w:type="character" w:customStyle="1" w:styleId="price">
    <w:name w:val="price"/>
    <w:rsid w:val="00E43B90"/>
  </w:style>
  <w:style w:type="character" w:customStyle="1" w:styleId="price-change">
    <w:name w:val="price-change"/>
    <w:rsid w:val="00E43B90"/>
  </w:style>
  <w:style w:type="character" w:customStyle="1" w:styleId="percent-change">
    <w:name w:val="percent-change"/>
    <w:rsid w:val="00E43B90"/>
  </w:style>
  <w:style w:type="character" w:customStyle="1" w:styleId="bibfont">
    <w:name w:val="bibfont"/>
    <w:rsid w:val="00E43B90"/>
    <w:rPr>
      <w:rFonts w:cs="Times New Roman"/>
    </w:rPr>
  </w:style>
  <w:style w:type="paragraph" w:customStyle="1" w:styleId="underlined1">
    <w:name w:val="underlined1"/>
    <w:next w:val="Normal"/>
    <w:autoRedefine/>
    <w:rsid w:val="00E43B90"/>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E43B90"/>
    <w:pPr>
      <w:ind w:left="0"/>
    </w:pPr>
    <w:rPr>
      <w:rFonts w:eastAsia="Times New Roman"/>
      <w:b/>
      <w:color w:val="auto"/>
      <w:sz w:val="24"/>
      <w:szCs w:val="24"/>
    </w:rPr>
  </w:style>
  <w:style w:type="character" w:customStyle="1" w:styleId="SourceBoldedChar">
    <w:name w:val="Source Bolded Char"/>
    <w:link w:val="SourceBolded"/>
    <w:rsid w:val="00E43B90"/>
    <w:rPr>
      <w:rFonts w:ascii="Calibri" w:eastAsia="Times New Roman" w:hAnsi="Calibri"/>
      <w:b/>
      <w:lang w:val="x-none" w:eastAsia="x-none"/>
    </w:rPr>
  </w:style>
  <w:style w:type="paragraph" w:customStyle="1" w:styleId="CardDownSize">
    <w:name w:val="CardDownSize"/>
    <w:basedOn w:val="Normal"/>
    <w:link w:val="CardDownSizeChar"/>
    <w:rsid w:val="00E43B90"/>
    <w:rPr>
      <w:rFonts w:eastAsia="Calibri"/>
      <w:sz w:val="16"/>
      <w:szCs w:val="20"/>
      <w:lang w:val="x-none" w:eastAsia="x-none"/>
    </w:rPr>
  </w:style>
  <w:style w:type="character" w:customStyle="1" w:styleId="CardDownSizeChar">
    <w:name w:val="CardDownSize Char"/>
    <w:link w:val="CardDownSize"/>
    <w:rsid w:val="00E43B90"/>
    <w:rPr>
      <w:rFonts w:ascii="Calibri" w:eastAsia="Calibri" w:hAnsi="Calibri"/>
      <w:sz w:val="16"/>
      <w:szCs w:val="20"/>
      <w:lang w:val="x-none" w:eastAsia="x-none"/>
    </w:rPr>
  </w:style>
  <w:style w:type="paragraph" w:customStyle="1" w:styleId="Citation10">
    <w:name w:val="Citation1"/>
    <w:basedOn w:val="Normal"/>
    <w:link w:val="Citation1Char"/>
    <w:qFormat/>
    <w:rsid w:val="00E43B90"/>
    <w:rPr>
      <w:rFonts w:eastAsia="Calibri"/>
      <w:b/>
      <w:sz w:val="24"/>
      <w:u w:val="single"/>
      <w:lang w:val="x-none" w:eastAsia="x-none"/>
    </w:rPr>
  </w:style>
  <w:style w:type="character" w:customStyle="1" w:styleId="Citation1Char">
    <w:name w:val="Citation1 Char"/>
    <w:link w:val="Citation10"/>
    <w:rsid w:val="00E43B90"/>
    <w:rPr>
      <w:rFonts w:ascii="Calibri" w:eastAsia="Calibri" w:hAnsi="Calibri"/>
      <w:b/>
      <w:u w:val="single"/>
      <w:lang w:val="x-none" w:eastAsia="x-none"/>
    </w:rPr>
  </w:style>
  <w:style w:type="character" w:customStyle="1" w:styleId="TaglineChar">
    <w:name w:val="Tagline Char"/>
    <w:link w:val="Tagline0"/>
    <w:rsid w:val="00E43B90"/>
    <w:rPr>
      <w:rFonts w:ascii="Calibri" w:hAnsi="Calibri"/>
      <w:b/>
      <w:sz w:val="26"/>
    </w:rPr>
  </w:style>
  <w:style w:type="character" w:customStyle="1" w:styleId="boldciteChar1">
    <w:name w:val="bold cite Char1"/>
    <w:rsid w:val="00E43B9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E43B90"/>
  </w:style>
  <w:style w:type="character" w:customStyle="1" w:styleId="leveluptitle">
    <w:name w:val="leveluptitle"/>
    <w:basedOn w:val="DefaultParagraphFont"/>
    <w:rsid w:val="00E43B90"/>
  </w:style>
  <w:style w:type="character" w:customStyle="1" w:styleId="Irrelevant6fontChar">
    <w:name w:val="Irrelevant (6 font) Char"/>
    <w:basedOn w:val="DefaultParagraphFont"/>
    <w:link w:val="Irrelevant6font"/>
    <w:rsid w:val="00E43B90"/>
    <w:rPr>
      <w:rFonts w:ascii="Calibri" w:eastAsia="Calibri" w:hAnsi="Calibri"/>
      <w:sz w:val="12"/>
      <w:szCs w:val="12"/>
    </w:rPr>
  </w:style>
  <w:style w:type="paragraph" w:customStyle="1" w:styleId="Non-NavPanelTag">
    <w:name w:val="Non-Nav Panel Tag"/>
    <w:basedOn w:val="Normal"/>
    <w:qFormat/>
    <w:rsid w:val="00E43B90"/>
    <w:rPr>
      <w:b/>
      <w:sz w:val="26"/>
    </w:rPr>
  </w:style>
  <w:style w:type="character" w:customStyle="1" w:styleId="Hyperlink3">
    <w:name w:val="Hyperlink.3"/>
    <w:basedOn w:val="DefaultParagraphFont"/>
    <w:rsid w:val="00E43B90"/>
    <w:rPr>
      <w:sz w:val="18"/>
      <w:szCs w:val="18"/>
    </w:rPr>
  </w:style>
  <w:style w:type="character" w:customStyle="1" w:styleId="Hyperlink40">
    <w:name w:val="Hyperlink.4"/>
    <w:basedOn w:val="DefaultParagraphFont"/>
    <w:rsid w:val="00E43B90"/>
    <w:rPr>
      <w:sz w:val="18"/>
      <w:szCs w:val="18"/>
    </w:rPr>
  </w:style>
  <w:style w:type="character" w:customStyle="1" w:styleId="SmallCharChar">
    <w:name w:val="Small Char Char"/>
    <w:basedOn w:val="DefaultParagraphFont"/>
    <w:rsid w:val="00E43B90"/>
    <w:rPr>
      <w:sz w:val="17"/>
      <w:szCs w:val="24"/>
      <w:lang w:val="en-US" w:eastAsia="en-US" w:bidi="ar-SA"/>
    </w:rPr>
  </w:style>
  <w:style w:type="paragraph" w:customStyle="1" w:styleId="TagsFutura">
    <w:name w:val="TagsFutura"/>
    <w:basedOn w:val="Normal"/>
    <w:next w:val="Heading3"/>
    <w:rsid w:val="00E43B90"/>
    <w:rPr>
      <w:rFonts w:ascii="Futura" w:eastAsia="Times" w:hAnsi="Futura"/>
      <w:b/>
      <w:caps/>
      <w:sz w:val="18"/>
      <w:szCs w:val="20"/>
    </w:rPr>
  </w:style>
  <w:style w:type="paragraph" w:customStyle="1" w:styleId="DebateTag0">
    <w:name w:val="DebateTag"/>
    <w:basedOn w:val="Normal"/>
    <w:qFormat/>
    <w:rsid w:val="00E43B90"/>
    <w:rPr>
      <w:rFonts w:eastAsia="Calibri"/>
      <w:b/>
    </w:rPr>
  </w:style>
  <w:style w:type="paragraph" w:customStyle="1" w:styleId="UnderlineBoldIndent">
    <w:name w:val="Underline + Bold Indent"/>
    <w:basedOn w:val="Normal"/>
    <w:link w:val="UnderlineBoldIndentCharChar"/>
    <w:qFormat/>
    <w:rsid w:val="00E43B9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43B90"/>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43B90"/>
    <w:rPr>
      <w:u w:val="single"/>
    </w:rPr>
  </w:style>
  <w:style w:type="character" w:customStyle="1" w:styleId="StyleUnderlineBoldIndent11ptChar">
    <w:name w:val="Style Underline + Bold Indent + 11 pt Char"/>
    <w:link w:val="StyleUnderlineBoldIndent11pt"/>
    <w:rsid w:val="00E43B90"/>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43B90"/>
    <w:rPr>
      <w:b/>
      <w:bCs/>
      <w:u w:val="single"/>
    </w:rPr>
  </w:style>
  <w:style w:type="character" w:customStyle="1" w:styleId="StyleUnderlineBoldIndent11ptBoldChar">
    <w:name w:val="Style Underline + Bold Indent + 11 pt Bold Char"/>
    <w:link w:val="StyleUnderlineBoldIndent11ptBold"/>
    <w:rsid w:val="00E43B90"/>
    <w:rPr>
      <w:rFonts w:ascii="Calibri" w:eastAsia="Times New Roman" w:hAnsi="Calibri"/>
      <w:b/>
      <w:bCs/>
      <w:sz w:val="22"/>
      <w:szCs w:val="20"/>
      <w:u w:val="single"/>
    </w:rPr>
  </w:style>
  <w:style w:type="character" w:customStyle="1" w:styleId="FontStyle177">
    <w:name w:val="Font Style177"/>
    <w:basedOn w:val="DefaultParagraphFont"/>
    <w:uiPriority w:val="99"/>
    <w:rsid w:val="00E43B90"/>
    <w:rPr>
      <w:rFonts w:ascii="Times New Roman" w:hAnsi="Times New Roman" w:cs="Times New Roman"/>
      <w:sz w:val="20"/>
      <w:szCs w:val="20"/>
    </w:rPr>
  </w:style>
  <w:style w:type="character" w:customStyle="1" w:styleId="FontStyle173">
    <w:name w:val="Font Style173"/>
    <w:basedOn w:val="DefaultParagraphFont"/>
    <w:uiPriority w:val="99"/>
    <w:rsid w:val="00E43B90"/>
    <w:rPr>
      <w:rFonts w:ascii="Times New Roman" w:hAnsi="Times New Roman" w:cs="Times New Roman"/>
      <w:sz w:val="14"/>
      <w:szCs w:val="14"/>
    </w:rPr>
  </w:style>
  <w:style w:type="character" w:customStyle="1" w:styleId="FontStyle151">
    <w:name w:val="Font Style151"/>
    <w:basedOn w:val="DefaultParagraphFont"/>
    <w:uiPriority w:val="99"/>
    <w:rsid w:val="00E43B90"/>
    <w:rPr>
      <w:rFonts w:ascii="Arial Narrow" w:hAnsi="Arial Narrow" w:cs="Arial Narrow"/>
      <w:b/>
      <w:bCs/>
      <w:sz w:val="12"/>
      <w:szCs w:val="12"/>
    </w:rPr>
  </w:style>
  <w:style w:type="character" w:customStyle="1" w:styleId="FontStyle156">
    <w:name w:val="Font Style156"/>
    <w:basedOn w:val="DefaultParagraphFont"/>
    <w:uiPriority w:val="99"/>
    <w:rsid w:val="00E43B90"/>
    <w:rPr>
      <w:rFonts w:ascii="Arial Narrow" w:hAnsi="Arial Narrow" w:cs="Arial Narrow"/>
      <w:sz w:val="8"/>
      <w:szCs w:val="8"/>
    </w:rPr>
  </w:style>
  <w:style w:type="character" w:customStyle="1" w:styleId="FontStyle160">
    <w:name w:val="Font Style160"/>
    <w:basedOn w:val="DefaultParagraphFont"/>
    <w:uiPriority w:val="99"/>
    <w:rsid w:val="00E43B90"/>
    <w:rPr>
      <w:rFonts w:ascii="Times New Roman" w:hAnsi="Times New Roman" w:cs="Times New Roman"/>
      <w:b/>
      <w:bCs/>
      <w:sz w:val="20"/>
      <w:szCs w:val="20"/>
    </w:rPr>
  </w:style>
  <w:style w:type="character" w:customStyle="1" w:styleId="FontStyle178">
    <w:name w:val="Font Style178"/>
    <w:basedOn w:val="DefaultParagraphFont"/>
    <w:uiPriority w:val="99"/>
    <w:rsid w:val="00E43B90"/>
    <w:rPr>
      <w:rFonts w:ascii="Times New Roman" w:hAnsi="Times New Roman" w:cs="Times New Roman"/>
      <w:sz w:val="18"/>
      <w:szCs w:val="18"/>
    </w:rPr>
  </w:style>
  <w:style w:type="paragraph" w:customStyle="1" w:styleId="Style140">
    <w:name w:val="Style14"/>
    <w:basedOn w:val="Normal"/>
    <w:uiPriority w:val="99"/>
    <w:qFormat/>
    <w:rsid w:val="00E43B90"/>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E43B90"/>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E43B90"/>
    <w:rPr>
      <w:rFonts w:ascii="Times New Roman" w:hAnsi="Times New Roman" w:cs="Times New Roman"/>
      <w:sz w:val="12"/>
      <w:szCs w:val="12"/>
    </w:rPr>
  </w:style>
  <w:style w:type="paragraph" w:customStyle="1" w:styleId="Style90">
    <w:name w:val="Style9"/>
    <w:basedOn w:val="Normal"/>
    <w:uiPriority w:val="99"/>
    <w:qFormat/>
    <w:rsid w:val="00E43B90"/>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E43B90"/>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E43B90"/>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E43B90"/>
    <w:rPr>
      <w:rFonts w:ascii="Times New Roman" w:hAnsi="Times New Roman" w:cs="Times New Roman"/>
      <w:sz w:val="16"/>
      <w:szCs w:val="16"/>
    </w:rPr>
  </w:style>
  <w:style w:type="character" w:customStyle="1" w:styleId="newscontent">
    <w:name w:val="newscontent"/>
    <w:rsid w:val="00E43B90"/>
  </w:style>
  <w:style w:type="character" w:customStyle="1" w:styleId="FontStyle172">
    <w:name w:val="Font Style172"/>
    <w:basedOn w:val="DefaultParagraphFont"/>
    <w:uiPriority w:val="99"/>
    <w:rsid w:val="00E43B90"/>
    <w:rPr>
      <w:rFonts w:ascii="Times New Roman" w:hAnsi="Times New Roman" w:cs="Times New Roman"/>
      <w:b/>
      <w:bCs/>
      <w:sz w:val="16"/>
      <w:szCs w:val="16"/>
    </w:rPr>
  </w:style>
  <w:style w:type="paragraph" w:customStyle="1" w:styleId="Style180">
    <w:name w:val="Style18"/>
    <w:basedOn w:val="Normal"/>
    <w:uiPriority w:val="99"/>
    <w:qFormat/>
    <w:rsid w:val="00E43B90"/>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E43B90"/>
    <w:rPr>
      <w:rFonts w:ascii="Times New Roman" w:hAnsi="Times New Roman" w:cs="Times New Roman"/>
      <w:i/>
      <w:iCs/>
      <w:sz w:val="16"/>
      <w:szCs w:val="16"/>
    </w:rPr>
  </w:style>
  <w:style w:type="character" w:customStyle="1" w:styleId="FontStyle162">
    <w:name w:val="Font Style162"/>
    <w:basedOn w:val="DefaultParagraphFont"/>
    <w:uiPriority w:val="99"/>
    <w:rsid w:val="00E43B90"/>
    <w:rPr>
      <w:rFonts w:ascii="Times New Roman" w:hAnsi="Times New Roman" w:cs="Times New Roman"/>
      <w:b/>
      <w:bCs/>
      <w:sz w:val="18"/>
      <w:szCs w:val="18"/>
    </w:rPr>
  </w:style>
  <w:style w:type="character" w:customStyle="1" w:styleId="FontStyle167">
    <w:name w:val="Font Style167"/>
    <w:basedOn w:val="DefaultParagraphFont"/>
    <w:uiPriority w:val="99"/>
    <w:rsid w:val="00E43B90"/>
    <w:rPr>
      <w:rFonts w:ascii="Times New Roman" w:hAnsi="Times New Roman" w:cs="Times New Roman"/>
      <w:sz w:val="10"/>
      <w:szCs w:val="10"/>
    </w:rPr>
  </w:style>
  <w:style w:type="character" w:customStyle="1" w:styleId="FontStyle174">
    <w:name w:val="Font Style174"/>
    <w:basedOn w:val="DefaultParagraphFont"/>
    <w:uiPriority w:val="99"/>
    <w:rsid w:val="00E43B90"/>
    <w:rPr>
      <w:rFonts w:ascii="Arial Narrow" w:hAnsi="Arial Narrow" w:cs="Arial Narrow"/>
      <w:b/>
      <w:bCs/>
      <w:sz w:val="18"/>
      <w:szCs w:val="18"/>
    </w:rPr>
  </w:style>
  <w:style w:type="paragraph" w:customStyle="1" w:styleId="Style47">
    <w:name w:val="Style47"/>
    <w:basedOn w:val="Normal"/>
    <w:uiPriority w:val="99"/>
    <w:qFormat/>
    <w:rsid w:val="00E43B90"/>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E43B90"/>
    <w:rPr>
      <w:rFonts w:ascii="Times New Roman" w:hAnsi="Times New Roman" w:cs="Times New Roman"/>
      <w:sz w:val="12"/>
      <w:szCs w:val="12"/>
    </w:rPr>
  </w:style>
  <w:style w:type="paragraph" w:customStyle="1" w:styleId="Style24">
    <w:name w:val="Style24"/>
    <w:basedOn w:val="Normal"/>
    <w:uiPriority w:val="99"/>
    <w:qFormat/>
    <w:rsid w:val="00E43B90"/>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E43B90"/>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E43B90"/>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E43B90"/>
    <w:rPr>
      <w:rFonts w:ascii="Times New Roman" w:hAnsi="Times New Roman" w:cs="Times New Roman"/>
      <w:b/>
      <w:bCs/>
      <w:sz w:val="18"/>
      <w:szCs w:val="18"/>
    </w:rPr>
  </w:style>
  <w:style w:type="paragraph" w:customStyle="1" w:styleId="Style210">
    <w:name w:val="Style21"/>
    <w:basedOn w:val="Normal"/>
    <w:uiPriority w:val="99"/>
    <w:qFormat/>
    <w:rsid w:val="00E43B90"/>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E43B90"/>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E43B90"/>
    <w:rPr>
      <w:iCs/>
    </w:rPr>
  </w:style>
  <w:style w:type="paragraph" w:customStyle="1" w:styleId="Aa">
    <w:name w:val="A"/>
    <w:basedOn w:val="Default"/>
    <w:next w:val="Default"/>
    <w:rsid w:val="00E43B90"/>
    <w:rPr>
      <w:color w:val="auto"/>
      <w:lang w:bidi="en-US"/>
    </w:rPr>
  </w:style>
  <w:style w:type="character" w:customStyle="1" w:styleId="ac">
    <w:name w:val="••••"/>
    <w:rsid w:val="00E43B90"/>
    <w:rPr>
      <w:color w:val="000000"/>
    </w:rPr>
  </w:style>
  <w:style w:type="character" w:customStyle="1" w:styleId="UL-Bold">
    <w:name w:val="UL-Bold"/>
    <w:basedOn w:val="DefaultParagraphFont"/>
    <w:rsid w:val="00E43B90"/>
    <w:rPr>
      <w:u w:val="thick"/>
    </w:rPr>
  </w:style>
  <w:style w:type="character" w:customStyle="1" w:styleId="UL-None">
    <w:name w:val="UL-None"/>
    <w:basedOn w:val="DefaultParagraphFont"/>
    <w:rsid w:val="00E43B90"/>
    <w:rPr>
      <w:u w:val="none"/>
    </w:rPr>
  </w:style>
  <w:style w:type="character" w:customStyle="1" w:styleId="styletimesnewroman12ptbold0">
    <w:name w:val="styletimesnewroman12ptbold"/>
    <w:basedOn w:val="DefaultParagraphFont"/>
    <w:rsid w:val="00E43B90"/>
  </w:style>
  <w:style w:type="character" w:customStyle="1" w:styleId="FontStyle19">
    <w:name w:val="Font Style19"/>
    <w:basedOn w:val="DefaultParagraphFont"/>
    <w:uiPriority w:val="99"/>
    <w:rsid w:val="00E43B90"/>
    <w:rPr>
      <w:rFonts w:ascii="Times New Roman" w:hAnsi="Times New Roman" w:cs="Times New Roman"/>
      <w:sz w:val="18"/>
      <w:szCs w:val="18"/>
    </w:rPr>
  </w:style>
  <w:style w:type="character" w:customStyle="1" w:styleId="UnderlineBox">
    <w:name w:val="Underline + Box"/>
    <w:uiPriority w:val="1"/>
    <w:qFormat/>
    <w:rsid w:val="00E43B90"/>
    <w:rPr>
      <w:rFonts w:ascii="Georgia" w:hAnsi="Georgia"/>
      <w:b w:val="0"/>
      <w:sz w:val="22"/>
      <w:u w:val="single"/>
      <w:bdr w:val="single" w:sz="4" w:space="0" w:color="auto"/>
    </w:rPr>
  </w:style>
  <w:style w:type="character" w:customStyle="1" w:styleId="10ptnotbold">
    <w:name w:val="10ptnotbold"/>
    <w:basedOn w:val="DefaultParagraphFont"/>
    <w:rsid w:val="00E43B90"/>
    <w:rPr>
      <w:sz w:val="20"/>
    </w:rPr>
  </w:style>
  <w:style w:type="paragraph" w:customStyle="1" w:styleId="ALLCAPS">
    <w:name w:val="ALL CAPS"/>
    <w:basedOn w:val="Normal"/>
    <w:link w:val="ALLCAPSChar"/>
    <w:qFormat/>
    <w:rsid w:val="00E43B90"/>
    <w:rPr>
      <w:rFonts w:eastAsia="Times New Roman"/>
      <w:b/>
      <w:caps/>
      <w:szCs w:val="20"/>
    </w:rPr>
  </w:style>
  <w:style w:type="character" w:customStyle="1" w:styleId="kn">
    <w:name w:val="kn"/>
    <w:basedOn w:val="DefaultParagraphFont"/>
    <w:rsid w:val="00E43B90"/>
  </w:style>
  <w:style w:type="paragraph" w:customStyle="1" w:styleId="StyleCardworksLinespacingsingle">
    <w:name w:val="Style Card works + Line spacing:  single"/>
    <w:basedOn w:val="Normal"/>
    <w:link w:val="StyleCardworksLinespacingsingleChar"/>
    <w:qFormat/>
    <w:rsid w:val="00E43B90"/>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E43B90"/>
    <w:rPr>
      <w:rFonts w:ascii="Calibri" w:eastAsia="Times New Roman" w:hAnsi="Calibri"/>
      <w:spacing w:val="-3"/>
      <w:sz w:val="22"/>
      <w:szCs w:val="20"/>
    </w:rPr>
  </w:style>
  <w:style w:type="paragraph" w:customStyle="1" w:styleId="BriefTitleWorks">
    <w:name w:val="Brief Title Works"/>
    <w:basedOn w:val="Heading1"/>
    <w:link w:val="BriefTitleWorksChar"/>
    <w:qFormat/>
    <w:rsid w:val="00E43B9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E43B90"/>
    <w:rPr>
      <w:rFonts w:ascii="Calibri" w:eastAsia="Times New Roman" w:hAnsi="Calibri" w:cs="Arial"/>
      <w:b/>
      <w:caps/>
      <w:kern w:val="32"/>
      <w:szCs w:val="32"/>
      <w:u w:val="single"/>
    </w:rPr>
  </w:style>
  <w:style w:type="character" w:customStyle="1" w:styleId="twelptblackblack1">
    <w:name w:val="twelptblackblack1"/>
    <w:basedOn w:val="DefaultParagraphFont"/>
    <w:rsid w:val="00E43B90"/>
    <w:rPr>
      <w:rFonts w:ascii="Verdana" w:hAnsi="Verdana" w:hint="default"/>
      <w:color w:val="000000"/>
      <w:sz w:val="16"/>
      <w:szCs w:val="16"/>
    </w:rPr>
  </w:style>
  <w:style w:type="character" w:customStyle="1" w:styleId="TagCharCharCharChar0">
    <w:name w:val="Tag Char Char Char Char"/>
    <w:basedOn w:val="DefaultParagraphFont"/>
    <w:rsid w:val="00E43B90"/>
    <w:rPr>
      <w:rFonts w:ascii="Times New Roman" w:eastAsia="Times New Roman" w:hAnsi="Times New Roman" w:cs="Times New Roman"/>
      <w:b/>
      <w:sz w:val="24"/>
      <w:szCs w:val="20"/>
    </w:rPr>
  </w:style>
  <w:style w:type="character" w:customStyle="1" w:styleId="CharacterStyle14">
    <w:name w:val="Character Style 14"/>
    <w:rsid w:val="00E43B90"/>
    <w:rPr>
      <w:sz w:val="30"/>
      <w:szCs w:val="30"/>
    </w:rPr>
  </w:style>
  <w:style w:type="character" w:customStyle="1" w:styleId="CharacterStyle13">
    <w:name w:val="Character Style 13"/>
    <w:rsid w:val="00E43B90"/>
    <w:rPr>
      <w:i/>
      <w:iCs/>
      <w:sz w:val="17"/>
      <w:szCs w:val="17"/>
    </w:rPr>
  </w:style>
  <w:style w:type="character" w:customStyle="1" w:styleId="CardsNotUnderlined">
    <w:name w:val="Cards Not Underlined"/>
    <w:rsid w:val="00E43B90"/>
    <w:rPr>
      <w:rFonts w:ascii="Times New Roman" w:hAnsi="Times New Roman"/>
      <w:sz w:val="16"/>
    </w:rPr>
  </w:style>
  <w:style w:type="character" w:customStyle="1" w:styleId="a13">
    <w:name w:val="a1"/>
    <w:rsid w:val="00E43B90"/>
    <w:rPr>
      <w:color w:val="008000"/>
    </w:rPr>
  </w:style>
  <w:style w:type="character" w:customStyle="1" w:styleId="FifthChar">
    <w:name w:val="Fifth Char"/>
    <w:link w:val="Fifth"/>
    <w:rsid w:val="00E43B90"/>
    <w:rPr>
      <w:rFonts w:ascii="Calibri" w:eastAsia="Calibri" w:hAnsi="Calibri"/>
      <w:sz w:val="22"/>
    </w:rPr>
  </w:style>
  <w:style w:type="paragraph" w:customStyle="1" w:styleId="Repeatblockheading0">
    <w:name w:val="Repeat block heading"/>
    <w:basedOn w:val="Normal"/>
    <w:rsid w:val="00E43B90"/>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E43B90"/>
  </w:style>
  <w:style w:type="character" w:customStyle="1" w:styleId="hps">
    <w:name w:val="hps"/>
    <w:rsid w:val="00E43B90"/>
  </w:style>
  <w:style w:type="paragraph" w:customStyle="1" w:styleId="TashmaHeader2">
    <w:name w:val="Tashma_Header2"/>
    <w:basedOn w:val="Heading2"/>
    <w:uiPriority w:val="99"/>
    <w:qFormat/>
    <w:rsid w:val="00E43B90"/>
    <w:pPr>
      <w:spacing w:after="160"/>
    </w:pPr>
    <w:rPr>
      <w:rFonts w:eastAsia="SimSun" w:cstheme="minorBidi"/>
      <w:sz w:val="28"/>
    </w:rPr>
  </w:style>
  <w:style w:type="paragraph" w:customStyle="1" w:styleId="TashmaHeading1">
    <w:name w:val="Tashma_Heading1"/>
    <w:basedOn w:val="Heading1"/>
    <w:uiPriority w:val="99"/>
    <w:qFormat/>
    <w:rsid w:val="00E43B90"/>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E43B90"/>
    <w:rPr>
      <w:rFonts w:cs="Calibri"/>
    </w:rPr>
  </w:style>
  <w:style w:type="paragraph" w:customStyle="1" w:styleId="CitationCharCharCharCharCharCharChar">
    <w:name w:val="Citation Char Char Char Char Char Char Char"/>
    <w:basedOn w:val="Normal"/>
    <w:link w:val="CitationCharCharCharCharCharCharCharChar"/>
    <w:rsid w:val="00E43B90"/>
    <w:pPr>
      <w:ind w:left="1440" w:right="1440"/>
    </w:pPr>
    <w:rPr>
      <w:rFonts w:asciiTheme="minorHAnsi" w:hAnsiTheme="minorHAnsi" w:cs="Calibri"/>
      <w:sz w:val="24"/>
    </w:rPr>
  </w:style>
  <w:style w:type="paragraph" w:customStyle="1" w:styleId="pagpag1">
    <w:name w:val="pagpag1"/>
    <w:basedOn w:val="Normal"/>
    <w:uiPriority w:val="99"/>
    <w:qFormat/>
    <w:rsid w:val="00E43B90"/>
    <w:pPr>
      <w:spacing w:before="100" w:beforeAutospacing="1" w:after="100" w:afterAutospacing="1"/>
    </w:pPr>
    <w:rPr>
      <w:rFonts w:eastAsia="Times New Roman"/>
      <w:sz w:val="24"/>
    </w:rPr>
  </w:style>
  <w:style w:type="paragraph" w:customStyle="1" w:styleId="pagpag2">
    <w:name w:val="pagpag2"/>
    <w:basedOn w:val="Normal"/>
    <w:uiPriority w:val="99"/>
    <w:qFormat/>
    <w:rsid w:val="00E43B90"/>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E43B90"/>
    <w:pPr>
      <w:spacing w:after="120"/>
    </w:pPr>
    <w:rPr>
      <w:bCs/>
      <w:color w:val="000000"/>
    </w:rPr>
  </w:style>
  <w:style w:type="paragraph" w:customStyle="1" w:styleId="BodyText210">
    <w:name w:val="Body Text 21"/>
    <w:basedOn w:val="Normal"/>
    <w:next w:val="BodyText2"/>
    <w:unhideWhenUsed/>
    <w:rsid w:val="00E43B90"/>
    <w:pPr>
      <w:spacing w:after="120" w:line="480" w:lineRule="auto"/>
    </w:pPr>
    <w:rPr>
      <w:sz w:val="12"/>
    </w:rPr>
  </w:style>
  <w:style w:type="paragraph" w:customStyle="1" w:styleId="BodyTextIndent1">
    <w:name w:val="Body Text Indent1"/>
    <w:basedOn w:val="Normal"/>
    <w:next w:val="BodyTextIndent"/>
    <w:unhideWhenUsed/>
    <w:rsid w:val="00E43B90"/>
    <w:pPr>
      <w:spacing w:after="120"/>
      <w:ind w:left="360"/>
    </w:pPr>
    <w:rPr>
      <w:sz w:val="16"/>
    </w:rPr>
  </w:style>
  <w:style w:type="paragraph" w:customStyle="1" w:styleId="BodyTextIndent31">
    <w:name w:val="Body Text Indent 31"/>
    <w:basedOn w:val="Normal"/>
    <w:next w:val="BodyTextIndent3"/>
    <w:semiHidden/>
    <w:unhideWhenUsed/>
    <w:rsid w:val="00E43B90"/>
    <w:pPr>
      <w:spacing w:after="120"/>
      <w:ind w:left="360"/>
    </w:pPr>
    <w:rPr>
      <w:sz w:val="14"/>
    </w:rPr>
  </w:style>
  <w:style w:type="paragraph" w:customStyle="1" w:styleId="BodyTextIndent21">
    <w:name w:val="Body Text Indent 21"/>
    <w:basedOn w:val="Normal"/>
    <w:next w:val="BodyTextIndent2"/>
    <w:unhideWhenUsed/>
    <w:rsid w:val="00E43B90"/>
    <w:pPr>
      <w:spacing w:after="120" w:line="480" w:lineRule="auto"/>
      <w:ind w:left="360"/>
    </w:pPr>
    <w:rPr>
      <w:sz w:val="16"/>
    </w:rPr>
  </w:style>
  <w:style w:type="character" w:customStyle="1" w:styleId="Caption11">
    <w:name w:val="Caption11"/>
    <w:rsid w:val="00E43B90"/>
  </w:style>
  <w:style w:type="paragraph" w:customStyle="1" w:styleId="z-BottomofForm1">
    <w:name w:val="z-Bottom of Form1"/>
    <w:basedOn w:val="Normal"/>
    <w:next w:val="Normal"/>
    <w:hidden/>
    <w:unhideWhenUsed/>
    <w:rsid w:val="00E43B90"/>
    <w:pPr>
      <w:pBdr>
        <w:top w:val="single" w:sz="6" w:space="1" w:color="auto"/>
      </w:pBdr>
      <w:jc w:val="center"/>
    </w:pPr>
    <w:rPr>
      <w:rFonts w:eastAsia="Times New Roman"/>
      <w:vanish/>
      <w:sz w:val="16"/>
      <w:szCs w:val="16"/>
    </w:rPr>
  </w:style>
  <w:style w:type="paragraph" w:customStyle="1" w:styleId="arcticletext">
    <w:name w:val="arcticle_text"/>
    <w:basedOn w:val="Normal"/>
    <w:rsid w:val="00E43B90"/>
    <w:pPr>
      <w:spacing w:before="100" w:beforeAutospacing="1" w:after="100" w:afterAutospacing="1"/>
    </w:pPr>
    <w:rPr>
      <w:rFonts w:eastAsia="Times New Roman"/>
      <w:sz w:val="24"/>
    </w:rPr>
  </w:style>
  <w:style w:type="paragraph" w:customStyle="1" w:styleId="cptchblock">
    <w:name w:val="cptch_block"/>
    <w:basedOn w:val="Normal"/>
    <w:rsid w:val="00E43B90"/>
    <w:pPr>
      <w:spacing w:before="100" w:beforeAutospacing="1" w:after="100" w:afterAutospacing="1"/>
    </w:pPr>
    <w:rPr>
      <w:rFonts w:eastAsia="Times New Roman"/>
      <w:sz w:val="24"/>
    </w:rPr>
  </w:style>
  <w:style w:type="paragraph" w:customStyle="1" w:styleId="publisheddate">
    <w:name w:val="published_date"/>
    <w:basedOn w:val="Normal"/>
    <w:rsid w:val="00E43B90"/>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E43B90"/>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E43B90"/>
    <w:rPr>
      <w:sz w:val="24"/>
      <w:szCs w:val="24"/>
      <w:u w:val="thick"/>
    </w:rPr>
  </w:style>
  <w:style w:type="character" w:customStyle="1" w:styleId="BodyTextIndentChar2">
    <w:name w:val="Body Text Indent Char2"/>
    <w:basedOn w:val="DefaultParagraphFont"/>
    <w:uiPriority w:val="99"/>
    <w:semiHidden/>
    <w:rsid w:val="00E43B90"/>
    <w:rPr>
      <w:rFonts w:ascii="Georgia" w:hAnsi="Georgia"/>
      <w:sz w:val="22"/>
      <w:szCs w:val="22"/>
    </w:rPr>
  </w:style>
  <w:style w:type="character" w:customStyle="1" w:styleId="BodyText2Char2">
    <w:name w:val="Body Text 2 Char2"/>
    <w:basedOn w:val="DefaultParagraphFont"/>
    <w:uiPriority w:val="99"/>
    <w:semiHidden/>
    <w:rsid w:val="00E43B90"/>
    <w:rPr>
      <w:rFonts w:ascii="Georgia" w:hAnsi="Georgia"/>
      <w:sz w:val="22"/>
      <w:szCs w:val="22"/>
    </w:rPr>
  </w:style>
  <w:style w:type="character" w:customStyle="1" w:styleId="BodyText3Char2">
    <w:name w:val="Body Text 3 Char2"/>
    <w:basedOn w:val="DefaultParagraphFont"/>
    <w:uiPriority w:val="99"/>
    <w:semiHidden/>
    <w:rsid w:val="00E43B90"/>
    <w:rPr>
      <w:rFonts w:ascii="Georgia" w:hAnsi="Georgia"/>
      <w:sz w:val="16"/>
      <w:szCs w:val="16"/>
    </w:rPr>
  </w:style>
  <w:style w:type="character" w:customStyle="1" w:styleId="BodyTextIndent2Char2">
    <w:name w:val="Body Text Indent 2 Char2"/>
    <w:basedOn w:val="DefaultParagraphFont"/>
    <w:uiPriority w:val="99"/>
    <w:semiHidden/>
    <w:rsid w:val="00E43B90"/>
    <w:rPr>
      <w:rFonts w:ascii="Georgia" w:hAnsi="Georgia"/>
      <w:sz w:val="22"/>
      <w:szCs w:val="22"/>
    </w:rPr>
  </w:style>
  <w:style w:type="character" w:customStyle="1" w:styleId="BodyTextIndent3Char2">
    <w:name w:val="Body Text Indent 3 Char2"/>
    <w:basedOn w:val="DefaultParagraphFont"/>
    <w:uiPriority w:val="99"/>
    <w:semiHidden/>
    <w:rsid w:val="00E43B90"/>
    <w:rPr>
      <w:rFonts w:ascii="Georgia" w:hAnsi="Georgia"/>
      <w:sz w:val="16"/>
      <w:szCs w:val="16"/>
    </w:rPr>
  </w:style>
  <w:style w:type="character" w:customStyle="1" w:styleId="z-BottomofFormChar2">
    <w:name w:val="z-Bottom of Form Char2"/>
    <w:basedOn w:val="DefaultParagraphFont"/>
    <w:uiPriority w:val="99"/>
    <w:semiHidden/>
    <w:rsid w:val="00E43B90"/>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E43B90"/>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E43B90"/>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E43B90"/>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E43B90"/>
    <w:rPr>
      <w:rFonts w:ascii="Garamond" w:eastAsia="Cambria" w:hAnsi="Garamond"/>
      <w:sz w:val="20"/>
      <w:u w:val="single"/>
    </w:rPr>
  </w:style>
  <w:style w:type="character" w:customStyle="1" w:styleId="m5686307894942199640gmail-style13ptbold">
    <w:name w:val="m_5686307894942199640gmail-style13ptbold"/>
    <w:basedOn w:val="DefaultParagraphFont"/>
    <w:rsid w:val="00E43B90"/>
  </w:style>
  <w:style w:type="character" w:customStyle="1" w:styleId="m5686307894942199640gmail-styleunderline">
    <w:name w:val="m_5686307894942199640gmail-styleunderline"/>
    <w:basedOn w:val="DefaultParagraphFont"/>
    <w:rsid w:val="00E43B90"/>
  </w:style>
  <w:style w:type="paragraph" w:customStyle="1" w:styleId="Hyperlink2">
    <w:name w:val="Hyperlink2"/>
    <w:basedOn w:val="Normal"/>
    <w:qFormat/>
    <w:rsid w:val="00E43B90"/>
    <w:rPr>
      <w:rFonts w:eastAsia="Calibri"/>
      <w:color w:val="00B0F0"/>
      <w:u w:val="single" w:color="00B0F0"/>
    </w:rPr>
  </w:style>
  <w:style w:type="character" w:customStyle="1" w:styleId="messagecontent">
    <w:name w:val="message_content"/>
    <w:rsid w:val="00E43B90"/>
  </w:style>
  <w:style w:type="paragraph" w:customStyle="1" w:styleId="UnderlineCharCharCharCharCharCharCharCharChar">
    <w:name w:val="Underline Char Char Char Char Char Char Char Char Char"/>
    <w:link w:val="UnderlineCharCharCharCharCharCharCharCharCharChar"/>
    <w:rsid w:val="00E43B90"/>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E43B90"/>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E43B90"/>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E43B90"/>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E43B90"/>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43B90"/>
    <w:rPr>
      <w:rFonts w:ascii="Times New Roman" w:eastAsia="SimSun" w:hAnsi="Times New Roman" w:cs="Times New Roman"/>
      <w:sz w:val="24"/>
      <w:szCs w:val="24"/>
      <w:lang w:eastAsia="zh-CN"/>
    </w:rPr>
  </w:style>
  <w:style w:type="character" w:customStyle="1" w:styleId="Char1Char1">
    <w:name w:val="Char1 Char1"/>
    <w:rsid w:val="00E43B90"/>
    <w:rPr>
      <w:rFonts w:ascii="Arial" w:hAnsi="Arial" w:cs="Arial"/>
      <w:b/>
      <w:bCs/>
      <w:kern w:val="32"/>
      <w:sz w:val="28"/>
      <w:szCs w:val="32"/>
      <w:lang w:val="en-US" w:eastAsia="en-US" w:bidi="ar-SA"/>
    </w:rPr>
  </w:style>
  <w:style w:type="paragraph" w:customStyle="1" w:styleId="Style31">
    <w:name w:val="Style31"/>
    <w:basedOn w:val="Normal"/>
    <w:uiPriority w:val="99"/>
    <w:qFormat/>
    <w:rsid w:val="00E43B90"/>
    <w:pPr>
      <w:spacing w:line="197" w:lineRule="exact"/>
      <w:jc w:val="both"/>
    </w:pPr>
  </w:style>
  <w:style w:type="paragraph" w:customStyle="1" w:styleId="Style42">
    <w:name w:val="Style42"/>
    <w:basedOn w:val="Normal"/>
    <w:uiPriority w:val="99"/>
    <w:qFormat/>
    <w:rsid w:val="00E43B90"/>
    <w:pPr>
      <w:spacing w:line="202" w:lineRule="exact"/>
      <w:jc w:val="both"/>
    </w:pPr>
  </w:style>
  <w:style w:type="paragraph" w:customStyle="1" w:styleId="Style51">
    <w:name w:val="Style51"/>
    <w:basedOn w:val="Normal"/>
    <w:uiPriority w:val="99"/>
    <w:qFormat/>
    <w:rsid w:val="00E43B90"/>
    <w:pPr>
      <w:spacing w:line="200" w:lineRule="exact"/>
      <w:jc w:val="both"/>
    </w:pPr>
  </w:style>
  <w:style w:type="character" w:customStyle="1" w:styleId="FontStyle72">
    <w:name w:val="Font Style72"/>
    <w:rsid w:val="00E43B90"/>
    <w:rPr>
      <w:rFonts w:ascii="Times New Roman" w:hAnsi="Times New Roman" w:cs="Times New Roman" w:hint="default"/>
      <w:sz w:val="16"/>
      <w:szCs w:val="16"/>
    </w:rPr>
  </w:style>
  <w:style w:type="character" w:customStyle="1" w:styleId="FontStyle73">
    <w:name w:val="Font Style73"/>
    <w:uiPriority w:val="99"/>
    <w:rsid w:val="00E43B90"/>
    <w:rPr>
      <w:rFonts w:ascii="Times New Roman" w:hAnsi="Times New Roman" w:cs="Times New Roman" w:hint="default"/>
      <w:i/>
      <w:iCs/>
      <w:sz w:val="16"/>
      <w:szCs w:val="16"/>
    </w:rPr>
  </w:style>
  <w:style w:type="character" w:customStyle="1" w:styleId="UnderlinestyleChar20">
    <w:name w:val="Underline style Char2"/>
    <w:rsid w:val="00E43B90"/>
    <w:rPr>
      <w:sz w:val="22"/>
      <w:szCs w:val="24"/>
      <w:u w:val="single"/>
      <w:lang w:val="en-US" w:eastAsia="en-US" w:bidi="ar-SA"/>
    </w:rPr>
  </w:style>
  <w:style w:type="character" w:customStyle="1" w:styleId="FontStyle49">
    <w:name w:val="Font Style49"/>
    <w:uiPriority w:val="99"/>
    <w:rsid w:val="00E43B90"/>
    <w:rPr>
      <w:rFonts w:ascii="Times New Roman" w:hAnsi="Times New Roman" w:cs="Times New Roman"/>
      <w:sz w:val="20"/>
      <w:szCs w:val="20"/>
    </w:rPr>
  </w:style>
  <w:style w:type="character" w:customStyle="1" w:styleId="FontStyle50">
    <w:name w:val="Font Style50"/>
    <w:uiPriority w:val="99"/>
    <w:rsid w:val="00E43B90"/>
    <w:rPr>
      <w:rFonts w:ascii="Times New Roman" w:hAnsi="Times New Roman" w:cs="Times New Roman"/>
      <w:b/>
      <w:bCs/>
      <w:sz w:val="20"/>
      <w:szCs w:val="20"/>
    </w:rPr>
  </w:style>
  <w:style w:type="paragraph" w:customStyle="1" w:styleId="msonormal0">
    <w:name w:val="msonormal"/>
    <w:basedOn w:val="Normal"/>
    <w:uiPriority w:val="99"/>
    <w:qFormat/>
    <w:rsid w:val="00E43B90"/>
    <w:pPr>
      <w:spacing w:before="100" w:beforeAutospacing="1" w:after="100" w:afterAutospacing="1"/>
    </w:pPr>
    <w:rPr>
      <w:rFonts w:eastAsia="Times New Roman"/>
    </w:rPr>
  </w:style>
  <w:style w:type="character" w:customStyle="1" w:styleId="ListBulletChar">
    <w:name w:val="List Bullet Char"/>
    <w:link w:val="ListBullet"/>
    <w:uiPriority w:val="99"/>
    <w:locked/>
    <w:rsid w:val="00E43B90"/>
    <w:rPr>
      <w:rFonts w:ascii="Calibri" w:eastAsia="Calibri" w:hAnsi="Calibri"/>
      <w:sz w:val="22"/>
    </w:rPr>
  </w:style>
  <w:style w:type="character" w:customStyle="1" w:styleId="BoldUnderlineChar2Char">
    <w:name w:val="BoldUnderline Char2 Char"/>
    <w:link w:val="BoldUnderlineChar20"/>
    <w:locked/>
    <w:rsid w:val="00E43B9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E43B90"/>
    <w:rPr>
      <w:rFonts w:ascii="Times New Roman" w:eastAsia="Times New Roman" w:hAnsi="Times New Roman" w:cs="Times New Roman"/>
      <w:b/>
      <w:sz w:val="20"/>
      <w:u w:val="single"/>
    </w:rPr>
  </w:style>
  <w:style w:type="paragraph" w:customStyle="1" w:styleId="document0">
    <w:name w:val="document"/>
    <w:basedOn w:val="Normal"/>
    <w:uiPriority w:val="99"/>
    <w:qFormat/>
    <w:rsid w:val="00E43B90"/>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E43B90"/>
    <w:pPr>
      <w:spacing w:line="256" w:lineRule="auto"/>
    </w:pPr>
    <w:rPr>
      <w:rFonts w:eastAsia="Times New Roman"/>
    </w:rPr>
  </w:style>
  <w:style w:type="paragraph" w:customStyle="1" w:styleId="Normal20pt">
    <w:name w:val="Normal  + 20 pt"/>
    <w:basedOn w:val="Normal"/>
    <w:uiPriority w:val="6"/>
    <w:qFormat/>
    <w:rsid w:val="00E43B90"/>
    <w:pPr>
      <w:spacing w:line="256" w:lineRule="auto"/>
    </w:pPr>
    <w:rPr>
      <w:rFonts w:asciiTheme="minorHAnsi" w:hAnsiTheme="minorHAnsi"/>
      <w:bCs/>
      <w:u w:val="single"/>
    </w:rPr>
  </w:style>
  <w:style w:type="paragraph" w:customStyle="1" w:styleId="conintrotext">
    <w:name w:val="conintrotext"/>
    <w:basedOn w:val="Normal"/>
    <w:uiPriority w:val="99"/>
    <w:qFormat/>
    <w:rsid w:val="00E43B9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43B9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43B90"/>
    <w:pPr>
      <w:spacing w:line="256" w:lineRule="auto"/>
    </w:pPr>
    <w:rPr>
      <w:rFonts w:ascii="MS Mincho" w:eastAsia="MS Mincho" w:hAnsiTheme="minorHAnsi"/>
      <w:b/>
      <w:sz w:val="24"/>
      <w:u w:val="single"/>
    </w:rPr>
  </w:style>
  <w:style w:type="paragraph" w:customStyle="1" w:styleId="assert">
    <w:name w:val="assert"/>
    <w:basedOn w:val="Normal"/>
    <w:uiPriority w:val="99"/>
    <w:qFormat/>
    <w:rsid w:val="00E43B9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43B9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43B90"/>
    <w:pPr>
      <w:spacing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43B9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43B90"/>
    <w:pPr>
      <w:spacing w:line="256" w:lineRule="auto"/>
    </w:pPr>
    <w:rPr>
      <w:rFonts w:ascii="MS Mincho"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43B9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43B90"/>
    <w:pPr>
      <w:spacing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43B9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43B90"/>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43B90"/>
    <w:rPr>
      <w:rFonts w:eastAsia="Times New Roman"/>
      <w:u w:val="single"/>
    </w:rPr>
  </w:style>
  <w:style w:type="paragraph" w:customStyle="1" w:styleId="StyleStyle4ArialNarrow9pt">
    <w:name w:val="Style Style4 + Arial Narrow 9 pt"/>
    <w:basedOn w:val="Normal"/>
    <w:link w:val="StyleStyle4ArialNarrow9ptChar"/>
    <w:qFormat/>
    <w:rsid w:val="00E43B90"/>
    <w:pPr>
      <w:spacing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E43B9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E43B90"/>
    <w:pPr>
      <w:spacing w:line="256" w:lineRule="auto"/>
    </w:pPr>
    <w:rPr>
      <w:rFonts w:asciiTheme="minorHAnsi" w:eastAsia="Times New Roman" w:hAnsiTheme="minorHAnsi"/>
      <w:b/>
      <w:bCs/>
      <w:sz w:val="24"/>
      <w:u w:val="single"/>
    </w:rPr>
  </w:style>
  <w:style w:type="character" w:customStyle="1" w:styleId="Citation-AuthorDateChar">
    <w:name w:val="Citation - Author/Date Char"/>
    <w:locked/>
    <w:rsid w:val="00E43B90"/>
    <w:rPr>
      <w:rFonts w:eastAsia="Times New Roman"/>
      <w:b/>
      <w:smallCaps/>
      <w:sz w:val="24"/>
      <w:szCs w:val="24"/>
      <w:u w:val="single"/>
    </w:rPr>
  </w:style>
  <w:style w:type="character" w:customStyle="1" w:styleId="HiddenBlockHeaderChar">
    <w:name w:val="Hidden Block Header Char"/>
    <w:link w:val="HiddenBlockHeader"/>
    <w:locked/>
    <w:rsid w:val="00E43B90"/>
    <w:rPr>
      <w:rFonts w:ascii="Calibri" w:hAnsi="Calibri"/>
      <w:sz w:val="22"/>
    </w:rPr>
  </w:style>
  <w:style w:type="character" w:customStyle="1" w:styleId="ThirdChar">
    <w:name w:val="Third Char"/>
    <w:link w:val="Third"/>
    <w:locked/>
    <w:rsid w:val="00E43B90"/>
    <w:rPr>
      <w:rFonts w:eastAsia="Times New Roman"/>
      <w:b/>
      <w:u w:val="single"/>
      <w:lang w:val="x-none" w:eastAsia="x-none"/>
    </w:rPr>
  </w:style>
  <w:style w:type="paragraph" w:customStyle="1" w:styleId="Third">
    <w:name w:val="Third"/>
    <w:basedOn w:val="Normal"/>
    <w:link w:val="ThirdChar"/>
    <w:qFormat/>
    <w:rsid w:val="00E43B90"/>
    <w:pPr>
      <w:spacing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E43B90"/>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E43B90"/>
    <w:rPr>
      <w:rFonts w:eastAsia="Times New Roman"/>
      <w:b/>
      <w:szCs w:val="24"/>
      <w:u w:val="thick"/>
    </w:rPr>
  </w:style>
  <w:style w:type="paragraph" w:customStyle="1" w:styleId="CiteSmallText">
    <w:name w:val="Cite Small Text"/>
    <w:basedOn w:val="Normal"/>
    <w:uiPriority w:val="99"/>
    <w:qFormat/>
    <w:rsid w:val="00E43B9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E43B90"/>
    <w:rPr>
      <w:lang w:val="x-none"/>
    </w:rPr>
  </w:style>
  <w:style w:type="paragraph" w:customStyle="1" w:styleId="Cards1CharChar">
    <w:name w:val="Cards1 Char Char"/>
    <w:basedOn w:val="Normal"/>
    <w:link w:val="Cards1CharCharChar"/>
    <w:qFormat/>
    <w:rsid w:val="00E43B90"/>
    <w:pPr>
      <w:autoSpaceDE w:val="0"/>
      <w:autoSpaceDN w:val="0"/>
      <w:adjustRightInd w:val="0"/>
      <w:spacing w:line="256" w:lineRule="auto"/>
      <w:ind w:left="432" w:right="432"/>
      <w:jc w:val="both"/>
    </w:pPr>
    <w:rPr>
      <w:rFonts w:asciiTheme="minorHAnsi" w:hAnsiTheme="minorHAnsi"/>
      <w:sz w:val="24"/>
      <w:lang w:val="x-none"/>
    </w:rPr>
  </w:style>
  <w:style w:type="character" w:customStyle="1" w:styleId="SwagChar">
    <w:name w:val="Swag Char"/>
    <w:link w:val="Swag"/>
    <w:locked/>
    <w:rsid w:val="00E43B90"/>
    <w:rPr>
      <w:color w:val="0000FF"/>
      <w:sz w:val="12"/>
      <w:u w:val="single"/>
    </w:rPr>
  </w:style>
  <w:style w:type="paragraph" w:customStyle="1" w:styleId="Swag">
    <w:name w:val="Swag"/>
    <w:basedOn w:val="Normal"/>
    <w:link w:val="SwagChar"/>
    <w:qFormat/>
    <w:rsid w:val="00E43B90"/>
    <w:pPr>
      <w:spacing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E43B9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43B9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43B9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43B9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43B9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E43B9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E43B90"/>
    <w:rPr>
      <w:rFonts w:eastAsia="Times New Roman"/>
      <w:b/>
      <w:bCs/>
      <w:u w:val="single"/>
    </w:rPr>
  </w:style>
  <w:style w:type="paragraph" w:customStyle="1" w:styleId="StyleUnderlineChar11ptBold2">
    <w:name w:val="Style Underline Char + 11 pt Bold2"/>
    <w:basedOn w:val="Normal"/>
    <w:link w:val="StyleUnderlineChar11ptBold2Char"/>
    <w:qFormat/>
    <w:rsid w:val="00E43B90"/>
    <w:pPr>
      <w:spacing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E43B9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E43B90"/>
    <w:pPr>
      <w:spacing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E43B9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43B90"/>
    <w:pPr>
      <w:spacing w:line="256" w:lineRule="auto"/>
    </w:pPr>
    <w:rPr>
      <w:rFonts w:asciiTheme="minorHAnsi" w:eastAsia="Times New Roman" w:hAnsiTheme="minorHAnsi"/>
      <w:sz w:val="24"/>
      <w:u w:val="single"/>
    </w:rPr>
  </w:style>
  <w:style w:type="character" w:customStyle="1" w:styleId="TagsCharCharCharChar">
    <w:name w:val="Tags Char Char Char Char"/>
    <w:locked/>
    <w:rsid w:val="00E43B9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E43B90"/>
  </w:style>
  <w:style w:type="paragraph" w:customStyle="1" w:styleId="NothingCharCharChar">
    <w:name w:val="Nothing Char Char Char"/>
    <w:link w:val="NothingCharChar"/>
    <w:qFormat/>
    <w:rsid w:val="00E43B90"/>
    <w:pPr>
      <w:jc w:val="both"/>
    </w:pPr>
  </w:style>
  <w:style w:type="paragraph" w:customStyle="1" w:styleId="StyleLeft021">
    <w:name w:val="Style Left:  0.2&quot;1"/>
    <w:basedOn w:val="Normal"/>
    <w:uiPriority w:val="99"/>
    <w:qFormat/>
    <w:rsid w:val="00E43B90"/>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43B9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43B9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43B9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43B9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E43B90"/>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43B90"/>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E43B90"/>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E43B90"/>
    <w:rPr>
      <w:szCs w:val="24"/>
      <w:u w:val="single"/>
      <w:lang w:val="en-US" w:eastAsia="en-US" w:bidi="ar-SA"/>
    </w:rPr>
  </w:style>
  <w:style w:type="character" w:customStyle="1" w:styleId="BoldUnderlineCharChar3">
    <w:name w:val="BoldUnderline Char Char3"/>
    <w:rsid w:val="00E43B90"/>
    <w:rPr>
      <w:b/>
      <w:bCs w:val="0"/>
      <w:szCs w:val="24"/>
      <w:u w:val="single"/>
      <w:lang w:val="en-US" w:eastAsia="en-US" w:bidi="ar-SA"/>
    </w:rPr>
  </w:style>
  <w:style w:type="character" w:customStyle="1" w:styleId="UnderlineCharChar3">
    <w:name w:val="Underline Char Char3"/>
    <w:rsid w:val="00E43B90"/>
    <w:rPr>
      <w:szCs w:val="24"/>
      <w:u w:val="single"/>
      <w:lang w:val="en-US" w:eastAsia="en-US" w:bidi="ar-SA"/>
    </w:rPr>
  </w:style>
  <w:style w:type="character" w:customStyle="1" w:styleId="BoldUnderlineCharChar2">
    <w:name w:val="BoldUnderline Char Char2"/>
    <w:rsid w:val="00E43B90"/>
    <w:rPr>
      <w:b/>
      <w:bCs w:val="0"/>
      <w:szCs w:val="24"/>
      <w:u w:val="single"/>
      <w:lang w:val="en-US" w:eastAsia="en-US" w:bidi="ar-SA"/>
    </w:rPr>
  </w:style>
  <w:style w:type="character" w:customStyle="1" w:styleId="volume-issue">
    <w:name w:val="volume-issue"/>
    <w:rsid w:val="00E43B90"/>
    <w:rPr>
      <w:rFonts w:ascii="Times New Roman" w:hAnsi="Times New Roman" w:cs="Times New Roman" w:hint="default"/>
    </w:rPr>
  </w:style>
  <w:style w:type="character" w:customStyle="1" w:styleId="boldness1">
    <w:name w:val="boldness1"/>
    <w:rsid w:val="00E43B90"/>
  </w:style>
  <w:style w:type="character" w:customStyle="1" w:styleId="story-author">
    <w:name w:val="story-author"/>
    <w:basedOn w:val="DefaultParagraphFont"/>
    <w:rsid w:val="00E43B90"/>
  </w:style>
  <w:style w:type="character" w:customStyle="1" w:styleId="StyleEmphasisArial12ptBoldNotItalic">
    <w:name w:val="Style Emphasis + Arial 12 pt Bold Not Italic"/>
    <w:basedOn w:val="Emphasis"/>
    <w:rsid w:val="00E43B90"/>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E43B90"/>
  </w:style>
  <w:style w:type="character" w:customStyle="1" w:styleId="StyleStyle4CharTimesNewRoman11ptItalic">
    <w:name w:val="Style Style4 Char + Times New Roman 11 pt Italic"/>
    <w:basedOn w:val="DefaultParagraphFont"/>
    <w:rsid w:val="00E43B9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43B90"/>
  </w:style>
  <w:style w:type="character" w:customStyle="1" w:styleId="ad">
    <w:name w:val="_"/>
    <w:basedOn w:val="DefaultParagraphFont"/>
    <w:rsid w:val="00E43B90"/>
  </w:style>
  <w:style w:type="character" w:customStyle="1" w:styleId="Heading3CharCharCharChar1">
    <w:name w:val="Heading 3 Char Char Char Char1"/>
    <w:rsid w:val="00E43B90"/>
    <w:rPr>
      <w:rFonts w:ascii="Arial" w:hAnsi="Arial" w:cs="Arial" w:hint="default"/>
      <w:bCs/>
      <w:szCs w:val="26"/>
      <w:u w:val="single"/>
      <w:lang w:val="en-US" w:eastAsia="en-US" w:bidi="ar-SA"/>
    </w:rPr>
  </w:style>
  <w:style w:type="character" w:customStyle="1" w:styleId="comment-body">
    <w:name w:val="comment-body"/>
    <w:rsid w:val="00E43B90"/>
  </w:style>
  <w:style w:type="character" w:customStyle="1" w:styleId="UnderlineCharCharChar1">
    <w:name w:val="Underline Char Char Char1"/>
    <w:rsid w:val="00E43B90"/>
    <w:rPr>
      <w:u w:val="single"/>
      <w:lang w:val="en-US" w:eastAsia="en-US" w:bidi="ar-SA"/>
    </w:rPr>
  </w:style>
  <w:style w:type="character" w:customStyle="1" w:styleId="UnderlineChar1Char">
    <w:name w:val="Underline Char1 Char"/>
    <w:rsid w:val="00E43B90"/>
    <w:rPr>
      <w:rFonts w:ascii="Calibri" w:eastAsia="MS Mincho" w:hAnsi="Calibri" w:cs="Calibri" w:hint="default"/>
      <w:szCs w:val="20"/>
      <w:u w:val="single"/>
    </w:rPr>
  </w:style>
  <w:style w:type="character" w:customStyle="1" w:styleId="StyleBoldandUnderlineCharChar29pt">
    <w:name w:val="Style Bold and Underline Char Char2 + 9 pt"/>
    <w:rsid w:val="00E43B90"/>
    <w:rPr>
      <w:rFonts w:ascii="Times New Roman" w:hAnsi="Times New Roman" w:cs="Times New Roman" w:hint="default"/>
      <w:b/>
      <w:bCs/>
      <w:noProof w:val="0"/>
      <w:sz w:val="20"/>
      <w:u w:val="single"/>
    </w:rPr>
  </w:style>
  <w:style w:type="character" w:customStyle="1" w:styleId="StyleUnderlineCharChar19pt">
    <w:name w:val="Style Underline Char Char1 + 9 pt"/>
    <w:rsid w:val="00E43B9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43B90"/>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E43B90"/>
  </w:style>
  <w:style w:type="character" w:customStyle="1" w:styleId="resultbodyblack">
    <w:name w:val="resultbodyblack"/>
    <w:rsid w:val="00E43B90"/>
    <w:rPr>
      <w:rFonts w:ascii="Times New Roman" w:hAnsi="Times New Roman" w:cs="Times New Roman" w:hint="default"/>
    </w:rPr>
  </w:style>
  <w:style w:type="character" w:customStyle="1" w:styleId="3TagCite">
    <w:name w:val="3 Tag/Cite"/>
    <w:rsid w:val="00E43B90"/>
    <w:rPr>
      <w:rFonts w:ascii="Times New Roman" w:hAnsi="Times New Roman" w:cs="Times New Roman" w:hint="default"/>
      <w:b/>
      <w:bCs w:val="0"/>
    </w:rPr>
  </w:style>
  <w:style w:type="character" w:customStyle="1" w:styleId="4Qualifications">
    <w:name w:val="4 Qualifications"/>
    <w:rsid w:val="00E43B90"/>
    <w:rPr>
      <w:rFonts w:ascii="Times New Roman" w:hAnsi="Times New Roman" w:cs="Times New Roman" w:hint="default"/>
      <w:sz w:val="19"/>
    </w:rPr>
  </w:style>
  <w:style w:type="character" w:customStyle="1" w:styleId="6Underlined">
    <w:name w:val="6 Underlined"/>
    <w:rsid w:val="00E43B90"/>
    <w:rPr>
      <w:rFonts w:ascii="Times New Roman" w:hAnsi="Times New Roman" w:cs="Times New Roman" w:hint="default"/>
      <w:b/>
      <w:bCs w:val="0"/>
      <w:sz w:val="21"/>
      <w:u w:val="single"/>
    </w:rPr>
  </w:style>
  <w:style w:type="character" w:customStyle="1" w:styleId="nohighlighting">
    <w:name w:val="no highlighting"/>
    <w:rsid w:val="00E43B90"/>
    <w:rPr>
      <w:rFonts w:ascii="Times New Roman" w:hAnsi="Times New Roman" w:cs="Times New Roman" w:hint="default"/>
      <w:color w:val="auto"/>
      <w:sz w:val="20"/>
      <w:u w:val="thick"/>
      <w:bdr w:val="none" w:sz="0" w:space="0" w:color="auto" w:frame="1"/>
    </w:rPr>
  </w:style>
  <w:style w:type="character" w:customStyle="1" w:styleId="CharChar61">
    <w:name w:val="Char Char61"/>
    <w:rsid w:val="00E43B90"/>
    <w:rPr>
      <w:rFonts w:ascii="Arial" w:hAnsi="Arial" w:cs="Arial" w:hint="default"/>
      <w:bCs/>
      <w:sz w:val="16"/>
      <w:szCs w:val="26"/>
      <w:lang w:val="en-US" w:eastAsia="en-US" w:bidi="ar-SA"/>
    </w:rPr>
  </w:style>
  <w:style w:type="character" w:customStyle="1" w:styleId="styledate">
    <w:name w:val="styledate"/>
    <w:rsid w:val="00E43B90"/>
  </w:style>
  <w:style w:type="character" w:customStyle="1" w:styleId="StyleUnderlineChar9ptChar">
    <w:name w:val="Style Underline Char + 9 pt Char"/>
    <w:rsid w:val="00E43B9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43B9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43B90"/>
    <w:rPr>
      <w:b/>
      <w:bCs w:val="0"/>
      <w:szCs w:val="24"/>
      <w:u w:val="single"/>
      <w:lang w:val="en-US" w:eastAsia="en-US" w:bidi="ar-SA"/>
    </w:rPr>
  </w:style>
  <w:style w:type="character" w:customStyle="1" w:styleId="BoldandUnderlineChar1Char2">
    <w:name w:val="Bold and Underline Char1 Char2"/>
    <w:rsid w:val="00E43B90"/>
    <w:rPr>
      <w:b/>
      <w:bCs w:val="0"/>
      <w:szCs w:val="24"/>
      <w:u w:val="single"/>
      <w:lang w:val="en-US" w:eastAsia="en-US" w:bidi="ar-SA"/>
    </w:rPr>
  </w:style>
  <w:style w:type="character" w:customStyle="1" w:styleId="BoldandUnderlineCharChar1">
    <w:name w:val="Bold and Underline Char Char1"/>
    <w:rsid w:val="00E43B90"/>
    <w:rPr>
      <w:b/>
      <w:bCs w:val="0"/>
      <w:szCs w:val="24"/>
      <w:u w:val="single"/>
      <w:lang w:val="en-US" w:eastAsia="en-US" w:bidi="ar-SA"/>
    </w:rPr>
  </w:style>
  <w:style w:type="character" w:customStyle="1" w:styleId="authoraffil">
    <w:name w:val="authoraffil"/>
    <w:rsid w:val="00E43B90"/>
  </w:style>
  <w:style w:type="character" w:customStyle="1" w:styleId="CharChar8">
    <w:name w:val="Char Char8"/>
    <w:rsid w:val="00E43B90"/>
    <w:rPr>
      <w:rFonts w:ascii="Georgia" w:eastAsia="Times New Roman" w:hAnsi="Georgia" w:hint="default"/>
      <w:b/>
      <w:bCs/>
      <w:sz w:val="30"/>
      <w:szCs w:val="28"/>
      <w:u w:val="single"/>
    </w:rPr>
  </w:style>
  <w:style w:type="character" w:customStyle="1" w:styleId="boldcitationChar">
    <w:name w:val="bold citation Char"/>
    <w:rsid w:val="00E43B90"/>
    <w:rPr>
      <w:rFonts w:ascii="Arial" w:hAnsi="Arial" w:cs="Arial" w:hint="default"/>
      <w:b/>
      <w:bCs w:val="0"/>
      <w:sz w:val="28"/>
      <w:szCs w:val="24"/>
      <w:u w:val="thick"/>
      <w:lang w:val="en-US" w:eastAsia="en-US" w:bidi="ar-SA"/>
    </w:rPr>
  </w:style>
  <w:style w:type="character" w:customStyle="1" w:styleId="BoldunderlineChar5">
    <w:name w:val="Bold/underline Char"/>
    <w:link w:val="Boldunderline2"/>
    <w:rsid w:val="00E43B90"/>
    <w:rPr>
      <w:rFonts w:ascii="SimSun" w:eastAsia="SimSun" w:hAnsi="SimSun"/>
      <w:b/>
      <w:u w:val="single"/>
      <w:lang w:eastAsia="zh-CN"/>
    </w:rPr>
  </w:style>
  <w:style w:type="character" w:customStyle="1" w:styleId="underlinetextchar0">
    <w:name w:val="underlinetextchar"/>
    <w:rsid w:val="00E43B90"/>
  </w:style>
  <w:style w:type="character" w:customStyle="1" w:styleId="tagCharCharChar1">
    <w:name w:val="tag Char Char Char1"/>
    <w:rsid w:val="00E43B90"/>
    <w:rPr>
      <w:b/>
      <w:bCs w:val="0"/>
      <w:sz w:val="24"/>
      <w:lang w:val="en-US" w:eastAsia="en-US" w:bidi="ar-SA"/>
    </w:rPr>
  </w:style>
  <w:style w:type="character" w:customStyle="1" w:styleId="bylines">
    <w:name w:val="bylines"/>
    <w:basedOn w:val="DefaultParagraphFont"/>
    <w:rsid w:val="00E43B90"/>
  </w:style>
  <w:style w:type="character" w:customStyle="1" w:styleId="StyleStyleBoldUnderlineUnderlineIntenseEmphasis1apple-style-2">
    <w:name w:val="Style Style Bold UnderlineUnderlineIntense Emphasis1apple-style-...2"/>
    <w:basedOn w:val="DefaultParagraphFont"/>
    <w:rsid w:val="00E43B90"/>
    <w:rPr>
      <w:b w:val="0"/>
      <w:bCs/>
      <w:sz w:val="22"/>
      <w:u w:val="single"/>
    </w:rPr>
  </w:style>
  <w:style w:type="character" w:customStyle="1" w:styleId="FontStyle57">
    <w:name w:val="Font Style57"/>
    <w:rsid w:val="00E43B90"/>
    <w:rPr>
      <w:rFonts w:ascii="Georgia" w:hAnsi="Georgia" w:cs="Georgia" w:hint="default"/>
      <w:b/>
      <w:bCs/>
      <w:sz w:val="14"/>
      <w:szCs w:val="14"/>
    </w:rPr>
  </w:style>
  <w:style w:type="character" w:customStyle="1" w:styleId="FontStyle89">
    <w:name w:val="Font Style89"/>
    <w:rsid w:val="00E43B90"/>
    <w:rPr>
      <w:rFonts w:ascii="Times New Roman" w:hAnsi="Times New Roman" w:cs="Times New Roman" w:hint="default"/>
      <w:b/>
      <w:bCs/>
      <w:smallCaps/>
      <w:spacing w:val="40"/>
      <w:sz w:val="16"/>
      <w:szCs w:val="16"/>
    </w:rPr>
  </w:style>
  <w:style w:type="character" w:customStyle="1" w:styleId="hvr">
    <w:name w:val="hvr"/>
    <w:basedOn w:val="DefaultParagraphFont"/>
    <w:rsid w:val="00E43B90"/>
  </w:style>
  <w:style w:type="character" w:customStyle="1" w:styleId="cardChar20">
    <w:name w:val="card Char2"/>
    <w:basedOn w:val="DefaultParagraphFont"/>
    <w:uiPriority w:val="6"/>
    <w:rsid w:val="00E43B90"/>
    <w:rPr>
      <w:rFonts w:ascii="Times New Roman" w:hAnsi="Times New Roman" w:cs="Calibri"/>
      <w:szCs w:val="20"/>
    </w:rPr>
  </w:style>
  <w:style w:type="paragraph" w:customStyle="1" w:styleId="Pol">
    <w:name w:val="Pol"/>
    <w:basedOn w:val="Heading2"/>
    <w:uiPriority w:val="99"/>
    <w:qFormat/>
    <w:rsid w:val="00E43B90"/>
  </w:style>
  <w:style w:type="paragraph" w:customStyle="1" w:styleId="Style70">
    <w:name w:val="Style7"/>
    <w:basedOn w:val="Normal"/>
    <w:uiPriority w:val="99"/>
    <w:qFormat/>
    <w:rsid w:val="00E43B90"/>
    <w:pPr>
      <w:widowControl w:val="0"/>
      <w:autoSpaceDE w:val="0"/>
      <w:autoSpaceDN w:val="0"/>
      <w:adjustRightInd w:val="0"/>
      <w:spacing w:line="229" w:lineRule="exact"/>
    </w:pPr>
  </w:style>
  <w:style w:type="character" w:customStyle="1" w:styleId="red">
    <w:name w:val="red"/>
    <w:basedOn w:val="DefaultParagraphFont"/>
    <w:rsid w:val="00E43B90"/>
  </w:style>
  <w:style w:type="character" w:customStyle="1" w:styleId="Footnote2Char">
    <w:name w:val="Footnote2 Char"/>
    <w:link w:val="Footnote2"/>
    <w:locked/>
    <w:rsid w:val="00E43B90"/>
  </w:style>
  <w:style w:type="paragraph" w:customStyle="1" w:styleId="Footnote2">
    <w:name w:val="Footnote2"/>
    <w:basedOn w:val="Normal"/>
    <w:next w:val="Normal"/>
    <w:link w:val="Footnote2Char"/>
    <w:autoRedefine/>
    <w:qFormat/>
    <w:rsid w:val="00E43B90"/>
    <w:pPr>
      <w:spacing w:after="120" w:line="480" w:lineRule="auto"/>
    </w:pPr>
    <w:rPr>
      <w:rFonts w:asciiTheme="minorHAnsi" w:hAnsiTheme="minorHAnsi"/>
      <w:sz w:val="24"/>
    </w:rPr>
  </w:style>
  <w:style w:type="character" w:customStyle="1" w:styleId="link">
    <w:name w:val="link"/>
    <w:basedOn w:val="DefaultParagraphFont"/>
    <w:rsid w:val="00E43B90"/>
  </w:style>
  <w:style w:type="paragraph" w:customStyle="1" w:styleId="xhead">
    <w:name w:val="xhead"/>
    <w:basedOn w:val="Normal"/>
    <w:uiPriority w:val="99"/>
    <w:qFormat/>
    <w:rsid w:val="00E43B90"/>
    <w:pPr>
      <w:spacing w:before="100" w:beforeAutospacing="1" w:after="100" w:afterAutospacing="1"/>
    </w:pPr>
  </w:style>
  <w:style w:type="paragraph" w:customStyle="1" w:styleId="headlinemeta">
    <w:name w:val="headline_meta"/>
    <w:basedOn w:val="Normal"/>
    <w:uiPriority w:val="99"/>
    <w:qFormat/>
    <w:rsid w:val="00E43B90"/>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E43B90"/>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E43B90"/>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E43B90"/>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E43B90"/>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E43B90"/>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E43B90"/>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E43B90"/>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E43B90"/>
    <w:rPr>
      <w:rFonts w:ascii="Lucida Grande" w:eastAsia="Cambria" w:hAnsi="Lucida Grande"/>
    </w:rPr>
  </w:style>
  <w:style w:type="paragraph" w:customStyle="1" w:styleId="Pa16">
    <w:name w:val="Pa16"/>
    <w:basedOn w:val="Default"/>
    <w:next w:val="Default"/>
    <w:uiPriority w:val="99"/>
    <w:qFormat/>
    <w:rsid w:val="00E43B90"/>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E43B90"/>
    <w:pPr>
      <w:spacing w:before="100" w:beforeAutospacing="1" w:after="100" w:afterAutospacing="1"/>
    </w:pPr>
  </w:style>
  <w:style w:type="paragraph" w:customStyle="1" w:styleId="Pa22">
    <w:name w:val="Pa2+2"/>
    <w:basedOn w:val="Default"/>
    <w:next w:val="Default"/>
    <w:uiPriority w:val="99"/>
    <w:qFormat/>
    <w:rsid w:val="00E43B90"/>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E43B90"/>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E43B90"/>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E43B90"/>
  </w:style>
  <w:style w:type="character" w:customStyle="1" w:styleId="meta-sep">
    <w:name w:val="meta-sep"/>
    <w:basedOn w:val="DefaultParagraphFont"/>
    <w:rsid w:val="00E43B90"/>
  </w:style>
  <w:style w:type="character" w:customStyle="1" w:styleId="A19">
    <w:name w:val="A19"/>
    <w:uiPriority w:val="99"/>
    <w:rsid w:val="00E43B90"/>
    <w:rPr>
      <w:rFonts w:ascii="Georgia" w:hAnsi="Georgia" w:cs="Georgia" w:hint="default"/>
      <w:color w:val="000000"/>
      <w:sz w:val="20"/>
      <w:szCs w:val="20"/>
      <w:u w:val="single"/>
    </w:rPr>
  </w:style>
  <w:style w:type="character" w:customStyle="1" w:styleId="A130">
    <w:name w:val="A13"/>
    <w:uiPriority w:val="99"/>
    <w:rsid w:val="00E43B90"/>
    <w:rPr>
      <w:rFonts w:ascii="Georgia" w:hAnsi="Georgia" w:cs="Georgia" w:hint="default"/>
      <w:color w:val="000000"/>
      <w:sz w:val="11"/>
      <w:szCs w:val="11"/>
    </w:rPr>
  </w:style>
  <w:style w:type="character" w:customStyle="1" w:styleId="ontext">
    <w:name w:val="ontext"/>
    <w:basedOn w:val="DefaultParagraphFont"/>
    <w:rsid w:val="00E43B90"/>
  </w:style>
  <w:style w:type="character" w:customStyle="1" w:styleId="archive-title">
    <w:name w:val="archive-title"/>
    <w:basedOn w:val="DefaultParagraphFont"/>
    <w:rsid w:val="00E43B90"/>
  </w:style>
  <w:style w:type="character" w:customStyle="1" w:styleId="imgleft">
    <w:name w:val="imgleft"/>
    <w:basedOn w:val="DefaultParagraphFont"/>
    <w:rsid w:val="00E43B90"/>
  </w:style>
  <w:style w:type="character" w:customStyle="1" w:styleId="imgcenter">
    <w:name w:val="imgcenter"/>
    <w:basedOn w:val="DefaultParagraphFont"/>
    <w:rsid w:val="00E43B90"/>
  </w:style>
  <w:style w:type="character" w:customStyle="1" w:styleId="A42">
    <w:name w:val="A4+2"/>
    <w:uiPriority w:val="99"/>
    <w:rsid w:val="00E43B90"/>
    <w:rPr>
      <w:rFonts w:ascii="Helvetica LT Std" w:hAnsi="Helvetica LT Std" w:cs="Helvetica LT Std" w:hint="default"/>
      <w:color w:val="000000"/>
      <w:sz w:val="11"/>
      <w:szCs w:val="11"/>
    </w:rPr>
  </w:style>
  <w:style w:type="character" w:customStyle="1" w:styleId="fstitle">
    <w:name w:val="fs_title"/>
    <w:basedOn w:val="DefaultParagraphFont"/>
    <w:rsid w:val="00E43B90"/>
  </w:style>
  <w:style w:type="character" w:customStyle="1" w:styleId="reportbody1">
    <w:name w:val="reportbody1"/>
    <w:basedOn w:val="DefaultParagraphFont"/>
    <w:rsid w:val="00E43B90"/>
    <w:rPr>
      <w:rFonts w:ascii="Tahoma" w:hAnsi="Tahoma" w:cs="Tahoma" w:hint="default"/>
      <w:color w:val="000000"/>
      <w:sz w:val="14"/>
      <w:szCs w:val="14"/>
    </w:rPr>
  </w:style>
  <w:style w:type="character" w:customStyle="1" w:styleId="dateday">
    <w:name w:val="date_day"/>
    <w:basedOn w:val="DefaultParagraphFont"/>
    <w:rsid w:val="00E43B90"/>
  </w:style>
  <w:style w:type="character" w:customStyle="1" w:styleId="datemonth">
    <w:name w:val="date_month"/>
    <w:basedOn w:val="DefaultParagraphFont"/>
    <w:rsid w:val="00E43B90"/>
  </w:style>
  <w:style w:type="character" w:customStyle="1" w:styleId="dateyear">
    <w:name w:val="date_year"/>
    <w:basedOn w:val="DefaultParagraphFont"/>
    <w:rsid w:val="00E43B90"/>
  </w:style>
  <w:style w:type="character" w:customStyle="1" w:styleId="Heading3CharCharCharCharCharChar">
    <w:name w:val="Heading 3 Char Char Char Char Char Char"/>
    <w:basedOn w:val="DefaultParagraphFont"/>
    <w:rsid w:val="00E43B9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43B9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43B90"/>
    <w:rPr>
      <w:sz w:val="24"/>
      <w:szCs w:val="24"/>
      <w:lang w:val="en-US" w:eastAsia="en-US" w:bidi="ar-SA"/>
    </w:rPr>
  </w:style>
  <w:style w:type="character" w:customStyle="1" w:styleId="insideitro">
    <w:name w:val="insideitro"/>
    <w:basedOn w:val="DefaultParagraphFont"/>
    <w:rsid w:val="00E43B90"/>
  </w:style>
  <w:style w:type="character" w:customStyle="1" w:styleId="wcfont">
    <w:name w:val="wcfont"/>
    <w:basedOn w:val="DefaultParagraphFont"/>
    <w:rsid w:val="00E43B90"/>
  </w:style>
  <w:style w:type="character" w:customStyle="1" w:styleId="style65">
    <w:name w:val="style65"/>
    <w:basedOn w:val="DefaultParagraphFont"/>
    <w:rsid w:val="00E43B90"/>
  </w:style>
  <w:style w:type="character" w:customStyle="1" w:styleId="qftext">
    <w:name w:val="qftext"/>
    <w:basedOn w:val="DefaultParagraphFont"/>
    <w:rsid w:val="00E43B90"/>
  </w:style>
  <w:style w:type="character" w:customStyle="1" w:styleId="leftidx">
    <w:name w:val="leftidx"/>
    <w:basedOn w:val="DefaultParagraphFont"/>
    <w:rsid w:val="00E43B90"/>
  </w:style>
  <w:style w:type="paragraph" w:customStyle="1" w:styleId="width100">
    <w:name w:val="width100"/>
    <w:basedOn w:val="Normal"/>
    <w:uiPriority w:val="99"/>
    <w:qFormat/>
    <w:rsid w:val="00E43B90"/>
    <w:pPr>
      <w:spacing w:before="100" w:beforeAutospacing="1" w:after="100" w:afterAutospacing="1"/>
    </w:pPr>
  </w:style>
  <w:style w:type="character" w:customStyle="1" w:styleId="eventtitle">
    <w:name w:val="eventtitle"/>
    <w:basedOn w:val="DefaultParagraphFont"/>
    <w:rsid w:val="00E43B90"/>
  </w:style>
  <w:style w:type="character" w:customStyle="1" w:styleId="eventsubtitle">
    <w:name w:val="eventsubtitle"/>
    <w:basedOn w:val="DefaultParagraphFont"/>
    <w:rsid w:val="00E43B90"/>
  </w:style>
  <w:style w:type="character" w:customStyle="1" w:styleId="eventdate">
    <w:name w:val="eventdate"/>
    <w:basedOn w:val="DefaultParagraphFont"/>
    <w:rsid w:val="00E43B90"/>
  </w:style>
  <w:style w:type="character" w:customStyle="1" w:styleId="legend">
    <w:name w:val="legend"/>
    <w:basedOn w:val="DefaultParagraphFont"/>
    <w:rsid w:val="00E43B90"/>
  </w:style>
  <w:style w:type="character" w:customStyle="1" w:styleId="Bold12">
    <w:name w:val="Bold12"/>
    <w:uiPriority w:val="1"/>
    <w:qFormat/>
    <w:rsid w:val="00E43B90"/>
    <w:rPr>
      <w:rFonts w:ascii="Times New Roman" w:hAnsi="Times New Roman"/>
      <w:b/>
      <w:sz w:val="24"/>
    </w:rPr>
  </w:style>
  <w:style w:type="character" w:customStyle="1" w:styleId="NotBold10Final">
    <w:name w:val="NotBold10Final"/>
    <w:uiPriority w:val="1"/>
    <w:qFormat/>
    <w:rsid w:val="00E43B90"/>
    <w:rPr>
      <w:rFonts w:ascii="Times New Roman" w:hAnsi="Times New Roman"/>
      <w:b w:val="0"/>
      <w:i w:val="0"/>
      <w:sz w:val="20"/>
    </w:rPr>
  </w:style>
  <w:style w:type="character" w:customStyle="1" w:styleId="slug-elocation">
    <w:name w:val="slug-elocation"/>
    <w:basedOn w:val="DefaultParagraphFont"/>
    <w:rsid w:val="00E43B90"/>
  </w:style>
  <w:style w:type="character" w:customStyle="1" w:styleId="fu-autorenangabe-fu-beschreibung">
    <w:name w:val="fu-autorenangabe-fu-beschreibung"/>
    <w:rsid w:val="00E43B90"/>
  </w:style>
  <w:style w:type="paragraph" w:customStyle="1" w:styleId="introshadow">
    <w:name w:val="intro_shadow"/>
    <w:basedOn w:val="Normal"/>
    <w:uiPriority w:val="99"/>
    <w:qFormat/>
    <w:rsid w:val="00E43B90"/>
    <w:pPr>
      <w:spacing w:before="100" w:beforeAutospacing="1" w:after="100" w:afterAutospacing="1"/>
    </w:pPr>
  </w:style>
  <w:style w:type="paragraph" w:customStyle="1" w:styleId="articleintro">
    <w:name w:val="articleintro"/>
    <w:basedOn w:val="Normal"/>
    <w:uiPriority w:val="99"/>
    <w:qFormat/>
    <w:rsid w:val="00E43B90"/>
    <w:pPr>
      <w:spacing w:before="100" w:beforeAutospacing="1" w:after="100" w:afterAutospacing="1"/>
    </w:pPr>
  </w:style>
  <w:style w:type="character" w:customStyle="1" w:styleId="commentscontainer">
    <w:name w:val="comments_container"/>
    <w:basedOn w:val="DefaultParagraphFont"/>
    <w:rsid w:val="00E43B90"/>
  </w:style>
  <w:style w:type="paragraph" w:customStyle="1" w:styleId="Caption40">
    <w:name w:val="Caption4"/>
    <w:basedOn w:val="Normal"/>
    <w:uiPriority w:val="99"/>
    <w:qFormat/>
    <w:rsid w:val="00E43B90"/>
    <w:pPr>
      <w:spacing w:before="100" w:beforeAutospacing="1" w:after="100" w:afterAutospacing="1"/>
    </w:pPr>
  </w:style>
  <w:style w:type="paragraph" w:customStyle="1" w:styleId="publishedon">
    <w:name w:val="published_on"/>
    <w:basedOn w:val="Normal"/>
    <w:uiPriority w:val="99"/>
    <w:qFormat/>
    <w:rsid w:val="00E43B90"/>
    <w:pPr>
      <w:spacing w:before="100" w:beforeAutospacing="1" w:after="100" w:afterAutospacing="1"/>
    </w:pPr>
  </w:style>
  <w:style w:type="character" w:customStyle="1" w:styleId="hparticlefooter">
    <w:name w:val="hparticlefooter"/>
    <w:basedOn w:val="DefaultParagraphFont"/>
    <w:rsid w:val="00E43B90"/>
  </w:style>
  <w:style w:type="table" w:customStyle="1" w:styleId="TableGrid2">
    <w:name w:val="Table Grid2"/>
    <w:basedOn w:val="TableNormal"/>
    <w:next w:val="TableGrid"/>
    <w:rsid w:val="00E43B9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E43B90"/>
  </w:style>
  <w:style w:type="character" w:customStyle="1" w:styleId="BlockCharCharCharCharChar">
    <w:name w:val="Block Char Char Char Char Char"/>
    <w:aliases w:val="Block Char Char Char Char Char Char Char Char,Block Char Char Char Char Char Char Char1"/>
    <w:basedOn w:val="DefaultParagraphFont"/>
    <w:rsid w:val="00E43B9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E43B90"/>
    <w:rPr>
      <w:b/>
      <w:color w:val="000000"/>
      <w:u w:val="single"/>
    </w:rPr>
  </w:style>
  <w:style w:type="character" w:customStyle="1" w:styleId="CiteEmphasisChar">
    <w:name w:val="Cite/Emphasis Char"/>
    <w:basedOn w:val="DefaultParagraphFont"/>
    <w:link w:val="CiteEmphasis"/>
    <w:rsid w:val="00E43B90"/>
    <w:rPr>
      <w:rFonts w:ascii="Calibri" w:hAnsi="Calibri"/>
      <w:b/>
      <w:color w:val="000000"/>
      <w:sz w:val="22"/>
      <w:u w:val="single"/>
    </w:rPr>
  </w:style>
  <w:style w:type="character" w:customStyle="1" w:styleId="ReadText">
    <w:name w:val="Read Text"/>
    <w:basedOn w:val="DefaultParagraphFont"/>
    <w:rsid w:val="00E43B90"/>
    <w:rPr>
      <w:rFonts w:ascii="Times New Roman" w:hAnsi="Times New Roman"/>
      <w:b/>
      <w:bCs/>
      <w:sz w:val="24"/>
      <w:u w:val="single"/>
    </w:rPr>
  </w:style>
  <w:style w:type="paragraph" w:customStyle="1" w:styleId="Styleunread8pt">
    <w:name w:val="Style unread + 8 pt"/>
    <w:basedOn w:val="Normal"/>
    <w:link w:val="Styleunread8ptChar"/>
    <w:qFormat/>
    <w:rsid w:val="00E43B90"/>
    <w:rPr>
      <w:color w:val="000000"/>
      <w:sz w:val="16"/>
    </w:rPr>
  </w:style>
  <w:style w:type="character" w:customStyle="1" w:styleId="Styleunread8ptChar">
    <w:name w:val="Style unread + 8 pt Char"/>
    <w:basedOn w:val="DefaultParagraphFont"/>
    <w:link w:val="Styleunread8pt"/>
    <w:rsid w:val="00E43B90"/>
    <w:rPr>
      <w:rFonts w:ascii="Calibri" w:hAnsi="Calibri"/>
      <w:color w:val="000000"/>
      <w:sz w:val="16"/>
    </w:rPr>
  </w:style>
  <w:style w:type="character" w:customStyle="1" w:styleId="main">
    <w:name w:val="main"/>
    <w:basedOn w:val="DefaultParagraphFont"/>
    <w:rsid w:val="00E43B90"/>
  </w:style>
  <w:style w:type="character" w:customStyle="1" w:styleId="textunderlineCharChar">
    <w:name w:val="text underline Char Char"/>
    <w:basedOn w:val="DefaultParagraphFont"/>
    <w:rsid w:val="00E43B90"/>
    <w:rPr>
      <w:rFonts w:ascii="Garamond" w:hAnsi="Garamond"/>
      <w:color w:val="000000"/>
      <w:u w:val="single"/>
    </w:rPr>
  </w:style>
  <w:style w:type="paragraph" w:customStyle="1" w:styleId="ekprop-p">
    <w:name w:val="ekprop-p"/>
    <w:basedOn w:val="Normal"/>
    <w:uiPriority w:val="99"/>
    <w:qFormat/>
    <w:rsid w:val="00E43B90"/>
    <w:pPr>
      <w:spacing w:before="100" w:beforeAutospacing="1" w:after="100" w:afterAutospacing="1"/>
    </w:pPr>
    <w:rPr>
      <w:color w:val="58585B"/>
      <w:sz w:val="16"/>
      <w:szCs w:val="16"/>
    </w:rPr>
  </w:style>
  <w:style w:type="paragraph" w:customStyle="1" w:styleId="ShrinkCharChar">
    <w:name w:val="Shrink Char Char"/>
    <w:link w:val="ShrinkCharCharChar"/>
    <w:qFormat/>
    <w:rsid w:val="00E43B90"/>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E43B90"/>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E43B90"/>
    <w:rPr>
      <w:color w:val="000000"/>
      <w:sz w:val="16"/>
    </w:rPr>
  </w:style>
  <w:style w:type="character" w:customStyle="1" w:styleId="SmalltextCharChar">
    <w:name w:val="Smalltext Char Char"/>
    <w:basedOn w:val="DefaultParagraphFont"/>
    <w:link w:val="SmalltextChar1"/>
    <w:rsid w:val="00E43B90"/>
    <w:rPr>
      <w:rFonts w:ascii="Calibri" w:hAnsi="Calibri"/>
      <w:color w:val="000000"/>
      <w:sz w:val="16"/>
    </w:rPr>
  </w:style>
  <w:style w:type="character" w:customStyle="1" w:styleId="FullCiteCharChar">
    <w:name w:val="Full Cite Char Char"/>
    <w:basedOn w:val="DefaultParagraphFont"/>
    <w:rsid w:val="00E43B90"/>
    <w:rPr>
      <w:rFonts w:ascii="Georgia" w:hAnsi="Georgia" w:cs="Calibri"/>
      <w:color w:val="000000"/>
      <w:sz w:val="20"/>
      <w:szCs w:val="24"/>
    </w:rPr>
  </w:style>
  <w:style w:type="character" w:customStyle="1" w:styleId="submitted-wrapper">
    <w:name w:val="submitted-wrapper"/>
    <w:basedOn w:val="DefaultParagraphFont"/>
    <w:rsid w:val="00E43B90"/>
  </w:style>
  <w:style w:type="paragraph" w:customStyle="1" w:styleId="Spacer">
    <w:name w:val="Spacer"/>
    <w:basedOn w:val="Heading1"/>
    <w:link w:val="SpacerChar"/>
    <w:autoRedefine/>
    <w:uiPriority w:val="4"/>
    <w:qFormat/>
    <w:rsid w:val="00E43B9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43B90"/>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E43B90"/>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E43B90"/>
  </w:style>
  <w:style w:type="character" w:customStyle="1" w:styleId="top-publish">
    <w:name w:val="top-publish"/>
    <w:basedOn w:val="DefaultParagraphFont"/>
    <w:rsid w:val="00E43B90"/>
  </w:style>
  <w:style w:type="character" w:customStyle="1" w:styleId="byline-italic">
    <w:name w:val="byline-italic"/>
    <w:basedOn w:val="DefaultParagraphFont"/>
    <w:rsid w:val="00E43B90"/>
  </w:style>
  <w:style w:type="character" w:customStyle="1" w:styleId="CardUnderlinedCharChar0">
    <w:name w:val="Card Underlined Char Char"/>
    <w:rsid w:val="00E43B90"/>
    <w:rPr>
      <w:rFonts w:ascii="Arial Narrow" w:hAnsi="Arial Narrow"/>
      <w:sz w:val="22"/>
      <w:szCs w:val="24"/>
      <w:u w:val="single"/>
      <w:lang w:val="en-US" w:eastAsia="en-US" w:bidi="ar-SA"/>
    </w:rPr>
  </w:style>
  <w:style w:type="character" w:customStyle="1" w:styleId="gd">
    <w:name w:val="gd"/>
    <w:basedOn w:val="DefaultParagraphFont"/>
    <w:rsid w:val="00E43B90"/>
  </w:style>
  <w:style w:type="character" w:customStyle="1" w:styleId="g3">
    <w:name w:val="g3"/>
    <w:basedOn w:val="DefaultParagraphFont"/>
    <w:rsid w:val="00E43B90"/>
  </w:style>
  <w:style w:type="character" w:customStyle="1" w:styleId="hb">
    <w:name w:val="hb"/>
    <w:basedOn w:val="DefaultParagraphFont"/>
    <w:rsid w:val="00E43B90"/>
  </w:style>
  <w:style w:type="character" w:customStyle="1" w:styleId="g2">
    <w:name w:val="g2"/>
    <w:basedOn w:val="DefaultParagraphFont"/>
    <w:rsid w:val="00E43B90"/>
  </w:style>
  <w:style w:type="character" w:customStyle="1" w:styleId="nameplatehead">
    <w:name w:val="nameplatehead"/>
    <w:basedOn w:val="DefaultParagraphFont"/>
    <w:rsid w:val="00E43B90"/>
  </w:style>
  <w:style w:type="character" w:customStyle="1" w:styleId="nameplatelink">
    <w:name w:val="nameplatelink"/>
    <w:basedOn w:val="DefaultParagraphFont"/>
    <w:rsid w:val="00E43B90"/>
  </w:style>
  <w:style w:type="paragraph" w:customStyle="1" w:styleId="calibre8">
    <w:name w:val="calibre8"/>
    <w:basedOn w:val="Normal"/>
    <w:uiPriority w:val="99"/>
    <w:qFormat/>
    <w:rsid w:val="00E43B90"/>
    <w:pPr>
      <w:spacing w:before="30" w:after="30"/>
      <w:jc w:val="both"/>
    </w:pPr>
    <w:rPr>
      <w:rFonts w:eastAsia="Times New Roman"/>
      <w:sz w:val="17"/>
      <w:szCs w:val="17"/>
    </w:rPr>
  </w:style>
  <w:style w:type="paragraph" w:customStyle="1" w:styleId="paragraph">
    <w:name w:val="paragraph"/>
    <w:basedOn w:val="Normal"/>
    <w:qFormat/>
    <w:rsid w:val="00E43B90"/>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E43B90"/>
  </w:style>
  <w:style w:type="character" w:customStyle="1" w:styleId="djhat-arrow">
    <w:name w:val="djhat-arrow"/>
    <w:basedOn w:val="DefaultParagraphFont"/>
    <w:rsid w:val="00E43B90"/>
  </w:style>
  <w:style w:type="character" w:customStyle="1" w:styleId="mname">
    <w:name w:val="mname"/>
    <w:basedOn w:val="DefaultParagraphFont"/>
    <w:rsid w:val="00E43B90"/>
  </w:style>
  <w:style w:type="character" w:customStyle="1" w:styleId="mvalue">
    <w:name w:val="mvalue"/>
    <w:basedOn w:val="DefaultParagraphFont"/>
    <w:rsid w:val="00E43B90"/>
  </w:style>
  <w:style w:type="character" w:customStyle="1" w:styleId="mchange">
    <w:name w:val="mchange"/>
    <w:basedOn w:val="DefaultParagraphFont"/>
    <w:rsid w:val="00E43B90"/>
  </w:style>
  <w:style w:type="character" w:customStyle="1" w:styleId="categoryaside">
    <w:name w:val="category__aside"/>
    <w:basedOn w:val="DefaultParagraphFont"/>
    <w:rsid w:val="00E43B90"/>
  </w:style>
  <w:style w:type="character" w:customStyle="1" w:styleId="article-breadcrumb-wrapper">
    <w:name w:val="article-breadcrumb-wrapper"/>
    <w:basedOn w:val="DefaultParagraphFont"/>
    <w:rsid w:val="00E43B90"/>
  </w:style>
  <w:style w:type="character" w:customStyle="1" w:styleId="wsj-article-caption-content">
    <w:name w:val="wsj-article-caption-content"/>
    <w:basedOn w:val="DefaultParagraphFont"/>
    <w:rsid w:val="00E43B90"/>
  </w:style>
  <w:style w:type="character" w:customStyle="1" w:styleId="wsj-article-credit">
    <w:name w:val="wsj-article-credit"/>
    <w:basedOn w:val="DefaultParagraphFont"/>
    <w:rsid w:val="00E43B90"/>
  </w:style>
  <w:style w:type="character" w:customStyle="1" w:styleId="wsj-article-credit-tag">
    <w:name w:val="wsj-article-credit-tag"/>
    <w:basedOn w:val="DefaultParagraphFont"/>
    <w:rsid w:val="00E43B90"/>
  </w:style>
  <w:style w:type="character" w:customStyle="1" w:styleId="commentscounticon">
    <w:name w:val="comments_count_icon"/>
    <w:basedOn w:val="DefaultParagraphFont"/>
    <w:rsid w:val="00E43B90"/>
  </w:style>
  <w:style w:type="character" w:customStyle="1" w:styleId="comments-count-word">
    <w:name w:val="comments-count-word"/>
    <w:basedOn w:val="DefaultParagraphFont"/>
    <w:rsid w:val="00E43B90"/>
  </w:style>
  <w:style w:type="character" w:customStyle="1" w:styleId="company-name-type">
    <w:name w:val="company-name-type"/>
    <w:basedOn w:val="DefaultParagraphFont"/>
    <w:rsid w:val="00E43B90"/>
  </w:style>
  <w:style w:type="character" w:customStyle="1" w:styleId="nav-prevnext-lbl">
    <w:name w:val="nav-prevnext-lbl"/>
    <w:basedOn w:val="DefaultParagraphFont"/>
    <w:rsid w:val="00E43B90"/>
  </w:style>
  <w:style w:type="character" w:customStyle="1" w:styleId="nav-prevnext-hed">
    <w:name w:val="nav-prevnext-hed"/>
    <w:basedOn w:val="DefaultParagraphFont"/>
    <w:rsid w:val="00E43B90"/>
  </w:style>
  <w:style w:type="character" w:customStyle="1" w:styleId="readcomments">
    <w:name w:val="readcomments"/>
    <w:basedOn w:val="DefaultParagraphFont"/>
    <w:rsid w:val="00E43B90"/>
  </w:style>
  <w:style w:type="character" w:customStyle="1" w:styleId="selected-edition">
    <w:name w:val="selected-edition"/>
    <w:basedOn w:val="DefaultParagraphFont"/>
    <w:rsid w:val="00E43B90"/>
  </w:style>
  <w:style w:type="character" w:customStyle="1" w:styleId="rotate">
    <w:name w:val="rotate"/>
    <w:basedOn w:val="DefaultParagraphFont"/>
    <w:rsid w:val="00E43B90"/>
  </w:style>
  <w:style w:type="paragraph" w:customStyle="1" w:styleId="column-name">
    <w:name w:val="column-name"/>
    <w:basedOn w:val="Normal"/>
    <w:rsid w:val="00E43B90"/>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E43B90"/>
  </w:style>
  <w:style w:type="character" w:customStyle="1" w:styleId="UnresolvedMention31">
    <w:name w:val="Unresolved Mention31"/>
    <w:basedOn w:val="DefaultParagraphFont"/>
    <w:uiPriority w:val="99"/>
    <w:semiHidden/>
    <w:unhideWhenUsed/>
    <w:rsid w:val="00E43B90"/>
    <w:rPr>
      <w:color w:val="808080"/>
      <w:shd w:val="clear" w:color="auto" w:fill="E6E6E6"/>
    </w:rPr>
  </w:style>
  <w:style w:type="character" w:customStyle="1" w:styleId="m-765514100411602794gmail-style13ptbold">
    <w:name w:val="m_-765514100411602794gmail-style13ptbold"/>
    <w:basedOn w:val="DefaultParagraphFont"/>
    <w:rsid w:val="00E43B90"/>
  </w:style>
  <w:style w:type="character" w:customStyle="1" w:styleId="m-765514100411602794gmail-styleunderline">
    <w:name w:val="m_-765514100411602794gmail-styleunderline"/>
    <w:basedOn w:val="DefaultParagraphFont"/>
    <w:rsid w:val="00E43B90"/>
  </w:style>
  <w:style w:type="character" w:customStyle="1" w:styleId="FontStyle40">
    <w:name w:val="Font Style40"/>
    <w:basedOn w:val="DefaultParagraphFont"/>
    <w:uiPriority w:val="99"/>
    <w:rsid w:val="00E43B90"/>
    <w:rPr>
      <w:rFonts w:ascii="Cambria" w:hAnsi="Cambria" w:cs="Cambria"/>
      <w:i/>
      <w:iCs/>
      <w:sz w:val="22"/>
      <w:szCs w:val="22"/>
    </w:rPr>
  </w:style>
  <w:style w:type="character" w:customStyle="1" w:styleId="FontStyle42">
    <w:name w:val="Font Style42"/>
    <w:basedOn w:val="DefaultParagraphFont"/>
    <w:uiPriority w:val="99"/>
    <w:rsid w:val="00E43B90"/>
    <w:rPr>
      <w:rFonts w:ascii="Cambria" w:hAnsi="Cambria" w:cs="Cambria"/>
      <w:sz w:val="22"/>
      <w:szCs w:val="22"/>
    </w:rPr>
  </w:style>
  <w:style w:type="paragraph" w:customStyle="1" w:styleId="Style17">
    <w:name w:val="Style17"/>
    <w:basedOn w:val="Normal"/>
    <w:uiPriority w:val="99"/>
    <w:rsid w:val="00E43B90"/>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E43B90"/>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E43B90"/>
    <w:rPr>
      <w:rFonts w:ascii="Times New Roman" w:hAnsi="Times New Roman" w:cs="Times New Roman"/>
      <w:b/>
      <w:bCs/>
      <w:i/>
      <w:iCs/>
      <w:spacing w:val="-10"/>
      <w:sz w:val="18"/>
      <w:szCs w:val="18"/>
    </w:rPr>
  </w:style>
  <w:style w:type="character" w:customStyle="1" w:styleId="FontStyle370">
    <w:name w:val="Font Style370"/>
    <w:uiPriority w:val="99"/>
    <w:rsid w:val="00E43B90"/>
    <w:rPr>
      <w:rFonts w:ascii="Cambria" w:hAnsi="Cambria" w:cs="Cambria"/>
      <w:b/>
      <w:bCs/>
      <w:spacing w:val="-10"/>
      <w:sz w:val="18"/>
      <w:szCs w:val="18"/>
    </w:rPr>
  </w:style>
  <w:style w:type="character" w:customStyle="1" w:styleId="FontStyle302">
    <w:name w:val="Font Style302"/>
    <w:uiPriority w:val="99"/>
    <w:rsid w:val="00E43B90"/>
    <w:rPr>
      <w:rFonts w:ascii="Times New Roman" w:hAnsi="Times New Roman" w:cs="Times New Roman"/>
      <w:b/>
      <w:bCs/>
      <w:sz w:val="22"/>
      <w:szCs w:val="22"/>
    </w:rPr>
  </w:style>
  <w:style w:type="character" w:customStyle="1" w:styleId="FontStyle347">
    <w:name w:val="Font Style347"/>
    <w:uiPriority w:val="99"/>
    <w:rsid w:val="00E43B90"/>
    <w:rPr>
      <w:rFonts w:ascii="Times New Roman" w:hAnsi="Times New Roman" w:cs="Times New Roman"/>
      <w:b/>
      <w:bCs/>
      <w:spacing w:val="-10"/>
      <w:sz w:val="20"/>
      <w:szCs w:val="20"/>
    </w:rPr>
  </w:style>
  <w:style w:type="paragraph" w:customStyle="1" w:styleId="Style27">
    <w:name w:val="Style27"/>
    <w:basedOn w:val="Normal"/>
    <w:uiPriority w:val="99"/>
    <w:rsid w:val="00E43B90"/>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E43B90"/>
    <w:rPr>
      <w:rFonts w:ascii="Times New Roman" w:hAnsi="Times New Roman" w:cs="Times New Roman"/>
      <w:spacing w:val="-10"/>
      <w:sz w:val="18"/>
      <w:szCs w:val="18"/>
    </w:rPr>
  </w:style>
  <w:style w:type="character" w:customStyle="1" w:styleId="FontStyle312">
    <w:name w:val="Font Style312"/>
    <w:uiPriority w:val="99"/>
    <w:rsid w:val="00E43B90"/>
    <w:rPr>
      <w:rFonts w:ascii="Times New Roman" w:hAnsi="Times New Roman" w:cs="Times New Roman"/>
      <w:b/>
      <w:bCs/>
      <w:spacing w:val="-10"/>
      <w:sz w:val="16"/>
      <w:szCs w:val="16"/>
    </w:rPr>
  </w:style>
  <w:style w:type="character" w:customStyle="1" w:styleId="FontStyle346">
    <w:name w:val="Font Style346"/>
    <w:uiPriority w:val="99"/>
    <w:rsid w:val="00E43B90"/>
    <w:rPr>
      <w:rFonts w:ascii="Times New Roman" w:hAnsi="Times New Roman" w:cs="Times New Roman"/>
      <w:b/>
      <w:bCs/>
      <w:spacing w:val="-10"/>
      <w:sz w:val="18"/>
      <w:szCs w:val="18"/>
    </w:rPr>
  </w:style>
  <w:style w:type="character" w:customStyle="1" w:styleId="FontStyle330">
    <w:name w:val="Font Style330"/>
    <w:uiPriority w:val="99"/>
    <w:rsid w:val="00E43B90"/>
    <w:rPr>
      <w:rFonts w:ascii="Times New Roman" w:hAnsi="Times New Roman" w:cs="Times New Roman"/>
      <w:b/>
      <w:bCs/>
      <w:sz w:val="16"/>
      <w:szCs w:val="16"/>
    </w:rPr>
  </w:style>
  <w:style w:type="character" w:customStyle="1" w:styleId="FontStyle372">
    <w:name w:val="Font Style372"/>
    <w:uiPriority w:val="99"/>
    <w:rsid w:val="00E43B90"/>
    <w:rPr>
      <w:rFonts w:ascii="Times New Roman" w:hAnsi="Times New Roman" w:cs="Times New Roman"/>
      <w:b/>
      <w:bCs/>
      <w:sz w:val="16"/>
      <w:szCs w:val="16"/>
    </w:rPr>
  </w:style>
  <w:style w:type="paragraph" w:customStyle="1" w:styleId="Style59">
    <w:name w:val="Style59"/>
    <w:basedOn w:val="Normal"/>
    <w:uiPriority w:val="99"/>
    <w:rsid w:val="00E43B9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43B90"/>
    <w:rPr>
      <w:rFonts w:ascii="Times New Roman" w:hAnsi="Times New Roman" w:cs="Times New Roman"/>
      <w:b/>
      <w:bCs/>
      <w:i/>
      <w:iCs/>
      <w:sz w:val="16"/>
      <w:szCs w:val="16"/>
    </w:rPr>
  </w:style>
  <w:style w:type="paragraph" w:customStyle="1" w:styleId="Style200">
    <w:name w:val="Style20"/>
    <w:basedOn w:val="Normal"/>
    <w:uiPriority w:val="99"/>
    <w:rsid w:val="00E43B9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43B90"/>
    <w:rPr>
      <w:rFonts w:ascii="Times New Roman" w:hAnsi="Times New Roman" w:cs="Times New Roman"/>
      <w:smallCaps/>
      <w:sz w:val="14"/>
      <w:szCs w:val="14"/>
    </w:rPr>
  </w:style>
  <w:style w:type="paragraph" w:customStyle="1" w:styleId="Style89">
    <w:name w:val="Style89"/>
    <w:basedOn w:val="Normal"/>
    <w:uiPriority w:val="99"/>
    <w:rsid w:val="00E43B9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43B90"/>
    <w:rPr>
      <w:rFonts w:ascii="Times New Roman" w:hAnsi="Times New Roman" w:cs="Times New Roman"/>
      <w:b/>
      <w:bCs/>
      <w:spacing w:val="-10"/>
      <w:sz w:val="22"/>
      <w:szCs w:val="22"/>
    </w:rPr>
  </w:style>
  <w:style w:type="character" w:customStyle="1" w:styleId="FontStyle320">
    <w:name w:val="Font Style320"/>
    <w:uiPriority w:val="99"/>
    <w:rsid w:val="00E43B90"/>
    <w:rPr>
      <w:rFonts w:ascii="Times New Roman" w:hAnsi="Times New Roman" w:cs="Times New Roman"/>
      <w:b/>
      <w:bCs/>
      <w:spacing w:val="-10"/>
      <w:sz w:val="22"/>
      <w:szCs w:val="22"/>
    </w:rPr>
  </w:style>
  <w:style w:type="character" w:customStyle="1" w:styleId="FontStyle352">
    <w:name w:val="Font Style352"/>
    <w:uiPriority w:val="99"/>
    <w:rsid w:val="00E43B90"/>
    <w:rPr>
      <w:rFonts w:ascii="Times New Roman" w:hAnsi="Times New Roman" w:cs="Times New Roman"/>
      <w:b/>
      <w:bCs/>
      <w:sz w:val="16"/>
      <w:szCs w:val="16"/>
    </w:rPr>
  </w:style>
  <w:style w:type="character" w:customStyle="1" w:styleId="FontStyle356">
    <w:name w:val="Font Style356"/>
    <w:uiPriority w:val="99"/>
    <w:rsid w:val="00E43B90"/>
    <w:rPr>
      <w:rFonts w:ascii="Times New Roman" w:hAnsi="Times New Roman" w:cs="Times New Roman"/>
      <w:b/>
      <w:bCs/>
      <w:spacing w:val="-10"/>
      <w:sz w:val="22"/>
      <w:szCs w:val="22"/>
    </w:rPr>
  </w:style>
  <w:style w:type="character" w:customStyle="1" w:styleId="FontStyle298">
    <w:name w:val="Font Style298"/>
    <w:uiPriority w:val="99"/>
    <w:rsid w:val="00E43B90"/>
    <w:rPr>
      <w:rFonts w:ascii="Times New Roman" w:hAnsi="Times New Roman" w:cs="Times New Roman"/>
      <w:sz w:val="18"/>
      <w:szCs w:val="18"/>
    </w:rPr>
  </w:style>
  <w:style w:type="character" w:customStyle="1" w:styleId="FontStyle311">
    <w:name w:val="Font Style311"/>
    <w:uiPriority w:val="99"/>
    <w:rsid w:val="00E43B90"/>
    <w:rPr>
      <w:rFonts w:ascii="Times New Roman" w:hAnsi="Times New Roman" w:cs="Times New Roman"/>
      <w:b/>
      <w:bCs/>
      <w:spacing w:val="-10"/>
      <w:sz w:val="18"/>
      <w:szCs w:val="18"/>
    </w:rPr>
  </w:style>
  <w:style w:type="character" w:customStyle="1" w:styleId="FontStyle332">
    <w:name w:val="Font Style332"/>
    <w:uiPriority w:val="99"/>
    <w:rsid w:val="00E43B90"/>
    <w:rPr>
      <w:rFonts w:ascii="Times New Roman" w:hAnsi="Times New Roman" w:cs="Times New Roman"/>
      <w:b/>
      <w:bCs/>
      <w:i/>
      <w:iCs/>
      <w:spacing w:val="-10"/>
      <w:sz w:val="20"/>
      <w:szCs w:val="20"/>
    </w:rPr>
  </w:style>
  <w:style w:type="character" w:customStyle="1" w:styleId="FontStyle371">
    <w:name w:val="Font Style371"/>
    <w:uiPriority w:val="99"/>
    <w:rsid w:val="00E43B90"/>
    <w:rPr>
      <w:rFonts w:ascii="Times New Roman" w:hAnsi="Times New Roman" w:cs="Times New Roman"/>
      <w:sz w:val="16"/>
      <w:szCs w:val="16"/>
    </w:rPr>
  </w:style>
  <w:style w:type="character" w:customStyle="1" w:styleId="FontStyle350">
    <w:name w:val="Font Style350"/>
    <w:uiPriority w:val="99"/>
    <w:rsid w:val="00E43B90"/>
    <w:rPr>
      <w:rFonts w:ascii="Times New Roman" w:hAnsi="Times New Roman" w:cs="Times New Roman"/>
      <w:b/>
      <w:bCs/>
      <w:i/>
      <w:iCs/>
      <w:sz w:val="20"/>
      <w:szCs w:val="20"/>
    </w:rPr>
  </w:style>
  <w:style w:type="paragraph" w:customStyle="1" w:styleId="Style8">
    <w:name w:val="Style8"/>
    <w:basedOn w:val="Normal"/>
    <w:uiPriority w:val="99"/>
    <w:rsid w:val="00E43B90"/>
    <w:pPr>
      <w:widowControl w:val="0"/>
      <w:autoSpaceDE w:val="0"/>
      <w:autoSpaceDN w:val="0"/>
      <w:adjustRightInd w:val="0"/>
    </w:pPr>
    <w:rPr>
      <w:rFonts w:eastAsia="Times New Roman"/>
      <w:sz w:val="24"/>
    </w:rPr>
  </w:style>
  <w:style w:type="character" w:customStyle="1" w:styleId="FontStyle351">
    <w:name w:val="Font Style351"/>
    <w:uiPriority w:val="99"/>
    <w:rsid w:val="00E43B90"/>
    <w:rPr>
      <w:rFonts w:ascii="Times New Roman" w:hAnsi="Times New Roman" w:cs="Times New Roman"/>
      <w:b/>
      <w:bCs/>
      <w:sz w:val="22"/>
      <w:szCs w:val="22"/>
    </w:rPr>
  </w:style>
  <w:style w:type="paragraph" w:customStyle="1" w:styleId="Style130">
    <w:name w:val="Style130"/>
    <w:basedOn w:val="Normal"/>
    <w:uiPriority w:val="99"/>
    <w:rsid w:val="00E43B90"/>
    <w:pPr>
      <w:widowControl w:val="0"/>
      <w:autoSpaceDE w:val="0"/>
      <w:autoSpaceDN w:val="0"/>
      <w:adjustRightInd w:val="0"/>
      <w:jc w:val="both"/>
    </w:pPr>
    <w:rPr>
      <w:rFonts w:eastAsia="Times New Roman"/>
      <w:sz w:val="24"/>
    </w:rPr>
  </w:style>
  <w:style w:type="character" w:customStyle="1" w:styleId="FontStyle369">
    <w:name w:val="Font Style369"/>
    <w:uiPriority w:val="99"/>
    <w:rsid w:val="00E43B90"/>
    <w:rPr>
      <w:rFonts w:ascii="Times New Roman" w:hAnsi="Times New Roman" w:cs="Times New Roman"/>
      <w:b/>
      <w:bCs/>
      <w:spacing w:val="-10"/>
      <w:sz w:val="20"/>
      <w:szCs w:val="20"/>
    </w:rPr>
  </w:style>
  <w:style w:type="character" w:customStyle="1" w:styleId="FontStyle357">
    <w:name w:val="Font Style357"/>
    <w:uiPriority w:val="99"/>
    <w:rsid w:val="00E43B90"/>
    <w:rPr>
      <w:rFonts w:ascii="Times New Roman" w:hAnsi="Times New Roman" w:cs="Times New Roman"/>
      <w:b/>
      <w:bCs/>
      <w:spacing w:val="-10"/>
      <w:sz w:val="22"/>
      <w:szCs w:val="22"/>
    </w:rPr>
  </w:style>
  <w:style w:type="paragraph" w:customStyle="1" w:styleId="Style67">
    <w:name w:val="Style67"/>
    <w:basedOn w:val="Normal"/>
    <w:uiPriority w:val="99"/>
    <w:rsid w:val="00E43B9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43B90"/>
    <w:rPr>
      <w:rFonts w:ascii="Times New Roman" w:hAnsi="Times New Roman" w:cs="Times New Roman"/>
      <w:sz w:val="20"/>
      <w:szCs w:val="20"/>
    </w:rPr>
  </w:style>
  <w:style w:type="character" w:customStyle="1" w:styleId="FontStyle374">
    <w:name w:val="Font Style374"/>
    <w:uiPriority w:val="99"/>
    <w:rsid w:val="00E43B90"/>
    <w:rPr>
      <w:rFonts w:ascii="Times New Roman" w:hAnsi="Times New Roman" w:cs="Times New Roman"/>
      <w:b/>
      <w:bCs/>
      <w:spacing w:val="-10"/>
      <w:sz w:val="22"/>
      <w:szCs w:val="22"/>
    </w:rPr>
  </w:style>
  <w:style w:type="paragraph" w:customStyle="1" w:styleId="Style300">
    <w:name w:val="Style30"/>
    <w:basedOn w:val="Normal"/>
    <w:uiPriority w:val="99"/>
    <w:rsid w:val="00E43B9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43B90"/>
    <w:rPr>
      <w:rFonts w:ascii="Times New Roman" w:hAnsi="Times New Roman" w:cs="Times New Roman"/>
      <w:smallCaps/>
      <w:sz w:val="16"/>
      <w:szCs w:val="16"/>
    </w:rPr>
  </w:style>
  <w:style w:type="paragraph" w:customStyle="1" w:styleId="Style93">
    <w:name w:val="Style93"/>
    <w:basedOn w:val="Normal"/>
    <w:uiPriority w:val="99"/>
    <w:rsid w:val="00E43B9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43B90"/>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E43B90"/>
    <w:rPr>
      <w:rFonts w:eastAsia="Times New Roman"/>
      <w:b/>
      <w:sz w:val="28"/>
      <w:u w:val="thick"/>
    </w:rPr>
  </w:style>
  <w:style w:type="character" w:customStyle="1" w:styleId="CardsCharCharChar">
    <w:name w:val="Cards Char Char Char"/>
    <w:rsid w:val="00E43B90"/>
    <w:rPr>
      <w:szCs w:val="24"/>
      <w:lang w:val="en-US" w:eastAsia="en-US" w:bidi="ar-SA"/>
    </w:rPr>
  </w:style>
  <w:style w:type="character" w:customStyle="1" w:styleId="CardsCharCharCharChar">
    <w:name w:val="Cards Char Char Char Char"/>
    <w:rsid w:val="00E43B90"/>
    <w:rPr>
      <w:szCs w:val="24"/>
      <w:lang w:val="en-US" w:eastAsia="en-US" w:bidi="ar-SA"/>
    </w:rPr>
  </w:style>
  <w:style w:type="paragraph" w:customStyle="1" w:styleId="NoSpacingCharCharChar">
    <w:name w:val="No Spacing Char Char Char"/>
    <w:next w:val="Normal"/>
    <w:rsid w:val="00E43B9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E43B90"/>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E43B90"/>
    <w:rPr>
      <w:rFonts w:ascii="Garamond" w:hAnsi="Garamond"/>
    </w:rPr>
  </w:style>
  <w:style w:type="paragraph" w:customStyle="1" w:styleId="INDENTEDPARAGRAPH">
    <w:name w:val="INDENTED PARAGRAPH"/>
    <w:rsid w:val="00E43B90"/>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E43B90"/>
  </w:style>
  <w:style w:type="paragraph" w:customStyle="1" w:styleId="TagChar1CharCharCharChar">
    <w:name w:val="Tag Char1 Char Char Char Char"/>
    <w:basedOn w:val="Normal"/>
    <w:rsid w:val="00E43B90"/>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43B90"/>
    <w:rPr>
      <w:rFonts w:eastAsia="Times New Roman"/>
      <w:b/>
      <w:sz w:val="24"/>
    </w:rPr>
  </w:style>
  <w:style w:type="paragraph" w:customStyle="1" w:styleId="RepeatHeader0">
    <w:name w:val="Repeat Header"/>
    <w:basedOn w:val="HeaderDebate"/>
    <w:rsid w:val="00E43B90"/>
    <w:pPr>
      <w:jc w:val="center"/>
      <w:outlineLvl w:val="1"/>
    </w:pPr>
    <w:rPr>
      <w:rFonts w:eastAsia="Times New Roman"/>
      <w:b/>
      <w:sz w:val="48"/>
      <w:szCs w:val="48"/>
      <w:u w:val="words"/>
    </w:rPr>
  </w:style>
  <w:style w:type="character" w:customStyle="1" w:styleId="sectionsubtitle">
    <w:name w:val="sectionsubtitle"/>
    <w:basedOn w:val="DefaultParagraphFont"/>
    <w:rsid w:val="00E43B90"/>
  </w:style>
  <w:style w:type="character" w:customStyle="1" w:styleId="EvidenceTag">
    <w:name w:val="Evidence Tag"/>
    <w:rsid w:val="00E43B9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43B9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43B9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43B9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43B9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E43B90"/>
  </w:style>
  <w:style w:type="character" w:customStyle="1" w:styleId="StyleUnderlineUnderlineChar">
    <w:name w:val="Style Underline + Underline Char"/>
    <w:rsid w:val="00E43B90"/>
    <w:rPr>
      <w:rFonts w:ascii="Trebuchet MS" w:hAnsi="Trebuchet MS"/>
      <w:szCs w:val="18"/>
      <w:u w:val="single"/>
      <w:lang w:val="en-US" w:eastAsia="en-US" w:bidi="ar-SA"/>
    </w:rPr>
  </w:style>
  <w:style w:type="paragraph" w:customStyle="1" w:styleId="UnderlineCards">
    <w:name w:val="Underline Cards"/>
    <w:basedOn w:val="Cards"/>
    <w:link w:val="UnderlineCardsChar"/>
    <w:rsid w:val="00E43B90"/>
    <w:pPr>
      <w:ind w:left="288"/>
      <w:jc w:val="left"/>
    </w:pPr>
    <w:rPr>
      <w:rFonts w:eastAsia="Times New Roman"/>
      <w:szCs w:val="24"/>
      <w:u w:val="thick"/>
    </w:rPr>
  </w:style>
  <w:style w:type="character" w:customStyle="1" w:styleId="UnderlineCardsChar">
    <w:name w:val="Underline Cards Char"/>
    <w:link w:val="UnderlineCards"/>
    <w:rsid w:val="00E43B90"/>
    <w:rPr>
      <w:rFonts w:ascii="Times New Roman" w:eastAsia="Times New Roman" w:hAnsi="Times New Roman" w:cs="Times New Roman"/>
      <w:sz w:val="20"/>
      <w:u w:val="thick"/>
    </w:rPr>
  </w:style>
  <w:style w:type="character" w:customStyle="1" w:styleId="SmallCardsChar">
    <w:name w:val="Small Cards Char"/>
    <w:link w:val="SmallCards"/>
    <w:rsid w:val="00E43B90"/>
    <w:rPr>
      <w:rFonts w:ascii="Calibri" w:eastAsia="Times New Roman" w:hAnsi="Calibri"/>
      <w:sz w:val="16"/>
      <w:szCs w:val="20"/>
    </w:rPr>
  </w:style>
  <w:style w:type="paragraph" w:customStyle="1" w:styleId="ReadingCites">
    <w:name w:val="Reading Cites"/>
    <w:basedOn w:val="Normal"/>
    <w:link w:val="ReadingCitesChar"/>
    <w:rsid w:val="00E43B90"/>
    <w:rPr>
      <w:rFonts w:eastAsia="Times New Roman"/>
      <w:b/>
      <w:szCs w:val="20"/>
    </w:rPr>
  </w:style>
  <w:style w:type="character" w:customStyle="1" w:styleId="ReadingCitesChar">
    <w:name w:val="Reading Cites Char"/>
    <w:link w:val="ReadingCites"/>
    <w:rsid w:val="00E43B90"/>
    <w:rPr>
      <w:rFonts w:ascii="Calibri" w:eastAsia="Times New Roman" w:hAnsi="Calibri"/>
      <w:b/>
      <w:sz w:val="22"/>
      <w:szCs w:val="20"/>
    </w:rPr>
  </w:style>
  <w:style w:type="paragraph" w:customStyle="1" w:styleId="ContentsHeading">
    <w:name w:val="Contents Heading"/>
    <w:basedOn w:val="Heading1"/>
    <w:next w:val="Normal"/>
    <w:rsid w:val="00E43B9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E43B90"/>
    <w:pPr>
      <w:spacing w:before="100" w:beforeAutospacing="1" w:after="100" w:afterAutospacing="1"/>
    </w:pPr>
    <w:rPr>
      <w:rFonts w:eastAsia="Times New Roman"/>
    </w:rPr>
  </w:style>
  <w:style w:type="character" w:customStyle="1" w:styleId="CharacterStyle8">
    <w:name w:val="Character Style 8"/>
    <w:rsid w:val="00E43B90"/>
    <w:rPr>
      <w:sz w:val="22"/>
      <w:szCs w:val="22"/>
    </w:rPr>
  </w:style>
  <w:style w:type="paragraph" w:customStyle="1" w:styleId="Style110">
    <w:name w:val="Style 11"/>
    <w:rsid w:val="00E43B9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E43B9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E43B90"/>
    <w:rPr>
      <w:rFonts w:ascii="Arial Narrow" w:hAnsi="Arial Narrow"/>
      <w:color w:val="000000"/>
      <w:sz w:val="22"/>
      <w:szCs w:val="22"/>
      <w:u w:val="single"/>
      <w:lang w:val="en-US" w:eastAsia="en-US" w:bidi="ar-SA"/>
    </w:rPr>
  </w:style>
  <w:style w:type="character" w:customStyle="1" w:styleId="CardText1Char1">
    <w:name w:val="Card Text 1 Char1"/>
    <w:rsid w:val="00E43B90"/>
    <w:rPr>
      <w:rFonts w:ascii="Arial Narrow" w:hAnsi="Arial Narrow"/>
      <w:color w:val="000000"/>
      <w:sz w:val="22"/>
      <w:szCs w:val="22"/>
      <w:u w:val="single"/>
      <w:lang w:val="en-US" w:eastAsia="en-US" w:bidi="ar-SA"/>
    </w:rPr>
  </w:style>
  <w:style w:type="paragraph" w:customStyle="1" w:styleId="Style52">
    <w:name w:val="Style 5"/>
    <w:rsid w:val="00E43B9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E43B90"/>
    <w:rPr>
      <w:rFonts w:ascii="Times New Roman" w:eastAsia="Times" w:hAnsi="Times New Roman" w:cs="Arial"/>
      <w:b/>
      <w:bCs w:val="0"/>
      <w:iCs/>
      <w:noProof/>
      <w:sz w:val="24"/>
      <w:szCs w:val="24"/>
      <w:u w:val="single"/>
      <w:lang w:val="en-US" w:eastAsia="en-US" w:bidi="ar-SA"/>
    </w:rPr>
  </w:style>
  <w:style w:type="character" w:customStyle="1" w:styleId="arttitle1">
    <w:name w:val="arttitle1"/>
    <w:rsid w:val="00E43B90"/>
    <w:rPr>
      <w:b/>
      <w:bCs/>
      <w:color w:val="695B54"/>
    </w:rPr>
  </w:style>
  <w:style w:type="paragraph" w:customStyle="1" w:styleId="Heading11">
    <w:name w:val="Heading 11"/>
    <w:basedOn w:val="Normal"/>
    <w:next w:val="Normal"/>
    <w:rsid w:val="00E43B90"/>
    <w:pPr>
      <w:keepNext/>
      <w:widowControl w:val="0"/>
      <w:suppressAutoHyphens/>
      <w:jc w:val="center"/>
    </w:pPr>
    <w:rPr>
      <w:rFonts w:eastAsia="Tahoma"/>
      <w:b/>
      <w:sz w:val="48"/>
      <w:szCs w:val="32"/>
      <w:u w:val="single"/>
    </w:rPr>
  </w:style>
  <w:style w:type="paragraph" w:customStyle="1" w:styleId="TextHeading">
    <w:name w:val="Text Heading"/>
    <w:basedOn w:val="Heading3"/>
    <w:rsid w:val="00E43B90"/>
    <w:pPr>
      <w:keepLines w:val="0"/>
      <w:pageBreakBefore w:val="0"/>
      <w:spacing w:before="0"/>
      <w:jc w:val="left"/>
    </w:pPr>
    <w:rPr>
      <w:rFonts w:eastAsia="Times New Roman" w:cs="Arial"/>
      <w:sz w:val="22"/>
      <w:szCs w:val="26"/>
    </w:rPr>
  </w:style>
  <w:style w:type="character" w:customStyle="1" w:styleId="TextHeadingChar">
    <w:name w:val="Text Heading Char"/>
    <w:rsid w:val="00E43B90"/>
    <w:rPr>
      <w:rFonts w:cs="Arial"/>
      <w:b/>
      <w:bCs/>
      <w:sz w:val="22"/>
      <w:szCs w:val="26"/>
      <w:u w:val="single"/>
      <w:lang w:val="en-US" w:eastAsia="en-US" w:bidi="ar-SA"/>
    </w:rPr>
  </w:style>
  <w:style w:type="character" w:customStyle="1" w:styleId="FootnoteCharacters">
    <w:name w:val="Footnote Characters"/>
    <w:rsid w:val="00E43B90"/>
    <w:rPr>
      <w:vertAlign w:val="superscript"/>
    </w:rPr>
  </w:style>
  <w:style w:type="paragraph" w:customStyle="1" w:styleId="StyleHeading1BlockTitleHeading1Char1ALEXHeadingBrief-He2">
    <w:name w:val="Style Heading 1Block TitleHeading 1 Char1ALEXHeadingBrief - He...2"/>
    <w:basedOn w:val="Heading1"/>
    <w:autoRedefine/>
    <w:rsid w:val="00E43B9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43B9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E43B9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E43B90"/>
    <w:rPr>
      <w:rFonts w:ascii="Cambria" w:eastAsia="Cambria" w:hAnsi="Cambria"/>
      <w:b/>
      <w:caps/>
      <w:sz w:val="24"/>
    </w:rPr>
  </w:style>
  <w:style w:type="paragraph" w:customStyle="1" w:styleId="StyleDebateBodyBefore12pt">
    <w:name w:val="Style Debate Body + Before:  12 pt"/>
    <w:basedOn w:val="Normal"/>
    <w:next w:val="Normal"/>
    <w:rsid w:val="00E43B90"/>
    <w:pPr>
      <w:spacing w:before="240"/>
    </w:pPr>
    <w:rPr>
      <w:rFonts w:ascii="Garamond" w:eastAsia="Times New Roman" w:hAnsi="Garamond"/>
      <w:bCs/>
      <w:szCs w:val="20"/>
    </w:rPr>
  </w:style>
  <w:style w:type="paragraph" w:customStyle="1" w:styleId="StyleDebateBodyBefore12pt1">
    <w:name w:val="Style Debate Body + Before:  12 pt1"/>
    <w:basedOn w:val="Normal"/>
    <w:rsid w:val="00E43B90"/>
    <w:pPr>
      <w:spacing w:before="240"/>
    </w:pPr>
    <w:rPr>
      <w:rFonts w:ascii="Garamond" w:eastAsia="Times New Roman" w:hAnsi="Garamond"/>
      <w:bCs/>
      <w:szCs w:val="20"/>
    </w:rPr>
  </w:style>
  <w:style w:type="paragraph" w:customStyle="1" w:styleId="PageNumber11">
    <w:name w:val="Page Number11"/>
    <w:basedOn w:val="Normal"/>
    <w:next w:val="Normal"/>
    <w:rsid w:val="00E43B90"/>
    <w:rPr>
      <w:rFonts w:eastAsia="Times New Roman"/>
    </w:rPr>
  </w:style>
  <w:style w:type="character" w:customStyle="1" w:styleId="Heading2CharCharCharCharCharCharCharCharCharCharCharCharCharChar1">
    <w:name w:val="Heading 2 Char Char Char Char Char Char Char Char Char Char Char Char Char Char1"/>
    <w:rsid w:val="00E43B90"/>
    <w:rPr>
      <w:rFonts w:eastAsia="SimSun" w:cs="Arial"/>
      <w:b/>
      <w:bCs/>
      <w:iCs/>
      <w:sz w:val="24"/>
      <w:szCs w:val="28"/>
      <w:lang w:val="en-US" w:eastAsia="zh-CN" w:bidi="ar-SA"/>
    </w:rPr>
  </w:style>
  <w:style w:type="character" w:customStyle="1" w:styleId="Char31">
    <w:name w:val="Char31"/>
    <w:rsid w:val="00E43B90"/>
    <w:rPr>
      <w:rFonts w:cs="Arial"/>
      <w:bCs/>
      <w:u w:val="thick"/>
      <w:lang w:val="en-US" w:eastAsia="en-US" w:bidi="ar-SA"/>
    </w:rPr>
  </w:style>
  <w:style w:type="paragraph" w:customStyle="1" w:styleId="StyleHeading1Centered">
    <w:name w:val="Style Heading 1 + Centered"/>
    <w:basedOn w:val="Heading1"/>
    <w:rsid w:val="00E43B9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E43B9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E43B9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E43B90"/>
    <w:pPr>
      <w:spacing w:before="120"/>
    </w:pPr>
    <w:rPr>
      <w:rFonts w:eastAsia="Times New Roman"/>
    </w:rPr>
  </w:style>
  <w:style w:type="character" w:customStyle="1" w:styleId="underliningChar3">
    <w:name w:val="underlining Char"/>
    <w:rsid w:val="00E43B90"/>
    <w:rPr>
      <w:b/>
      <w:szCs w:val="24"/>
      <w:u w:val="single"/>
      <w:lang w:val="en-US" w:eastAsia="en-US" w:bidi="ar-SA"/>
    </w:rPr>
  </w:style>
  <w:style w:type="character" w:customStyle="1" w:styleId="notreadChar">
    <w:name w:val="not read Char"/>
    <w:rsid w:val="00E43B90"/>
    <w:rPr>
      <w:sz w:val="18"/>
      <w:szCs w:val="24"/>
      <w:lang w:val="en-US" w:eastAsia="en-US" w:bidi="ar-SA"/>
    </w:rPr>
  </w:style>
  <w:style w:type="paragraph" w:customStyle="1" w:styleId="StyleStrong10ptNotBold">
    <w:name w:val="Style Strong + 10 pt Not Bold"/>
    <w:basedOn w:val="Normal"/>
    <w:autoRedefine/>
    <w:rsid w:val="00E43B90"/>
    <w:pPr>
      <w:ind w:left="720" w:hanging="360"/>
    </w:pPr>
    <w:rPr>
      <w:rFonts w:eastAsia="Times New Roman"/>
      <w:sz w:val="26"/>
      <w:szCs w:val="26"/>
    </w:rPr>
  </w:style>
  <w:style w:type="character" w:customStyle="1" w:styleId="smallCharChar0">
    <w:name w:val="small Char Char"/>
    <w:rsid w:val="00E43B90"/>
    <w:rPr>
      <w:rFonts w:ascii="Times New Roman" w:eastAsia="Times New Roman" w:hAnsi="Times New Roman" w:cs="Times New Roman"/>
      <w:sz w:val="12"/>
      <w:szCs w:val="16"/>
    </w:rPr>
  </w:style>
  <w:style w:type="character" w:customStyle="1" w:styleId="Undlerine">
    <w:name w:val="Undlerine"/>
    <w:qFormat/>
    <w:rsid w:val="00E43B90"/>
    <w:rPr>
      <w:rFonts w:ascii="Times New Roman" w:hAnsi="Times New Roman"/>
      <w:w w:val="110"/>
      <w:sz w:val="20"/>
      <w:szCs w:val="20"/>
      <w:u w:val="single"/>
      <w:bdr w:val="none" w:sz="0" w:space="0" w:color="auto"/>
      <w:lang w:bidi="he-IL"/>
    </w:rPr>
  </w:style>
  <w:style w:type="character" w:customStyle="1" w:styleId="Boxes">
    <w:name w:val="Boxes"/>
    <w:qFormat/>
    <w:rsid w:val="00E43B90"/>
    <w:rPr>
      <w:rFonts w:ascii="Times New Roman" w:hAnsi="Times New Roman"/>
      <w:sz w:val="20"/>
      <w:u w:val="single"/>
      <w:bdr w:val="single" w:sz="4" w:space="0" w:color="auto"/>
    </w:rPr>
  </w:style>
  <w:style w:type="character" w:customStyle="1" w:styleId="tim">
    <w:name w:val="tim"/>
    <w:qFormat/>
    <w:rsid w:val="00E43B90"/>
    <w:rPr>
      <w:rFonts w:ascii="Times New Roman" w:hAnsi="Times New Roman"/>
      <w:sz w:val="20"/>
      <w:u w:val="single"/>
    </w:rPr>
  </w:style>
  <w:style w:type="character" w:customStyle="1" w:styleId="hl">
    <w:name w:val="hl"/>
    <w:basedOn w:val="DefaultParagraphFont"/>
    <w:rsid w:val="00E43B90"/>
  </w:style>
  <w:style w:type="character" w:customStyle="1" w:styleId="clock1">
    <w:name w:val="clock1"/>
    <w:rsid w:val="00E43B90"/>
    <w:rPr>
      <w:color w:val="B51B1B"/>
    </w:rPr>
  </w:style>
  <w:style w:type="character" w:customStyle="1" w:styleId="smallChar10">
    <w:name w:val="small Char1"/>
    <w:rsid w:val="00E43B90"/>
    <w:rPr>
      <w:sz w:val="12"/>
      <w:szCs w:val="16"/>
      <w:lang w:val="en-US" w:eastAsia="en-US" w:bidi="ar-SA"/>
    </w:rPr>
  </w:style>
  <w:style w:type="character" w:customStyle="1" w:styleId="SmallCardsCharChar">
    <w:name w:val="Small Cards Char Char"/>
    <w:rsid w:val="00E43B90"/>
    <w:rPr>
      <w:sz w:val="14"/>
      <w:szCs w:val="24"/>
      <w:lang w:val="en-US" w:eastAsia="en-US" w:bidi="ar-SA"/>
    </w:rPr>
  </w:style>
  <w:style w:type="paragraph" w:customStyle="1" w:styleId="NormalCards">
    <w:name w:val="Normal Cards"/>
    <w:basedOn w:val="Normal"/>
    <w:rsid w:val="00E43B90"/>
    <w:pPr>
      <w:ind w:left="288"/>
    </w:pPr>
    <w:rPr>
      <w:rFonts w:eastAsia="Times New Roman"/>
    </w:rPr>
  </w:style>
  <w:style w:type="character" w:customStyle="1" w:styleId="iniciales">
    <w:name w:val="iniciales"/>
    <w:basedOn w:val="DefaultParagraphFont"/>
    <w:rsid w:val="00E43B90"/>
  </w:style>
  <w:style w:type="character" w:customStyle="1" w:styleId="Style10ptBoldUnderline">
    <w:name w:val="Style 10 pt Bold Underline"/>
    <w:rsid w:val="00E43B90"/>
    <w:rPr>
      <w:b/>
      <w:bCs/>
      <w:sz w:val="20"/>
      <w:u w:val="single"/>
    </w:rPr>
  </w:style>
  <w:style w:type="paragraph" w:customStyle="1" w:styleId="outdent">
    <w:name w:val="outdent"/>
    <w:basedOn w:val="Normal"/>
    <w:rsid w:val="00E43B9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43B90"/>
    <w:pPr>
      <w:spacing w:before="100" w:beforeAutospacing="1" w:after="100" w:afterAutospacing="1"/>
    </w:pPr>
    <w:rPr>
      <w:rFonts w:eastAsia="Times New Roman"/>
      <w:sz w:val="24"/>
    </w:rPr>
  </w:style>
  <w:style w:type="paragraph" w:customStyle="1" w:styleId="bulletfollow">
    <w:name w:val="bulletfollow"/>
    <w:basedOn w:val="Normal"/>
    <w:rsid w:val="00E43B90"/>
    <w:pPr>
      <w:spacing w:before="100" w:beforeAutospacing="1" w:after="100" w:afterAutospacing="1"/>
    </w:pPr>
    <w:rPr>
      <w:rFonts w:eastAsia="Times New Roman"/>
      <w:sz w:val="24"/>
    </w:rPr>
  </w:style>
  <w:style w:type="paragraph" w:customStyle="1" w:styleId="bulleted">
    <w:name w:val="bulleted"/>
    <w:basedOn w:val="Normal"/>
    <w:rsid w:val="00E43B90"/>
    <w:pPr>
      <w:spacing w:before="100" w:beforeAutospacing="1" w:after="100" w:afterAutospacing="1"/>
    </w:pPr>
    <w:rPr>
      <w:rFonts w:eastAsia="Times New Roman"/>
      <w:sz w:val="24"/>
    </w:rPr>
  </w:style>
  <w:style w:type="character" w:customStyle="1" w:styleId="UnderlineCardsCharChar">
    <w:name w:val="Underline Cards Char Char"/>
    <w:rsid w:val="00E43B90"/>
    <w:rPr>
      <w:rFonts w:eastAsia="SimSun"/>
      <w:szCs w:val="24"/>
      <w:u w:val="thick"/>
      <w:lang w:val="en-US" w:eastAsia="en-US" w:bidi="ar-SA"/>
    </w:rPr>
  </w:style>
  <w:style w:type="paragraph" w:customStyle="1" w:styleId="authorgroup">
    <w:name w:val="authorgroup"/>
    <w:basedOn w:val="Normal"/>
    <w:rsid w:val="00E43B90"/>
    <w:pPr>
      <w:spacing w:before="100" w:beforeAutospacing="1" w:after="100" w:afterAutospacing="1"/>
    </w:pPr>
    <w:rPr>
      <w:rFonts w:eastAsia="Calibri"/>
      <w:sz w:val="24"/>
    </w:rPr>
  </w:style>
  <w:style w:type="paragraph" w:customStyle="1" w:styleId="affiliation1">
    <w:name w:val="affiliation1"/>
    <w:basedOn w:val="Normal"/>
    <w:rsid w:val="00E43B90"/>
    <w:pPr>
      <w:spacing w:before="100" w:beforeAutospacing="1" w:after="100" w:afterAutospacing="1"/>
    </w:pPr>
    <w:rPr>
      <w:rFonts w:eastAsia="Calibri"/>
      <w:sz w:val="24"/>
    </w:rPr>
  </w:style>
  <w:style w:type="character" w:customStyle="1" w:styleId="smallcapitals">
    <w:name w:val="smallcapitals"/>
    <w:basedOn w:val="DefaultParagraphFont"/>
    <w:rsid w:val="00E43B90"/>
  </w:style>
  <w:style w:type="character" w:customStyle="1" w:styleId="number0">
    <w:name w:val="number"/>
    <w:basedOn w:val="DefaultParagraphFont"/>
    <w:rsid w:val="00E43B90"/>
  </w:style>
  <w:style w:type="character" w:customStyle="1" w:styleId="articlebody1">
    <w:name w:val="articlebody1"/>
    <w:rsid w:val="00E43B90"/>
  </w:style>
  <w:style w:type="character" w:customStyle="1" w:styleId="small1">
    <w:name w:val="small1"/>
    <w:rsid w:val="00E43B90"/>
  </w:style>
  <w:style w:type="character" w:customStyle="1" w:styleId="AuthorDateChar1">
    <w:name w:val="Author/Date Char1"/>
    <w:rsid w:val="00E43B90"/>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E43B90"/>
    <w:pPr>
      <w:spacing w:before="120"/>
    </w:pPr>
    <w:rPr>
      <w:b/>
    </w:rPr>
  </w:style>
  <w:style w:type="character" w:customStyle="1" w:styleId="analyticChar0">
    <w:name w:val="analytic Char"/>
    <w:basedOn w:val="DefaultParagraphFont"/>
    <w:link w:val="analytic0"/>
    <w:uiPriority w:val="4"/>
    <w:rsid w:val="00E43B90"/>
    <w:rPr>
      <w:rFonts w:ascii="Calibri" w:hAnsi="Calibri"/>
      <w:b/>
      <w:sz w:val="22"/>
    </w:rPr>
  </w:style>
  <w:style w:type="character" w:customStyle="1" w:styleId="Normal30">
    <w:name w:val="Normal3"/>
    <w:basedOn w:val="DefaultParagraphFont"/>
    <w:rsid w:val="00E43B90"/>
  </w:style>
  <w:style w:type="paragraph" w:customStyle="1" w:styleId="Heading12">
    <w:name w:val="Heading 12"/>
    <w:basedOn w:val="Normal"/>
    <w:next w:val="Normal"/>
    <w:rsid w:val="00E43B90"/>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E43B90"/>
  </w:style>
  <w:style w:type="character" w:customStyle="1" w:styleId="m-3583723223135346788gmail-styleunderline">
    <w:name w:val="m_-3583723223135346788gmail-styleunderline"/>
    <w:basedOn w:val="DefaultParagraphFont"/>
    <w:rsid w:val="00E43B90"/>
  </w:style>
  <w:style w:type="character" w:customStyle="1" w:styleId="CardsFont6ptChar5">
    <w:name w:val="Cards + Font: 6 pt Char5"/>
    <w:basedOn w:val="DefaultParagraphFont"/>
    <w:locked/>
    <w:rsid w:val="00E43B90"/>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E43B90"/>
  </w:style>
  <w:style w:type="character" w:customStyle="1" w:styleId="m-1146133537900874914m-2819420093854639792gmail-styleunderline">
    <w:name w:val="m_-1146133537900874914m_-2819420093854639792gmail-styleunderline"/>
    <w:basedOn w:val="DefaultParagraphFont"/>
    <w:rsid w:val="00E43B90"/>
  </w:style>
  <w:style w:type="character" w:customStyle="1" w:styleId="m-7954869243461233974gmail-styleunderline">
    <w:name w:val="m_-7954869243461233974gmail-styleunderline"/>
    <w:basedOn w:val="DefaultParagraphFont"/>
    <w:rsid w:val="00E43B90"/>
  </w:style>
  <w:style w:type="character" w:customStyle="1" w:styleId="m5577519854659992616gmail-styleunderline">
    <w:name w:val="m_5577519854659992616gmail-styleunderline"/>
    <w:basedOn w:val="DefaultParagraphFont"/>
    <w:rsid w:val="00E43B90"/>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E43B90"/>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table-captionlabel">
    <w:name w:val="table-caption__label"/>
    <w:basedOn w:val="DefaultParagraphFont"/>
    <w:rsid w:val="00E43B90"/>
  </w:style>
  <w:style w:type="character" w:customStyle="1" w:styleId="StyleThickunderline1">
    <w:name w:val="Style Thick underline1"/>
    <w:basedOn w:val="DefaultParagraphFont"/>
    <w:rsid w:val="00E43B90"/>
    <w:rPr>
      <w:u w:val="single"/>
    </w:rPr>
  </w:style>
  <w:style w:type="character" w:customStyle="1" w:styleId="StyleUnderlineChar6CharCharCharCharCharCharCharChar11">
    <w:name w:val="Style Underline Char6 Char Char Char Char Char Char Char Char + 11 ..."/>
    <w:rsid w:val="00E43B9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43B9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43B9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43B90"/>
    <w:rPr>
      <w:sz w:val="20"/>
      <w:szCs w:val="24"/>
      <w:u w:val="single"/>
      <w:bdr w:val="single" w:sz="4" w:space="0" w:color="auto"/>
      <w:lang w:val="en-US" w:eastAsia="en-US" w:bidi="ar-SA"/>
    </w:rPr>
  </w:style>
  <w:style w:type="paragraph" w:customStyle="1" w:styleId="aba-navigationskip-nav">
    <w:name w:val="aba-navigation__skip-nav"/>
    <w:basedOn w:val="Normal"/>
    <w:rsid w:val="00E43B90"/>
    <w:pPr>
      <w:spacing w:before="100" w:beforeAutospacing="1" w:after="100" w:afterAutospacing="1"/>
    </w:pPr>
    <w:rPr>
      <w:rFonts w:eastAsia="Times New Roman"/>
      <w:sz w:val="24"/>
    </w:rPr>
  </w:style>
  <w:style w:type="paragraph" w:customStyle="1" w:styleId="aba-navigationnavitem">
    <w:name w:val="aba-navigation__navitem"/>
    <w:basedOn w:val="Normal"/>
    <w:rsid w:val="00E43B90"/>
    <w:pPr>
      <w:spacing w:before="100" w:beforeAutospacing="1" w:after="100" w:afterAutospacing="1"/>
    </w:pPr>
    <w:rPr>
      <w:rFonts w:eastAsia="Times New Roman"/>
      <w:sz w:val="24"/>
    </w:rPr>
  </w:style>
  <w:style w:type="paragraph" w:customStyle="1" w:styleId="aba-nav-secondary-micrositenavitem">
    <w:name w:val="aba-nav-secondary-microsite__navitem"/>
    <w:basedOn w:val="Normal"/>
    <w:rsid w:val="00E43B90"/>
    <w:pPr>
      <w:spacing w:before="100" w:beforeAutospacing="1" w:after="100" w:afterAutospacing="1"/>
    </w:pPr>
    <w:rPr>
      <w:rFonts w:eastAsia="Times New Roman"/>
      <w:sz w:val="24"/>
    </w:rPr>
  </w:style>
  <w:style w:type="character" w:customStyle="1" w:styleId="aba-article-chapteringbuttontext">
    <w:name w:val="aba-article-chaptering__button__text"/>
    <w:basedOn w:val="DefaultParagraphFont"/>
    <w:rsid w:val="00E43B90"/>
  </w:style>
  <w:style w:type="character" w:customStyle="1" w:styleId="aba-product-shareshare-wrapperlabel">
    <w:name w:val="aba-product-share__share-wrapper__label"/>
    <w:basedOn w:val="DefaultParagraphFont"/>
    <w:rsid w:val="00E43B90"/>
  </w:style>
  <w:style w:type="paragraph" w:customStyle="1" w:styleId="aba-topic-recirculationtitle">
    <w:name w:val="aba-topic-recirculation__title"/>
    <w:basedOn w:val="Normal"/>
    <w:rsid w:val="00E43B90"/>
    <w:pPr>
      <w:spacing w:before="100" w:beforeAutospacing="1" w:after="100" w:afterAutospacing="1"/>
    </w:pPr>
    <w:rPr>
      <w:rFonts w:eastAsia="Times New Roman"/>
      <w:sz w:val="24"/>
    </w:rPr>
  </w:style>
  <w:style w:type="character" w:customStyle="1" w:styleId="s3">
    <w:name w:val="s3"/>
    <w:basedOn w:val="DefaultParagraphFont"/>
    <w:rsid w:val="00E43B90"/>
  </w:style>
  <w:style w:type="paragraph" w:customStyle="1" w:styleId="signup-small">
    <w:name w:val="signup-small"/>
    <w:basedOn w:val="Normal"/>
    <w:rsid w:val="00E43B90"/>
    <w:pPr>
      <w:spacing w:before="100" w:beforeAutospacing="1" w:after="100" w:afterAutospacing="1"/>
    </w:pPr>
    <w:rPr>
      <w:rFonts w:eastAsia="Times New Roman"/>
      <w:sz w:val="24"/>
    </w:rPr>
  </w:style>
  <w:style w:type="character" w:customStyle="1" w:styleId="dn">
    <w:name w:val="dn"/>
    <w:basedOn w:val="DefaultParagraphFont"/>
    <w:rsid w:val="00E43B90"/>
  </w:style>
  <w:style w:type="character" w:customStyle="1" w:styleId="truncate">
    <w:name w:val="truncate"/>
    <w:basedOn w:val="DefaultParagraphFont"/>
    <w:rsid w:val="00E43B90"/>
  </w:style>
  <w:style w:type="character" w:customStyle="1" w:styleId="pr-xxs">
    <w:name w:val="pr-xxs"/>
    <w:basedOn w:val="DefaultParagraphFont"/>
    <w:rsid w:val="00E43B90"/>
  </w:style>
  <w:style w:type="character" w:customStyle="1" w:styleId="gray-darkest">
    <w:name w:val="gray-darkest"/>
    <w:basedOn w:val="DefaultParagraphFont"/>
    <w:rsid w:val="00E43B90"/>
  </w:style>
  <w:style w:type="character" w:customStyle="1" w:styleId="font-xxxs">
    <w:name w:val="font-xxxs"/>
    <w:basedOn w:val="DefaultParagraphFont"/>
    <w:rsid w:val="00E43B90"/>
  </w:style>
  <w:style w:type="character" w:customStyle="1" w:styleId="pr-xs">
    <w:name w:val="pr-xs"/>
    <w:basedOn w:val="DefaultParagraphFont"/>
    <w:rsid w:val="00E43B90"/>
  </w:style>
  <w:style w:type="paragraph" w:customStyle="1" w:styleId="font--body">
    <w:name w:val="font--body"/>
    <w:basedOn w:val="Normal"/>
    <w:rsid w:val="00E43B90"/>
    <w:pPr>
      <w:spacing w:before="100" w:beforeAutospacing="1" w:after="100" w:afterAutospacing="1"/>
    </w:pPr>
    <w:rPr>
      <w:rFonts w:eastAsia="Times New Roman"/>
      <w:sz w:val="24"/>
    </w:rPr>
  </w:style>
  <w:style w:type="paragraph" w:customStyle="1" w:styleId="pb-xs">
    <w:name w:val="pb-xs"/>
    <w:basedOn w:val="Normal"/>
    <w:rsid w:val="00E43B90"/>
    <w:pPr>
      <w:spacing w:before="100" w:beforeAutospacing="1" w:after="100" w:afterAutospacing="1"/>
    </w:pPr>
    <w:rPr>
      <w:rFonts w:eastAsia="Times New Roman"/>
      <w:sz w:val="24"/>
    </w:rPr>
  </w:style>
  <w:style w:type="paragraph" w:customStyle="1" w:styleId="gntarbp">
    <w:name w:val="gnt_ar_b_p"/>
    <w:basedOn w:val="Normal"/>
    <w:rsid w:val="00E43B90"/>
    <w:pPr>
      <w:spacing w:before="100" w:beforeAutospacing="1" w:after="100" w:afterAutospacing="1"/>
    </w:pPr>
    <w:rPr>
      <w:rFonts w:eastAsia="Times New Roman"/>
      <w:sz w:val="24"/>
    </w:rPr>
  </w:style>
  <w:style w:type="paragraph" w:customStyle="1" w:styleId="photo-caption">
    <w:name w:val="photo-caption"/>
    <w:basedOn w:val="Normal"/>
    <w:rsid w:val="00E43B90"/>
    <w:pPr>
      <w:spacing w:before="100" w:beforeAutospacing="1" w:after="100" w:afterAutospacing="1"/>
    </w:pPr>
    <w:rPr>
      <w:rFonts w:eastAsia="Times New Roman"/>
      <w:sz w:val="24"/>
    </w:rPr>
  </w:style>
  <w:style w:type="paragraph" w:customStyle="1" w:styleId="tab-header-and-content">
    <w:name w:val="tab-header-and-content"/>
    <w:basedOn w:val="Normal"/>
    <w:rsid w:val="00E43B90"/>
    <w:pPr>
      <w:spacing w:before="100" w:beforeAutospacing="1" w:after="100" w:afterAutospacing="1"/>
    </w:pPr>
    <w:rPr>
      <w:rFonts w:eastAsia="Times New Roman"/>
      <w:sz w:val="24"/>
    </w:rPr>
  </w:style>
  <w:style w:type="paragraph" w:customStyle="1" w:styleId="counter-paragraph">
    <w:name w:val="counter-paragraph"/>
    <w:basedOn w:val="Normal"/>
    <w:rsid w:val="00E43B90"/>
    <w:pPr>
      <w:spacing w:before="100" w:beforeAutospacing="1" w:after="100" w:afterAutospacing="1"/>
    </w:pPr>
    <w:rPr>
      <w:rFonts w:eastAsia="Times New Roman"/>
      <w:sz w:val="24"/>
    </w:rPr>
  </w:style>
  <w:style w:type="character" w:customStyle="1" w:styleId="footnotereverse">
    <w:name w:val="footnotereverse"/>
    <w:basedOn w:val="DefaultParagraphFont"/>
    <w:rsid w:val="00E43B90"/>
  </w:style>
  <w:style w:type="character" w:customStyle="1" w:styleId="rollover-people">
    <w:name w:val="rollover-people"/>
    <w:basedOn w:val="DefaultParagraphFont"/>
    <w:rsid w:val="00E43B90"/>
  </w:style>
  <w:style w:type="paragraph" w:customStyle="1" w:styleId="StyleSmallTimesNewRoman11ptBoldThickunderlineBorder1">
    <w:name w:val="Style Small + Times New Roman 11 pt Bold Thick underline Border...1"/>
    <w:link w:val="StyleSmallTimesNewRoman11ptBoldThickunderlineBorder1Char"/>
    <w:rsid w:val="00E43B90"/>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E43B90"/>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E43B90"/>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E43B90"/>
    <w:rPr>
      <w:rFonts w:eastAsia="Times New Roman"/>
      <w:b/>
      <w:bCs/>
      <w:sz w:val="22"/>
      <w:u w:val="thick"/>
    </w:rPr>
  </w:style>
  <w:style w:type="paragraph" w:customStyle="1" w:styleId="StyleSmallTimesNewRoman11pt">
    <w:name w:val="Style Small + Times New Roman 11 pt"/>
    <w:link w:val="StyleSmallTimesNewRoman11ptChar"/>
    <w:rsid w:val="00E43B90"/>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E43B90"/>
    <w:rPr>
      <w:rFonts w:eastAsia="Times New Roman"/>
      <w:sz w:val="22"/>
    </w:rPr>
  </w:style>
  <w:style w:type="paragraph" w:customStyle="1" w:styleId="StyleSmallTimesNewRoman11ptThickunderline">
    <w:name w:val="Style Small + Times New Roman 11 pt Thick underline"/>
    <w:link w:val="StyleSmallTimesNewRoman11ptThickunderlineChar"/>
    <w:rsid w:val="00E43B90"/>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E43B90"/>
    <w:rPr>
      <w:rFonts w:eastAsia="Times New Roman"/>
      <w:sz w:val="22"/>
      <w:u w:val="thick"/>
    </w:rPr>
  </w:style>
  <w:style w:type="character" w:customStyle="1" w:styleId="SmallTextChar3">
    <w:name w:val="Small Text Char"/>
    <w:aliases w:val="Medium Grid 2 Char,Very Small Text Char"/>
    <w:basedOn w:val="DefaultParagraphFont"/>
    <w:uiPriority w:val="99"/>
    <w:rsid w:val="00E43B90"/>
    <w:rPr>
      <w:rFonts w:eastAsia="MS Mincho"/>
      <w:sz w:val="15"/>
      <w:szCs w:val="24"/>
      <w:lang w:eastAsia="ja-JP"/>
    </w:rPr>
  </w:style>
  <w:style w:type="paragraph" w:customStyle="1" w:styleId="article-text">
    <w:name w:val="article-text"/>
    <w:basedOn w:val="Normal"/>
    <w:rsid w:val="00E43B90"/>
    <w:pPr>
      <w:spacing w:before="100" w:beforeAutospacing="1" w:after="100" w:afterAutospacing="1"/>
    </w:pPr>
    <w:rPr>
      <w:rFonts w:eastAsia="Times New Roman"/>
      <w:sz w:val="24"/>
    </w:rPr>
  </w:style>
  <w:style w:type="character" w:customStyle="1" w:styleId="Style11ptBorderSinglesolidlineAuto05ptLinewidth">
    <w:name w:val="Style 11 pt Border: : (Single solid line Auto  0.5 pt Line width)"/>
    <w:rsid w:val="00E43B90"/>
    <w:rPr>
      <w:sz w:val="20"/>
      <w:bdr w:val="single" w:sz="4" w:space="0" w:color="auto" w:frame="1"/>
    </w:rPr>
  </w:style>
  <w:style w:type="character" w:customStyle="1" w:styleId="StyleLatinGaramondUnderline">
    <w:name w:val="Style (Latin) Garamond Underline"/>
    <w:rsid w:val="00E43B90"/>
    <w:rPr>
      <w:rFonts w:ascii="Times New Roman" w:hAnsi="Times New Roman"/>
      <w:sz w:val="20"/>
      <w:u w:val="single"/>
    </w:rPr>
  </w:style>
  <w:style w:type="character" w:customStyle="1" w:styleId="StyleLatinGaramond">
    <w:name w:val="Style (Latin) Garamond"/>
    <w:rsid w:val="00E43B9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E43B90"/>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E43B90"/>
    <w:rPr>
      <w:rFonts w:ascii="Times" w:eastAsia="Times New Roman" w:hAnsi="Times" w:cs="Arial"/>
      <w:sz w:val="22"/>
      <w:szCs w:val="28"/>
      <w:u w:val="single"/>
    </w:rPr>
  </w:style>
  <w:style w:type="paragraph" w:customStyle="1" w:styleId="HeaderStyle">
    <w:name w:val="Header Style"/>
    <w:basedOn w:val="Normal"/>
    <w:rsid w:val="00E43B90"/>
    <w:pPr>
      <w:jc w:val="center"/>
    </w:pPr>
    <w:rPr>
      <w:rFonts w:eastAsia="Times New Roman"/>
      <w:b/>
      <w:sz w:val="24"/>
      <w:szCs w:val="20"/>
      <w:u w:val="single"/>
    </w:rPr>
  </w:style>
  <w:style w:type="character" w:customStyle="1" w:styleId="CardChar21">
    <w:name w:val="Card Char2"/>
    <w:basedOn w:val="DefaultParagraphFont"/>
    <w:rsid w:val="00E43B90"/>
    <w:rPr>
      <w:rFonts w:ascii="Times New Roman" w:eastAsia="Times New Roman" w:hAnsi="Times New Roman" w:cs="Times New Roman"/>
      <w:bCs/>
      <w:color w:val="000000"/>
      <w:sz w:val="20"/>
      <w:szCs w:val="20"/>
    </w:rPr>
  </w:style>
  <w:style w:type="character" w:customStyle="1" w:styleId="A17">
    <w:name w:val="A17"/>
    <w:rsid w:val="00E43B90"/>
    <w:rPr>
      <w:rFonts w:cs="Baskerville"/>
      <w:color w:val="000000"/>
      <w:sz w:val="12"/>
      <w:szCs w:val="12"/>
    </w:rPr>
  </w:style>
  <w:style w:type="paragraph" w:customStyle="1" w:styleId="Pa19">
    <w:name w:val="Pa19"/>
    <w:basedOn w:val="Normal"/>
    <w:next w:val="Normal"/>
    <w:rsid w:val="00E43B9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E43B90"/>
    <w:pPr>
      <w:autoSpaceDE w:val="0"/>
      <w:autoSpaceDN w:val="0"/>
      <w:adjustRightInd w:val="0"/>
      <w:spacing w:line="441" w:lineRule="atLeast"/>
    </w:pPr>
    <w:rPr>
      <w:rFonts w:ascii="Baskerville" w:eastAsia="Times New Roman" w:hAnsi="Baskerville"/>
      <w:sz w:val="24"/>
    </w:rPr>
  </w:style>
  <w:style w:type="character" w:customStyle="1" w:styleId="A14">
    <w:name w:val="A14"/>
    <w:rsid w:val="00E43B90"/>
    <w:rPr>
      <w:rFonts w:ascii="Frutiger 45 Light" w:hAnsi="Frutiger 45 Light" w:cs="Frutiger 45 Light"/>
      <w:b/>
      <w:bCs/>
      <w:i/>
      <w:iCs/>
      <w:color w:val="000000"/>
      <w:sz w:val="36"/>
      <w:szCs w:val="36"/>
    </w:rPr>
  </w:style>
  <w:style w:type="character" w:customStyle="1" w:styleId="A20">
    <w:name w:val="A20"/>
    <w:rsid w:val="00E43B90"/>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43B9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43B90"/>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43B90"/>
    <w:rPr>
      <w:rFonts w:cs="Arial"/>
      <w:b/>
      <w:bCs/>
      <w:sz w:val="24"/>
      <w:szCs w:val="26"/>
      <w:lang w:val="en-US" w:eastAsia="en-US" w:bidi="ar-SA"/>
    </w:rPr>
  </w:style>
  <w:style w:type="character" w:customStyle="1" w:styleId="brief-smalltext0">
    <w:name w:val="brief-smalltext"/>
    <w:basedOn w:val="DefaultParagraphFont"/>
    <w:rsid w:val="00E43B90"/>
  </w:style>
  <w:style w:type="paragraph" w:customStyle="1" w:styleId="Coverintroduction">
    <w:name w:val="Cover introduction"/>
    <w:basedOn w:val="Default"/>
    <w:next w:val="Default"/>
    <w:rsid w:val="00E43B90"/>
    <w:rPr>
      <w:rFonts w:ascii="Arial" w:hAnsi="Arial"/>
      <w:color w:val="auto"/>
    </w:rPr>
  </w:style>
  <w:style w:type="character" w:customStyle="1" w:styleId="style53">
    <w:name w:val="style5"/>
    <w:basedOn w:val="DefaultParagraphFont"/>
    <w:rsid w:val="00E43B90"/>
  </w:style>
  <w:style w:type="character" w:customStyle="1" w:styleId="TagCharCharCharCharCharChar">
    <w:name w:val="Tag Char Char Char Char Char Char"/>
    <w:rsid w:val="00E43B90"/>
    <w:rPr>
      <w:rFonts w:cs="Arial"/>
      <w:b/>
      <w:bCs/>
      <w:sz w:val="24"/>
      <w:szCs w:val="26"/>
      <w:lang w:val="en-US" w:eastAsia="en-US" w:bidi="ar-SA"/>
    </w:rPr>
  </w:style>
  <w:style w:type="character" w:customStyle="1" w:styleId="pmterms3">
    <w:name w:val="pmterms3"/>
    <w:basedOn w:val="DefaultParagraphFont"/>
    <w:rsid w:val="00E43B90"/>
  </w:style>
  <w:style w:type="character" w:customStyle="1" w:styleId="interiorheadline">
    <w:name w:val="interiorheadline"/>
    <w:basedOn w:val="DefaultParagraphFont"/>
    <w:rsid w:val="00E43B90"/>
  </w:style>
  <w:style w:type="character" w:customStyle="1" w:styleId="Heading31CharCharCharChar1">
    <w:name w:val="Heading 31 Char Char Char Char1"/>
    <w:rsid w:val="00E43B90"/>
    <w:rPr>
      <w:rFonts w:cs="Arial"/>
      <w:b/>
      <w:bCs/>
      <w:sz w:val="24"/>
      <w:szCs w:val="26"/>
      <w:lang w:val="en-US" w:eastAsia="en-US" w:bidi="ar-SA"/>
    </w:rPr>
  </w:style>
  <w:style w:type="character" w:customStyle="1" w:styleId="Heading31CharCharChar">
    <w:name w:val="Heading 31 Char Char Char"/>
    <w:rsid w:val="00E43B90"/>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E43B9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E43B90"/>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E43B90"/>
    <w:rPr>
      <w:rFonts w:eastAsia="MS Mincho"/>
      <w:b/>
      <w:u w:val="single"/>
    </w:rPr>
  </w:style>
  <w:style w:type="character" w:customStyle="1" w:styleId="BoldandUnderlineCharChar1CharChar">
    <w:name w:val="Bold and Underline Char Char1 Char Char"/>
    <w:basedOn w:val="DefaultParagraphFont"/>
    <w:link w:val="BoldandUnderlineCharChar1Char"/>
    <w:rsid w:val="00E43B90"/>
    <w:rPr>
      <w:rFonts w:ascii="Calibri" w:eastAsia="MS Mincho" w:hAnsi="Calibri"/>
      <w:b/>
      <w:sz w:val="22"/>
      <w:u w:val="single"/>
    </w:rPr>
  </w:style>
  <w:style w:type="character" w:customStyle="1" w:styleId="author-bio-box">
    <w:name w:val="author-bio-box"/>
    <w:basedOn w:val="DefaultParagraphFont"/>
    <w:rsid w:val="00E43B90"/>
  </w:style>
  <w:style w:type="character" w:customStyle="1" w:styleId="TagsChar">
    <w:name w:val="Tags Char"/>
    <w:aliases w:val="tags Char,No Spacing2 Char,No Spacing21 Char,No Spacing1111 Char"/>
    <w:basedOn w:val="DefaultParagraphFont"/>
    <w:qFormat/>
    <w:rsid w:val="00E43B90"/>
    <w:rPr>
      <w:rFonts w:ascii="Georgia" w:eastAsia="Calibri" w:hAnsi="Georgia" w:cs="Times New Roman"/>
      <w:b/>
      <w:sz w:val="24"/>
    </w:rPr>
  </w:style>
  <w:style w:type="paragraph" w:customStyle="1" w:styleId="CitationCharChar">
    <w:name w:val="Citation Char Char"/>
    <w:basedOn w:val="Normal"/>
    <w:uiPriority w:val="6"/>
    <w:qFormat/>
    <w:rsid w:val="00E43B90"/>
    <w:pPr>
      <w:ind w:left="1440" w:right="1440"/>
    </w:pPr>
    <w:rPr>
      <w:bCs/>
      <w:u w:val="single"/>
    </w:rPr>
  </w:style>
  <w:style w:type="character" w:customStyle="1" w:styleId="SubtitleChar2">
    <w:name w:val="Subtitle Char2"/>
    <w:basedOn w:val="DefaultParagraphFont"/>
    <w:uiPriority w:val="11"/>
    <w:rsid w:val="00E43B90"/>
    <w:rPr>
      <w:rFonts w:eastAsiaTheme="minorEastAsia"/>
      <w:color w:val="5A5A5A" w:themeColor="text1" w:themeTint="A5"/>
      <w:spacing w:val="15"/>
    </w:rPr>
  </w:style>
  <w:style w:type="paragraph" w:customStyle="1" w:styleId="type">
    <w:name w:val="type"/>
    <w:basedOn w:val="Normal"/>
    <w:qFormat/>
    <w:rsid w:val="00E43B90"/>
    <w:pPr>
      <w:spacing w:before="100" w:beforeAutospacing="1" w:after="100" w:afterAutospacing="1"/>
    </w:pPr>
    <w:rPr>
      <w:rFonts w:eastAsia="Times New Roman"/>
    </w:rPr>
  </w:style>
  <w:style w:type="character" w:customStyle="1" w:styleId="abodyblack3">
    <w:name w:val="abodyblack3"/>
    <w:basedOn w:val="DefaultParagraphFont"/>
    <w:rsid w:val="00E43B90"/>
  </w:style>
  <w:style w:type="character" w:customStyle="1" w:styleId="TitleChar2">
    <w:name w:val="Title Char2"/>
    <w:basedOn w:val="DefaultParagraphFont"/>
    <w:uiPriority w:val="5"/>
    <w:qFormat/>
    <w:locked/>
    <w:rsid w:val="00E43B90"/>
    <w:rPr>
      <w:b/>
      <w:bCs/>
      <w:u w:val="single"/>
    </w:rPr>
  </w:style>
  <w:style w:type="character" w:customStyle="1" w:styleId="cit-first-element">
    <w:name w:val="cit-first-element"/>
    <w:basedOn w:val="DefaultParagraphFont"/>
    <w:rsid w:val="00E43B90"/>
  </w:style>
  <w:style w:type="paragraph" w:customStyle="1" w:styleId="TableParagraph">
    <w:name w:val="Table Paragraph"/>
    <w:basedOn w:val="Normal"/>
    <w:uiPriority w:val="1"/>
    <w:qFormat/>
    <w:rsid w:val="00E43B90"/>
    <w:pPr>
      <w:widowControl w:val="0"/>
    </w:pPr>
    <w:rPr>
      <w:rFonts w:asciiTheme="minorHAnsi" w:hAnsiTheme="minorHAnsi"/>
    </w:rPr>
  </w:style>
  <w:style w:type="character" w:customStyle="1" w:styleId="UnderlineChar5">
    <w:name w:val="UnderlineChar"/>
    <w:rsid w:val="00E43B90"/>
    <w:rPr>
      <w:sz w:val="24"/>
      <w:u w:val="single"/>
      <w:shd w:val="clear" w:color="auto" w:fill="auto"/>
    </w:rPr>
  </w:style>
  <w:style w:type="character" w:customStyle="1" w:styleId="m1341753421140884995gmail-styleunderline">
    <w:name w:val="m_1341753421140884995gmail-styleunderline"/>
    <w:basedOn w:val="DefaultParagraphFont"/>
    <w:rsid w:val="00E43B90"/>
  </w:style>
  <w:style w:type="paragraph" w:styleId="BodyTextFirstIndent2">
    <w:name w:val="Body Text First Indent 2"/>
    <w:aliases w:val="8 Point Font"/>
    <w:basedOn w:val="BodyTextIndent"/>
    <w:link w:val="BodyTextFirstIndent2Char"/>
    <w:qFormat/>
    <w:rsid w:val="00E43B90"/>
    <w:pPr>
      <w:autoSpaceDE/>
      <w:autoSpaceDN/>
      <w:adjustRightInd/>
      <w:spacing w:after="120"/>
    </w:pPr>
    <w:rPr>
      <w:rFonts w:eastAsiaTheme="minorHAnsi"/>
      <w:sz w:val="16"/>
      <w:szCs w:val="22"/>
    </w:rPr>
  </w:style>
  <w:style w:type="character" w:customStyle="1" w:styleId="BodyTextFirstIndent2Char">
    <w:name w:val="Body Text First Indent 2 Char"/>
    <w:aliases w:val="8 Point Font Char"/>
    <w:basedOn w:val="BodyTextIndentChar"/>
    <w:link w:val="BodyTextFirstIndent2"/>
    <w:rsid w:val="00E43B90"/>
    <w:rPr>
      <w:rFonts w:ascii="Times New Roman" w:eastAsiaTheme="minorHAnsi" w:hAnsi="Times New Roman" w:cs="Times New Roman"/>
      <w:sz w:val="16"/>
      <w:szCs w:val="22"/>
    </w:rPr>
  </w:style>
  <w:style w:type="character" w:customStyle="1" w:styleId="m-4779788222740640853gmail-style13ptbold">
    <w:name w:val="m_-4779788222740640853gmail-style13ptbold"/>
    <w:basedOn w:val="DefaultParagraphFont"/>
    <w:rsid w:val="00E43B90"/>
  </w:style>
  <w:style w:type="character" w:customStyle="1" w:styleId="m-4779788222740640853gmail-styleunderline">
    <w:name w:val="m_-4779788222740640853gmail-styleunderline"/>
    <w:basedOn w:val="DefaultParagraphFont"/>
    <w:rsid w:val="00E43B90"/>
  </w:style>
  <w:style w:type="paragraph" w:customStyle="1" w:styleId="m-6141792299627414980gmail-msolistparagraph">
    <w:name w:val="m_-6141792299627414980gmail-msolistparagraph"/>
    <w:basedOn w:val="Normal"/>
    <w:rsid w:val="00E43B90"/>
    <w:pPr>
      <w:spacing w:before="100" w:beforeAutospacing="1" w:after="100" w:afterAutospacing="1"/>
    </w:pPr>
    <w:rPr>
      <w:rFonts w:eastAsia="Times New Roman"/>
      <w:sz w:val="24"/>
    </w:rPr>
  </w:style>
  <w:style w:type="paragraph" w:customStyle="1" w:styleId="m-8873710502535438992gmail-msonormal">
    <w:name w:val="m_-8873710502535438992gmail-msonormal"/>
    <w:basedOn w:val="Normal"/>
    <w:rsid w:val="00E43B90"/>
    <w:pPr>
      <w:spacing w:before="100" w:beforeAutospacing="1" w:after="100" w:afterAutospacing="1"/>
    </w:pPr>
    <w:rPr>
      <w:rFonts w:eastAsia="Times New Roman"/>
      <w:sz w:val="24"/>
    </w:rPr>
  </w:style>
  <w:style w:type="character" w:customStyle="1" w:styleId="m-8873710502535438992gmail-style13ptbold">
    <w:name w:val="m_-8873710502535438992gmail-style13ptbold"/>
    <w:basedOn w:val="DefaultParagraphFont"/>
    <w:rsid w:val="00E43B90"/>
  </w:style>
  <w:style w:type="character" w:customStyle="1" w:styleId="m-8873710502535438992gmail-styleunderline">
    <w:name w:val="m_-8873710502535438992gmail-styleunderline"/>
    <w:basedOn w:val="DefaultParagraphFont"/>
    <w:rsid w:val="00E43B90"/>
  </w:style>
  <w:style w:type="character" w:customStyle="1" w:styleId="standing">
    <w:name w:val="standing"/>
    <w:basedOn w:val="DefaultParagraphFont"/>
    <w:rsid w:val="00E43B90"/>
  </w:style>
  <w:style w:type="paragraph" w:customStyle="1" w:styleId="dcr-s23rjr">
    <w:name w:val="dcr-s23rjr"/>
    <w:basedOn w:val="Normal"/>
    <w:rsid w:val="00E43B90"/>
    <w:pPr>
      <w:spacing w:before="100" w:beforeAutospacing="1" w:after="100" w:afterAutospacing="1"/>
    </w:pPr>
    <w:rPr>
      <w:rFonts w:eastAsia="Times New Roman"/>
      <w:sz w:val="24"/>
    </w:rPr>
  </w:style>
  <w:style w:type="character" w:customStyle="1" w:styleId="dcr-19x4pdv">
    <w:name w:val="dcr-19x4pdv"/>
    <w:basedOn w:val="DefaultParagraphFont"/>
    <w:rsid w:val="00E43B90"/>
  </w:style>
  <w:style w:type="paragraph" w:customStyle="1" w:styleId="header-menu-item">
    <w:name w:val="header-menu-item"/>
    <w:basedOn w:val="Normal"/>
    <w:rsid w:val="00E43B90"/>
    <w:pPr>
      <w:spacing w:before="100" w:beforeAutospacing="1" w:after="100" w:afterAutospacing="1"/>
    </w:pPr>
    <w:rPr>
      <w:rFonts w:eastAsia="Times New Roman"/>
      <w:sz w:val="24"/>
    </w:rPr>
  </w:style>
  <w:style w:type="character" w:customStyle="1" w:styleId="subscribe--long">
    <w:name w:val="subscribe--long"/>
    <w:basedOn w:val="DefaultParagraphFont"/>
    <w:rsid w:val="00E43B90"/>
  </w:style>
  <w:style w:type="paragraph" w:customStyle="1" w:styleId="header-alt-title">
    <w:name w:val="header-alt-title"/>
    <w:basedOn w:val="Normal"/>
    <w:rsid w:val="00E43B90"/>
    <w:pPr>
      <w:spacing w:before="100" w:beforeAutospacing="1" w:after="100" w:afterAutospacing="1"/>
    </w:pPr>
    <w:rPr>
      <w:rFonts w:eastAsia="Times New Roman"/>
      <w:sz w:val="24"/>
    </w:rPr>
  </w:style>
  <w:style w:type="character" w:customStyle="1" w:styleId="department-title">
    <w:name w:val="department-title"/>
    <w:basedOn w:val="DefaultParagraphFont"/>
    <w:rsid w:val="00E43B90"/>
  </w:style>
  <w:style w:type="character" w:customStyle="1" w:styleId="header-alt-titledesktop">
    <w:name w:val="header-alt-title__desktop"/>
    <w:basedOn w:val="DefaultParagraphFont"/>
    <w:rsid w:val="00E43B90"/>
  </w:style>
  <w:style w:type="character" w:customStyle="1" w:styleId="share-title">
    <w:name w:val="share-title"/>
    <w:basedOn w:val="DefaultParagraphFont"/>
    <w:rsid w:val="00E43B90"/>
  </w:style>
  <w:style w:type="character" w:customStyle="1" w:styleId="pull-quote-sidebar">
    <w:name w:val="pull-quote-sidebar"/>
    <w:basedOn w:val="DefaultParagraphFont"/>
    <w:rsid w:val="00E43B90"/>
  </w:style>
  <w:style w:type="paragraph" w:customStyle="1" w:styleId="heading-container">
    <w:name w:val="heading-container"/>
    <w:basedOn w:val="Normal"/>
    <w:rsid w:val="00E43B90"/>
    <w:pPr>
      <w:spacing w:before="100" w:beforeAutospacing="1" w:after="100" w:afterAutospacing="1"/>
    </w:pPr>
    <w:rPr>
      <w:rFonts w:eastAsia="Times New Roman"/>
      <w:sz w:val="24"/>
    </w:rPr>
  </w:style>
  <w:style w:type="paragraph" w:customStyle="1" w:styleId="dek">
    <w:name w:val="dek"/>
    <w:basedOn w:val="Normal"/>
    <w:uiPriority w:val="99"/>
    <w:rsid w:val="00E43B90"/>
    <w:pPr>
      <w:spacing w:before="100" w:beforeAutospacing="1" w:after="100" w:afterAutospacing="1"/>
    </w:pPr>
    <w:rPr>
      <w:rFonts w:eastAsia="Times New Roman"/>
      <w:sz w:val="24"/>
    </w:rPr>
  </w:style>
  <w:style w:type="paragraph" w:customStyle="1" w:styleId="calerts-tagsalert">
    <w:name w:val="calerts-tags__alert"/>
    <w:basedOn w:val="Normal"/>
    <w:rsid w:val="00E43B90"/>
    <w:pPr>
      <w:spacing w:before="100" w:beforeAutospacing="1" w:after="100" w:afterAutospacing="1"/>
    </w:pPr>
    <w:rPr>
      <w:rFonts w:eastAsia="Times New Roman"/>
      <w:sz w:val="24"/>
    </w:rPr>
  </w:style>
  <w:style w:type="character" w:customStyle="1" w:styleId="calerts-tagsalert-headline">
    <w:name w:val="calerts-tags__alert-headline"/>
    <w:basedOn w:val="DefaultParagraphFont"/>
    <w:rsid w:val="00E43B90"/>
  </w:style>
  <w:style w:type="character" w:customStyle="1" w:styleId="calerts-tagsalert-body">
    <w:name w:val="calerts-tags__alert-body"/>
    <w:basedOn w:val="DefaultParagraphFont"/>
    <w:rsid w:val="00E43B90"/>
  </w:style>
  <w:style w:type="paragraph" w:customStyle="1" w:styleId="fp-trending-content">
    <w:name w:val="fp-trending-content"/>
    <w:basedOn w:val="Normal"/>
    <w:rsid w:val="00E43B90"/>
    <w:pPr>
      <w:spacing w:before="100" w:beforeAutospacing="1" w:after="100" w:afterAutospacing="1"/>
    </w:pPr>
    <w:rPr>
      <w:rFonts w:eastAsia="Times New Roman"/>
      <w:sz w:val="24"/>
    </w:rPr>
  </w:style>
  <w:style w:type="paragraph" w:customStyle="1" w:styleId="signup-prompt">
    <w:name w:val="signup-prompt"/>
    <w:basedOn w:val="Normal"/>
    <w:rsid w:val="00E43B90"/>
    <w:pPr>
      <w:spacing w:before="100" w:beforeAutospacing="1" w:after="100" w:afterAutospacing="1"/>
    </w:pPr>
    <w:rPr>
      <w:rFonts w:eastAsia="Times New Roman"/>
      <w:sz w:val="24"/>
    </w:rPr>
  </w:style>
  <w:style w:type="paragraph" w:customStyle="1" w:styleId="menu-item">
    <w:name w:val="menu-item"/>
    <w:basedOn w:val="Normal"/>
    <w:rsid w:val="00E43B90"/>
    <w:pPr>
      <w:spacing w:before="100" w:beforeAutospacing="1" w:after="100" w:afterAutospacing="1"/>
    </w:pPr>
    <w:rPr>
      <w:rFonts w:eastAsia="Times New Roman"/>
      <w:sz w:val="24"/>
    </w:rPr>
  </w:style>
  <w:style w:type="character" w:customStyle="1" w:styleId="nlmetal">
    <w:name w:val="nlm_etal"/>
    <w:basedOn w:val="DefaultParagraphFont"/>
    <w:rsid w:val="00E43B90"/>
  </w:style>
  <w:style w:type="character" w:customStyle="1" w:styleId="nlmyear">
    <w:name w:val="nlm_year"/>
    <w:basedOn w:val="DefaultParagraphFont"/>
    <w:rsid w:val="00E43B90"/>
  </w:style>
  <w:style w:type="character" w:customStyle="1" w:styleId="nlmpublisher-loc">
    <w:name w:val="nlm_publisher-loc"/>
    <w:basedOn w:val="DefaultParagraphFont"/>
    <w:rsid w:val="00E43B90"/>
  </w:style>
  <w:style w:type="character" w:customStyle="1" w:styleId="nlmpublisher-name">
    <w:name w:val="nlm_publisher-name"/>
    <w:basedOn w:val="DefaultParagraphFont"/>
    <w:rsid w:val="00E43B90"/>
  </w:style>
  <w:style w:type="character" w:customStyle="1" w:styleId="captionlabel">
    <w:name w:val="captionlabel"/>
    <w:basedOn w:val="DefaultParagraphFont"/>
    <w:rsid w:val="00E43B90"/>
  </w:style>
  <w:style w:type="character" w:customStyle="1" w:styleId="to4-socialtitle">
    <w:name w:val="to4-social__title"/>
    <w:basedOn w:val="DefaultParagraphFont"/>
    <w:rsid w:val="00E43B90"/>
  </w:style>
  <w:style w:type="character" w:customStyle="1" w:styleId="meta-label">
    <w:name w:val="meta-label"/>
    <w:basedOn w:val="DefaultParagraphFont"/>
    <w:rsid w:val="00E43B90"/>
  </w:style>
  <w:style w:type="paragraph" w:customStyle="1" w:styleId="gfield">
    <w:name w:val="gfield"/>
    <w:basedOn w:val="Normal"/>
    <w:rsid w:val="00E43B90"/>
    <w:pPr>
      <w:spacing w:before="100" w:beforeAutospacing="1" w:after="100" w:afterAutospacing="1"/>
    </w:pPr>
    <w:rPr>
      <w:rFonts w:eastAsia="Times New Roman"/>
      <w:sz w:val="24"/>
    </w:rPr>
  </w:style>
  <w:style w:type="character" w:customStyle="1" w:styleId="dcr-l6t30p">
    <w:name w:val="dcr-l6t30p"/>
    <w:basedOn w:val="DefaultParagraphFont"/>
    <w:rsid w:val="00E43B90"/>
  </w:style>
  <w:style w:type="paragraph" w:customStyle="1" w:styleId="dcr-i43ppq">
    <w:name w:val="dcr-i43ppq"/>
    <w:basedOn w:val="Normal"/>
    <w:rsid w:val="00E43B90"/>
    <w:pPr>
      <w:spacing w:before="100" w:beforeAutospacing="1" w:after="100" w:afterAutospacing="1"/>
    </w:pPr>
    <w:rPr>
      <w:rFonts w:eastAsia="Times New Roman"/>
      <w:sz w:val="24"/>
    </w:rPr>
  </w:style>
  <w:style w:type="character" w:customStyle="1" w:styleId="amp-wp-fe3f5cc">
    <w:name w:val="amp-wp-fe3f5cc"/>
    <w:basedOn w:val="DefaultParagraphFont"/>
    <w:rsid w:val="00E43B90"/>
  </w:style>
  <w:style w:type="paragraph" w:customStyle="1" w:styleId="clay-paragraph">
    <w:name w:val="clay-paragraph"/>
    <w:basedOn w:val="Normal"/>
    <w:rsid w:val="00E43B90"/>
    <w:pPr>
      <w:spacing w:before="100" w:beforeAutospacing="1" w:after="100" w:afterAutospacing="1"/>
    </w:pPr>
    <w:rPr>
      <w:rFonts w:eastAsia="Times New Roman"/>
      <w:sz w:val="24"/>
    </w:rPr>
  </w:style>
  <w:style w:type="paragraph" w:customStyle="1" w:styleId="has-dropcap">
    <w:name w:val="has-dropcap"/>
    <w:basedOn w:val="Normal"/>
    <w:rsid w:val="00E43B90"/>
    <w:pPr>
      <w:spacing w:before="100" w:beforeAutospacing="1" w:after="100" w:afterAutospacing="1"/>
    </w:pPr>
    <w:rPr>
      <w:rFonts w:eastAsia="Times New Roman"/>
      <w:sz w:val="24"/>
    </w:rPr>
  </w:style>
  <w:style w:type="paragraph" w:customStyle="1" w:styleId="paywall">
    <w:name w:val="paywall"/>
    <w:basedOn w:val="Normal"/>
    <w:rsid w:val="00E43B90"/>
    <w:pPr>
      <w:spacing w:before="100" w:beforeAutospacing="1" w:after="100" w:afterAutospacing="1"/>
    </w:pPr>
    <w:rPr>
      <w:rFonts w:eastAsia="Times New Roman"/>
      <w:sz w:val="24"/>
    </w:rPr>
  </w:style>
  <w:style w:type="character" w:customStyle="1" w:styleId="basewrap-sc-twddq">
    <w:name w:val="basewrap-sc-twddq"/>
    <w:basedOn w:val="DefaultParagraphFont"/>
    <w:rsid w:val="00E43B90"/>
  </w:style>
  <w:style w:type="paragraph" w:customStyle="1" w:styleId="basewrap-sc-twddq1">
    <w:name w:val="basewrap-sc-twddq1"/>
    <w:basedOn w:val="Normal"/>
    <w:rsid w:val="00E43B90"/>
    <w:pPr>
      <w:spacing w:before="100" w:beforeAutospacing="1" w:after="100" w:afterAutospacing="1"/>
    </w:pPr>
    <w:rPr>
      <w:rFonts w:eastAsia="Times New Roman"/>
      <w:sz w:val="24"/>
    </w:rPr>
  </w:style>
  <w:style w:type="character" w:customStyle="1" w:styleId="ad-label">
    <w:name w:val="ad-label"/>
    <w:basedOn w:val="DefaultParagraphFont"/>
    <w:rsid w:val="00E43B90"/>
  </w:style>
  <w:style w:type="character" w:customStyle="1" w:styleId="skimlinks-unlinked">
    <w:name w:val="skimlinks-unlinked"/>
    <w:basedOn w:val="DefaultParagraphFont"/>
    <w:rsid w:val="00E43B90"/>
  </w:style>
  <w:style w:type="paragraph" w:customStyle="1" w:styleId="signin-button">
    <w:name w:val="signin-button"/>
    <w:basedOn w:val="Normal"/>
    <w:rsid w:val="00E43B90"/>
    <w:pPr>
      <w:spacing w:before="100" w:beforeAutospacing="1" w:after="100" w:afterAutospacing="1"/>
    </w:pPr>
    <w:rPr>
      <w:rFonts w:eastAsia="Times New Roman"/>
      <w:sz w:val="24"/>
    </w:rPr>
  </w:style>
  <w:style w:type="paragraph" w:customStyle="1" w:styleId="heading-list">
    <w:name w:val="heading-list"/>
    <w:basedOn w:val="Normal"/>
    <w:rsid w:val="00E43B90"/>
    <w:pPr>
      <w:spacing w:before="100" w:beforeAutospacing="1" w:after="100" w:afterAutospacing="1"/>
    </w:pPr>
    <w:rPr>
      <w:rFonts w:eastAsia="Times New Roman"/>
      <w:sz w:val="24"/>
    </w:rPr>
  </w:style>
  <w:style w:type="character" w:customStyle="1" w:styleId="desktop">
    <w:name w:val="desktop"/>
    <w:basedOn w:val="DefaultParagraphFont"/>
    <w:rsid w:val="00E43B90"/>
  </w:style>
  <w:style w:type="paragraph" w:customStyle="1" w:styleId="breadcrumb-item">
    <w:name w:val="breadcrumb-item"/>
    <w:basedOn w:val="Normal"/>
    <w:rsid w:val="00E43B90"/>
    <w:pPr>
      <w:spacing w:before="100" w:beforeAutospacing="1" w:after="100" w:afterAutospacing="1"/>
    </w:pPr>
    <w:rPr>
      <w:rFonts w:eastAsia="Times New Roman"/>
      <w:sz w:val="24"/>
    </w:rPr>
  </w:style>
  <w:style w:type="character" w:customStyle="1" w:styleId="breadcrumb-title">
    <w:name w:val="breadcrumb-title"/>
    <w:basedOn w:val="DefaultParagraphFont"/>
    <w:rsid w:val="00E43B90"/>
  </w:style>
  <w:style w:type="character" w:customStyle="1" w:styleId="jw-volume-update">
    <w:name w:val="jw-volume-update"/>
    <w:basedOn w:val="DefaultParagraphFont"/>
    <w:rsid w:val="00E43B90"/>
  </w:style>
  <w:style w:type="paragraph" w:customStyle="1" w:styleId="author-feedback-text">
    <w:name w:val="author-feedback-text"/>
    <w:basedOn w:val="Normal"/>
    <w:rsid w:val="00E43B90"/>
    <w:pPr>
      <w:spacing w:before="100" w:beforeAutospacing="1" w:after="100" w:afterAutospacing="1"/>
    </w:pPr>
    <w:rPr>
      <w:rFonts w:eastAsia="Times New Roman"/>
      <w:sz w:val="24"/>
    </w:rPr>
  </w:style>
  <w:style w:type="character" w:customStyle="1" w:styleId="sssh">
    <w:name w:val="ss_sh"/>
    <w:basedOn w:val="DefaultParagraphFont"/>
    <w:rsid w:val="00E43B90"/>
  </w:style>
  <w:style w:type="character" w:customStyle="1" w:styleId="image-source-caption">
    <w:name w:val="image-source-caption"/>
    <w:basedOn w:val="DefaultParagraphFont"/>
    <w:rsid w:val="00E43B90"/>
  </w:style>
  <w:style w:type="character" w:customStyle="1" w:styleId="image-source">
    <w:name w:val="image-source"/>
    <w:basedOn w:val="DefaultParagraphFont"/>
    <w:rsid w:val="00E43B90"/>
  </w:style>
  <w:style w:type="paragraph" w:customStyle="1" w:styleId="Boldunderline2">
    <w:name w:val="Bold/underline"/>
    <w:basedOn w:val="Normal"/>
    <w:link w:val="BoldunderlineChar5"/>
    <w:autoRedefine/>
    <w:rsid w:val="00E43B90"/>
    <w:rPr>
      <w:rFonts w:ascii="SimSun" w:eastAsia="SimSun" w:hAnsi="SimSun"/>
      <w:b/>
      <w:sz w:val="24"/>
      <w:u w:val="single"/>
      <w:lang w:eastAsia="zh-CN"/>
    </w:rPr>
  </w:style>
  <w:style w:type="character" w:customStyle="1" w:styleId="hi">
    <w:name w:val="hi"/>
    <w:basedOn w:val="DefaultParagraphFont"/>
    <w:rsid w:val="00E43B90"/>
  </w:style>
  <w:style w:type="paragraph" w:customStyle="1" w:styleId="footnotedescription">
    <w:name w:val="footnote description"/>
    <w:next w:val="Normal"/>
    <w:link w:val="footnotedescriptionChar"/>
    <w:hidden/>
    <w:rsid w:val="00E43B9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E43B90"/>
    <w:rPr>
      <w:rFonts w:ascii="Times New Roman" w:eastAsia="Times New Roman" w:hAnsi="Times New Roman" w:cs="Times New Roman"/>
      <w:color w:val="000000"/>
      <w:sz w:val="16"/>
      <w:szCs w:val="22"/>
    </w:rPr>
  </w:style>
  <w:style w:type="character" w:customStyle="1" w:styleId="footnotemark">
    <w:name w:val="footnote mark"/>
    <w:hidden/>
    <w:rsid w:val="00E43B90"/>
    <w:rPr>
      <w:rFonts w:ascii="Times New Roman" w:eastAsia="Times New Roman" w:hAnsi="Times New Roman" w:cs="Times New Roman"/>
      <w:color w:val="000000"/>
      <w:sz w:val="16"/>
      <w:vertAlign w:val="superscript"/>
    </w:rPr>
  </w:style>
  <w:style w:type="character" w:customStyle="1" w:styleId="ssit">
    <w:name w:val="ss_it"/>
    <w:basedOn w:val="DefaultParagraphFont"/>
    <w:rsid w:val="00E43B90"/>
  </w:style>
  <w:style w:type="character" w:customStyle="1" w:styleId="latin24compacttimestamp-2v7xiq">
    <w:name w:val="latin24compacttimestamp-2v7xiq"/>
    <w:basedOn w:val="DefaultParagraphFont"/>
    <w:rsid w:val="00E43B90"/>
  </w:style>
  <w:style w:type="character" w:customStyle="1" w:styleId="article-classifiergap">
    <w:name w:val="article-classifier__gap"/>
    <w:basedOn w:val="DefaultParagraphFont"/>
    <w:rsid w:val="00E43B90"/>
  </w:style>
  <w:style w:type="paragraph" w:customStyle="1" w:styleId="standardeinzug">
    <w:name w:val="standardeinzug"/>
    <w:basedOn w:val="Normal"/>
    <w:rsid w:val="00E43B90"/>
    <w:pPr>
      <w:spacing w:before="100" w:beforeAutospacing="1" w:after="100" w:afterAutospacing="1"/>
    </w:pPr>
    <w:rPr>
      <w:rFonts w:eastAsia="Times New Roman"/>
      <w:sz w:val="24"/>
    </w:rPr>
  </w:style>
  <w:style w:type="character" w:customStyle="1" w:styleId="y2iqfc">
    <w:name w:val="y2iqfc"/>
    <w:basedOn w:val="DefaultParagraphFont"/>
    <w:rsid w:val="00E43B90"/>
  </w:style>
  <w:style w:type="character" w:customStyle="1" w:styleId="edited-3sfazf">
    <w:name w:val="edited-3sfazf"/>
    <w:basedOn w:val="DefaultParagraphFont"/>
    <w:rsid w:val="00E43B90"/>
  </w:style>
  <w:style w:type="character" w:customStyle="1" w:styleId="xn-money">
    <w:name w:val="xn-money"/>
    <w:basedOn w:val="DefaultParagraphFont"/>
    <w:rsid w:val="00E43B90"/>
  </w:style>
  <w:style w:type="character" w:customStyle="1" w:styleId="word">
    <w:name w:val="word"/>
    <w:basedOn w:val="DefaultParagraphFont"/>
    <w:rsid w:val="00E43B90"/>
  </w:style>
  <w:style w:type="character" w:customStyle="1" w:styleId="whitespace">
    <w:name w:val="whitespace"/>
    <w:basedOn w:val="DefaultParagraphFont"/>
    <w:rsid w:val="00E43B90"/>
  </w:style>
  <w:style w:type="character" w:customStyle="1" w:styleId="ssbf">
    <w:name w:val="ss_bf"/>
    <w:basedOn w:val="DefaultParagraphFont"/>
    <w:rsid w:val="00E43B90"/>
  </w:style>
  <w:style w:type="character" w:customStyle="1" w:styleId="external-linklast-word">
    <w:name w:val="external-link__last-word"/>
    <w:basedOn w:val="DefaultParagraphFont"/>
    <w:rsid w:val="00E43B90"/>
  </w:style>
  <w:style w:type="paragraph" w:customStyle="1" w:styleId="field-item">
    <w:name w:val="field-item"/>
    <w:basedOn w:val="Normal"/>
    <w:rsid w:val="00E43B90"/>
    <w:pPr>
      <w:spacing w:before="100" w:beforeAutospacing="1" w:after="100" w:afterAutospacing="1"/>
    </w:pPr>
    <w:rPr>
      <w:rFonts w:eastAsia="Times New Roman"/>
      <w:sz w:val="24"/>
    </w:rPr>
  </w:style>
  <w:style w:type="paragraph" w:customStyle="1" w:styleId="Emphasis0">
    <w:name w:val="!!_Emphasis"/>
    <w:basedOn w:val="Normal"/>
    <w:uiPriority w:val="20"/>
    <w:qFormat/>
    <w:rsid w:val="00E43B90"/>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UnresolvedMention5">
    <w:name w:val="Unresolved Mention5"/>
    <w:basedOn w:val="DefaultParagraphFont"/>
    <w:uiPriority w:val="99"/>
    <w:semiHidden/>
    <w:unhideWhenUsed/>
    <w:rsid w:val="00E43B90"/>
    <w:rPr>
      <w:color w:val="605E5C"/>
      <w:shd w:val="clear" w:color="auto" w:fill="E1DFDD"/>
    </w:rPr>
  </w:style>
  <w:style w:type="character" w:customStyle="1" w:styleId="UnresolvedMention6">
    <w:name w:val="Unresolved Mention6"/>
    <w:basedOn w:val="DefaultParagraphFont"/>
    <w:uiPriority w:val="99"/>
    <w:semiHidden/>
    <w:unhideWhenUsed/>
    <w:rsid w:val="00E43B90"/>
    <w:rPr>
      <w:color w:val="605E5C"/>
      <w:shd w:val="clear" w:color="auto" w:fill="E1DFDD"/>
    </w:rPr>
  </w:style>
  <w:style w:type="character" w:customStyle="1" w:styleId="hubidentifier">
    <w:name w:val="hub_identifier"/>
    <w:basedOn w:val="DefaultParagraphFont"/>
    <w:rsid w:val="00E43B90"/>
  </w:style>
  <w:style w:type="paragraph" w:customStyle="1" w:styleId="aufzhlungnormal">
    <w:name w:val="aufzhlungnormal"/>
    <w:basedOn w:val="Normal"/>
    <w:rsid w:val="00E43B9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E43B90"/>
  </w:style>
  <w:style w:type="paragraph" w:customStyle="1" w:styleId="entrefilet">
    <w:name w:val="entrefilet"/>
    <w:basedOn w:val="Normal"/>
    <w:rsid w:val="00E43B90"/>
    <w:pPr>
      <w:spacing w:before="100" w:beforeAutospacing="1" w:after="100" w:afterAutospacing="1"/>
    </w:pPr>
    <w:rPr>
      <w:rFonts w:eastAsia="Times New Roman"/>
      <w:sz w:val="24"/>
    </w:rPr>
  </w:style>
  <w:style w:type="paragraph" w:customStyle="1" w:styleId="kapitelreferenzkopf">
    <w:name w:val="kapitelreferenzkopf"/>
    <w:basedOn w:val="Normal"/>
    <w:rsid w:val="00E43B90"/>
    <w:pPr>
      <w:spacing w:before="100" w:beforeAutospacing="1" w:after="100" w:afterAutospacing="1"/>
    </w:pPr>
    <w:rPr>
      <w:rFonts w:eastAsia="Times New Roman"/>
      <w:sz w:val="24"/>
    </w:rPr>
  </w:style>
  <w:style w:type="paragraph" w:customStyle="1" w:styleId="tabberschrift">
    <w:name w:val="tabberschrift"/>
    <w:basedOn w:val="Normal"/>
    <w:rsid w:val="00E43B9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E43B90"/>
  </w:style>
  <w:style w:type="character" w:customStyle="1" w:styleId="m-5621139387307470627gmail-style13ptbold">
    <w:name w:val="m_-5621139387307470627gmail-style13ptbold"/>
    <w:basedOn w:val="DefaultParagraphFont"/>
    <w:rsid w:val="00E43B90"/>
  </w:style>
  <w:style w:type="character" w:customStyle="1" w:styleId="m-5621139387307470627gmail-styleunderline">
    <w:name w:val="m_-5621139387307470627gmail-styleunderline"/>
    <w:basedOn w:val="DefaultParagraphFont"/>
    <w:rsid w:val="00E43B90"/>
  </w:style>
  <w:style w:type="character" w:customStyle="1" w:styleId="m-4930835733434609408gmail-style13ptbold">
    <w:name w:val="m_-4930835733434609408gmail-style13ptbold"/>
    <w:basedOn w:val="DefaultParagraphFont"/>
    <w:rsid w:val="00E43B90"/>
  </w:style>
  <w:style w:type="character" w:customStyle="1" w:styleId="m-4930835733434609408gmail-styleunderline">
    <w:name w:val="m_-4930835733434609408gmail-styleunderline"/>
    <w:basedOn w:val="DefaultParagraphFont"/>
    <w:rsid w:val="00E43B90"/>
  </w:style>
  <w:style w:type="character" w:customStyle="1" w:styleId="m-2456650549122369157gmail-style13ptbold">
    <w:name w:val="m_-2456650549122369157gmail-style13ptbold"/>
    <w:basedOn w:val="DefaultParagraphFont"/>
    <w:rsid w:val="00E43B90"/>
  </w:style>
  <w:style w:type="character" w:customStyle="1" w:styleId="m-2456650549122369157gmail-styleunderline">
    <w:name w:val="m_-2456650549122369157gmail-styleunderline"/>
    <w:basedOn w:val="DefaultParagraphFont"/>
    <w:rsid w:val="00E43B90"/>
  </w:style>
  <w:style w:type="paragraph" w:customStyle="1" w:styleId="Second">
    <w:name w:val="Second"/>
    <w:basedOn w:val="Normal"/>
    <w:rsid w:val="00E43B90"/>
    <w:rPr>
      <w:rFonts w:eastAsia="Calibri"/>
      <w:b/>
      <w:caps/>
      <w:szCs w:val="20"/>
    </w:rPr>
  </w:style>
  <w:style w:type="paragraph" w:customStyle="1" w:styleId="cardbody0">
    <w:name w:val="cardbody"/>
    <w:basedOn w:val="Normal"/>
    <w:rsid w:val="00E43B90"/>
    <w:pPr>
      <w:spacing w:before="100" w:beforeAutospacing="1" w:after="100" w:afterAutospacing="1"/>
    </w:pPr>
    <w:rPr>
      <w:rFonts w:eastAsia="Times New Roman"/>
    </w:rPr>
  </w:style>
  <w:style w:type="character" w:customStyle="1" w:styleId="title-presub">
    <w:name w:val="title-presub"/>
    <w:basedOn w:val="DefaultParagraphFont"/>
    <w:rsid w:val="00E43B90"/>
  </w:style>
  <w:style w:type="character" w:customStyle="1" w:styleId="Subtitle3">
    <w:name w:val="Subtitle3"/>
    <w:basedOn w:val="DefaultParagraphFont"/>
    <w:rsid w:val="00E43B90"/>
  </w:style>
  <w:style w:type="character" w:customStyle="1" w:styleId="zleft">
    <w:name w:val="zleft"/>
    <w:basedOn w:val="DefaultParagraphFont"/>
    <w:rsid w:val="00E43B90"/>
  </w:style>
  <w:style w:type="character" w:customStyle="1" w:styleId="zright">
    <w:name w:val="zright"/>
    <w:basedOn w:val="DefaultParagraphFont"/>
    <w:rsid w:val="00E43B90"/>
  </w:style>
  <w:style w:type="character" w:customStyle="1" w:styleId="share-text">
    <w:name w:val="share-text"/>
    <w:basedOn w:val="DefaultParagraphFont"/>
    <w:rsid w:val="00E43B90"/>
  </w:style>
  <w:style w:type="character" w:customStyle="1" w:styleId="article-byline-reporter-list">
    <w:name w:val="article-byline-reporter-list"/>
    <w:basedOn w:val="DefaultParagraphFont"/>
    <w:rsid w:val="00E43B90"/>
  </w:style>
  <w:style w:type="character" w:customStyle="1" w:styleId="article-location">
    <w:name w:val="article-location"/>
    <w:basedOn w:val="DefaultParagraphFont"/>
    <w:rsid w:val="00E43B90"/>
  </w:style>
  <w:style w:type="character" w:customStyle="1" w:styleId="article-date-publish">
    <w:name w:val="article-date-publish"/>
    <w:basedOn w:val="DefaultParagraphFont"/>
    <w:rsid w:val="00E43B90"/>
  </w:style>
  <w:style w:type="paragraph" w:customStyle="1" w:styleId="temperature">
    <w:name w:val="temperature"/>
    <w:basedOn w:val="Normal"/>
    <w:rsid w:val="00E43B90"/>
    <w:pPr>
      <w:spacing w:before="100" w:beforeAutospacing="1" w:after="100" w:afterAutospacing="1"/>
    </w:pPr>
    <w:rPr>
      <w:rFonts w:eastAsia="Times New Roman"/>
      <w:sz w:val="24"/>
    </w:rPr>
  </w:style>
  <w:style w:type="paragraph" w:customStyle="1" w:styleId="Strong1">
    <w:name w:val="Strong1"/>
    <w:basedOn w:val="Normal"/>
    <w:rsid w:val="00E43B90"/>
    <w:pPr>
      <w:spacing w:before="100" w:beforeAutospacing="1" w:after="100" w:afterAutospacing="1"/>
    </w:pPr>
    <w:rPr>
      <w:rFonts w:eastAsia="Times New Roman"/>
      <w:sz w:val="24"/>
    </w:rPr>
  </w:style>
  <w:style w:type="paragraph" w:customStyle="1" w:styleId="search">
    <w:name w:val="search"/>
    <w:basedOn w:val="Normal"/>
    <w:rsid w:val="00E43B90"/>
    <w:pPr>
      <w:spacing w:before="100" w:beforeAutospacing="1" w:after="100" w:afterAutospacing="1"/>
    </w:pPr>
    <w:rPr>
      <w:rFonts w:eastAsia="Times New Roman"/>
      <w:sz w:val="24"/>
    </w:rPr>
  </w:style>
  <w:style w:type="paragraph" w:customStyle="1" w:styleId="flex-active-slide">
    <w:name w:val="flex-active-slide"/>
    <w:basedOn w:val="Normal"/>
    <w:rsid w:val="00E43B90"/>
    <w:pPr>
      <w:spacing w:before="100" w:beforeAutospacing="1" w:after="100" w:afterAutospacing="1"/>
    </w:pPr>
    <w:rPr>
      <w:rFonts w:eastAsia="Times New Roman"/>
      <w:sz w:val="24"/>
    </w:rPr>
  </w:style>
  <w:style w:type="paragraph" w:customStyle="1" w:styleId="edit">
    <w:name w:val="edit"/>
    <w:basedOn w:val="Normal"/>
    <w:rsid w:val="00E43B90"/>
    <w:pPr>
      <w:spacing w:before="100" w:beforeAutospacing="1" w:after="100" w:afterAutospacing="1"/>
    </w:pPr>
    <w:rPr>
      <w:rFonts w:eastAsia="Times New Roman"/>
      <w:sz w:val="24"/>
    </w:rPr>
  </w:style>
  <w:style w:type="paragraph" w:customStyle="1" w:styleId="jtbio">
    <w:name w:val="jt_bio"/>
    <w:basedOn w:val="Normal"/>
    <w:rsid w:val="00E43B90"/>
    <w:pPr>
      <w:spacing w:before="100" w:beforeAutospacing="1" w:after="100" w:afterAutospacing="1"/>
    </w:pPr>
    <w:rPr>
      <w:rFonts w:eastAsia="Times New Roman"/>
      <w:sz w:val="24"/>
    </w:rPr>
  </w:style>
  <w:style w:type="paragraph" w:customStyle="1" w:styleId="isactive">
    <w:name w:val="is_active"/>
    <w:basedOn w:val="Normal"/>
    <w:rsid w:val="00E43B90"/>
    <w:pPr>
      <w:spacing w:before="100" w:beforeAutospacing="1" w:after="100" w:afterAutospacing="1"/>
    </w:pPr>
    <w:rPr>
      <w:rFonts w:eastAsia="Times New Roman"/>
      <w:sz w:val="24"/>
    </w:rPr>
  </w:style>
  <w:style w:type="paragraph" w:customStyle="1" w:styleId="tabchangeitem">
    <w:name w:val="tabchange_item"/>
    <w:basedOn w:val="Normal"/>
    <w:rsid w:val="00E43B90"/>
    <w:pPr>
      <w:spacing w:before="100" w:beforeAutospacing="1" w:after="100" w:afterAutospacing="1"/>
    </w:pPr>
    <w:rPr>
      <w:rFonts w:eastAsia="Times New Roman"/>
      <w:sz w:val="24"/>
    </w:rPr>
  </w:style>
  <w:style w:type="paragraph" w:customStyle="1" w:styleId="blsidedivcommonlistcat">
    <w:name w:val="bl_sidediv_commonlist_cat"/>
    <w:basedOn w:val="Normal"/>
    <w:rsid w:val="00E43B90"/>
    <w:pPr>
      <w:spacing w:before="100" w:beforeAutospacing="1" w:after="100" w:afterAutospacing="1"/>
    </w:pPr>
    <w:rPr>
      <w:rFonts w:eastAsia="Times New Roman"/>
      <w:sz w:val="24"/>
    </w:rPr>
  </w:style>
  <w:style w:type="paragraph" w:customStyle="1" w:styleId="blsidedivcommonlistttl">
    <w:name w:val="bl_sidediv_commonlist_ttl"/>
    <w:basedOn w:val="Normal"/>
    <w:rsid w:val="00E43B90"/>
    <w:pPr>
      <w:spacing w:before="100" w:beforeAutospacing="1" w:after="100" w:afterAutospacing="1"/>
    </w:pPr>
    <w:rPr>
      <w:rFonts w:eastAsia="Times New Roman"/>
      <w:sz w:val="24"/>
    </w:rPr>
  </w:style>
  <w:style w:type="paragraph" w:customStyle="1" w:styleId="blsidedivcommonlistlead">
    <w:name w:val="bl_sidediv_commonlist_lead"/>
    <w:basedOn w:val="Normal"/>
    <w:rsid w:val="00E43B90"/>
    <w:pPr>
      <w:spacing w:before="100" w:beforeAutospacing="1" w:after="100" w:afterAutospacing="1"/>
    </w:pPr>
    <w:rPr>
      <w:rFonts w:eastAsia="Times New Roman"/>
      <w:sz w:val="24"/>
    </w:rPr>
  </w:style>
  <w:style w:type="paragraph" w:customStyle="1" w:styleId="more-btn">
    <w:name w:val="more-btn"/>
    <w:basedOn w:val="Normal"/>
    <w:rsid w:val="00E43B90"/>
    <w:pPr>
      <w:spacing w:before="100" w:beforeAutospacing="1" w:after="100" w:afterAutospacing="1"/>
    </w:pPr>
    <w:rPr>
      <w:rFonts w:eastAsia="Times New Roman"/>
      <w:sz w:val="24"/>
    </w:rPr>
  </w:style>
  <w:style w:type="paragraph" w:customStyle="1" w:styleId="menu-item-cityguide">
    <w:name w:val="menu-item-cityguide"/>
    <w:basedOn w:val="Normal"/>
    <w:rsid w:val="00E43B90"/>
    <w:pPr>
      <w:spacing w:before="100" w:beforeAutospacing="1" w:after="100" w:afterAutospacing="1"/>
    </w:pPr>
    <w:rPr>
      <w:rFonts w:eastAsia="Times New Roman"/>
      <w:sz w:val="24"/>
    </w:rPr>
  </w:style>
  <w:style w:type="character" w:customStyle="1" w:styleId="m6540463018285843025gmail-heading4char">
    <w:name w:val="m_6540463018285843025gmail-heading4char"/>
    <w:basedOn w:val="DefaultParagraphFont"/>
    <w:rsid w:val="00E43B90"/>
  </w:style>
  <w:style w:type="character" w:customStyle="1" w:styleId="m6540463018285843025gmail-styleunderline">
    <w:name w:val="m_6540463018285843025gmail-styleunderline"/>
    <w:basedOn w:val="DefaultParagraphFont"/>
    <w:rsid w:val="00E43B90"/>
  </w:style>
  <w:style w:type="character" w:customStyle="1" w:styleId="dispurl">
    <w:name w:val="dispurl"/>
    <w:basedOn w:val="DefaultParagraphFont"/>
    <w:rsid w:val="00E43B90"/>
  </w:style>
  <w:style w:type="character" w:customStyle="1" w:styleId="StyleUnderline11ptChar">
    <w:name w:val="Style Underline + 11 pt Char"/>
    <w:link w:val="StyleUnderline11pt0"/>
    <w:locked/>
    <w:rsid w:val="00E43B90"/>
    <w:rPr>
      <w:rFonts w:ascii="Georgia" w:hAnsi="Georgia"/>
      <w:u w:val="single"/>
    </w:rPr>
  </w:style>
  <w:style w:type="paragraph" w:customStyle="1" w:styleId="StyleUnderline11pt0">
    <w:name w:val="Style Underline + 11 pt"/>
    <w:basedOn w:val="Normal"/>
    <w:link w:val="StyleUnderline11ptChar"/>
    <w:rsid w:val="00E43B90"/>
    <w:rPr>
      <w:rFonts w:ascii="Georgia" w:hAnsi="Georgia"/>
      <w:sz w:val="24"/>
      <w:u w:val="single"/>
    </w:rPr>
  </w:style>
  <w:style w:type="character" w:customStyle="1" w:styleId="StyleBoldUnderline11ptChar">
    <w:name w:val="Style BoldUnderline + 11 pt Char"/>
    <w:link w:val="StyleBoldUnderline11pt"/>
    <w:locked/>
    <w:rsid w:val="00E43B90"/>
    <w:rPr>
      <w:rFonts w:ascii="Georgia" w:hAnsi="Georgia"/>
      <w:b/>
      <w:bCs/>
      <w:u w:val="single"/>
    </w:rPr>
  </w:style>
  <w:style w:type="paragraph" w:customStyle="1" w:styleId="StyleBoldUnderline11pt">
    <w:name w:val="Style BoldUnderline + 11 pt"/>
    <w:basedOn w:val="Normal"/>
    <w:link w:val="StyleBoldUnderline11ptChar"/>
    <w:rsid w:val="00E43B90"/>
    <w:rPr>
      <w:rFonts w:ascii="Georgia" w:hAnsi="Georgia"/>
      <w:b/>
      <w:bCs/>
      <w:sz w:val="24"/>
      <w:u w:val="single"/>
    </w:rPr>
  </w:style>
  <w:style w:type="paragraph" w:customStyle="1" w:styleId="Notes">
    <w:name w:val="Notes"/>
    <w:basedOn w:val="Normal"/>
    <w:link w:val="NotesChar"/>
    <w:autoRedefine/>
    <w:uiPriority w:val="4"/>
    <w:qFormat/>
    <w:rsid w:val="00E43B90"/>
    <w:rPr>
      <w:b/>
    </w:rPr>
  </w:style>
  <w:style w:type="character" w:customStyle="1" w:styleId="NotesChar">
    <w:name w:val="Notes Char"/>
    <w:basedOn w:val="DefaultParagraphFont"/>
    <w:link w:val="Notes"/>
    <w:uiPriority w:val="4"/>
    <w:rsid w:val="00E43B90"/>
    <w:rPr>
      <w:rFonts w:ascii="Calibri" w:hAnsi="Calibri"/>
      <w:b/>
      <w:sz w:val="22"/>
    </w:rPr>
  </w:style>
  <w:style w:type="paragraph" w:customStyle="1" w:styleId="Notetaking">
    <w:name w:val="Notetaking"/>
    <w:basedOn w:val="Heading6"/>
    <w:link w:val="NotetakingChar"/>
    <w:autoRedefine/>
    <w:uiPriority w:val="4"/>
    <w:qFormat/>
    <w:rsid w:val="00E43B90"/>
    <w:pPr>
      <w:pageBreakBefore w:val="0"/>
      <w:suppressAutoHyphens w:val="0"/>
      <w:spacing w:before="40" w:after="0"/>
      <w:jc w:val="left"/>
      <w:outlineLvl w:val="3"/>
    </w:pPr>
    <w:rPr>
      <w:rFonts w:eastAsiaTheme="majorEastAsia" w:cstheme="majorBidi"/>
      <w:bCs/>
      <w:color w:val="243F60" w:themeColor="accent1" w:themeShade="7F"/>
      <w:sz w:val="26"/>
    </w:rPr>
  </w:style>
  <w:style w:type="character" w:customStyle="1" w:styleId="NotetakingChar">
    <w:name w:val="Notetaking Char"/>
    <w:basedOn w:val="Heading6Char"/>
    <w:link w:val="Notetaking"/>
    <w:uiPriority w:val="4"/>
    <w:rsid w:val="00E43B90"/>
    <w:rPr>
      <w:rFonts w:ascii="Calibri" w:eastAsiaTheme="majorEastAsia" w:hAnsi="Calibri" w:cstheme="majorBidi"/>
      <w:b/>
      <w:bCs/>
      <w:color w:val="243F60" w:themeColor="accent1" w:themeShade="7F"/>
      <w:kern w:val="32"/>
      <w:sz w:val="26"/>
      <w:szCs w:val="32"/>
      <w:u w:val="single"/>
    </w:rPr>
  </w:style>
  <w:style w:type="paragraph" w:customStyle="1" w:styleId="DateTime0">
    <w:name w:val="DateTime"/>
    <w:basedOn w:val="Normal"/>
    <w:link w:val="DateTimeChar"/>
    <w:autoRedefine/>
    <w:uiPriority w:val="4"/>
    <w:qFormat/>
    <w:rsid w:val="00E43B90"/>
    <w:rPr>
      <w:rFonts w:ascii="Avenir LT Std 45 Book" w:hAnsi="Avenir LT Std 45 Book"/>
    </w:rPr>
  </w:style>
  <w:style w:type="character" w:customStyle="1" w:styleId="DateTimeChar">
    <w:name w:val="DateTime Char"/>
    <w:basedOn w:val="DefaultParagraphFont"/>
    <w:link w:val="DateTime0"/>
    <w:uiPriority w:val="4"/>
    <w:rsid w:val="00E43B90"/>
    <w:rPr>
      <w:rFonts w:ascii="Avenir LT Std 45 Book" w:hAnsi="Avenir LT Std 45 Book"/>
      <w:sz w:val="22"/>
    </w:rPr>
  </w:style>
  <w:style w:type="paragraph" w:customStyle="1" w:styleId="Lecture">
    <w:name w:val="Lecture"/>
    <w:next w:val="BodyText"/>
    <w:link w:val="LectureChar"/>
    <w:autoRedefine/>
    <w:uiPriority w:val="4"/>
    <w:qFormat/>
    <w:rsid w:val="00E43B9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43B90"/>
    <w:rPr>
      <w:rFonts w:ascii="Arial" w:eastAsiaTheme="minorHAnsi" w:hAnsi="Arial" w:cs="Arial"/>
      <w:spacing w:val="-10"/>
      <w:sz w:val="22"/>
      <w:szCs w:val="22"/>
    </w:rPr>
  </w:style>
  <w:style w:type="character" w:customStyle="1" w:styleId="m4841727538114946087gmail-styleunderline">
    <w:name w:val="m_4841727538114946087gmail-styleunderline"/>
    <w:basedOn w:val="DefaultParagraphFont"/>
    <w:rsid w:val="00E43B90"/>
  </w:style>
  <w:style w:type="paragraph" w:customStyle="1" w:styleId="BreakTag">
    <w:name w:val="Break Tag"/>
    <w:basedOn w:val="Normal"/>
    <w:autoRedefine/>
    <w:uiPriority w:val="4"/>
    <w:qFormat/>
    <w:rsid w:val="00E43B90"/>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E43B9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43B90"/>
    <w:rPr>
      <w:rFonts w:ascii="Arial Bold" w:hAnsi="Arial Bold"/>
      <w:b/>
      <w:caps/>
      <w:sz w:val="32"/>
      <w:u w:val="single"/>
    </w:rPr>
  </w:style>
  <w:style w:type="paragraph" w:customStyle="1" w:styleId="BoldandUnderlineChar2CharChar">
    <w:name w:val="Bold and Underline Char2 Char Char"/>
    <w:basedOn w:val="Normal"/>
    <w:link w:val="BoldandUnderlineChar2CharCharChar"/>
    <w:qFormat/>
    <w:rsid w:val="00E43B90"/>
    <w:rPr>
      <w:rFonts w:asciiTheme="minorHAnsi" w:hAnsiTheme="minorHAnsi"/>
      <w:b/>
      <w:sz w:val="24"/>
      <w:u w:val="single"/>
    </w:rPr>
  </w:style>
  <w:style w:type="character" w:customStyle="1" w:styleId="Reduce8ptCharChar">
    <w:name w:val="Reduce 8pt Char Char"/>
    <w:basedOn w:val="DefaultParagraphFont"/>
    <w:link w:val="Reduce8pt"/>
    <w:rsid w:val="00E43B90"/>
    <w:rPr>
      <w:sz w:val="16"/>
    </w:rPr>
  </w:style>
  <w:style w:type="paragraph" w:customStyle="1" w:styleId="Reduce8pt">
    <w:name w:val="Reduce 8pt"/>
    <w:basedOn w:val="Normal"/>
    <w:link w:val="Reduce8ptCharChar"/>
    <w:qFormat/>
    <w:rsid w:val="00E43B90"/>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E43B90"/>
    <w:rPr>
      <w:color w:val="2B579A"/>
      <w:shd w:val="clear" w:color="auto" w:fill="E6E6E6"/>
    </w:rPr>
  </w:style>
  <w:style w:type="character" w:customStyle="1" w:styleId="m6370699461968006786gmail-styleunderline">
    <w:name w:val="m_6370699461968006786gmail-styleunderline"/>
    <w:basedOn w:val="DefaultParagraphFont"/>
    <w:rsid w:val="00E43B90"/>
  </w:style>
  <w:style w:type="character" w:customStyle="1" w:styleId="Mention2">
    <w:name w:val="Mention2"/>
    <w:basedOn w:val="DefaultParagraphFont"/>
    <w:uiPriority w:val="99"/>
    <w:semiHidden/>
    <w:unhideWhenUsed/>
    <w:rsid w:val="00E43B90"/>
    <w:rPr>
      <w:color w:val="2B579A"/>
      <w:shd w:val="clear" w:color="auto" w:fill="E6E6E6"/>
    </w:rPr>
  </w:style>
  <w:style w:type="paragraph" w:customStyle="1" w:styleId="FlashTag">
    <w:name w:val="FlashTag"/>
    <w:basedOn w:val="Normal"/>
    <w:link w:val="FlashTagChar"/>
    <w:autoRedefine/>
    <w:uiPriority w:val="4"/>
    <w:qFormat/>
    <w:rsid w:val="00E43B90"/>
    <w:rPr>
      <w:rFonts w:asciiTheme="majorHAnsi" w:hAnsiTheme="majorHAnsi"/>
      <w:b/>
      <w:sz w:val="28"/>
    </w:rPr>
  </w:style>
  <w:style w:type="character" w:customStyle="1" w:styleId="FlashTagChar">
    <w:name w:val="FlashTag Char"/>
    <w:basedOn w:val="DefaultParagraphFont"/>
    <w:link w:val="FlashTag"/>
    <w:uiPriority w:val="4"/>
    <w:rsid w:val="00E43B90"/>
    <w:rPr>
      <w:rFonts w:asciiTheme="majorHAnsi" w:hAnsiTheme="majorHAnsi"/>
      <w:b/>
      <w:sz w:val="28"/>
    </w:rPr>
  </w:style>
  <w:style w:type="paragraph" w:customStyle="1" w:styleId="Warrant">
    <w:name w:val="Warrant"/>
    <w:autoRedefine/>
    <w:uiPriority w:val="4"/>
    <w:qFormat/>
    <w:rsid w:val="00E43B9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43B90"/>
  </w:style>
  <w:style w:type="character" w:customStyle="1" w:styleId="m3965771245576658108gmail-styleunderline">
    <w:name w:val="m_3965771245576658108gmail-styleunderline"/>
    <w:basedOn w:val="DefaultParagraphFont"/>
    <w:rsid w:val="00E43B90"/>
  </w:style>
  <w:style w:type="character" w:customStyle="1" w:styleId="FontStyle220">
    <w:name w:val="Font Style220"/>
    <w:basedOn w:val="DefaultParagraphFont"/>
    <w:uiPriority w:val="99"/>
    <w:rsid w:val="00E43B90"/>
    <w:rPr>
      <w:rFonts w:ascii="Candara" w:hAnsi="Candara" w:cs="Candara" w:hint="default"/>
      <w:i/>
      <w:iCs/>
      <w:sz w:val="18"/>
      <w:szCs w:val="18"/>
    </w:rPr>
  </w:style>
  <w:style w:type="character" w:customStyle="1" w:styleId="FontStyle290">
    <w:name w:val="Font Style290"/>
    <w:basedOn w:val="DefaultParagraphFont"/>
    <w:uiPriority w:val="99"/>
    <w:rsid w:val="00E43B9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43B90"/>
    <w:rPr>
      <w:rFonts w:ascii="Arial" w:hAnsi="Arial" w:cs="Arial"/>
      <w:b/>
      <w:bCs/>
      <w:sz w:val="16"/>
      <w:szCs w:val="16"/>
    </w:rPr>
  </w:style>
  <w:style w:type="character" w:customStyle="1" w:styleId="m-5498913268213319940gmail-styleunderline">
    <w:name w:val="m_-5498913268213319940gmail-styleunderline"/>
    <w:basedOn w:val="DefaultParagraphFont"/>
    <w:rsid w:val="00E43B90"/>
  </w:style>
  <w:style w:type="paragraph" w:customStyle="1" w:styleId="speakable">
    <w:name w:val="speakable"/>
    <w:basedOn w:val="Normal"/>
    <w:uiPriority w:val="99"/>
    <w:qFormat/>
    <w:rsid w:val="00E43B90"/>
    <w:pPr>
      <w:spacing w:before="100" w:beforeAutospacing="1" w:after="100" w:afterAutospacing="1"/>
    </w:pPr>
    <w:rPr>
      <w:rFonts w:eastAsia="Times New Roman"/>
    </w:rPr>
  </w:style>
  <w:style w:type="character" w:customStyle="1" w:styleId="overlay">
    <w:name w:val="overlay"/>
    <w:basedOn w:val="DefaultParagraphFont"/>
    <w:rsid w:val="00E43B90"/>
  </w:style>
  <w:style w:type="paragraph" w:customStyle="1" w:styleId="g-body">
    <w:name w:val="g-body"/>
    <w:basedOn w:val="Normal"/>
    <w:uiPriority w:val="99"/>
    <w:qFormat/>
    <w:rsid w:val="00E43B90"/>
    <w:pPr>
      <w:spacing w:before="100" w:beforeAutospacing="1" w:after="100" w:afterAutospacing="1"/>
    </w:pPr>
    <w:rPr>
      <w:rFonts w:eastAsia="Times New Roman"/>
    </w:rPr>
  </w:style>
  <w:style w:type="paragraph" w:customStyle="1" w:styleId="g-pstyle0">
    <w:name w:val="g-pstyle0"/>
    <w:basedOn w:val="Normal"/>
    <w:uiPriority w:val="99"/>
    <w:qFormat/>
    <w:rsid w:val="00E43B90"/>
    <w:pPr>
      <w:spacing w:before="100" w:beforeAutospacing="1" w:after="100" w:afterAutospacing="1"/>
    </w:pPr>
    <w:rPr>
      <w:rFonts w:eastAsia="Times New Roman"/>
    </w:rPr>
  </w:style>
  <w:style w:type="paragraph" w:customStyle="1" w:styleId="g-pstyle1">
    <w:name w:val="g-pstyle1"/>
    <w:basedOn w:val="Normal"/>
    <w:uiPriority w:val="99"/>
    <w:qFormat/>
    <w:rsid w:val="00E43B90"/>
    <w:pPr>
      <w:spacing w:before="100" w:beforeAutospacing="1" w:after="100" w:afterAutospacing="1"/>
    </w:pPr>
    <w:rPr>
      <w:rFonts w:eastAsia="Times New Roman"/>
    </w:rPr>
  </w:style>
  <w:style w:type="paragraph" w:customStyle="1" w:styleId="g-asset-hed">
    <w:name w:val="g-asset-hed"/>
    <w:basedOn w:val="Normal"/>
    <w:uiPriority w:val="99"/>
    <w:qFormat/>
    <w:rsid w:val="00E43B90"/>
    <w:pPr>
      <w:spacing w:before="100" w:beforeAutospacing="1" w:after="100" w:afterAutospacing="1"/>
    </w:pPr>
    <w:rPr>
      <w:rFonts w:eastAsia="Times New Roman"/>
    </w:rPr>
  </w:style>
  <w:style w:type="paragraph" w:customStyle="1" w:styleId="js-tweet-text">
    <w:name w:val="js-tweet-text"/>
    <w:basedOn w:val="Normal"/>
    <w:uiPriority w:val="99"/>
    <w:qFormat/>
    <w:rsid w:val="00E43B90"/>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E43B90"/>
    <w:pPr>
      <w:spacing w:before="100" w:beforeAutospacing="1" w:after="100" w:afterAutospacing="1"/>
    </w:pPr>
  </w:style>
  <w:style w:type="paragraph" w:customStyle="1" w:styleId="speech">
    <w:name w:val="speech"/>
    <w:basedOn w:val="Normal"/>
    <w:uiPriority w:val="99"/>
    <w:qFormat/>
    <w:rsid w:val="00E43B90"/>
    <w:pPr>
      <w:spacing w:before="100" w:beforeAutospacing="1" w:after="100" w:afterAutospacing="1"/>
    </w:pPr>
  </w:style>
  <w:style w:type="character" w:customStyle="1" w:styleId="adtext0">
    <w:name w:val="adtext"/>
    <w:basedOn w:val="DefaultParagraphFont"/>
    <w:rsid w:val="00E43B90"/>
  </w:style>
  <w:style w:type="character" w:customStyle="1" w:styleId="qu730rj69h">
    <w:name w:val="qu730rj69h"/>
    <w:basedOn w:val="DefaultParagraphFont"/>
    <w:rsid w:val="00E43B90"/>
  </w:style>
  <w:style w:type="paragraph" w:customStyle="1" w:styleId="optext">
    <w:name w:val="optext"/>
    <w:basedOn w:val="Normal"/>
    <w:uiPriority w:val="99"/>
    <w:qFormat/>
    <w:rsid w:val="00E43B90"/>
    <w:pPr>
      <w:spacing w:before="100" w:beforeAutospacing="1" w:after="100" w:afterAutospacing="1"/>
    </w:pPr>
  </w:style>
  <w:style w:type="character" w:customStyle="1" w:styleId="lmy74qr12z">
    <w:name w:val="lmy74qr12z"/>
    <w:basedOn w:val="DefaultParagraphFont"/>
    <w:rsid w:val="00E43B90"/>
  </w:style>
  <w:style w:type="character" w:customStyle="1" w:styleId="icr880">
    <w:name w:val="icr880"/>
    <w:basedOn w:val="DefaultParagraphFont"/>
    <w:rsid w:val="00E43B90"/>
  </w:style>
  <w:style w:type="character" w:customStyle="1" w:styleId="hx23q54">
    <w:name w:val="hx23q54"/>
    <w:basedOn w:val="DefaultParagraphFont"/>
    <w:rsid w:val="00E43B90"/>
  </w:style>
  <w:style w:type="character" w:customStyle="1" w:styleId="m-5348258726587825636gmail-style13ptbold">
    <w:name w:val="m_-5348258726587825636gmail-style13ptbold"/>
    <w:basedOn w:val="DefaultParagraphFont"/>
    <w:rsid w:val="00E43B90"/>
  </w:style>
  <w:style w:type="character" w:customStyle="1" w:styleId="m-5348258726587825636gmail-styleunderline">
    <w:name w:val="m_-5348258726587825636gmail-styleunderline"/>
    <w:basedOn w:val="DefaultParagraphFont"/>
    <w:rsid w:val="00E43B90"/>
  </w:style>
  <w:style w:type="paragraph" w:customStyle="1" w:styleId="useless">
    <w:name w:val="useless"/>
    <w:basedOn w:val="Normal"/>
    <w:uiPriority w:val="99"/>
    <w:qFormat/>
    <w:rsid w:val="00E43B90"/>
    <w:rPr>
      <w:rFonts w:eastAsia="Times New Roman"/>
      <w:sz w:val="12"/>
    </w:rPr>
  </w:style>
  <w:style w:type="character" w:customStyle="1" w:styleId="DDIUnderline">
    <w:name w:val="DDI Underline"/>
    <w:qFormat/>
    <w:rsid w:val="00E43B90"/>
    <w:rPr>
      <w:rFonts w:ascii="Times New Roman" w:hAnsi="Times New Roman"/>
      <w:sz w:val="24"/>
      <w:u w:val="single"/>
    </w:rPr>
  </w:style>
  <w:style w:type="character" w:customStyle="1" w:styleId="ALLCAPSChar">
    <w:name w:val="ALL CAPS Char"/>
    <w:basedOn w:val="DefaultParagraphFont"/>
    <w:link w:val="ALLCAPS"/>
    <w:rsid w:val="00E43B90"/>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E43B90"/>
    <w:rPr>
      <w:rFonts w:eastAsia="Times New Roman"/>
      <w:b/>
    </w:rPr>
  </w:style>
  <w:style w:type="character" w:customStyle="1" w:styleId="TagCharCharCharCharCharCharCharChar">
    <w:name w:val="Tag Char Char Char Char Char Char Char Char"/>
    <w:basedOn w:val="DefaultParagraphFont"/>
    <w:link w:val="TagCharCharCharCharCharCharChar0"/>
    <w:rsid w:val="00E43B90"/>
    <w:rPr>
      <w:rFonts w:ascii="Calibri" w:eastAsia="Times New Roman" w:hAnsi="Calibri"/>
      <w:b/>
      <w:sz w:val="22"/>
    </w:rPr>
  </w:style>
  <w:style w:type="character" w:customStyle="1" w:styleId="m489902567989944824gmail-style13ptbold">
    <w:name w:val="m_489902567989944824gmail-style13ptbold"/>
    <w:basedOn w:val="DefaultParagraphFont"/>
    <w:rsid w:val="00E43B90"/>
  </w:style>
  <w:style w:type="character" w:customStyle="1" w:styleId="m489902567989944824gmail-styleunderline">
    <w:name w:val="m_489902567989944824gmail-styleunderline"/>
    <w:basedOn w:val="DefaultParagraphFont"/>
    <w:rsid w:val="00E43B90"/>
  </w:style>
  <w:style w:type="character" w:customStyle="1" w:styleId="Mention3">
    <w:name w:val="Mention3"/>
    <w:basedOn w:val="DefaultParagraphFont"/>
    <w:uiPriority w:val="99"/>
    <w:semiHidden/>
    <w:unhideWhenUsed/>
    <w:rsid w:val="00E43B90"/>
    <w:rPr>
      <w:color w:val="2B579A"/>
      <w:shd w:val="clear" w:color="auto" w:fill="E6E6E6"/>
    </w:rPr>
  </w:style>
  <w:style w:type="character" w:customStyle="1" w:styleId="m-5251091010484660064gmail-style13ptbold">
    <w:name w:val="m_-5251091010484660064gmail-style13ptbold"/>
    <w:basedOn w:val="DefaultParagraphFont"/>
    <w:rsid w:val="00E43B90"/>
  </w:style>
  <w:style w:type="character" w:customStyle="1" w:styleId="m-5251091010484660064gmail-styleunderline">
    <w:name w:val="m_-5251091010484660064gmail-styleunderline"/>
    <w:basedOn w:val="DefaultParagraphFont"/>
    <w:rsid w:val="00E43B90"/>
  </w:style>
  <w:style w:type="character" w:customStyle="1" w:styleId="tablecaption">
    <w:name w:val="tablecaption"/>
    <w:basedOn w:val="DefaultParagraphFont"/>
    <w:rsid w:val="00E43B90"/>
  </w:style>
  <w:style w:type="character" w:customStyle="1" w:styleId="StyleLatinHelvetica105ptBlack">
    <w:name w:val="Style (Latin) Helvetica 10.5 pt Black"/>
    <w:basedOn w:val="DefaultParagraphFont"/>
    <w:rsid w:val="00E43B90"/>
    <w:rPr>
      <w:rFonts w:ascii="Times New Roman" w:hAnsi="Times New Roman"/>
      <w:color w:val="000000"/>
      <w:sz w:val="21"/>
    </w:rPr>
  </w:style>
  <w:style w:type="character" w:customStyle="1" w:styleId="m-413333960618644972gmail-style13ptbold">
    <w:name w:val="m_-413333960618644972gmail-style13ptbold"/>
    <w:basedOn w:val="DefaultParagraphFont"/>
    <w:rsid w:val="00E43B90"/>
  </w:style>
  <w:style w:type="character" w:customStyle="1" w:styleId="m-413333960618644972gmail-styleunderline">
    <w:name w:val="m_-413333960618644972gmail-styleunderline"/>
    <w:basedOn w:val="DefaultParagraphFont"/>
    <w:rsid w:val="00E43B90"/>
  </w:style>
  <w:style w:type="character" w:customStyle="1" w:styleId="m8314098763611656848gmail-stylestylebold12pt">
    <w:name w:val="m_8314098763611656848gmail-stylestylebold12pt"/>
    <w:basedOn w:val="DefaultParagraphFont"/>
    <w:rsid w:val="00E43B90"/>
  </w:style>
  <w:style w:type="character" w:customStyle="1" w:styleId="m8314098763611656848gmail-styleboldunderline">
    <w:name w:val="m_8314098763611656848gmail-styleboldunderline"/>
    <w:basedOn w:val="DefaultParagraphFont"/>
    <w:rsid w:val="00E43B90"/>
  </w:style>
  <w:style w:type="character" w:customStyle="1" w:styleId="tChar">
    <w:name w:val="t Char"/>
    <w:rsid w:val="00E43B9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E43B90"/>
    <w:rPr>
      <w:color w:val="2B579A"/>
      <w:shd w:val="clear" w:color="auto" w:fill="E6E6E6"/>
    </w:rPr>
  </w:style>
  <w:style w:type="character" w:customStyle="1" w:styleId="m-895152127622952443gmail-style13ptbold">
    <w:name w:val="m_-895152127622952443gmail-style13ptbold"/>
    <w:basedOn w:val="DefaultParagraphFont"/>
    <w:rsid w:val="00E43B90"/>
  </w:style>
  <w:style w:type="character" w:customStyle="1" w:styleId="m4133802843404377303gmail-style13ptbold">
    <w:name w:val="m_4133802843404377303gmail-style13ptbold"/>
    <w:basedOn w:val="DefaultParagraphFont"/>
    <w:rsid w:val="00E43B90"/>
  </w:style>
  <w:style w:type="character" w:customStyle="1" w:styleId="m4133802843404377303gmail-styleunderline">
    <w:name w:val="m_4133802843404377303gmail-styleunderline"/>
    <w:basedOn w:val="DefaultParagraphFont"/>
    <w:rsid w:val="00E43B90"/>
  </w:style>
  <w:style w:type="character" w:customStyle="1" w:styleId="m1864609289044096952gmail-style13ptbold">
    <w:name w:val="m_1864609289044096952gmail-style13ptbold"/>
    <w:basedOn w:val="DefaultParagraphFont"/>
    <w:rsid w:val="00E43B90"/>
  </w:style>
  <w:style w:type="character" w:customStyle="1" w:styleId="m-2434640214339110092gmail-style13ptbold">
    <w:name w:val="m_-2434640214339110092gmail-style13ptbold"/>
    <w:basedOn w:val="DefaultParagraphFont"/>
    <w:rsid w:val="00E43B90"/>
  </w:style>
  <w:style w:type="character" w:customStyle="1" w:styleId="m-2434640214339110092gmail-styleunderline">
    <w:name w:val="m_-2434640214339110092gmail-styleunderline"/>
    <w:basedOn w:val="DefaultParagraphFont"/>
    <w:rsid w:val="00E43B90"/>
  </w:style>
  <w:style w:type="character" w:customStyle="1" w:styleId="articlepage-articlebody-firstletter">
    <w:name w:val="articlepage-articlebody-firstletter"/>
    <w:basedOn w:val="DefaultParagraphFont"/>
    <w:rsid w:val="00E43B90"/>
  </w:style>
  <w:style w:type="character" w:customStyle="1" w:styleId="UnresolvedMention32">
    <w:name w:val="Unresolved Mention32"/>
    <w:basedOn w:val="DefaultParagraphFont"/>
    <w:uiPriority w:val="99"/>
    <w:semiHidden/>
    <w:unhideWhenUsed/>
    <w:rsid w:val="00E43B90"/>
    <w:rPr>
      <w:color w:val="605E5C"/>
      <w:shd w:val="clear" w:color="auto" w:fill="E1DFDD"/>
    </w:rPr>
  </w:style>
  <w:style w:type="character" w:customStyle="1" w:styleId="m-268162420547309261gmail-stylestylebold12pt">
    <w:name w:val="m_-268162420547309261gmail-stylestylebold12pt"/>
    <w:basedOn w:val="DefaultParagraphFont"/>
    <w:rsid w:val="00E43B90"/>
  </w:style>
  <w:style w:type="character" w:customStyle="1" w:styleId="m-268162420547309261gmail-styleboldunderline">
    <w:name w:val="m_-268162420547309261gmail-styleboldunderline"/>
    <w:basedOn w:val="DefaultParagraphFont"/>
    <w:rsid w:val="00E43B90"/>
  </w:style>
  <w:style w:type="character" w:customStyle="1" w:styleId="m-3350902899047358468gmail-styleunderline">
    <w:name w:val="m_-3350902899047358468gmail-styleunderline"/>
    <w:basedOn w:val="DefaultParagraphFont"/>
    <w:rsid w:val="00E43B90"/>
  </w:style>
  <w:style w:type="paragraph" w:customStyle="1" w:styleId="Style5pt">
    <w:name w:val="Style 5 pt"/>
    <w:basedOn w:val="Normal"/>
    <w:link w:val="Style5ptChar"/>
    <w:rsid w:val="00E43B90"/>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E43B90"/>
    <w:rPr>
      <w:rFonts w:ascii="Avenir LT Std 45 Book" w:eastAsia="Times New Roman" w:hAnsi="Avenir LT Std 45 Book"/>
      <w:sz w:val="10"/>
      <w:szCs w:val="10"/>
    </w:rPr>
  </w:style>
  <w:style w:type="character" w:customStyle="1" w:styleId="m462447500549623171gmail-style13ptbold">
    <w:name w:val="m_462447500549623171gmail-style13ptbold"/>
    <w:basedOn w:val="DefaultParagraphFont"/>
    <w:rsid w:val="00E43B90"/>
  </w:style>
  <w:style w:type="paragraph" w:customStyle="1" w:styleId="m462447500549623171gmail-msonormal">
    <w:name w:val="m_462447500549623171gmail-msonormal"/>
    <w:basedOn w:val="Normal"/>
    <w:uiPriority w:val="99"/>
    <w:rsid w:val="00E43B90"/>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E43B90"/>
  </w:style>
  <w:style w:type="character" w:customStyle="1" w:styleId="arttitle">
    <w:name w:val="art_title"/>
    <w:basedOn w:val="DefaultParagraphFont"/>
    <w:rsid w:val="00E43B90"/>
  </w:style>
  <w:style w:type="character" w:customStyle="1" w:styleId="serialtitle">
    <w:name w:val="serial_title"/>
    <w:basedOn w:val="DefaultParagraphFont"/>
    <w:rsid w:val="00E43B90"/>
  </w:style>
  <w:style w:type="character" w:customStyle="1" w:styleId="volumeissue">
    <w:name w:val="volume_issue"/>
    <w:basedOn w:val="DefaultParagraphFont"/>
    <w:rsid w:val="00E43B90"/>
  </w:style>
  <w:style w:type="character" w:customStyle="1" w:styleId="pagerange">
    <w:name w:val="page_range"/>
    <w:basedOn w:val="DefaultParagraphFont"/>
    <w:rsid w:val="00E43B90"/>
  </w:style>
  <w:style w:type="character" w:customStyle="1" w:styleId="doilink">
    <w:name w:val="doi_link"/>
    <w:basedOn w:val="DefaultParagraphFont"/>
    <w:rsid w:val="00E43B90"/>
  </w:style>
  <w:style w:type="character" w:customStyle="1" w:styleId="headingnumber">
    <w:name w:val="headingnumber"/>
    <w:basedOn w:val="DefaultParagraphFont"/>
    <w:rsid w:val="00E43B90"/>
  </w:style>
  <w:style w:type="character" w:customStyle="1" w:styleId="internalref">
    <w:name w:val="internalref"/>
    <w:basedOn w:val="DefaultParagraphFont"/>
    <w:rsid w:val="00E43B90"/>
  </w:style>
  <w:style w:type="paragraph" w:customStyle="1" w:styleId="Analyitc">
    <w:name w:val="Analyitc"/>
    <w:basedOn w:val="Normal"/>
    <w:uiPriority w:val="4"/>
    <w:qFormat/>
    <w:rsid w:val="00E43B90"/>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E43B90"/>
  </w:style>
  <w:style w:type="character" w:customStyle="1" w:styleId="m-134349766280542120gmail-msohyperlink">
    <w:name w:val="m_-134349766280542120gmail-msohyperlink"/>
    <w:basedOn w:val="DefaultParagraphFont"/>
    <w:rsid w:val="00E43B90"/>
  </w:style>
  <w:style w:type="character" w:customStyle="1" w:styleId="m-134349766280542120gmail-styleunderline">
    <w:name w:val="m_-134349766280542120gmail-styleunderline"/>
    <w:basedOn w:val="DefaultParagraphFont"/>
    <w:rsid w:val="00E43B90"/>
  </w:style>
  <w:style w:type="character" w:customStyle="1" w:styleId="m-134349766280542120gmail-cite">
    <w:name w:val="m_-134349766280542120gmail-cite"/>
    <w:basedOn w:val="DefaultParagraphFont"/>
    <w:rsid w:val="00E43B90"/>
  </w:style>
  <w:style w:type="character" w:customStyle="1" w:styleId="m-134349766280542120gmail-underline">
    <w:name w:val="m_-134349766280542120gmail-underline"/>
    <w:basedOn w:val="DefaultParagraphFont"/>
    <w:rsid w:val="00E43B90"/>
  </w:style>
  <w:style w:type="character" w:customStyle="1" w:styleId="m-134349766280542120gmail-underline0">
    <w:name w:val="m_-134349766280542120gmail-underline0"/>
    <w:basedOn w:val="DefaultParagraphFont"/>
    <w:rsid w:val="00E43B90"/>
  </w:style>
  <w:style w:type="paragraph" w:customStyle="1" w:styleId="element">
    <w:name w:val="element"/>
    <w:basedOn w:val="Normal"/>
    <w:rsid w:val="00E43B90"/>
    <w:pPr>
      <w:spacing w:before="100" w:beforeAutospacing="1" w:after="100" w:afterAutospacing="1"/>
    </w:pPr>
    <w:rPr>
      <w:rFonts w:eastAsia="Times New Roman"/>
      <w:lang w:eastAsia="zh-CN"/>
    </w:rPr>
  </w:style>
  <w:style w:type="paragraph" w:customStyle="1" w:styleId="p3">
    <w:name w:val="p3"/>
    <w:basedOn w:val="Normal"/>
    <w:rsid w:val="00E43B90"/>
    <w:pPr>
      <w:spacing w:before="100" w:beforeAutospacing="1" w:after="100" w:afterAutospacing="1"/>
    </w:pPr>
    <w:rPr>
      <w:rFonts w:eastAsia="Times New Roman"/>
      <w:lang w:eastAsia="zh-CN"/>
    </w:rPr>
  </w:style>
  <w:style w:type="paragraph" w:customStyle="1" w:styleId="p5">
    <w:name w:val="p5"/>
    <w:basedOn w:val="Normal"/>
    <w:rsid w:val="00E43B90"/>
    <w:pPr>
      <w:spacing w:before="100" w:beforeAutospacing="1" w:after="100" w:afterAutospacing="1"/>
    </w:pPr>
    <w:rPr>
      <w:rFonts w:eastAsia="Times New Roman"/>
      <w:lang w:eastAsia="zh-CN"/>
    </w:rPr>
  </w:style>
  <w:style w:type="paragraph" w:customStyle="1" w:styleId="p7">
    <w:name w:val="p7"/>
    <w:basedOn w:val="Normal"/>
    <w:rsid w:val="00E43B90"/>
    <w:pPr>
      <w:spacing w:before="100" w:beforeAutospacing="1" w:after="100" w:afterAutospacing="1"/>
    </w:pPr>
    <w:rPr>
      <w:rFonts w:eastAsia="Times New Roman"/>
      <w:lang w:eastAsia="zh-CN"/>
    </w:rPr>
  </w:style>
  <w:style w:type="paragraph" w:customStyle="1" w:styleId="p9">
    <w:name w:val="p9"/>
    <w:basedOn w:val="Normal"/>
    <w:rsid w:val="00E43B90"/>
    <w:pPr>
      <w:spacing w:before="100" w:beforeAutospacing="1" w:after="100" w:afterAutospacing="1"/>
    </w:pPr>
    <w:rPr>
      <w:rFonts w:eastAsia="Times New Roman"/>
      <w:lang w:eastAsia="zh-CN"/>
    </w:rPr>
  </w:style>
  <w:style w:type="paragraph" w:customStyle="1" w:styleId="p11">
    <w:name w:val="p11"/>
    <w:basedOn w:val="Normal"/>
    <w:rsid w:val="00E43B90"/>
    <w:pPr>
      <w:spacing w:before="100" w:beforeAutospacing="1" w:after="100" w:afterAutospacing="1"/>
    </w:pPr>
    <w:rPr>
      <w:rFonts w:eastAsia="Times New Roman"/>
      <w:lang w:eastAsia="zh-CN"/>
    </w:rPr>
  </w:style>
  <w:style w:type="paragraph" w:customStyle="1" w:styleId="p2">
    <w:name w:val="p2"/>
    <w:basedOn w:val="Normal"/>
    <w:rsid w:val="00E43B90"/>
    <w:pPr>
      <w:spacing w:before="100" w:beforeAutospacing="1" w:after="100" w:afterAutospacing="1"/>
    </w:pPr>
    <w:rPr>
      <w:rFonts w:eastAsia="Times New Roman"/>
      <w:lang w:eastAsia="zh-CN"/>
    </w:rPr>
  </w:style>
  <w:style w:type="paragraph" w:customStyle="1" w:styleId="p4">
    <w:name w:val="p4"/>
    <w:basedOn w:val="Normal"/>
    <w:rsid w:val="00E43B90"/>
    <w:pPr>
      <w:spacing w:before="100" w:beforeAutospacing="1" w:after="100" w:afterAutospacing="1"/>
    </w:pPr>
    <w:rPr>
      <w:rFonts w:eastAsia="Times New Roman"/>
      <w:lang w:eastAsia="zh-CN"/>
    </w:rPr>
  </w:style>
  <w:style w:type="paragraph" w:customStyle="1" w:styleId="p6">
    <w:name w:val="p6"/>
    <w:basedOn w:val="Normal"/>
    <w:rsid w:val="00E43B90"/>
    <w:pPr>
      <w:spacing w:before="100" w:beforeAutospacing="1" w:after="100" w:afterAutospacing="1"/>
    </w:pPr>
    <w:rPr>
      <w:rFonts w:eastAsia="Times New Roman"/>
      <w:lang w:eastAsia="zh-CN"/>
    </w:rPr>
  </w:style>
  <w:style w:type="paragraph" w:customStyle="1" w:styleId="p8">
    <w:name w:val="p8"/>
    <w:basedOn w:val="Normal"/>
    <w:rsid w:val="00E43B90"/>
    <w:pPr>
      <w:spacing w:before="100" w:beforeAutospacing="1" w:after="100" w:afterAutospacing="1"/>
    </w:pPr>
    <w:rPr>
      <w:rFonts w:eastAsia="Times New Roman"/>
      <w:lang w:eastAsia="zh-CN"/>
    </w:rPr>
  </w:style>
  <w:style w:type="paragraph" w:customStyle="1" w:styleId="p10">
    <w:name w:val="p10"/>
    <w:basedOn w:val="Normal"/>
    <w:rsid w:val="00E43B90"/>
    <w:pPr>
      <w:spacing w:before="100" w:beforeAutospacing="1" w:after="100" w:afterAutospacing="1"/>
    </w:pPr>
    <w:rPr>
      <w:rFonts w:eastAsia="Times New Roman"/>
      <w:lang w:eastAsia="zh-CN"/>
    </w:rPr>
  </w:style>
  <w:style w:type="paragraph" w:customStyle="1" w:styleId="p12">
    <w:name w:val="p12"/>
    <w:basedOn w:val="Normal"/>
    <w:rsid w:val="00E43B90"/>
    <w:pPr>
      <w:spacing w:before="100" w:beforeAutospacing="1" w:after="100" w:afterAutospacing="1"/>
    </w:pPr>
    <w:rPr>
      <w:rFonts w:eastAsia="Times New Roman"/>
      <w:lang w:eastAsia="zh-CN"/>
    </w:rPr>
  </w:style>
  <w:style w:type="paragraph" w:customStyle="1" w:styleId="p14">
    <w:name w:val="p14"/>
    <w:basedOn w:val="Normal"/>
    <w:rsid w:val="00E43B90"/>
    <w:pPr>
      <w:spacing w:before="100" w:beforeAutospacing="1" w:after="100" w:afterAutospacing="1"/>
    </w:pPr>
    <w:rPr>
      <w:rFonts w:eastAsia="Times New Roman"/>
      <w:lang w:eastAsia="zh-CN"/>
    </w:rPr>
  </w:style>
  <w:style w:type="paragraph" w:customStyle="1" w:styleId="initial">
    <w:name w:val="initial"/>
    <w:basedOn w:val="Normal"/>
    <w:rsid w:val="00E43B90"/>
    <w:pPr>
      <w:spacing w:before="100" w:beforeAutospacing="1" w:after="100" w:afterAutospacing="1"/>
    </w:pPr>
    <w:rPr>
      <w:rFonts w:eastAsia="Times New Roman"/>
      <w:lang w:eastAsia="zh-CN"/>
    </w:rPr>
  </w:style>
  <w:style w:type="paragraph" w:customStyle="1" w:styleId="speakable-paragraph">
    <w:name w:val="speakable-paragraph"/>
    <w:basedOn w:val="Normal"/>
    <w:rsid w:val="00E43B90"/>
    <w:pPr>
      <w:spacing w:before="100" w:beforeAutospacing="1" w:after="100" w:afterAutospacing="1"/>
    </w:pPr>
    <w:rPr>
      <w:rFonts w:eastAsia="Times New Roman"/>
      <w:lang w:eastAsia="zh-CN"/>
    </w:rPr>
  </w:style>
  <w:style w:type="paragraph" w:customStyle="1" w:styleId="detailsub">
    <w:name w:val="detail__sub"/>
    <w:basedOn w:val="Normal"/>
    <w:rsid w:val="00E43B90"/>
    <w:pPr>
      <w:spacing w:before="100" w:beforeAutospacing="1" w:after="100" w:afterAutospacing="1"/>
    </w:pPr>
    <w:rPr>
      <w:rFonts w:eastAsia="Times New Roman"/>
      <w:lang w:eastAsia="zh-CN"/>
    </w:rPr>
  </w:style>
  <w:style w:type="paragraph" w:customStyle="1" w:styleId="flfc">
    <w:name w:val="flfc"/>
    <w:basedOn w:val="Normal"/>
    <w:rsid w:val="00E43B90"/>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E43B90"/>
  </w:style>
  <w:style w:type="character" w:customStyle="1" w:styleId="m-299895914748161361gmail-styleunderline">
    <w:name w:val="m_-299895914748161361gmail-styleunderline"/>
    <w:basedOn w:val="DefaultParagraphFont"/>
    <w:rsid w:val="00E43B90"/>
  </w:style>
  <w:style w:type="paragraph" w:customStyle="1" w:styleId="m-266642551691440061gmail-cites">
    <w:name w:val="m_-266642551691440061gmail-cites"/>
    <w:basedOn w:val="Normal"/>
    <w:rsid w:val="00E43B90"/>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E43B90"/>
  </w:style>
  <w:style w:type="paragraph" w:customStyle="1" w:styleId="m-266642551691440061gmail-cards">
    <w:name w:val="m_-266642551691440061gmail-cards"/>
    <w:basedOn w:val="Normal"/>
    <w:rsid w:val="00E43B90"/>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E43B90"/>
  </w:style>
  <w:style w:type="paragraph" w:customStyle="1" w:styleId="listingexcerpt">
    <w:name w:val="listing__excerpt"/>
    <w:basedOn w:val="Normal"/>
    <w:rsid w:val="00E43B90"/>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E43B90"/>
  </w:style>
  <w:style w:type="paragraph" w:customStyle="1" w:styleId="specialbutton">
    <w:name w:val="special__button"/>
    <w:basedOn w:val="Normal"/>
    <w:rsid w:val="00E43B90"/>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E43B90"/>
  </w:style>
  <w:style w:type="character" w:customStyle="1" w:styleId="m7113523068278247331gmail-underline">
    <w:name w:val="m_7113523068278247331gmail-underline"/>
    <w:basedOn w:val="DefaultParagraphFont"/>
    <w:rsid w:val="00E43B90"/>
  </w:style>
  <w:style w:type="character" w:customStyle="1" w:styleId="m7113523068278247331gmail-styleunderline">
    <w:name w:val="m_7113523068278247331gmail-styleunderline"/>
    <w:basedOn w:val="DefaultParagraphFont"/>
    <w:rsid w:val="00E43B90"/>
  </w:style>
  <w:style w:type="character" w:customStyle="1" w:styleId="enhanced-reference">
    <w:name w:val="enhanced-reference"/>
    <w:basedOn w:val="DefaultParagraphFont"/>
    <w:rsid w:val="00E43B90"/>
  </w:style>
  <w:style w:type="character" w:customStyle="1" w:styleId="ff1">
    <w:name w:val="ff1"/>
    <w:basedOn w:val="DefaultParagraphFont"/>
    <w:rsid w:val="00E43B90"/>
  </w:style>
  <w:style w:type="character" w:customStyle="1" w:styleId="ff2">
    <w:name w:val="ff2"/>
    <w:basedOn w:val="DefaultParagraphFont"/>
    <w:rsid w:val="00E43B90"/>
  </w:style>
  <w:style w:type="character" w:customStyle="1" w:styleId="display">
    <w:name w:val="display"/>
    <w:basedOn w:val="DefaultParagraphFont"/>
    <w:rsid w:val="00E43B90"/>
  </w:style>
  <w:style w:type="character" w:customStyle="1" w:styleId="m2030095631327626865gmail-style13ptbold">
    <w:name w:val="m_2030095631327626865gmail-style13ptbold"/>
    <w:basedOn w:val="DefaultParagraphFont"/>
    <w:rsid w:val="00E43B90"/>
  </w:style>
  <w:style w:type="character" w:customStyle="1" w:styleId="m2030095631327626865gmail-styleunderline">
    <w:name w:val="m_2030095631327626865gmail-styleunderline"/>
    <w:basedOn w:val="DefaultParagraphFont"/>
    <w:rsid w:val="00E43B90"/>
  </w:style>
  <w:style w:type="paragraph" w:customStyle="1" w:styleId="m4240400669014671728gmail-msonormal">
    <w:name w:val="m_4240400669014671728gmail-msonormal"/>
    <w:basedOn w:val="Normal"/>
    <w:rsid w:val="00E43B90"/>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E43B90"/>
  </w:style>
  <w:style w:type="character" w:customStyle="1" w:styleId="tweetinfo-heartstat">
    <w:name w:val="tweetinfo-heartstat"/>
    <w:basedOn w:val="DefaultParagraphFont"/>
    <w:rsid w:val="00E43B90"/>
  </w:style>
  <w:style w:type="character" w:customStyle="1" w:styleId="playbutton-flyout">
    <w:name w:val="playbutton-flyout"/>
    <w:basedOn w:val="DefaultParagraphFont"/>
    <w:rsid w:val="00E43B90"/>
  </w:style>
  <w:style w:type="character" w:customStyle="1" w:styleId="inlinevideo-videolabel">
    <w:name w:val="inlinevideo-videolabel"/>
    <w:basedOn w:val="DefaultParagraphFont"/>
    <w:rsid w:val="00E43B90"/>
  </w:style>
  <w:style w:type="character" w:customStyle="1" w:styleId="inlinevideo-videoduration">
    <w:name w:val="inlinevideo-videoduration"/>
    <w:basedOn w:val="DefaultParagraphFont"/>
    <w:rsid w:val="00E43B90"/>
  </w:style>
  <w:style w:type="character" w:customStyle="1" w:styleId="5yl5">
    <w:name w:val="_5yl5"/>
    <w:basedOn w:val="DefaultParagraphFont"/>
    <w:rsid w:val="00E43B90"/>
  </w:style>
  <w:style w:type="character" w:customStyle="1" w:styleId="balancedheadline">
    <w:name w:val="balancedheadline"/>
    <w:basedOn w:val="DefaultParagraphFont"/>
    <w:rsid w:val="00E43B90"/>
  </w:style>
  <w:style w:type="paragraph" w:customStyle="1" w:styleId="css-xhhu0i">
    <w:name w:val="css-xhhu0i"/>
    <w:basedOn w:val="Normal"/>
    <w:rsid w:val="00E43B90"/>
    <w:pPr>
      <w:spacing w:before="100" w:beforeAutospacing="1" w:after="100" w:afterAutospacing="1"/>
    </w:pPr>
    <w:rPr>
      <w:rFonts w:eastAsia="Times New Roman"/>
    </w:rPr>
  </w:style>
  <w:style w:type="paragraph" w:customStyle="1" w:styleId="fellowname">
    <w:name w:val="fellow__name"/>
    <w:basedOn w:val="Normal"/>
    <w:rsid w:val="00E43B90"/>
    <w:pPr>
      <w:spacing w:before="100" w:beforeAutospacing="1" w:after="100" w:afterAutospacing="1"/>
    </w:pPr>
    <w:rPr>
      <w:rFonts w:eastAsia="Times New Roman"/>
    </w:rPr>
  </w:style>
  <w:style w:type="paragraph" w:customStyle="1" w:styleId="hword2">
    <w:name w:val="hword2"/>
    <w:basedOn w:val="Normal"/>
    <w:qFormat/>
    <w:rsid w:val="00E43B90"/>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E43B90"/>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E43B90"/>
  </w:style>
  <w:style w:type="character" w:customStyle="1" w:styleId="UnresolvedMention10">
    <w:name w:val="Unresolved Mention10"/>
    <w:basedOn w:val="DefaultParagraphFont"/>
    <w:uiPriority w:val="99"/>
    <w:semiHidden/>
    <w:unhideWhenUsed/>
    <w:rsid w:val="00E43B90"/>
    <w:rPr>
      <w:color w:val="605E5C"/>
      <w:shd w:val="clear" w:color="auto" w:fill="E1DFDD"/>
    </w:rPr>
  </w:style>
  <w:style w:type="character" w:customStyle="1" w:styleId="UnresolvedMention100">
    <w:name w:val="Unresolved Mention100"/>
    <w:basedOn w:val="DefaultParagraphFont"/>
    <w:uiPriority w:val="99"/>
    <w:semiHidden/>
    <w:unhideWhenUsed/>
    <w:rsid w:val="00E43B90"/>
    <w:rPr>
      <w:color w:val="605E5C"/>
      <w:shd w:val="clear" w:color="auto" w:fill="E1DFDD"/>
    </w:rPr>
  </w:style>
  <w:style w:type="character" w:customStyle="1" w:styleId="UnresolvedMention1000">
    <w:name w:val="Unresolved Mention1000"/>
    <w:basedOn w:val="DefaultParagraphFont"/>
    <w:uiPriority w:val="99"/>
    <w:semiHidden/>
    <w:unhideWhenUsed/>
    <w:rsid w:val="00E43B90"/>
    <w:rPr>
      <w:color w:val="605E5C"/>
      <w:shd w:val="clear" w:color="auto" w:fill="E1DFDD"/>
    </w:rPr>
  </w:style>
  <w:style w:type="character" w:customStyle="1" w:styleId="UnresolvedMention10000">
    <w:name w:val="Unresolved Mention10000"/>
    <w:basedOn w:val="DefaultParagraphFont"/>
    <w:uiPriority w:val="99"/>
    <w:semiHidden/>
    <w:unhideWhenUsed/>
    <w:rsid w:val="00E43B90"/>
    <w:rPr>
      <w:color w:val="605E5C"/>
      <w:shd w:val="clear" w:color="auto" w:fill="E1DFDD"/>
    </w:rPr>
  </w:style>
  <w:style w:type="character" w:customStyle="1" w:styleId="UnresolvedMention100000">
    <w:name w:val="Unresolved Mention100000"/>
    <w:basedOn w:val="DefaultParagraphFont"/>
    <w:uiPriority w:val="99"/>
    <w:semiHidden/>
    <w:unhideWhenUsed/>
    <w:rsid w:val="00E43B90"/>
    <w:rPr>
      <w:color w:val="605E5C"/>
      <w:shd w:val="clear" w:color="auto" w:fill="E1DFDD"/>
    </w:rPr>
  </w:style>
  <w:style w:type="character" w:customStyle="1" w:styleId="UnresolvedMention1000000">
    <w:name w:val="Unresolved Mention1000000"/>
    <w:basedOn w:val="DefaultParagraphFont"/>
    <w:uiPriority w:val="99"/>
    <w:semiHidden/>
    <w:unhideWhenUsed/>
    <w:rsid w:val="00E43B90"/>
    <w:rPr>
      <w:color w:val="605E5C"/>
      <w:shd w:val="clear" w:color="auto" w:fill="E1DFDD"/>
    </w:rPr>
  </w:style>
  <w:style w:type="character" w:customStyle="1" w:styleId="UnresolvedMention10000000">
    <w:name w:val="Unresolved Mention10000000"/>
    <w:basedOn w:val="DefaultParagraphFont"/>
    <w:uiPriority w:val="99"/>
    <w:semiHidden/>
    <w:unhideWhenUsed/>
    <w:rsid w:val="00E43B90"/>
    <w:rPr>
      <w:color w:val="605E5C"/>
      <w:shd w:val="clear" w:color="auto" w:fill="E1DFDD"/>
    </w:rPr>
  </w:style>
  <w:style w:type="character" w:customStyle="1" w:styleId="UnresolvedMention100000000">
    <w:name w:val="Unresolved Mention100000000"/>
    <w:basedOn w:val="DefaultParagraphFont"/>
    <w:uiPriority w:val="99"/>
    <w:semiHidden/>
    <w:unhideWhenUsed/>
    <w:rsid w:val="00E43B90"/>
    <w:rPr>
      <w:color w:val="605E5C"/>
      <w:shd w:val="clear" w:color="auto" w:fill="E1DFDD"/>
    </w:rPr>
  </w:style>
  <w:style w:type="character" w:customStyle="1" w:styleId="UnresolvedMention1000000000">
    <w:name w:val="Unresolved Mention1000000000"/>
    <w:basedOn w:val="DefaultParagraphFont"/>
    <w:uiPriority w:val="99"/>
    <w:semiHidden/>
    <w:unhideWhenUsed/>
    <w:rsid w:val="00E43B90"/>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E43B90"/>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E43B90"/>
    <w:rPr>
      <w:color w:val="605E5C"/>
      <w:shd w:val="clear" w:color="auto" w:fill="E1DFDD"/>
    </w:rPr>
  </w:style>
  <w:style w:type="character" w:customStyle="1" w:styleId="m-4768620939706884080gmail-style13ptbold">
    <w:name w:val="m_-4768620939706884080gmail-style13ptbold"/>
    <w:basedOn w:val="DefaultParagraphFont"/>
    <w:rsid w:val="00E43B90"/>
  </w:style>
  <w:style w:type="character" w:customStyle="1" w:styleId="m-6639950760076288358gmail-style13ptbold">
    <w:name w:val="m_-6639950760076288358gmail-style13ptbold"/>
    <w:basedOn w:val="DefaultParagraphFont"/>
    <w:rsid w:val="00E43B90"/>
  </w:style>
  <w:style w:type="character" w:customStyle="1" w:styleId="m-6639950760076288358gmail-msohyperlink">
    <w:name w:val="m_-6639950760076288358gmail-msohyperlink"/>
    <w:basedOn w:val="DefaultParagraphFont"/>
    <w:rsid w:val="00E43B90"/>
  </w:style>
  <w:style w:type="character" w:customStyle="1" w:styleId="m-6639950760076288358gmail-m4841727538114946087gmail-styleunderline">
    <w:name w:val="m_-6639950760076288358gmail-m4841727538114946087gmail-styleunderline"/>
    <w:basedOn w:val="DefaultParagraphFont"/>
    <w:rsid w:val="00E43B90"/>
  </w:style>
  <w:style w:type="character" w:customStyle="1" w:styleId="m8998500066486699605gmail-style13ptbold">
    <w:name w:val="m_8998500066486699605gmail-style13ptbold"/>
    <w:basedOn w:val="DefaultParagraphFont"/>
    <w:rsid w:val="00E43B90"/>
  </w:style>
  <w:style w:type="character" w:customStyle="1" w:styleId="m8998500066486699605gmail-styleunderline">
    <w:name w:val="m_8998500066486699605gmail-styleunderline"/>
    <w:basedOn w:val="DefaultParagraphFont"/>
    <w:rsid w:val="00E43B90"/>
  </w:style>
  <w:style w:type="character" w:customStyle="1" w:styleId="m-4007627453485596929gmail-style13ptbold">
    <w:name w:val="m_-4007627453485596929gmail-style13ptbold"/>
    <w:basedOn w:val="DefaultParagraphFont"/>
    <w:rsid w:val="00E43B90"/>
  </w:style>
  <w:style w:type="character" w:customStyle="1" w:styleId="QuoteChar2">
    <w:name w:val="Quote Char2"/>
    <w:basedOn w:val="DefaultParagraphFont"/>
    <w:uiPriority w:val="29"/>
    <w:rsid w:val="00E43B90"/>
    <w:rPr>
      <w:rFonts w:ascii="Cambria" w:hAnsi="Cambria" w:cs="Calibri"/>
      <w:i/>
      <w:iCs/>
      <w:color w:val="404040" w:themeColor="text1" w:themeTint="BF"/>
    </w:rPr>
  </w:style>
  <w:style w:type="character" w:customStyle="1" w:styleId="letter">
    <w:name w:val="letter"/>
    <w:basedOn w:val="DefaultParagraphFont"/>
    <w:rsid w:val="00E43B90"/>
  </w:style>
  <w:style w:type="character" w:customStyle="1" w:styleId="mdash">
    <w:name w:val="mdash"/>
    <w:basedOn w:val="DefaultParagraphFont"/>
    <w:rsid w:val="00E43B90"/>
  </w:style>
  <w:style w:type="character" w:customStyle="1" w:styleId="untext">
    <w:name w:val="untext"/>
    <w:basedOn w:val="DefaultParagraphFont"/>
    <w:rsid w:val="00E43B90"/>
  </w:style>
  <w:style w:type="character" w:customStyle="1" w:styleId="vis">
    <w:name w:val="vis"/>
    <w:basedOn w:val="DefaultParagraphFont"/>
    <w:rsid w:val="00E43B90"/>
  </w:style>
  <w:style w:type="character" w:customStyle="1" w:styleId="ex-sent">
    <w:name w:val="ex-sent"/>
    <w:basedOn w:val="DefaultParagraphFont"/>
    <w:rsid w:val="00E43B90"/>
  </w:style>
  <w:style w:type="character" w:customStyle="1" w:styleId="mwtwi">
    <w:name w:val="mw_t_wi"/>
    <w:basedOn w:val="DefaultParagraphFont"/>
    <w:rsid w:val="00E43B90"/>
  </w:style>
  <w:style w:type="paragraph" w:customStyle="1" w:styleId="marginright">
    <w:name w:val="margin_right"/>
    <w:basedOn w:val="Normal"/>
    <w:rsid w:val="00E43B90"/>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E43B90"/>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rsid w:val="00E43B90"/>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E43B90"/>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E43B90"/>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E43B90"/>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E43B90"/>
  </w:style>
  <w:style w:type="character" w:customStyle="1" w:styleId="paddingrightxxs1">
    <w:name w:val="padding_right_xxs1"/>
    <w:basedOn w:val="DefaultParagraphFont"/>
    <w:rsid w:val="00E43B90"/>
  </w:style>
  <w:style w:type="character" w:customStyle="1" w:styleId="nowrap1">
    <w:name w:val="nowrap1"/>
    <w:basedOn w:val="DefaultParagraphFont"/>
    <w:rsid w:val="00E43B90"/>
  </w:style>
  <w:style w:type="paragraph" w:customStyle="1" w:styleId="item">
    <w:name w:val="item"/>
    <w:basedOn w:val="Normal"/>
    <w:rsid w:val="00E43B90"/>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E43B90"/>
    <w:rPr>
      <w:rFonts w:ascii="Lora" w:hAnsi="Lora" w:hint="default"/>
      <w:i/>
      <w:iCs/>
      <w:color w:val="000000"/>
      <w:sz w:val="30"/>
      <w:szCs w:val="30"/>
    </w:rPr>
  </w:style>
  <w:style w:type="character" w:customStyle="1" w:styleId="italic1">
    <w:name w:val="italic1"/>
    <w:basedOn w:val="DefaultParagraphFont"/>
    <w:rsid w:val="00E43B90"/>
    <w:rPr>
      <w:i/>
      <w:iCs/>
    </w:rPr>
  </w:style>
  <w:style w:type="character" w:customStyle="1" w:styleId="articleimagecredit2">
    <w:name w:val="article_image_credit2"/>
    <w:basedOn w:val="DefaultParagraphFont"/>
    <w:rsid w:val="00E43B90"/>
    <w:rPr>
      <w:rFonts w:ascii="Lora" w:hAnsi="Lora" w:hint="default"/>
      <w:i/>
      <w:iCs/>
      <w:sz w:val="24"/>
      <w:szCs w:val="24"/>
    </w:rPr>
  </w:style>
  <w:style w:type="character" w:customStyle="1" w:styleId="articlesponsored2">
    <w:name w:val="article_sponsored2"/>
    <w:basedOn w:val="DefaultParagraphFont"/>
    <w:rsid w:val="00E43B90"/>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E43B90"/>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E43B90"/>
    <w:pPr>
      <w:spacing w:after="180"/>
    </w:pPr>
    <w:rPr>
      <w:rFonts w:ascii="Lora" w:eastAsia="Times New Roman" w:hAnsi="Lora"/>
      <w:szCs w:val="20"/>
      <w:lang w:eastAsia="zh-CN"/>
    </w:rPr>
  </w:style>
  <w:style w:type="paragraph" w:customStyle="1" w:styleId="marginbottomxl1">
    <w:name w:val="margin_bottom_xl1"/>
    <w:basedOn w:val="Normal"/>
    <w:rsid w:val="00E43B90"/>
    <w:pPr>
      <w:spacing w:after="540"/>
    </w:pPr>
    <w:rPr>
      <w:rFonts w:ascii="Lora" w:eastAsia="Times New Roman" w:hAnsi="Lora"/>
      <w:szCs w:val="20"/>
      <w:lang w:eastAsia="zh-CN"/>
    </w:rPr>
  </w:style>
  <w:style w:type="character" w:customStyle="1" w:styleId="read-morefooter">
    <w:name w:val="read-more__footer"/>
    <w:basedOn w:val="DefaultParagraphFont"/>
    <w:rsid w:val="00E43B90"/>
  </w:style>
  <w:style w:type="paragraph" w:customStyle="1" w:styleId="jsx-671803276">
    <w:name w:val="jsx-671803276"/>
    <w:basedOn w:val="Normal"/>
    <w:rsid w:val="00E43B90"/>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E43B90"/>
  </w:style>
  <w:style w:type="character" w:customStyle="1" w:styleId="uwnk-">
    <w:name w:val="uwnk-"/>
    <w:basedOn w:val="DefaultParagraphFont"/>
    <w:rsid w:val="00E43B90"/>
  </w:style>
  <w:style w:type="character" w:customStyle="1" w:styleId="c-messagebody">
    <w:name w:val="c-message__body"/>
    <w:basedOn w:val="DefaultParagraphFont"/>
    <w:rsid w:val="00E43B90"/>
  </w:style>
  <w:style w:type="paragraph" w:customStyle="1" w:styleId="field-content1">
    <w:name w:val="field-content1"/>
    <w:basedOn w:val="Normal"/>
    <w:rsid w:val="00E43B90"/>
    <w:pPr>
      <w:spacing w:before="100" w:beforeAutospacing="1" w:after="100" w:afterAutospacing="1"/>
    </w:pPr>
    <w:rPr>
      <w:rFonts w:eastAsia="Times New Roman"/>
      <w:sz w:val="24"/>
    </w:rPr>
  </w:style>
  <w:style w:type="character" w:customStyle="1" w:styleId="bb-that-spotlighttext">
    <w:name w:val="bb-that-spotlight__text"/>
    <w:basedOn w:val="DefaultParagraphFont"/>
    <w:rsid w:val="00E43B90"/>
  </w:style>
  <w:style w:type="character" w:customStyle="1" w:styleId="navi-barlogo--title">
    <w:name w:val="navi-bar__logo--title"/>
    <w:basedOn w:val="DefaultParagraphFont"/>
    <w:rsid w:val="00E43B90"/>
  </w:style>
  <w:style w:type="paragraph" w:customStyle="1" w:styleId="navi-sectionsitem">
    <w:name w:val="navi-sections__item"/>
    <w:basedOn w:val="Normal"/>
    <w:rsid w:val="00E43B90"/>
    <w:pPr>
      <w:spacing w:before="100" w:beforeAutospacing="1" w:after="100" w:afterAutospacing="1"/>
    </w:pPr>
    <w:rPr>
      <w:rFonts w:eastAsia="Times New Roman"/>
      <w:sz w:val="24"/>
    </w:rPr>
  </w:style>
  <w:style w:type="paragraph" w:customStyle="1" w:styleId="navi-submenuitem">
    <w:name w:val="navi-submenu__item"/>
    <w:basedOn w:val="Normal"/>
    <w:rsid w:val="00E43B90"/>
    <w:pPr>
      <w:spacing w:before="100" w:beforeAutospacing="1" w:after="100" w:afterAutospacing="1"/>
    </w:pPr>
    <w:rPr>
      <w:rFonts w:eastAsia="Times New Roman"/>
      <w:sz w:val="24"/>
    </w:rPr>
  </w:style>
  <w:style w:type="character" w:customStyle="1" w:styleId="navi-push-notification-promptctabtn">
    <w:name w:val="navi-push-notification-prompt__cta__btn"/>
    <w:basedOn w:val="DefaultParagraphFont"/>
    <w:rsid w:val="00E43B90"/>
  </w:style>
  <w:style w:type="character" w:customStyle="1" w:styleId="updated-wrap">
    <w:name w:val="updated-wrap"/>
    <w:basedOn w:val="DefaultParagraphFont"/>
    <w:rsid w:val="00E43B90"/>
  </w:style>
  <w:style w:type="character" w:customStyle="1" w:styleId="updated-text">
    <w:name w:val="updated-text"/>
    <w:basedOn w:val="DefaultParagraphFont"/>
    <w:rsid w:val="00E43B90"/>
  </w:style>
  <w:style w:type="character" w:customStyle="1" w:styleId="link3d1a967505">
    <w:name w:val="link__3d1a967505"/>
    <w:basedOn w:val="DefaultParagraphFont"/>
    <w:rsid w:val="00E43B90"/>
  </w:style>
  <w:style w:type="character" w:customStyle="1" w:styleId="pricechange35c7f2a303">
    <w:name w:val="pricechange__35c7f2a303"/>
    <w:basedOn w:val="DefaultParagraphFont"/>
    <w:rsid w:val="00E43B90"/>
  </w:style>
  <w:style w:type="character" w:customStyle="1" w:styleId="percentchange7bf966dc1b">
    <w:name w:val="percentchange__7bf966dc1b"/>
    <w:basedOn w:val="DefaultParagraphFont"/>
    <w:rsid w:val="00E43B90"/>
  </w:style>
  <w:style w:type="character" w:customStyle="1" w:styleId="follow-author-button-container">
    <w:name w:val="follow-author-button-container"/>
    <w:basedOn w:val="DefaultParagraphFont"/>
    <w:rsid w:val="00E43B90"/>
  </w:style>
  <w:style w:type="paragraph" w:customStyle="1" w:styleId="abstract-v2item">
    <w:name w:val="abstract-v2__item"/>
    <w:basedOn w:val="Normal"/>
    <w:rsid w:val="00E43B90"/>
    <w:pPr>
      <w:spacing w:before="100" w:beforeAutospacing="1" w:after="100" w:afterAutospacing="1"/>
    </w:pPr>
    <w:rPr>
      <w:rFonts w:eastAsia="Times New Roman"/>
      <w:sz w:val="24"/>
    </w:rPr>
  </w:style>
  <w:style w:type="character" w:customStyle="1" w:styleId="vjs-control-text">
    <w:name w:val="vjs-control-text"/>
    <w:basedOn w:val="DefaultParagraphFont"/>
    <w:rsid w:val="00E43B90"/>
  </w:style>
  <w:style w:type="character" w:customStyle="1" w:styleId="stylesstandard24ryh">
    <w:name w:val="styles_standard__24ryh"/>
    <w:basedOn w:val="DefaultParagraphFont"/>
    <w:rsid w:val="00E43B90"/>
  </w:style>
  <w:style w:type="character" w:customStyle="1" w:styleId="player-emotion-cache-1w0gw13">
    <w:name w:val="player-emotion-cache-1w0gw13"/>
    <w:basedOn w:val="DefaultParagraphFont"/>
    <w:rsid w:val="00E43B90"/>
  </w:style>
  <w:style w:type="paragraph" w:customStyle="1" w:styleId="buy-copies">
    <w:name w:val="buy-copies"/>
    <w:basedOn w:val="Normal"/>
    <w:rsid w:val="00E43B90"/>
    <w:pPr>
      <w:spacing w:before="100" w:beforeAutospacing="1" w:after="100" w:afterAutospacing="1"/>
    </w:pPr>
    <w:rPr>
      <w:rFonts w:eastAsia="Times New Roman"/>
      <w:sz w:val="24"/>
    </w:rPr>
  </w:style>
  <w:style w:type="paragraph" w:customStyle="1" w:styleId="print-page">
    <w:name w:val="print-page"/>
    <w:basedOn w:val="Normal"/>
    <w:rsid w:val="00E43B90"/>
    <w:pPr>
      <w:spacing w:before="100" w:beforeAutospacing="1" w:after="100" w:afterAutospacing="1"/>
    </w:pPr>
    <w:rPr>
      <w:rFonts w:eastAsia="Times New Roman"/>
      <w:sz w:val="24"/>
    </w:rPr>
  </w:style>
  <w:style w:type="character" w:customStyle="1" w:styleId="lead-in">
    <w:name w:val="lead-in"/>
    <w:basedOn w:val="DefaultParagraphFont"/>
    <w:rsid w:val="00E43B90"/>
  </w:style>
  <w:style w:type="character" w:customStyle="1" w:styleId="lead-in-large">
    <w:name w:val="lead-in-large"/>
    <w:basedOn w:val="DefaultParagraphFont"/>
    <w:rsid w:val="00E43B90"/>
  </w:style>
  <w:style w:type="character" w:customStyle="1" w:styleId="content-type">
    <w:name w:val="content-type"/>
    <w:basedOn w:val="DefaultParagraphFont"/>
    <w:rsid w:val="00E43B90"/>
  </w:style>
  <w:style w:type="character" w:customStyle="1" w:styleId="mediatitle">
    <w:name w:val="mediatitle"/>
    <w:basedOn w:val="DefaultParagraphFont"/>
    <w:rsid w:val="00E43B90"/>
  </w:style>
  <w:style w:type="character" w:customStyle="1" w:styleId="callout">
    <w:name w:val="callout"/>
    <w:basedOn w:val="DefaultParagraphFont"/>
    <w:rsid w:val="00E43B90"/>
  </w:style>
  <w:style w:type="paragraph" w:customStyle="1" w:styleId="collapsed-text">
    <w:name w:val="collapsed-text"/>
    <w:basedOn w:val="Normal"/>
    <w:rsid w:val="00E43B90"/>
    <w:pPr>
      <w:spacing w:before="100" w:beforeAutospacing="1" w:after="100" w:afterAutospacing="1"/>
    </w:pPr>
    <w:rPr>
      <w:rFonts w:eastAsia="Times New Roman"/>
      <w:sz w:val="24"/>
    </w:rPr>
  </w:style>
  <w:style w:type="character" w:customStyle="1" w:styleId="related-itemeyebrow">
    <w:name w:val="related-item__eyebrow"/>
    <w:basedOn w:val="DefaultParagraphFont"/>
    <w:rsid w:val="00E43B90"/>
  </w:style>
  <w:style w:type="paragraph" w:customStyle="1" w:styleId="endmark">
    <w:name w:val="endmark"/>
    <w:basedOn w:val="Normal"/>
    <w:rsid w:val="00E43B90"/>
    <w:pPr>
      <w:spacing w:before="100" w:beforeAutospacing="1" w:after="100" w:afterAutospacing="1"/>
    </w:pPr>
    <w:rPr>
      <w:rFonts w:eastAsia="Times New Roman"/>
      <w:sz w:val="24"/>
    </w:rPr>
  </w:style>
  <w:style w:type="character" w:customStyle="1" w:styleId="articlegalleryname--3lmvu">
    <w:name w:val="articlegallery__name--3lmvu"/>
    <w:basedOn w:val="DefaultParagraphFont"/>
    <w:rsid w:val="00E43B90"/>
  </w:style>
  <w:style w:type="paragraph" w:customStyle="1" w:styleId="navnavlistitemh3j9r">
    <w:name w:val="nav_navlistitem__h3j9r"/>
    <w:basedOn w:val="Normal"/>
    <w:rsid w:val="00E43B90"/>
    <w:pPr>
      <w:spacing w:before="100" w:beforeAutospacing="1" w:after="100" w:afterAutospacing="1"/>
    </w:pPr>
    <w:rPr>
      <w:rFonts w:eastAsia="Times New Roman"/>
      <w:sz w:val="24"/>
    </w:rPr>
  </w:style>
  <w:style w:type="paragraph" w:customStyle="1" w:styleId="navaccountlinksnavlistitem1wflo">
    <w:name w:val="navaccountlinks_navlistitem__1wflo"/>
    <w:basedOn w:val="Normal"/>
    <w:rsid w:val="00E43B90"/>
    <w:pPr>
      <w:spacing w:before="100" w:beforeAutospacing="1" w:after="100" w:afterAutospacing="1"/>
    </w:pPr>
    <w:rPr>
      <w:rFonts w:eastAsia="Times New Roman"/>
      <w:sz w:val="24"/>
    </w:rPr>
  </w:style>
  <w:style w:type="paragraph" w:customStyle="1" w:styleId="articleparagraphroot2qm08">
    <w:name w:val="articleparagraph_root__2qm08"/>
    <w:basedOn w:val="Normal"/>
    <w:rsid w:val="00E43B90"/>
    <w:pPr>
      <w:spacing w:before="100" w:beforeAutospacing="1" w:after="100" w:afterAutospacing="1"/>
    </w:pPr>
    <w:rPr>
      <w:rFonts w:eastAsia="Times New Roman"/>
      <w:sz w:val="24"/>
    </w:rPr>
  </w:style>
  <w:style w:type="character" w:customStyle="1" w:styleId="nudgeexpandedcount2nerh">
    <w:name w:val="nudgeexpanded_count__2nerh"/>
    <w:basedOn w:val="DefaultParagraphFont"/>
    <w:rsid w:val="00E43B90"/>
  </w:style>
  <w:style w:type="character" w:customStyle="1" w:styleId="nudgeexpandedcounttext4nyhl">
    <w:name w:val="nudgeexpanded_counttext__4nyhl"/>
    <w:basedOn w:val="DefaultParagraphFont"/>
    <w:rsid w:val="00E43B90"/>
  </w:style>
  <w:style w:type="character" w:customStyle="1" w:styleId="nudge-expandedlogin-cta-span">
    <w:name w:val="nudge-expanded__login-cta-span"/>
    <w:basedOn w:val="DefaultParagraphFont"/>
    <w:rsid w:val="00E43B90"/>
  </w:style>
  <w:style w:type="paragraph" w:customStyle="1" w:styleId="regionselector">
    <w:name w:val="regionselector"/>
    <w:basedOn w:val="Normal"/>
    <w:rsid w:val="00E43B90"/>
    <w:pPr>
      <w:spacing w:before="100" w:beforeAutospacing="1" w:after="100" w:afterAutospacing="1"/>
    </w:pPr>
    <w:rPr>
      <w:rFonts w:eastAsia="Times New Roman"/>
      <w:sz w:val="24"/>
    </w:rPr>
  </w:style>
  <w:style w:type="character" w:customStyle="1" w:styleId="md-pr-8px">
    <w:name w:val="md-pr-8px"/>
    <w:basedOn w:val="DefaultParagraphFont"/>
    <w:rsid w:val="00E43B90"/>
  </w:style>
  <w:style w:type="paragraph" w:customStyle="1" w:styleId="breadcrumbs-item">
    <w:name w:val="breadcrumbs-item"/>
    <w:basedOn w:val="Normal"/>
    <w:rsid w:val="00E43B90"/>
    <w:pPr>
      <w:spacing w:before="100" w:beforeAutospacing="1" w:after="100" w:afterAutospacing="1"/>
    </w:pPr>
    <w:rPr>
      <w:rFonts w:eastAsia="Times New Roman"/>
      <w:sz w:val="24"/>
    </w:rPr>
  </w:style>
  <w:style w:type="character" w:customStyle="1" w:styleId="articlepage--disclosure">
    <w:name w:val="article__page--disclosure"/>
    <w:basedOn w:val="DefaultParagraphFont"/>
    <w:rsid w:val="00E43B90"/>
  </w:style>
  <w:style w:type="character" w:customStyle="1" w:styleId="author-role">
    <w:name w:val="author-role"/>
    <w:basedOn w:val="DefaultParagraphFont"/>
    <w:rsid w:val="00E43B90"/>
  </w:style>
  <w:style w:type="paragraph" w:customStyle="1" w:styleId="author-block-v2artice-date">
    <w:name w:val="author-block-v2__artice-date"/>
    <w:basedOn w:val="Normal"/>
    <w:rsid w:val="00E43B90"/>
    <w:pPr>
      <w:spacing w:before="100" w:beforeAutospacing="1" w:after="100" w:afterAutospacing="1"/>
    </w:pPr>
    <w:rPr>
      <w:rFonts w:eastAsia="Times New Roman"/>
      <w:sz w:val="24"/>
    </w:rPr>
  </w:style>
  <w:style w:type="character" w:customStyle="1" w:styleId="media-credit">
    <w:name w:val="media-credit"/>
    <w:basedOn w:val="DefaultParagraphFont"/>
    <w:rsid w:val="00E43B90"/>
  </w:style>
  <w:style w:type="paragraph" w:customStyle="1" w:styleId="bocitem-list">
    <w:name w:val="boc__item-list"/>
    <w:basedOn w:val="Normal"/>
    <w:rsid w:val="00E43B90"/>
    <w:pPr>
      <w:spacing w:before="100" w:beforeAutospacing="1" w:after="100" w:afterAutospacing="1"/>
    </w:pPr>
    <w:rPr>
      <w:rFonts w:eastAsia="Times New Roman"/>
      <w:sz w:val="24"/>
    </w:rPr>
  </w:style>
  <w:style w:type="character" w:customStyle="1" w:styleId="more-text">
    <w:name w:val="more-text"/>
    <w:basedOn w:val="DefaultParagraphFont"/>
    <w:rsid w:val="00E43B90"/>
  </w:style>
  <w:style w:type="character" w:customStyle="1" w:styleId="mr-4">
    <w:name w:val="mr-4"/>
    <w:basedOn w:val="DefaultParagraphFont"/>
    <w:rsid w:val="00E43B90"/>
  </w:style>
  <w:style w:type="paragraph" w:customStyle="1" w:styleId="desk">
    <w:name w:val="desk"/>
    <w:basedOn w:val="Normal"/>
    <w:rsid w:val="00E43B90"/>
    <w:pPr>
      <w:spacing w:before="100" w:beforeAutospacing="1" w:after="100" w:afterAutospacing="1"/>
    </w:pPr>
    <w:rPr>
      <w:rFonts w:eastAsia="Times New Roman"/>
      <w:sz w:val="24"/>
    </w:rPr>
  </w:style>
  <w:style w:type="paragraph" w:customStyle="1" w:styleId="editorial">
    <w:name w:val="editorial"/>
    <w:basedOn w:val="Normal"/>
    <w:rsid w:val="00E43B90"/>
    <w:pPr>
      <w:spacing w:before="100" w:beforeAutospacing="1" w:after="100" w:afterAutospacing="1"/>
    </w:pPr>
    <w:rPr>
      <w:rFonts w:eastAsia="Times New Roman"/>
      <w:sz w:val="24"/>
    </w:rPr>
  </w:style>
  <w:style w:type="character" w:customStyle="1" w:styleId="texto-cursiva">
    <w:name w:val="texto-cursiva"/>
    <w:basedOn w:val="DefaultParagraphFont"/>
    <w:rsid w:val="00E43B90"/>
  </w:style>
  <w:style w:type="paragraph" w:customStyle="1" w:styleId="cargo-editorial">
    <w:name w:val="cargo-editorial"/>
    <w:basedOn w:val="Normal"/>
    <w:rsid w:val="00E43B90"/>
    <w:pPr>
      <w:spacing w:before="100" w:beforeAutospacing="1" w:after="100" w:afterAutospacing="1"/>
    </w:pPr>
    <w:rPr>
      <w:rFonts w:eastAsia="Times New Roman"/>
      <w:sz w:val="24"/>
    </w:rPr>
  </w:style>
  <w:style w:type="character" w:customStyle="1" w:styleId="jordigual">
    <w:name w:val="jordigual"/>
    <w:basedOn w:val="DefaultParagraphFont"/>
    <w:rsid w:val="00E43B90"/>
  </w:style>
  <w:style w:type="paragraph" w:customStyle="1" w:styleId="related-user-position">
    <w:name w:val="related-user-position"/>
    <w:basedOn w:val="Normal"/>
    <w:rsid w:val="00E43B90"/>
    <w:pPr>
      <w:spacing w:before="100" w:beforeAutospacing="1" w:after="100" w:afterAutospacing="1"/>
    </w:pPr>
    <w:rPr>
      <w:rFonts w:eastAsia="Times New Roman"/>
      <w:sz w:val="24"/>
    </w:rPr>
  </w:style>
  <w:style w:type="character" w:customStyle="1" w:styleId="credit--ctn">
    <w:name w:val="credit--ctn"/>
    <w:basedOn w:val="DefaultParagraphFont"/>
    <w:rsid w:val="00E43B90"/>
  </w:style>
  <w:style w:type="paragraph" w:customStyle="1" w:styleId="stop-here">
    <w:name w:val="stop-here"/>
    <w:basedOn w:val="Normal"/>
    <w:rsid w:val="00E43B90"/>
    <w:pPr>
      <w:spacing w:before="100" w:beforeAutospacing="1" w:after="100" w:afterAutospacing="1"/>
    </w:pPr>
    <w:rPr>
      <w:rFonts w:eastAsia="Times New Roman"/>
      <w:sz w:val="24"/>
    </w:rPr>
  </w:style>
  <w:style w:type="paragraph" w:customStyle="1" w:styleId="rtejustify">
    <w:name w:val="rtejustify"/>
    <w:basedOn w:val="Normal"/>
    <w:rsid w:val="00E43B90"/>
    <w:pPr>
      <w:spacing w:before="100" w:beforeAutospacing="1" w:after="100" w:afterAutospacing="1"/>
    </w:pPr>
    <w:rPr>
      <w:rFonts w:eastAsia="Times New Roman"/>
      <w:sz w:val="24"/>
    </w:rPr>
  </w:style>
  <w:style w:type="paragraph" w:customStyle="1" w:styleId="articlebody0">
    <w:name w:val="article__body"/>
    <w:basedOn w:val="Normal"/>
    <w:rsid w:val="00E43B90"/>
    <w:pPr>
      <w:spacing w:before="100" w:beforeAutospacing="1" w:after="100" w:afterAutospacing="1"/>
    </w:pPr>
    <w:rPr>
      <w:rFonts w:eastAsia="Times New Roman"/>
      <w:sz w:val="24"/>
    </w:rPr>
  </w:style>
  <w:style w:type="character" w:customStyle="1" w:styleId="m-4851586476605706605gmail-styleunderline">
    <w:name w:val="m_-4851586476605706605gmail-styleunderline"/>
    <w:basedOn w:val="DefaultParagraphFont"/>
    <w:rsid w:val="00E43B90"/>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E43B90"/>
    <w:rPr>
      <w:rFonts w:ascii="Arial" w:hAnsi="Arial" w:cs="Arial" w:hint="default"/>
      <w:b/>
      <w:bCs/>
      <w:iCs/>
      <w:sz w:val="24"/>
      <w:szCs w:val="28"/>
      <w:lang w:val="en-US" w:eastAsia="en-US" w:bidi="ar-SA"/>
    </w:rPr>
  </w:style>
  <w:style w:type="character" w:customStyle="1" w:styleId="10garamond">
    <w:name w:val="10 garamond"/>
    <w:rsid w:val="00E43B90"/>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Card2">
    <w:name w:val="Card"/>
    <w:basedOn w:val="Heading1"/>
    <w:autoRedefine/>
    <w:uiPriority w:val="99"/>
    <w:qFormat/>
    <w:rsid w:val="00E43B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70704">
      <w:bodyDiv w:val="1"/>
      <w:marLeft w:val="0"/>
      <w:marRight w:val="0"/>
      <w:marTop w:val="0"/>
      <w:marBottom w:val="0"/>
      <w:divBdr>
        <w:top w:val="none" w:sz="0" w:space="0" w:color="auto"/>
        <w:left w:val="none" w:sz="0" w:space="0" w:color="auto"/>
        <w:bottom w:val="none" w:sz="0" w:space="0" w:color="auto"/>
        <w:right w:val="none" w:sz="0" w:space="0" w:color="auto"/>
      </w:divBdr>
    </w:div>
    <w:div w:id="9786511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www.pnas.org/content/early/2020/05/20/1921260117"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C2494-6F4D-5F4A-8D7F-9CDEDD3A44CC}">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17</Pages>
  <Words>11711</Words>
  <Characters>54461</Characters>
  <Application>Microsoft Office Word</Application>
  <DocSecurity>0</DocSecurity>
  <Lines>907</Lines>
  <Paragraphs>403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5</cp:revision>
  <dcterms:created xsi:type="dcterms:W3CDTF">2021-12-18T16:15:00Z</dcterms:created>
  <dcterms:modified xsi:type="dcterms:W3CDTF">2021-12-18T18:00:00Z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