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9295A" w14:textId="77777777" w:rsidR="00590309" w:rsidRPr="002401A3" w:rsidRDefault="00590309" w:rsidP="00590309">
      <w:pPr>
        <w:pStyle w:val="Heading1"/>
        <w:rPr>
          <w:rFonts w:cs="Calibri"/>
        </w:rPr>
      </w:pPr>
      <w:r w:rsidRPr="002401A3">
        <w:rPr>
          <w:rFonts w:cs="Calibri"/>
        </w:rPr>
        <w:t>AC</w:t>
      </w:r>
    </w:p>
    <w:p w14:paraId="20F460A0" w14:textId="77777777" w:rsidR="00590309" w:rsidRPr="002401A3" w:rsidRDefault="00590309" w:rsidP="00590309">
      <w:pPr>
        <w:pStyle w:val="Heading3"/>
        <w:rPr>
          <w:rFonts w:cs="Calibri"/>
        </w:rPr>
      </w:pPr>
      <w:r w:rsidRPr="002401A3">
        <w:rPr>
          <w:rFonts w:cs="Calibri"/>
        </w:rPr>
        <w:lastRenderedPageBreak/>
        <w:t>Advantage 1: Space Debris</w:t>
      </w:r>
    </w:p>
    <w:p w14:paraId="5A2BA893" w14:textId="77777777" w:rsidR="00590309" w:rsidRPr="002401A3" w:rsidRDefault="00590309" w:rsidP="00590309">
      <w:pPr>
        <w:pStyle w:val="Heading4"/>
        <w:rPr>
          <w:rFonts w:cs="Calibri"/>
        </w:rPr>
      </w:pPr>
      <w:r w:rsidRPr="002401A3">
        <w:rPr>
          <w:rFonts w:cs="Calibri"/>
        </w:rPr>
        <w:t xml:space="preserve">Private companies are cramming satellites into the Earth’s orbit which are quickly becoming defunct pieces of “space junk.” </w:t>
      </w:r>
    </w:p>
    <w:p w14:paraId="57EEF00F" w14:textId="77777777" w:rsidR="00590309" w:rsidRPr="002401A3" w:rsidRDefault="00590309" w:rsidP="00590309">
      <w:r w:rsidRPr="002401A3">
        <w:t xml:space="preserve">Therese </w:t>
      </w:r>
      <w:r w:rsidRPr="002401A3">
        <w:rPr>
          <w:b/>
          <w:bCs/>
          <w:sz w:val="26"/>
          <w:szCs w:val="26"/>
        </w:rPr>
        <w:t>Wood, 20</w:t>
      </w:r>
      <w:r w:rsidRPr="002401A3">
        <w:t xml:space="preserve"> - ("Who owns our orbit: Just how many satellites are there in </w:t>
      </w:r>
      <w:proofErr w:type="gramStart"/>
      <w:r w:rsidRPr="002401A3">
        <w:t>space?,</w:t>
      </w:r>
      <w:proofErr w:type="gramEnd"/>
      <w:r w:rsidRPr="002401A3">
        <w:t>" World Economic Forum, 10-23-2020, 12-8-2021https://www.weforum.org/agenda/2020/10/visualizing-easrth-satellites-sapce-spacex)//AW</w:t>
      </w:r>
    </w:p>
    <w:p w14:paraId="047C556E" w14:textId="77777777" w:rsidR="00590309" w:rsidRPr="002401A3" w:rsidRDefault="00590309" w:rsidP="00590309">
      <w:pPr>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t>
      </w:r>
      <w:proofErr w:type="gramStart"/>
      <w:r w:rsidRPr="002401A3">
        <w:rPr>
          <w:sz w:val="12"/>
        </w:rPr>
        <w:t>With</w:t>
      </w:r>
      <w:proofErr w:type="gramEnd"/>
      <w:r w:rsidRPr="002401A3">
        <w:rPr>
          <w:sz w:val="12"/>
        </w:rPr>
        <w:t xml:space="preserve"> SpaceX’s planned </w:t>
      </w:r>
      <w:proofErr w:type="spellStart"/>
      <w:r w:rsidRPr="002401A3">
        <w:rPr>
          <w:sz w:val="12"/>
        </w:rPr>
        <w:t>Starlink</w:t>
      </w:r>
      <w:proofErr w:type="spellEnd"/>
      <w:r w:rsidRPr="002401A3">
        <w:rPr>
          <w:sz w:val="12"/>
        </w:rPr>
        <w:t xml:space="preserve">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p>
    <w:p w14:paraId="30E6189B" w14:textId="77777777" w:rsidR="00590309" w:rsidRPr="002401A3" w:rsidRDefault="00590309" w:rsidP="00590309">
      <w:pPr>
        <w:pStyle w:val="Heading4"/>
        <w:rPr>
          <w:rFonts w:cs="Calibri"/>
        </w:rPr>
      </w:pPr>
      <w:r w:rsidRPr="002401A3">
        <w:rPr>
          <w:rFonts w:cs="Calibri"/>
        </w:rPr>
        <w:t xml:space="preserve">Increasing space debris levels will inevitably set off a chain of collisions.  </w:t>
      </w:r>
    </w:p>
    <w:p w14:paraId="064ABC44" w14:textId="77777777" w:rsidR="00590309" w:rsidRPr="002401A3" w:rsidRDefault="00590309" w:rsidP="00590309">
      <w:r w:rsidRPr="002401A3">
        <w:t xml:space="preserve">Chelsea </w:t>
      </w:r>
      <w:proofErr w:type="spellStart"/>
      <w:r w:rsidRPr="002401A3">
        <w:rPr>
          <w:b/>
          <w:bCs/>
          <w:sz w:val="24"/>
        </w:rPr>
        <w:t>MuñOz-Patchen</w:t>
      </w:r>
      <w:proofErr w:type="spellEnd"/>
      <w:r w:rsidRPr="002401A3">
        <w:rPr>
          <w:b/>
          <w:bCs/>
          <w:sz w:val="24"/>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7C253AE4" w14:textId="77777777" w:rsidR="00590309" w:rsidRPr="002401A3" w:rsidRDefault="00590309" w:rsidP="00590309">
      <w:pPr>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 xml:space="preserve">debris cannot be tracked </w:t>
      </w:r>
      <w:r w:rsidRPr="0068561E">
        <w:rPr>
          <w:u w:val="single"/>
        </w:rPr>
        <w:t>due to</w:t>
      </w:r>
      <w:r w:rsidRPr="0068561E">
        <w:rPr>
          <w:sz w:val="10"/>
        </w:rPr>
        <w:t xml:space="preserve"> its </w:t>
      </w:r>
      <w:r w:rsidRPr="0068561E">
        <w:rPr>
          <w:u w:val="single"/>
        </w:rPr>
        <w:t>size and</w:t>
      </w:r>
      <w:r w:rsidRPr="0068561E">
        <w:rPr>
          <w:sz w:val="10"/>
        </w:rPr>
        <w:t xml:space="preserve"> the </w:t>
      </w:r>
      <w:r w:rsidRPr="0068561E">
        <w:rPr>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w:t>
      </w:r>
      <w:r w:rsidRPr="002401A3">
        <w:rPr>
          <w:sz w:val="10"/>
        </w:rPr>
        <w:lastRenderedPageBreak/>
        <w:t xml:space="preserve">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3F16CFFA" w14:textId="77777777" w:rsidR="00590309" w:rsidRPr="002401A3" w:rsidRDefault="00590309" w:rsidP="00590309">
      <w:pPr>
        <w:pStyle w:val="Heading4"/>
        <w:rPr>
          <w:rFonts w:cs="Calibri"/>
        </w:rPr>
      </w:pPr>
      <w:r w:rsidRPr="002401A3">
        <w:rPr>
          <w:rFonts w:cs="Calibri"/>
        </w:rPr>
        <w:t>Laundry list of impacts.</w:t>
      </w:r>
    </w:p>
    <w:p w14:paraId="6935848E" w14:textId="77777777" w:rsidR="00590309" w:rsidRPr="002401A3" w:rsidRDefault="00590309" w:rsidP="00590309">
      <w:pPr>
        <w:rPr>
          <w:szCs w:val="22"/>
        </w:rPr>
      </w:pPr>
      <w:r w:rsidRPr="002401A3">
        <w:rPr>
          <w:szCs w:val="22"/>
        </w:rPr>
        <w:t xml:space="preserve">George </w:t>
      </w:r>
      <w:proofErr w:type="spellStart"/>
      <w:r w:rsidRPr="002401A3">
        <w:rPr>
          <w:b/>
          <w:bCs/>
          <w:sz w:val="26"/>
          <w:szCs w:val="26"/>
        </w:rPr>
        <w:t>Dvorsky</w:t>
      </w:r>
      <w:proofErr w:type="spellEnd"/>
      <w:r w:rsidRPr="002401A3">
        <w:rPr>
          <w:b/>
          <w:bCs/>
          <w:sz w:val="26"/>
          <w:szCs w:val="26"/>
        </w:rPr>
        <w:t>, 15</w:t>
      </w:r>
      <w:r w:rsidRPr="002401A3">
        <w:rPr>
          <w:szCs w:val="22"/>
        </w:rPr>
        <w:t xml:space="preserve"> - ("What Would Happen If All Our Satellites Were Suddenly </w:t>
      </w:r>
      <w:proofErr w:type="gramStart"/>
      <w:r w:rsidRPr="002401A3">
        <w:rPr>
          <w:szCs w:val="22"/>
        </w:rPr>
        <w:t>Destroyed?,</w:t>
      </w:r>
      <w:proofErr w:type="gramEnd"/>
      <w:r w:rsidRPr="002401A3">
        <w:rPr>
          <w:szCs w:val="22"/>
        </w:rPr>
        <w:t>" 6-4-2015, 12-10-2021https://gizmodo.com/what-would-happen-if-all-our-satellites-were-suddenly-d-1709006681)//AW</w:t>
      </w:r>
    </w:p>
    <w:p w14:paraId="452B3A84" w14:textId="77777777" w:rsidR="00590309" w:rsidRPr="002401A3" w:rsidRDefault="00590309" w:rsidP="00590309">
      <w:pPr>
        <w:rPr>
          <w:sz w:val="12"/>
          <w:szCs w:val="22"/>
        </w:rPr>
      </w:pPr>
      <w:r w:rsidRPr="002401A3">
        <w:rPr>
          <w:sz w:val="12"/>
          <w:szCs w:val="22"/>
        </w:rPr>
        <w:t xml:space="preserve">Lastly, there’s the Kessler Syndrome to consider. This scenario was portrayed in the 2013 film Gravity. In the movie, a Russian missile strike on a defunct satellite inadvertently causes a cascading chain reaction that formed an ever-growing cloud of orbiting space debris. Anything in the cloud’s wake—including satellites, space stations, and astronauts—gets annihilated. Disturbingly, </w:t>
      </w:r>
      <w:r w:rsidRPr="002401A3">
        <w:rPr>
          <w:szCs w:val="22"/>
          <w:u w:val="single"/>
        </w:rPr>
        <w:t xml:space="preserve">the </w:t>
      </w:r>
      <w:r w:rsidRPr="002401A3">
        <w:rPr>
          <w:szCs w:val="22"/>
          <w:highlight w:val="yellow"/>
          <w:u w:val="single"/>
        </w:rPr>
        <w:t xml:space="preserve">Kessler Syndrome is </w:t>
      </w:r>
      <w:r w:rsidRPr="0068561E">
        <w:rPr>
          <w:szCs w:val="22"/>
          <w:u w:val="single"/>
        </w:rPr>
        <w:t xml:space="preserve">a </w:t>
      </w:r>
      <w:r w:rsidRPr="002401A3">
        <w:rPr>
          <w:szCs w:val="22"/>
          <w:highlight w:val="yellow"/>
          <w:u w:val="single"/>
        </w:rPr>
        <w:t>very real</w:t>
      </w:r>
      <w:r w:rsidRPr="002401A3">
        <w:rPr>
          <w:szCs w:val="22"/>
          <w:u w:val="single"/>
        </w:rPr>
        <w:t xml:space="preserve"> possibility</w:t>
      </w:r>
      <w:r w:rsidRPr="002401A3">
        <w:rPr>
          <w:sz w:val="12"/>
          <w:szCs w:val="22"/>
        </w:rPr>
        <w:t xml:space="preserve">, and the likelihood of it happening is steadily increasing as more stuff gets thrown into space. Given these grim prospects, it’s fair to ask what might happen to our civilization if any of these things happened. At the risk of gross understatement, </w:t>
      </w:r>
      <w:r w:rsidRPr="002401A3">
        <w:rPr>
          <w:szCs w:val="22"/>
          <w:u w:val="single"/>
        </w:rPr>
        <w:t>the</w:t>
      </w:r>
      <w:r w:rsidRPr="002401A3">
        <w:rPr>
          <w:sz w:val="12"/>
          <w:szCs w:val="22"/>
        </w:rPr>
        <w:t xml:space="preserve"> complete </w:t>
      </w:r>
      <w:r w:rsidRPr="002401A3">
        <w:rPr>
          <w:szCs w:val="22"/>
          <w:highlight w:val="yellow"/>
          <w:u w:val="single"/>
        </w:rPr>
        <w:t>loss of</w:t>
      </w:r>
      <w:r w:rsidRPr="002401A3">
        <w:rPr>
          <w:szCs w:val="22"/>
          <w:u w:val="single"/>
        </w:rPr>
        <w:t xml:space="preserve"> our </w:t>
      </w:r>
      <w:r w:rsidRPr="002401A3">
        <w:rPr>
          <w:szCs w:val="22"/>
          <w:highlight w:val="yellow"/>
          <w:u w:val="single"/>
        </w:rPr>
        <w:t>satellite</w:t>
      </w:r>
      <w:r w:rsidRPr="002401A3">
        <w:rPr>
          <w:szCs w:val="22"/>
          <w:u w:val="single"/>
        </w:rPr>
        <w:t xml:space="preserve"> fleet </w:t>
      </w:r>
      <w:r w:rsidRPr="002401A3">
        <w:rPr>
          <w:szCs w:val="22"/>
          <w:highlight w:val="yellow"/>
          <w:u w:val="single"/>
        </w:rPr>
        <w:t>would instigate</w:t>
      </w:r>
      <w:r w:rsidRPr="002401A3">
        <w:rPr>
          <w:szCs w:val="22"/>
          <w:u w:val="single"/>
        </w:rPr>
        <w:t xml:space="preserve"> a tremendous </w:t>
      </w:r>
      <w:r w:rsidRPr="002401A3">
        <w:rPr>
          <w:szCs w:val="22"/>
          <w:highlight w:val="yellow"/>
          <w:u w:val="single"/>
        </w:rPr>
        <w:t>disruption to</w:t>
      </w:r>
      <w:r w:rsidRPr="002401A3">
        <w:rPr>
          <w:szCs w:val="22"/>
          <w:u w:val="single"/>
        </w:rPr>
        <w:t xml:space="preserve"> </w:t>
      </w:r>
      <w:r w:rsidRPr="002401A3">
        <w:rPr>
          <w:sz w:val="12"/>
          <w:szCs w:val="22"/>
        </w:rPr>
        <w:t>our current mode of</w:t>
      </w:r>
      <w:r w:rsidRPr="002401A3">
        <w:rPr>
          <w:szCs w:val="22"/>
          <w:u w:val="single"/>
        </w:rPr>
        <w:t xml:space="preserve"> </w:t>
      </w:r>
      <w:r w:rsidRPr="002401A3">
        <w:rPr>
          <w:szCs w:val="22"/>
          <w:highlight w:val="yellow"/>
          <w:u w:val="single"/>
        </w:rPr>
        <w:t>tech</w:t>
      </w:r>
      <w:r w:rsidRPr="0068561E">
        <w:rPr>
          <w:szCs w:val="22"/>
          <w:u w:val="single"/>
        </w:rPr>
        <w:t xml:space="preserve">nological </w:t>
      </w:r>
      <w:r w:rsidRPr="002401A3">
        <w:rPr>
          <w:szCs w:val="22"/>
          <w:highlight w:val="yellow"/>
          <w:u w:val="single"/>
        </w:rPr>
        <w:t>existence</w:t>
      </w:r>
      <w:r w:rsidRPr="002401A3">
        <w:rPr>
          <w:sz w:val="12"/>
          <w:szCs w:val="22"/>
        </w:rPr>
        <w:t xml:space="preserve">—disruptions that would be experienced in the short, medium, and long term, and across multiple domains. Compromised Communications Almost immediately </w:t>
      </w:r>
      <w:r w:rsidRPr="002401A3">
        <w:rPr>
          <w:szCs w:val="22"/>
          <w:u w:val="single"/>
        </w:rPr>
        <w:t xml:space="preserve">we’d notice </w:t>
      </w:r>
      <w:r w:rsidRPr="002401A3">
        <w:rPr>
          <w:szCs w:val="22"/>
          <w:highlight w:val="yellow"/>
          <w:u w:val="single"/>
        </w:rPr>
        <w:t>a</w:t>
      </w:r>
      <w:r w:rsidRPr="002401A3">
        <w:rPr>
          <w:szCs w:val="22"/>
          <w:u w:val="single"/>
        </w:rPr>
        <w:t xml:space="preserve"> dramatic </w:t>
      </w:r>
      <w:r w:rsidRPr="002401A3">
        <w:rPr>
          <w:szCs w:val="22"/>
          <w:highlight w:val="yellow"/>
          <w:u w:val="single"/>
        </w:rPr>
        <w:t>reduction in</w:t>
      </w:r>
      <w:r w:rsidRPr="002401A3">
        <w:rPr>
          <w:sz w:val="12"/>
          <w:szCs w:val="22"/>
        </w:rPr>
        <w:t xml:space="preserve"> our </w:t>
      </w:r>
      <w:r w:rsidRPr="002401A3">
        <w:rPr>
          <w:szCs w:val="22"/>
          <w:highlight w:val="yellow"/>
          <w:u w:val="single"/>
        </w:rPr>
        <w:t>ability to</w:t>
      </w:r>
      <w:r w:rsidRPr="002401A3">
        <w:rPr>
          <w:sz w:val="12"/>
          <w:szCs w:val="22"/>
          <w:highlight w:val="yellow"/>
        </w:rPr>
        <w:t xml:space="preserve"> </w:t>
      </w:r>
      <w:r w:rsidRPr="002401A3">
        <w:rPr>
          <w:szCs w:val="22"/>
          <w:highlight w:val="yellow"/>
          <w:u w:val="single"/>
        </w:rPr>
        <w:t>communicate</w:t>
      </w:r>
      <w:r w:rsidRPr="002401A3">
        <w:rPr>
          <w:szCs w:val="22"/>
          <w:u w:val="single"/>
        </w:rPr>
        <w:t xml:space="preserve">, share information, </w:t>
      </w:r>
      <w:r w:rsidRPr="002401A3">
        <w:rPr>
          <w:szCs w:val="22"/>
          <w:highlight w:val="yellow"/>
          <w:u w:val="single"/>
        </w:rPr>
        <w:t xml:space="preserve">and </w:t>
      </w:r>
      <w:r w:rsidRPr="0068561E">
        <w:rPr>
          <w:szCs w:val="22"/>
          <w:u w:val="single"/>
        </w:rPr>
        <w:t xml:space="preserve">conduct </w:t>
      </w:r>
      <w:r w:rsidRPr="002401A3">
        <w:rPr>
          <w:szCs w:val="22"/>
          <w:highlight w:val="yellow"/>
          <w:u w:val="single"/>
        </w:rPr>
        <w:t>transactions</w:t>
      </w:r>
      <w:r w:rsidRPr="002401A3">
        <w:rPr>
          <w:szCs w:val="22"/>
          <w:u w:val="single"/>
        </w:rPr>
        <w:t>.</w:t>
      </w:r>
      <w:r w:rsidRPr="002401A3">
        <w:rPr>
          <w:sz w:val="12"/>
          <w:szCs w:val="22"/>
        </w:rPr>
        <w:t xml:space="preserve"> A visualization from the </w:t>
      </w:r>
      <w:proofErr w:type="spellStart"/>
      <w:r w:rsidRPr="002401A3">
        <w:rPr>
          <w:sz w:val="12"/>
          <w:szCs w:val="22"/>
        </w:rPr>
        <w:t>Opte</w:t>
      </w:r>
      <w:proofErr w:type="spellEnd"/>
      <w:r w:rsidRPr="002401A3">
        <w:rPr>
          <w:sz w:val="12"/>
          <w:szCs w:val="22"/>
        </w:rPr>
        <w:t xml:space="preserve"> Project showing the various routes through a portion of the Internet (</w:t>
      </w:r>
      <w:proofErr w:type="spellStart"/>
      <w:r w:rsidRPr="002401A3">
        <w:rPr>
          <w:sz w:val="12"/>
          <w:szCs w:val="22"/>
        </w:rPr>
        <w:t>Opte</w:t>
      </w:r>
      <w:proofErr w:type="spellEnd"/>
      <w:r w:rsidRPr="002401A3">
        <w:rPr>
          <w:sz w:val="12"/>
          <w:szCs w:val="22"/>
        </w:rPr>
        <w:t xml:space="preserve">/cc) “If our communications satellites are lost, then </w:t>
      </w:r>
      <w:r w:rsidRPr="002401A3">
        <w:rPr>
          <w:szCs w:val="22"/>
          <w:highlight w:val="yellow"/>
          <w:u w:val="single"/>
        </w:rPr>
        <w:t>bandwidth is</w:t>
      </w:r>
      <w:r w:rsidRPr="002401A3">
        <w:rPr>
          <w:sz w:val="12"/>
          <w:szCs w:val="22"/>
        </w:rPr>
        <w:t xml:space="preserve"> also </w:t>
      </w:r>
      <w:r w:rsidRPr="002401A3">
        <w:rPr>
          <w:szCs w:val="22"/>
          <w:highlight w:val="yellow"/>
          <w:u w:val="single"/>
        </w:rPr>
        <w:t>lost</w:t>
      </w:r>
      <w:r w:rsidRPr="002401A3">
        <w:rPr>
          <w:sz w:val="12"/>
          <w:szCs w:val="22"/>
        </w:rPr>
        <w:t>,” Jonathan McDowell tells io9. He’s an astrophysicists and Chandra Observatory scientist who works out of the Harvard-</w:t>
      </w:r>
      <w:r w:rsidRPr="0068561E">
        <w:rPr>
          <w:sz w:val="12"/>
          <w:szCs w:val="22"/>
        </w:rPr>
        <w:t xml:space="preserve">Smithsonian Center for Astrophysics. McDowell says that, with telecommunication satellites wiped out, the </w:t>
      </w:r>
      <w:r w:rsidRPr="0068561E">
        <w:rPr>
          <w:szCs w:val="22"/>
          <w:u w:val="single"/>
        </w:rPr>
        <w:t>burden of telecommunications would fall upon undersea cables</w:t>
      </w:r>
      <w:r w:rsidRPr="0068561E">
        <w:rPr>
          <w:sz w:val="12"/>
          <w:szCs w:val="22"/>
        </w:rPr>
        <w:t xml:space="preserve"> and</w:t>
      </w:r>
      <w:r w:rsidRPr="002401A3">
        <w:rPr>
          <w:sz w:val="12"/>
          <w:szCs w:val="22"/>
        </w:rPr>
        <w:t xml:space="preserve"> ground-based communication systems. But while many forms of communication would disappear in an instant, others would remain. </w:t>
      </w:r>
      <w:r w:rsidRPr="002401A3">
        <w:rPr>
          <w:szCs w:val="22"/>
          <w:u w:val="single"/>
        </w:rPr>
        <w:t xml:space="preserve">All international </w:t>
      </w:r>
      <w:r w:rsidRPr="002401A3">
        <w:rPr>
          <w:szCs w:val="22"/>
          <w:highlight w:val="yellow"/>
          <w:u w:val="single"/>
        </w:rPr>
        <w:t>calls</w:t>
      </w:r>
      <w:r w:rsidRPr="002401A3">
        <w:rPr>
          <w:szCs w:val="22"/>
          <w:u w:val="single"/>
        </w:rPr>
        <w:t xml:space="preserve"> and data traffic </w:t>
      </w:r>
      <w:r w:rsidRPr="002401A3">
        <w:rPr>
          <w:szCs w:val="22"/>
          <w:highlight w:val="yellow"/>
          <w:u w:val="single"/>
        </w:rPr>
        <w:t>would</w:t>
      </w:r>
      <w:r w:rsidRPr="002401A3">
        <w:rPr>
          <w:szCs w:val="22"/>
          <w:u w:val="single"/>
        </w:rPr>
        <w:t xml:space="preserve"> have to </w:t>
      </w:r>
      <w:r w:rsidRPr="002401A3">
        <w:rPr>
          <w:szCs w:val="22"/>
          <w:highlight w:val="yellow"/>
          <w:u w:val="single"/>
        </w:rPr>
        <w:t>be re-routed</w:t>
      </w:r>
      <w:r w:rsidRPr="002401A3">
        <w:rPr>
          <w:sz w:val="12"/>
          <w:szCs w:val="22"/>
        </w:rPr>
        <w:t xml:space="preserve">, placing tremendous pressure on terrestrial and undersea lines. </w:t>
      </w:r>
      <w:r w:rsidRPr="002401A3">
        <w:rPr>
          <w:szCs w:val="22"/>
          <w:highlight w:val="yellow"/>
          <w:u w:val="single"/>
        </w:rPr>
        <w:t>Oversaturation</w:t>
      </w:r>
      <w:r w:rsidRPr="002401A3">
        <w:rPr>
          <w:szCs w:val="22"/>
          <w:u w:val="single"/>
        </w:rPr>
        <w:t xml:space="preserve"> </w:t>
      </w:r>
      <w:r w:rsidRPr="002401A3">
        <w:rPr>
          <w:szCs w:val="22"/>
          <w:highlight w:val="yellow"/>
          <w:u w:val="single"/>
        </w:rPr>
        <w:t>would</w:t>
      </w:r>
      <w:r w:rsidRPr="002401A3">
        <w:rPr>
          <w:szCs w:val="22"/>
          <w:u w:val="single"/>
        </w:rPr>
        <w:t xml:space="preserve"> </w:t>
      </w:r>
      <w:r w:rsidRPr="002401A3">
        <w:rPr>
          <w:szCs w:val="22"/>
          <w:highlight w:val="yellow"/>
          <w:u w:val="single"/>
        </w:rPr>
        <w:t>stretch</w:t>
      </w:r>
      <w:r w:rsidRPr="002401A3">
        <w:rPr>
          <w:szCs w:val="22"/>
          <w:u w:val="single"/>
        </w:rPr>
        <w:t xml:space="preserve"> the </w:t>
      </w:r>
      <w:r w:rsidRPr="002401A3">
        <w:rPr>
          <w:szCs w:val="22"/>
          <w:highlight w:val="yellow"/>
          <w:u w:val="single"/>
        </w:rPr>
        <w:t>capacity</w:t>
      </w:r>
      <w:r w:rsidRPr="002401A3">
        <w:rPr>
          <w:szCs w:val="22"/>
          <w:u w:val="single"/>
        </w:rPr>
        <w:t xml:space="preserve"> of these systems to the limit, </w:t>
      </w:r>
      <w:r w:rsidRPr="002401A3">
        <w:rPr>
          <w:szCs w:val="22"/>
          <w:highlight w:val="yellow"/>
          <w:u w:val="single"/>
        </w:rPr>
        <w:t>preventing</w:t>
      </w:r>
      <w:r w:rsidRPr="002401A3">
        <w:rPr>
          <w:sz w:val="12"/>
          <w:szCs w:val="22"/>
        </w:rPr>
        <w:t xml:space="preserve"> many </w:t>
      </w:r>
      <w:r w:rsidRPr="002401A3">
        <w:rPr>
          <w:szCs w:val="22"/>
          <w:highlight w:val="yellow"/>
          <w:u w:val="single"/>
        </w:rPr>
        <w:t>calls</w:t>
      </w:r>
      <w:r w:rsidRPr="002401A3">
        <w:rPr>
          <w:sz w:val="12"/>
          <w:szCs w:val="22"/>
        </w:rPr>
        <w:t xml:space="preserve"> from going through. Hundreds of millions of </w:t>
      </w:r>
      <w:r w:rsidRPr="002401A3">
        <w:rPr>
          <w:szCs w:val="22"/>
          <w:highlight w:val="yellow"/>
          <w:u w:val="single"/>
        </w:rPr>
        <w:t xml:space="preserve">Internet connections would </w:t>
      </w:r>
      <w:proofErr w:type="gramStart"/>
      <w:r w:rsidRPr="002401A3">
        <w:rPr>
          <w:szCs w:val="22"/>
          <w:highlight w:val="yellow"/>
          <w:u w:val="single"/>
        </w:rPr>
        <w:t>vanish</w:t>
      </w:r>
      <w:r w:rsidRPr="002401A3">
        <w:rPr>
          <w:sz w:val="12"/>
          <w:szCs w:val="22"/>
        </w:rPr>
        <w:t>, or</w:t>
      </w:r>
      <w:proofErr w:type="gramEnd"/>
      <w:r w:rsidRPr="002401A3">
        <w:rPr>
          <w:sz w:val="12"/>
          <w:szCs w:val="22"/>
        </w:rPr>
        <w:t xml:space="preserve"> be severely overloaded. A similar number of </w:t>
      </w:r>
      <w:r w:rsidRPr="002401A3">
        <w:rPr>
          <w:szCs w:val="22"/>
          <w:highlight w:val="yellow"/>
          <w:u w:val="single"/>
        </w:rPr>
        <w:t>cell phones</w:t>
      </w:r>
      <w:r w:rsidRPr="002401A3">
        <w:rPr>
          <w:szCs w:val="22"/>
          <w:u w:val="single"/>
        </w:rPr>
        <w:t xml:space="preserve"> would be </w:t>
      </w:r>
      <w:r w:rsidRPr="002401A3">
        <w:rPr>
          <w:szCs w:val="22"/>
          <w:highlight w:val="yellow"/>
          <w:u w:val="single"/>
        </w:rPr>
        <w:t>rendered useless</w:t>
      </w:r>
      <w:r w:rsidRPr="002401A3">
        <w:rPr>
          <w:sz w:val="12"/>
          <w:szCs w:val="22"/>
        </w:rPr>
        <w:t>. In remote areas, people dependent on satellite for television, Internet, and radio would practically lose all service. Submarine cable map (</w:t>
      </w:r>
      <w:proofErr w:type="spellStart"/>
      <w:r w:rsidRPr="002401A3">
        <w:rPr>
          <w:sz w:val="12"/>
          <w:szCs w:val="22"/>
        </w:rPr>
        <w:t>TeleGeography</w:t>
      </w:r>
      <w:proofErr w:type="spellEnd"/>
      <w:r w:rsidRPr="002401A3">
        <w:rPr>
          <w:sz w:val="12"/>
          <w:szCs w:val="22"/>
        </w:rPr>
        <w:t xml:space="preserve">) “Indeed, a lot of television would suddenly disappear,” says McDowell. “A sizable portion of TV comes from cable whose companies relay programming from satellites to their hubs.” It’s important to note that we actually have a precedent for a dramatic—albeit brief —disruption in com-sat capability. Back in 1998, there was a day in which a single satellite </w:t>
      </w:r>
      <w:proofErr w:type="gramStart"/>
      <w:r w:rsidRPr="002401A3">
        <w:rPr>
          <w:sz w:val="12"/>
          <w:szCs w:val="22"/>
        </w:rPr>
        <w:t>failed</w:t>
      </w:r>
      <w:proofErr w:type="gramEnd"/>
      <w:r w:rsidRPr="002401A3">
        <w:rPr>
          <w:sz w:val="12"/>
          <w:szCs w:val="22"/>
        </w:rPr>
        <w:t xml:space="preserve"> and all the world’s pagers stopped working. Get Out Your Paper Maps </w:t>
      </w:r>
      <w:r w:rsidRPr="002401A3">
        <w:rPr>
          <w:szCs w:val="22"/>
          <w:highlight w:val="yellow"/>
          <w:u w:val="single"/>
        </w:rPr>
        <w:t>We would</w:t>
      </w:r>
      <w:r w:rsidRPr="002401A3">
        <w:rPr>
          <w:sz w:val="12"/>
          <w:szCs w:val="22"/>
        </w:rPr>
        <w:t xml:space="preserve"> also</w:t>
      </w:r>
      <w:r w:rsidRPr="002401A3">
        <w:rPr>
          <w:szCs w:val="22"/>
          <w:u w:val="single"/>
        </w:rPr>
        <w:t xml:space="preserve"> </w:t>
      </w:r>
      <w:r w:rsidRPr="002401A3">
        <w:rPr>
          <w:szCs w:val="22"/>
          <w:highlight w:val="yellow"/>
          <w:u w:val="single"/>
        </w:rPr>
        <w:t>lose</w:t>
      </w:r>
      <w:r w:rsidRPr="002401A3">
        <w:rPr>
          <w:sz w:val="12"/>
          <w:szCs w:val="22"/>
        </w:rPr>
        <w:t xml:space="preserve"> the </w:t>
      </w:r>
      <w:r w:rsidRPr="002401A3">
        <w:rPr>
          <w:szCs w:val="22"/>
          <w:highlight w:val="yellow"/>
          <w:u w:val="single"/>
        </w:rPr>
        <w:t>G</w:t>
      </w:r>
      <w:r w:rsidRPr="002401A3">
        <w:rPr>
          <w:sz w:val="12"/>
          <w:szCs w:val="22"/>
        </w:rPr>
        <w:t xml:space="preserve">lobal </w:t>
      </w:r>
      <w:r w:rsidRPr="002401A3">
        <w:rPr>
          <w:szCs w:val="22"/>
          <w:highlight w:val="yellow"/>
          <w:u w:val="single"/>
        </w:rPr>
        <w:t>P</w:t>
      </w:r>
      <w:r w:rsidRPr="002401A3">
        <w:rPr>
          <w:sz w:val="12"/>
          <w:szCs w:val="22"/>
        </w:rPr>
        <w:t xml:space="preserve">ositioning </w:t>
      </w:r>
      <w:r w:rsidRPr="002401A3">
        <w:rPr>
          <w:szCs w:val="22"/>
          <w:highlight w:val="yellow"/>
          <w:u w:val="single"/>
        </w:rPr>
        <w:t>S</w:t>
      </w:r>
      <w:r w:rsidRPr="002401A3">
        <w:rPr>
          <w:sz w:val="12"/>
          <w:szCs w:val="22"/>
        </w:rPr>
        <w:t xml:space="preserve">ystem. In the years since its inception, GPS has become ubiquitous, and a surprising number of systems have become reliant on it. Lockheed-Martin’s GPS-III-AHI satellite “Apart from the fact that everyone has forgotten to navigate without GPS in their cars, many airplanes use GPS as well,” says McDowell. Though backup systems exist, airlines use GPS to chart the most fuel-efficient and expeditious routes. Without GPS and </w:t>
      </w:r>
      <w:proofErr w:type="spellStart"/>
      <w:r w:rsidRPr="002401A3">
        <w:rPr>
          <w:sz w:val="12"/>
          <w:szCs w:val="22"/>
        </w:rPr>
        <w:t>telecomm-sats</w:t>
      </w:r>
      <w:proofErr w:type="spellEnd"/>
      <w:r w:rsidRPr="002401A3">
        <w:rPr>
          <w:sz w:val="12"/>
          <w:szCs w:val="22"/>
        </w:rPr>
        <w:t xml:space="preserve">, </w:t>
      </w:r>
      <w:r w:rsidRPr="002401A3">
        <w:rPr>
          <w:szCs w:val="22"/>
          <w:highlight w:val="yellow"/>
          <w:u w:val="single"/>
        </w:rPr>
        <w:t>aircraft</w:t>
      </w:r>
      <w:r w:rsidRPr="002401A3">
        <w:rPr>
          <w:szCs w:val="22"/>
          <w:u w:val="single"/>
        </w:rPr>
        <w:t xml:space="preserve"> </w:t>
      </w:r>
      <w:r w:rsidRPr="002401A3">
        <w:rPr>
          <w:szCs w:val="22"/>
          <w:highlight w:val="yellow"/>
          <w:u w:val="single"/>
        </w:rPr>
        <w:t>controllers</w:t>
      </w:r>
      <w:r w:rsidRPr="002401A3">
        <w:rPr>
          <w:szCs w:val="22"/>
          <w:u w:val="single"/>
        </w:rPr>
        <w:t xml:space="preserve"> </w:t>
      </w:r>
      <w:r w:rsidRPr="002401A3">
        <w:rPr>
          <w:szCs w:val="22"/>
          <w:highlight w:val="yellow"/>
          <w:u w:val="single"/>
        </w:rPr>
        <w:t>would</w:t>
      </w:r>
      <w:r w:rsidRPr="002401A3">
        <w:rPr>
          <w:szCs w:val="22"/>
          <w:u w:val="single"/>
        </w:rPr>
        <w:t xml:space="preserve"> </w:t>
      </w:r>
      <w:r w:rsidRPr="002401A3">
        <w:rPr>
          <w:szCs w:val="22"/>
          <w:highlight w:val="yellow"/>
          <w:u w:val="single"/>
        </w:rPr>
        <w:t>have</w:t>
      </w:r>
      <w:r w:rsidRPr="002401A3">
        <w:rPr>
          <w:sz w:val="12"/>
          <w:szCs w:val="22"/>
        </w:rPr>
        <w:t xml:space="preserve"> tremendous </w:t>
      </w:r>
      <w:r w:rsidRPr="002401A3">
        <w:rPr>
          <w:szCs w:val="22"/>
          <w:highlight w:val="yellow"/>
          <w:u w:val="single"/>
        </w:rPr>
        <w:t>difficulty communicating</w:t>
      </w:r>
      <w:r w:rsidRPr="002401A3">
        <w:rPr>
          <w:szCs w:val="22"/>
          <w:u w:val="single"/>
        </w:rPr>
        <w:t xml:space="preserve"> with and routing airplanes.</w:t>
      </w:r>
      <w:r w:rsidRPr="002401A3">
        <w:rPr>
          <w:sz w:val="12"/>
          <w:szCs w:val="22"/>
        </w:rPr>
        <w:t xml:space="preserve"> Airlines would have to fall back to legacy systems and procedures. Given the sheer volume of airline traffic today, </w:t>
      </w:r>
      <w:r w:rsidRPr="002401A3">
        <w:rPr>
          <w:szCs w:val="22"/>
          <w:highlight w:val="yellow"/>
          <w:u w:val="single"/>
        </w:rPr>
        <w:t>accidents</w:t>
      </w:r>
      <w:r w:rsidRPr="002401A3">
        <w:rPr>
          <w:szCs w:val="22"/>
          <w:u w:val="single"/>
        </w:rPr>
        <w:t xml:space="preserve"> would be</w:t>
      </w:r>
      <w:r w:rsidRPr="002401A3">
        <w:rPr>
          <w:sz w:val="12"/>
          <w:szCs w:val="22"/>
        </w:rPr>
        <w:t xml:space="preserve"> all but </w:t>
      </w:r>
      <w:r w:rsidRPr="002401A3">
        <w:rPr>
          <w:szCs w:val="22"/>
          <w:highlight w:val="yellow"/>
          <w:u w:val="single"/>
        </w:rPr>
        <w:t>guaranteed</w:t>
      </w:r>
      <w:r w:rsidRPr="002401A3">
        <w:rPr>
          <w:sz w:val="12"/>
          <w:szCs w:val="22"/>
        </w:rPr>
        <w:t xml:space="preserve">. Other affected navigation systems would include those aboard </w:t>
      </w:r>
      <w:r w:rsidRPr="002401A3">
        <w:rPr>
          <w:szCs w:val="22"/>
          <w:u w:val="single"/>
        </w:rPr>
        <w:t>cargo vessels, supply-chain management systems, and transportation hubs driven by GPS</w:t>
      </w:r>
      <w:r w:rsidRPr="002401A3">
        <w:rPr>
          <w:sz w:val="12"/>
          <w:szCs w:val="22"/>
        </w:rPr>
        <w:t xml:space="preserve">. But </w:t>
      </w:r>
      <w:r w:rsidRPr="002401A3">
        <w:rPr>
          <w:szCs w:val="22"/>
          <w:highlight w:val="yellow"/>
          <w:u w:val="single"/>
        </w:rPr>
        <w:t>GPS</w:t>
      </w:r>
      <w:r w:rsidRPr="002401A3">
        <w:rPr>
          <w:sz w:val="12"/>
          <w:szCs w:val="22"/>
        </w:rPr>
        <w:t xml:space="preserve"> does more than just provide positioning—it also </w:t>
      </w:r>
      <w:r w:rsidRPr="002401A3">
        <w:rPr>
          <w:szCs w:val="22"/>
          <w:highlight w:val="yellow"/>
          <w:u w:val="single"/>
        </w:rPr>
        <w:t>provides</w:t>
      </w:r>
      <w:r w:rsidRPr="002401A3">
        <w:rPr>
          <w:szCs w:val="22"/>
          <w:u w:val="single"/>
        </w:rPr>
        <w:t xml:space="preserve"> </w:t>
      </w:r>
      <w:r w:rsidRPr="002401A3">
        <w:rPr>
          <w:sz w:val="12"/>
          <w:szCs w:val="22"/>
        </w:rPr>
        <w:t xml:space="preserve">for </w:t>
      </w:r>
      <w:r w:rsidRPr="002401A3">
        <w:rPr>
          <w:szCs w:val="22"/>
          <w:highlight w:val="yellow"/>
          <w:u w:val="single"/>
        </w:rPr>
        <w:t>timing</w:t>
      </w:r>
      <w:r w:rsidRPr="002401A3">
        <w:rPr>
          <w:sz w:val="12"/>
          <w:szCs w:val="22"/>
        </w:rPr>
        <w:t xml:space="preserve">. Ground-based atomic clocks can perform the same function, but GPS is increasingly being used to distribute the universal time standard via satellites. Within hours of a terminated service, </w:t>
      </w:r>
      <w:r w:rsidRPr="002401A3">
        <w:rPr>
          <w:szCs w:val="22"/>
          <w:u w:val="single"/>
        </w:rPr>
        <w:t xml:space="preserve">any </w:t>
      </w:r>
      <w:r w:rsidRPr="002401A3">
        <w:rPr>
          <w:szCs w:val="22"/>
          <w:highlight w:val="yellow"/>
          <w:u w:val="single"/>
        </w:rPr>
        <w:t>distributing</w:t>
      </w:r>
      <w:r w:rsidRPr="002401A3">
        <w:rPr>
          <w:szCs w:val="22"/>
          <w:u w:val="single"/>
        </w:rPr>
        <w:t xml:space="preserve"> </w:t>
      </w:r>
      <w:r w:rsidRPr="002401A3">
        <w:rPr>
          <w:szCs w:val="22"/>
          <w:highlight w:val="yellow"/>
          <w:u w:val="single"/>
        </w:rPr>
        <w:t>networks</w:t>
      </w:r>
      <w:r w:rsidRPr="002401A3">
        <w:rPr>
          <w:szCs w:val="22"/>
          <w:u w:val="single"/>
        </w:rPr>
        <w:t xml:space="preserve"> requiring tight synchronization </w:t>
      </w:r>
      <w:r w:rsidRPr="002401A3">
        <w:rPr>
          <w:szCs w:val="22"/>
          <w:highlight w:val="yellow"/>
          <w:u w:val="single"/>
        </w:rPr>
        <w:t>would start to suffer from “clock drift</w:t>
      </w:r>
      <w:r w:rsidRPr="002401A3">
        <w:rPr>
          <w:szCs w:val="22"/>
          <w:u w:val="single"/>
        </w:rPr>
        <w:t>,”</w:t>
      </w:r>
      <w:r w:rsidRPr="002401A3">
        <w:rPr>
          <w:sz w:val="12"/>
          <w:szCs w:val="22"/>
        </w:rPr>
        <w:t xml:space="preserve"> leading to serious performance issues and outright service outages. Such disruptions could </w:t>
      </w:r>
      <w:r w:rsidRPr="002401A3">
        <w:rPr>
          <w:szCs w:val="22"/>
          <w:highlight w:val="yellow"/>
          <w:u w:val="single"/>
        </w:rPr>
        <w:t>affect everything from</w:t>
      </w:r>
      <w:r w:rsidRPr="002401A3">
        <w:rPr>
          <w:szCs w:val="22"/>
          <w:u w:val="single"/>
        </w:rPr>
        <w:t xml:space="preserve"> the </w:t>
      </w:r>
      <w:r w:rsidRPr="002401A3">
        <w:rPr>
          <w:szCs w:val="22"/>
          <w:highlight w:val="yellow"/>
          <w:u w:val="single"/>
        </w:rPr>
        <w:t>power grid</w:t>
      </w:r>
      <w:r w:rsidRPr="002401A3">
        <w:rPr>
          <w:szCs w:val="22"/>
          <w:u w:val="single"/>
        </w:rPr>
        <w:t xml:space="preserve"> through </w:t>
      </w:r>
      <w:r w:rsidRPr="002401A3">
        <w:rPr>
          <w:szCs w:val="22"/>
          <w:highlight w:val="yellow"/>
          <w:u w:val="single"/>
        </w:rPr>
        <w:t>to</w:t>
      </w:r>
      <w:r w:rsidRPr="002401A3">
        <w:rPr>
          <w:szCs w:val="22"/>
          <w:u w:val="single"/>
        </w:rPr>
        <w:t xml:space="preserve"> the </w:t>
      </w:r>
      <w:r w:rsidRPr="002401A3">
        <w:rPr>
          <w:szCs w:val="22"/>
          <w:highlight w:val="yellow"/>
          <w:u w:val="single"/>
        </w:rPr>
        <w:t>financial</w:t>
      </w:r>
      <w:r w:rsidRPr="002401A3">
        <w:rPr>
          <w:szCs w:val="22"/>
          <w:u w:val="single"/>
        </w:rPr>
        <w:t xml:space="preserve"> </w:t>
      </w:r>
      <w:r w:rsidRPr="002401A3">
        <w:rPr>
          <w:szCs w:val="22"/>
          <w:highlight w:val="yellow"/>
          <w:u w:val="single"/>
        </w:rPr>
        <w:t>sector</w:t>
      </w:r>
      <w:r w:rsidRPr="002401A3">
        <w:rPr>
          <w:szCs w:val="22"/>
          <w:u w:val="single"/>
        </w:rPr>
        <w:t>.</w:t>
      </w:r>
      <w:r w:rsidRPr="002401A3">
        <w:rPr>
          <w:sz w:val="12"/>
          <w:szCs w:val="22"/>
        </w:rPr>
        <w:t xml:space="preserve"> A somewhat alarmist video produced by the Marshall Institute, but one that raises some relevant points. In the report, “A Day Without Space: Economic and National Security Ramifications,” Ed Morris, the Executive Director of the Office of Space Commerce at the Department of Commerce, writes: If you think it is hard to get work done when your internet connection goes out at the office, imagine losing that plus your cell phone, TV, radio, ATM access, credit cards, and possibly even your electricity. [...] Wireless services, especially those built to CDMA standard, would fail to hand off calls from one cell to the next, leading to dropped connections. Computer networks would experience slowdowns as data is pushed through finite pipelines at reduced bit rates. The same would be true for </w:t>
      </w:r>
      <w:r w:rsidRPr="002401A3">
        <w:rPr>
          <w:szCs w:val="22"/>
          <w:highlight w:val="yellow"/>
          <w:u w:val="single"/>
        </w:rPr>
        <w:t>major</w:t>
      </w:r>
      <w:r w:rsidRPr="002401A3">
        <w:rPr>
          <w:szCs w:val="22"/>
          <w:u w:val="single"/>
        </w:rPr>
        <w:t xml:space="preserve"> </w:t>
      </w:r>
      <w:r w:rsidRPr="002401A3">
        <w:rPr>
          <w:szCs w:val="22"/>
          <w:highlight w:val="yellow"/>
          <w:u w:val="single"/>
        </w:rPr>
        <w:t>networks</w:t>
      </w:r>
      <w:r w:rsidRPr="002401A3">
        <w:rPr>
          <w:szCs w:val="22"/>
          <w:u w:val="single"/>
        </w:rPr>
        <w:t xml:space="preserve"> for communication and entertainment</w:t>
      </w:r>
      <w:r w:rsidRPr="002401A3">
        <w:rPr>
          <w:sz w:val="12"/>
          <w:szCs w:val="22"/>
        </w:rPr>
        <w:t xml:space="preserve">, since they </w:t>
      </w:r>
      <w:r w:rsidRPr="002401A3">
        <w:rPr>
          <w:szCs w:val="22"/>
          <w:highlight w:val="yellow"/>
          <w:u w:val="single"/>
        </w:rPr>
        <w:t>are</w:t>
      </w:r>
      <w:r w:rsidRPr="002401A3">
        <w:rPr>
          <w:szCs w:val="22"/>
          <w:u w:val="single"/>
        </w:rPr>
        <w:t xml:space="preserve"> all </w:t>
      </w:r>
      <w:r w:rsidRPr="002401A3">
        <w:rPr>
          <w:szCs w:val="22"/>
          <w:highlight w:val="yellow"/>
          <w:u w:val="single"/>
        </w:rPr>
        <w:t>IP</w:t>
      </w:r>
      <w:r w:rsidRPr="002401A3">
        <w:rPr>
          <w:szCs w:val="22"/>
          <w:u w:val="single"/>
        </w:rPr>
        <w:t>-</w:t>
      </w:r>
      <w:r w:rsidRPr="002401A3">
        <w:rPr>
          <w:szCs w:val="22"/>
          <w:highlight w:val="yellow"/>
          <w:u w:val="single"/>
        </w:rPr>
        <w:t>based</w:t>
      </w:r>
      <w:r w:rsidRPr="002401A3">
        <w:rPr>
          <w:sz w:val="12"/>
          <w:szCs w:val="22"/>
        </w:rPr>
        <w:t xml:space="preserve"> today </w:t>
      </w:r>
      <w:r w:rsidRPr="002401A3">
        <w:rPr>
          <w:szCs w:val="22"/>
          <w:highlight w:val="yellow"/>
          <w:u w:val="single"/>
        </w:rPr>
        <w:t>and require</w:t>
      </w:r>
      <w:r w:rsidRPr="002401A3">
        <w:rPr>
          <w:sz w:val="12"/>
          <w:szCs w:val="22"/>
        </w:rPr>
        <w:t xml:space="preserve"> ultra-</w:t>
      </w:r>
      <w:r w:rsidRPr="002401A3">
        <w:rPr>
          <w:szCs w:val="22"/>
          <w:highlight w:val="yellow"/>
          <w:u w:val="single"/>
        </w:rPr>
        <w:t>precise timing</w:t>
      </w:r>
      <w:r w:rsidRPr="002401A3">
        <w:rPr>
          <w:sz w:val="12"/>
          <w:szCs w:val="22"/>
        </w:rPr>
        <w:t xml:space="preserve"> to ensure digital traffic reaches its destination. The lack of effective synch would hit especially hard in banking, where the timing of transactions needs to be recorded. </w:t>
      </w:r>
      <w:r w:rsidRPr="002401A3">
        <w:rPr>
          <w:szCs w:val="22"/>
          <w:highlight w:val="yellow"/>
          <w:u w:val="single"/>
        </w:rPr>
        <w:t>Credit card payments and bank accounts would</w:t>
      </w:r>
      <w:r w:rsidRPr="002401A3">
        <w:rPr>
          <w:szCs w:val="22"/>
          <w:u w:val="single"/>
        </w:rPr>
        <w:t xml:space="preserve"> likely </w:t>
      </w:r>
      <w:r w:rsidRPr="002401A3">
        <w:rPr>
          <w:szCs w:val="22"/>
          <w:highlight w:val="yellow"/>
          <w:u w:val="single"/>
        </w:rPr>
        <w:t>freeze</w:t>
      </w:r>
      <w:r w:rsidRPr="002401A3">
        <w:rPr>
          <w:szCs w:val="22"/>
          <w:u w:val="single"/>
        </w:rPr>
        <w:t xml:space="preserve">, as </w:t>
      </w:r>
      <w:r w:rsidRPr="002401A3">
        <w:rPr>
          <w:szCs w:val="22"/>
          <w:highlight w:val="yellow"/>
          <w:u w:val="single"/>
        </w:rPr>
        <w:t>billions of dollars could be sucked away</w:t>
      </w:r>
      <w:r w:rsidRPr="002401A3">
        <w:rPr>
          <w:szCs w:val="22"/>
          <w:u w:val="single"/>
        </w:rPr>
        <w:t xml:space="preserve"> from businesses.</w:t>
      </w:r>
      <w:r w:rsidRPr="002401A3">
        <w:rPr>
          <w:sz w:val="12"/>
          <w:szCs w:val="22"/>
        </w:rPr>
        <w:t xml:space="preserve"> A </w:t>
      </w:r>
      <w:r w:rsidRPr="002401A3">
        <w:rPr>
          <w:szCs w:val="22"/>
          <w:highlight w:val="yellow"/>
          <w:u w:val="single"/>
        </w:rPr>
        <w:t>financial crash is not out</w:t>
      </w:r>
      <w:r w:rsidRPr="002401A3">
        <w:rPr>
          <w:sz w:val="12"/>
          <w:szCs w:val="22"/>
        </w:rPr>
        <w:t xml:space="preserve"> of the question. The Loss of Military Capability The sudden loss of satellite capability would have a profound effect on the military. Useless without GPS: The U.S. Navy’s Harpoon missile (U.S. Navy) The Marshall Institute puts it this way: “Space is a </w:t>
      </w:r>
      <w:r w:rsidRPr="002401A3">
        <w:rPr>
          <w:sz w:val="12"/>
          <w:szCs w:val="22"/>
        </w:rPr>
        <w:lastRenderedPageBreak/>
        <w:t xml:space="preserve">critical enabler to all U.S. warfare domains,” including intelligence, navigation, communications, weather prediction, and warfare. McDowell describes satellite capability as </w:t>
      </w:r>
      <w:proofErr w:type="spellStart"/>
      <w:r w:rsidRPr="002401A3">
        <w:rPr>
          <w:sz w:val="12"/>
          <w:szCs w:val="22"/>
        </w:rPr>
        <w:t>as</w:t>
      </w:r>
      <w:proofErr w:type="spellEnd"/>
      <w:r w:rsidRPr="002401A3">
        <w:rPr>
          <w:sz w:val="12"/>
          <w:szCs w:val="22"/>
        </w:rPr>
        <w:t xml:space="preserve"> the “backbone” of the U.S. military. And as 21st century warfare expert Peter W. Singer from New America Foundation tells io9, “He who controls the heavens will control what happens in the battles of Earth.” Singer 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systems. What would </w:t>
      </w:r>
      <w:r w:rsidRPr="002401A3">
        <w:rPr>
          <w:szCs w:val="22"/>
          <w:u w:val="single"/>
        </w:rPr>
        <w:t xml:space="preserve">happen </w:t>
      </w:r>
      <w:r w:rsidRPr="002401A3">
        <w:rPr>
          <w:szCs w:val="22"/>
          <w:highlight w:val="yellow"/>
          <w:u w:val="single"/>
        </w:rPr>
        <w:t>if we lost access to space</w:t>
      </w:r>
      <w:r w:rsidRPr="002401A3">
        <w:rPr>
          <w:sz w:val="12"/>
          <w:szCs w:val="22"/>
        </w:rPr>
        <w:t xml:space="preserve">? Well, </w:t>
      </w:r>
      <w:r w:rsidRPr="002401A3">
        <w:rPr>
          <w:szCs w:val="22"/>
          <w:u w:val="single"/>
        </w:rPr>
        <w:t xml:space="preserve">the </w:t>
      </w:r>
      <w:r w:rsidRPr="002401A3">
        <w:rPr>
          <w:szCs w:val="22"/>
          <w:highlight w:val="yellow"/>
          <w:u w:val="single"/>
        </w:rPr>
        <w:t>battles</w:t>
      </w:r>
      <w:r w:rsidRPr="002401A3">
        <w:rPr>
          <w:szCs w:val="22"/>
          <w:u w:val="single"/>
        </w:rPr>
        <w:t xml:space="preserve"> </w:t>
      </w:r>
      <w:r w:rsidRPr="002401A3">
        <w:rPr>
          <w:szCs w:val="22"/>
          <w:highlight w:val="yellow"/>
          <w:u w:val="single"/>
        </w:rPr>
        <w:t>would</w:t>
      </w:r>
      <w:r w:rsidRPr="002401A3">
        <w:rPr>
          <w:sz w:val="12"/>
          <w:szCs w:val="22"/>
        </w:rPr>
        <w:t xml:space="preserve">, as one U.S. military officer put it, </w:t>
      </w:r>
      <w:r w:rsidRPr="002401A3">
        <w:rPr>
          <w:szCs w:val="22"/>
          <w:highlight w:val="yellow"/>
          <w:u w:val="single"/>
        </w:rPr>
        <w:t>take</w:t>
      </w:r>
      <w:r w:rsidRPr="002401A3">
        <w:rPr>
          <w:szCs w:val="22"/>
          <w:u w:val="single"/>
        </w:rPr>
        <w:t xml:space="preserve"> </w:t>
      </w:r>
      <w:r w:rsidRPr="002401A3">
        <w:rPr>
          <w:szCs w:val="22"/>
          <w:highlight w:val="yellow"/>
          <w:u w:val="single"/>
        </w:rPr>
        <w:t>us back to</w:t>
      </w:r>
      <w:r w:rsidRPr="002401A3">
        <w:rPr>
          <w:szCs w:val="22"/>
          <w:u w:val="single"/>
        </w:rPr>
        <w:t xml:space="preserve"> the “</w:t>
      </w:r>
      <w:r w:rsidRPr="002401A3">
        <w:rPr>
          <w:szCs w:val="22"/>
          <w:highlight w:val="yellow"/>
          <w:u w:val="single"/>
        </w:rPr>
        <w:t>pre digital age</w:t>
      </w:r>
      <w:r w:rsidRPr="002401A3">
        <w:rPr>
          <w:szCs w:val="22"/>
          <w:u w:val="single"/>
        </w:rPr>
        <w:t>.”</w:t>
      </w:r>
      <w:r w:rsidRPr="002401A3">
        <w:rPr>
          <w:sz w:val="12"/>
          <w:szCs w:val="22"/>
        </w:rPr>
        <w:t xml:space="preserve"> Our </w:t>
      </w:r>
      <w:r w:rsidRPr="002401A3">
        <w:rPr>
          <w:szCs w:val="22"/>
          <w:u w:val="single"/>
        </w:rPr>
        <w:t>drones, our missiles, even our ground units wouldn’t be able to operate</w:t>
      </w:r>
      <w:r w:rsidRPr="002401A3">
        <w:rPr>
          <w:sz w:val="12"/>
          <w:szCs w:val="22"/>
        </w:rPr>
        <w:t xml:space="preserve"> the way we plan. It would force a rewrite of all our assumptions of 21st century high tech war. We might have a new generation of stealthy battleships...but the loss of space would mean naval battles would in many ways be like the game of Battleship, where the two sides would struggle to even find each other. Moreover, and as McDowell explains to io9, </w:t>
      </w:r>
      <w:r w:rsidRPr="002401A3">
        <w:rPr>
          <w:szCs w:val="22"/>
          <w:u w:val="single"/>
        </w:rPr>
        <w:t>the loss of satellite capability would have a profound effect on arms control</w:t>
      </w:r>
      <w:r w:rsidRPr="002401A3">
        <w:rPr>
          <w:sz w:val="12"/>
          <w:szCs w:val="22"/>
        </w:rPr>
        <w:t xml:space="preserve"> capabilities. </w:t>
      </w:r>
      <w:r w:rsidRPr="002401A3">
        <w:rPr>
          <w:szCs w:val="22"/>
          <w:highlight w:val="yellow"/>
          <w:u w:val="single"/>
        </w:rPr>
        <w:t>Space systems</w:t>
      </w:r>
      <w:r w:rsidRPr="002401A3">
        <w:rPr>
          <w:szCs w:val="22"/>
          <w:u w:val="single"/>
        </w:rPr>
        <w:t xml:space="preserve"> can </w:t>
      </w:r>
      <w:r w:rsidRPr="002401A3">
        <w:rPr>
          <w:szCs w:val="22"/>
          <w:highlight w:val="yellow"/>
          <w:u w:val="single"/>
        </w:rPr>
        <w:t>monitor</w:t>
      </w:r>
      <w:r w:rsidRPr="002401A3">
        <w:rPr>
          <w:szCs w:val="22"/>
          <w:u w:val="single"/>
        </w:rPr>
        <w:t xml:space="preserve"> </w:t>
      </w:r>
      <w:r w:rsidRPr="002401A3">
        <w:rPr>
          <w:szCs w:val="22"/>
          <w:highlight w:val="yellow"/>
          <w:u w:val="single"/>
        </w:rPr>
        <w:t>compliance</w:t>
      </w:r>
      <w:r w:rsidRPr="002401A3">
        <w:rPr>
          <w:szCs w:val="22"/>
          <w:u w:val="single"/>
        </w:rPr>
        <w:t xml:space="preserve">; </w:t>
      </w:r>
      <w:r w:rsidRPr="002401A3">
        <w:rPr>
          <w:szCs w:val="22"/>
          <w:highlight w:val="yellow"/>
          <w:u w:val="single"/>
        </w:rPr>
        <w:t>without them, we’d be running blind</w:t>
      </w:r>
      <w:r w:rsidRPr="002401A3">
        <w:rPr>
          <w:szCs w:val="22"/>
          <w:u w:val="single"/>
        </w:rPr>
        <w:t>.</w:t>
      </w:r>
      <w:r w:rsidRPr="002401A3">
        <w:rPr>
          <w:sz w:val="12"/>
          <w:szCs w:val="22"/>
        </w:rPr>
        <w:t xml:space="preserve"> “The overarching consideration is that you wouldn’t really know what’s going on,” says McDowell. “Satellites provide for both global and local views of what’s happening. We would be less connected, less informed—and with considerably degraded situational awareness.” Compromised Weather Prediction and Climate Science One great thing satellites have done for us is improve our ability to forecast weather. Predicting a slight chance of cloudiness is all well and good, but </w:t>
      </w:r>
      <w:r w:rsidRPr="002401A3">
        <w:rPr>
          <w:szCs w:val="22"/>
          <w:u w:val="single"/>
        </w:rPr>
        <w:t xml:space="preserve">some </w:t>
      </w:r>
      <w:r w:rsidRPr="002401A3">
        <w:rPr>
          <w:szCs w:val="22"/>
          <w:highlight w:val="yellow"/>
          <w:u w:val="single"/>
        </w:rPr>
        <w:t>areas</w:t>
      </w:r>
      <w:r w:rsidRPr="002401A3">
        <w:rPr>
          <w:szCs w:val="22"/>
          <w:u w:val="single"/>
        </w:rPr>
        <w:t xml:space="preserve">, like India, Pakistan, and Bangladesh, </w:t>
      </w:r>
      <w:r w:rsidRPr="002401A3">
        <w:rPr>
          <w:szCs w:val="22"/>
          <w:highlight w:val="yellow"/>
          <w:u w:val="single"/>
        </w:rPr>
        <w:t>are dependent</w:t>
      </w:r>
      <w:r w:rsidRPr="002401A3">
        <w:rPr>
          <w:szCs w:val="22"/>
          <w:u w:val="single"/>
        </w:rPr>
        <w:t xml:space="preserve"> on</w:t>
      </w:r>
      <w:r w:rsidRPr="002401A3">
        <w:rPr>
          <w:sz w:val="12"/>
          <w:szCs w:val="22"/>
        </w:rPr>
        <w:t xml:space="preserve"> such </w:t>
      </w:r>
      <w:r w:rsidRPr="002401A3">
        <w:rPr>
          <w:szCs w:val="22"/>
          <w:u w:val="single"/>
        </w:rPr>
        <w:t xml:space="preserve">systems </w:t>
      </w:r>
      <w:r w:rsidRPr="002401A3">
        <w:rPr>
          <w:szCs w:val="22"/>
          <w:highlight w:val="yellow"/>
          <w:u w:val="single"/>
        </w:rPr>
        <w:t>to predict</w:t>
      </w:r>
      <w:r w:rsidRPr="002401A3">
        <w:rPr>
          <w:sz w:val="12"/>
          <w:szCs w:val="22"/>
        </w:rPr>
        <w:t xml:space="preserve"> potentially </w:t>
      </w:r>
      <w:r w:rsidRPr="002401A3">
        <w:rPr>
          <w:szCs w:val="22"/>
          <w:u w:val="single"/>
        </w:rPr>
        <w:t xml:space="preserve">hazardous </w:t>
      </w:r>
      <w:r w:rsidRPr="002401A3">
        <w:rPr>
          <w:szCs w:val="22"/>
          <w:highlight w:val="yellow"/>
          <w:u w:val="single"/>
        </w:rPr>
        <w:t>monsoons</w:t>
      </w:r>
      <w:r w:rsidRPr="002401A3">
        <w:rPr>
          <w:szCs w:val="22"/>
          <w:u w:val="single"/>
        </w:rPr>
        <w:t>.</w:t>
      </w:r>
      <w:r w:rsidRPr="002401A3">
        <w:rPr>
          <w:sz w:val="12"/>
          <w:szCs w:val="22"/>
        </w:rPr>
        <w:t xml:space="preserve"> And in the U.S., the NOAA has estimated that, during a typical hurricane season, </w:t>
      </w:r>
      <w:r w:rsidRPr="002401A3">
        <w:rPr>
          <w:szCs w:val="22"/>
          <w:highlight w:val="yellow"/>
          <w:u w:val="single"/>
        </w:rPr>
        <w:t>weather satellites</w:t>
      </w:r>
      <w:r w:rsidRPr="002401A3">
        <w:rPr>
          <w:szCs w:val="22"/>
          <w:u w:val="single"/>
        </w:rPr>
        <w:t xml:space="preserve"> </w:t>
      </w:r>
      <w:r w:rsidRPr="002401A3">
        <w:rPr>
          <w:szCs w:val="22"/>
          <w:highlight w:val="yellow"/>
          <w:u w:val="single"/>
        </w:rPr>
        <w:t>save</w:t>
      </w:r>
      <w:r w:rsidRPr="002401A3">
        <w:rPr>
          <w:sz w:val="12"/>
          <w:szCs w:val="22"/>
        </w:rPr>
        <w:t xml:space="preserve"> as much as </w:t>
      </w:r>
      <w:r w:rsidRPr="002401A3">
        <w:rPr>
          <w:szCs w:val="22"/>
          <w:highlight w:val="yellow"/>
          <w:u w:val="single"/>
        </w:rPr>
        <w:t>$3 billion</w:t>
      </w:r>
      <w:r w:rsidRPr="002401A3">
        <w:rPr>
          <w:sz w:val="12"/>
          <w:szCs w:val="22"/>
        </w:rPr>
        <w:t xml:space="preserve"> in lives and property damage. Hurricane Ivan (NOAA) There’s also the effect on science to consider. Much of </w:t>
      </w:r>
      <w:r w:rsidRPr="002401A3">
        <w:rPr>
          <w:szCs w:val="22"/>
          <w:u w:val="single"/>
        </w:rPr>
        <w:t xml:space="preserve">what we know about climate change comes from satellites. </w:t>
      </w:r>
      <w:r w:rsidRPr="002401A3">
        <w:rPr>
          <w:sz w:val="12"/>
          <w:szCs w:val="22"/>
        </w:rPr>
        <w:t xml:space="preserve">As McDowell explains, the first couple of weeks without satellites wouldn’t make much of a difference. But over a ten-year span, the </w:t>
      </w:r>
      <w:r w:rsidRPr="002401A3">
        <w:rPr>
          <w:szCs w:val="22"/>
          <w:highlight w:val="yellow"/>
          <w:u w:val="single"/>
        </w:rPr>
        <w:t>lack of satellites would pre</w:t>
      </w:r>
      <w:r w:rsidRPr="002401A3">
        <w:rPr>
          <w:szCs w:val="22"/>
          <w:u w:val="single"/>
        </w:rPr>
        <w:t xml:space="preserve">clude our </w:t>
      </w:r>
      <w:r w:rsidRPr="002401A3">
        <w:rPr>
          <w:szCs w:val="22"/>
          <w:highlight w:val="yellow"/>
          <w:u w:val="single"/>
        </w:rPr>
        <w:t>ability to understand</w:t>
      </w:r>
      <w:r w:rsidRPr="002401A3">
        <w:rPr>
          <w:szCs w:val="22"/>
          <w:u w:val="single"/>
        </w:rPr>
        <w:t xml:space="preserve"> and monitor such things as </w:t>
      </w:r>
      <w:r w:rsidRPr="002401A3">
        <w:rPr>
          <w:szCs w:val="22"/>
          <w:highlight w:val="yellow"/>
          <w:u w:val="single"/>
        </w:rPr>
        <w:t>the ozone layer, carbon dioxide levels, and the distribution of polar ice</w:t>
      </w:r>
      <w:r w:rsidRPr="002401A3">
        <w:rPr>
          <w:szCs w:val="22"/>
          <w:u w:val="single"/>
        </w:rPr>
        <w:t>.</w:t>
      </w:r>
      <w:r w:rsidRPr="002401A3">
        <w:rPr>
          <w:sz w:val="12"/>
          <w:szCs w:val="22"/>
        </w:rPr>
        <w:t xml:space="preserve"> Ground-based and balloon-driven systems would help, but much of the data we’re currently tracking would suddenly become much spottier. Without satellites, you can say goodbye to maps like this (NOAA) “We’re quite dependent on satellites for a global view of what’s happening on our planet—and at a time when we really, really need to know what’s happening,” says McDowell. It’s also worth pointing out that, without satellites, </w:t>
      </w:r>
      <w:r w:rsidRPr="002401A3">
        <w:rPr>
          <w:szCs w:val="22"/>
          <w:highlight w:val="yellow"/>
          <w:u w:val="single"/>
        </w:rPr>
        <w:t>we</w:t>
      </w:r>
      <w:r w:rsidRPr="002401A3">
        <w:rPr>
          <w:szCs w:val="22"/>
          <w:u w:val="single"/>
        </w:rPr>
        <w:t xml:space="preserve"> also </w:t>
      </w:r>
      <w:r w:rsidRPr="002401A3">
        <w:rPr>
          <w:szCs w:val="22"/>
          <w:highlight w:val="yellow"/>
          <w:u w:val="single"/>
        </w:rPr>
        <w:t>wouldn’t</w:t>
      </w:r>
      <w:r w:rsidRPr="002401A3">
        <w:rPr>
          <w:szCs w:val="22"/>
          <w:u w:val="single"/>
        </w:rPr>
        <w:t xml:space="preserve"> </w:t>
      </w:r>
      <w:r w:rsidRPr="002401A3">
        <w:rPr>
          <w:szCs w:val="22"/>
          <w:highlight w:val="yellow"/>
          <w:u w:val="single"/>
        </w:rPr>
        <w:t>be able to monitor space weather</w:t>
      </w:r>
      <w:r w:rsidRPr="002401A3">
        <w:rPr>
          <w:sz w:val="12"/>
          <w:szCs w:val="22"/>
          <w:highlight w:val="yellow"/>
        </w:rPr>
        <w:t>,</w:t>
      </w:r>
      <w:r w:rsidRPr="002401A3">
        <w:rPr>
          <w:sz w:val="12"/>
          <w:szCs w:val="22"/>
        </w:rPr>
        <w:t xml:space="preserve"> such as incoming space storms. Time to Recover With all the satellites gone, both governmental and private interests would work feverishly to restore space-based capabilities. Depending on the nature of the satellite-destroying event, </w:t>
      </w:r>
      <w:r w:rsidRPr="002401A3">
        <w:rPr>
          <w:szCs w:val="22"/>
          <w:u w:val="single"/>
        </w:rPr>
        <w:t>it could take decades or more to get ourselves back to current operational standards.</w:t>
      </w:r>
      <w:r w:rsidRPr="002401A3">
        <w:rPr>
          <w:sz w:val="12"/>
          <w:szCs w:val="22"/>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w:t>
      </w:r>
      <w:proofErr w:type="spellStart"/>
      <w:r w:rsidRPr="002401A3">
        <w:rPr>
          <w:sz w:val="12"/>
          <w:szCs w:val="22"/>
        </w:rPr>
        <w:t>Cubesats</w:t>
      </w:r>
      <w:proofErr w:type="spellEnd"/>
      <w:r w:rsidRPr="002401A3">
        <w:rPr>
          <w:sz w:val="12"/>
          <w:szCs w:val="22"/>
        </w:rPr>
        <w:t xml:space="preserve"> in orbit (NASA) As for getting full-sized, geostationary satellites back into orbit, that would prove to be a greater challenge. It can take years to </w:t>
      </w:r>
      <w:proofErr w:type="spellStart"/>
      <w:proofErr w:type="gramStart"/>
      <w:r w:rsidRPr="002401A3">
        <w:rPr>
          <w:sz w:val="12"/>
          <w:szCs w:val="22"/>
        </w:rPr>
        <w:t>built</w:t>
      </w:r>
      <w:proofErr w:type="spellEnd"/>
      <w:proofErr w:type="gramEnd"/>
      <w:r w:rsidRPr="002401A3">
        <w:rPr>
          <w:sz w:val="12"/>
          <w:szCs w:val="22"/>
        </w:rPr>
        <w:t xml:space="preserve">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t>
      </w:r>
      <w:r w:rsidRPr="002401A3">
        <w:rPr>
          <w:szCs w:val="22"/>
          <w:u w:val="single"/>
        </w:rPr>
        <w:t>we would only be able to start re-seeding LEO in a little over a decade following a Kessler event.</w:t>
      </w:r>
      <w:r w:rsidRPr="002401A3">
        <w:rPr>
          <w:sz w:val="12"/>
          <w:szCs w:val="22"/>
        </w:rPr>
        <w:t xml:space="preserve"> Unfortunately, </w:t>
      </w:r>
      <w:r w:rsidRPr="002401A3">
        <w:rPr>
          <w:szCs w:val="22"/>
          <w:u w:val="single"/>
        </w:rPr>
        <w:t>the area above 600 km</w:t>
      </w:r>
      <w:r w:rsidRPr="002401A3">
        <w:rPr>
          <w:sz w:val="12"/>
          <w:szCs w:val="22"/>
        </w:rPr>
        <w:t xml:space="preserve"> (372 miles) </w:t>
      </w:r>
      <w:r w:rsidRPr="002401A3">
        <w:rPr>
          <w:szCs w:val="22"/>
          <w:u w:val="single"/>
        </w:rPr>
        <w:t>would remain out of touch</w:t>
      </w:r>
      <w:r w:rsidRPr="002401A3">
        <w:rPr>
          <w:sz w:val="12"/>
          <w:szCs w:val="22"/>
        </w:rPr>
        <w:t xml:space="preserve"> for a practically indefinite period of time; objects orbiting at that height tend to stay there for a long, long time. </w:t>
      </w:r>
      <w:r w:rsidRPr="00590309">
        <w:rPr>
          <w:szCs w:val="22"/>
          <w:highlight w:val="yellow"/>
          <w:u w:val="single"/>
        </w:rPr>
        <w:t>We’d</w:t>
      </w:r>
      <w:r w:rsidRPr="002401A3">
        <w:rPr>
          <w:sz w:val="12"/>
          <w:szCs w:val="22"/>
        </w:rPr>
        <w:t xml:space="preserve"> </w:t>
      </w:r>
      <w:r w:rsidRPr="00590309">
        <w:rPr>
          <w:szCs w:val="22"/>
          <w:u w:val="single"/>
        </w:rPr>
        <w:t>probably</w:t>
      </w:r>
      <w:r w:rsidRPr="002401A3">
        <w:rPr>
          <w:szCs w:val="22"/>
          <w:u w:val="single"/>
        </w:rPr>
        <w:t xml:space="preserve"> </w:t>
      </w:r>
      <w:r w:rsidRPr="00590309">
        <w:rPr>
          <w:szCs w:val="22"/>
          <w:highlight w:val="yellow"/>
          <w:u w:val="single"/>
        </w:rPr>
        <w:t>lose</w:t>
      </w:r>
      <w:r w:rsidRPr="002401A3">
        <w:rPr>
          <w:szCs w:val="22"/>
          <w:u w:val="single"/>
        </w:rPr>
        <w:t xml:space="preserve"> this </w:t>
      </w:r>
      <w:r w:rsidRPr="00590309">
        <w:rPr>
          <w:szCs w:val="22"/>
          <w:highlight w:val="yellow"/>
          <w:u w:val="single"/>
        </w:rPr>
        <w:t>band for good</w:t>
      </w:r>
      <w:r w:rsidRPr="002401A3">
        <w:rPr>
          <w:sz w:val="12"/>
          <w:szCs w:val="22"/>
        </w:rPr>
        <w:t>—unless we manually removed the debris field, using clean-up satellites or other techniques. It’s worth noting that a single Kessler event could hit the LEO zone or the GEO zone (geosynchronous orbit) but realistically not both; LEO debris could never reach GEO, and vice versa—though a spent rocket in GTO (geosynchronous transfer orbit) or SSTO (</w:t>
      </w:r>
      <w:proofErr w:type="spellStart"/>
      <w:r w:rsidRPr="002401A3">
        <w:rPr>
          <w:sz w:val="12"/>
          <w:szCs w:val="22"/>
        </w:rPr>
        <w:t>supersynchronous</w:t>
      </w:r>
      <w:proofErr w:type="spellEnd"/>
      <w:r w:rsidRPr="002401A3">
        <w:rPr>
          <w:sz w:val="12"/>
          <w:szCs w:val="22"/>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2401A3">
        <w:rPr>
          <w:szCs w:val="22"/>
          <w:u w:val="single"/>
        </w:rPr>
        <w:t xml:space="preserve">we should probably take the </w:t>
      </w:r>
      <w:r w:rsidRPr="002401A3">
        <w:rPr>
          <w:sz w:val="12"/>
          <w:szCs w:val="22"/>
        </w:rPr>
        <w:t>prospect of a</w:t>
      </w:r>
      <w:r w:rsidRPr="002401A3">
        <w:rPr>
          <w:szCs w:val="22"/>
          <w:u w:val="single"/>
        </w:rPr>
        <w:t xml:space="preserve"> Kessler Syndrome </w:t>
      </w:r>
      <w:r w:rsidRPr="002401A3">
        <w:rPr>
          <w:sz w:val="12"/>
          <w:szCs w:val="22"/>
        </w:rPr>
        <w:t xml:space="preserve">more </w:t>
      </w:r>
      <w:proofErr w:type="gramStart"/>
      <w:r w:rsidRPr="002401A3">
        <w:rPr>
          <w:szCs w:val="22"/>
          <w:u w:val="single"/>
        </w:rPr>
        <w:t>seriously</w:t>
      </w:r>
      <w:r w:rsidRPr="002401A3">
        <w:rPr>
          <w:sz w:val="12"/>
          <w:szCs w:val="22"/>
        </w:rPr>
        <w:t>, and</w:t>
      </w:r>
      <w:proofErr w:type="gramEnd"/>
      <w:r w:rsidRPr="002401A3">
        <w:rPr>
          <w:sz w:val="12"/>
          <w:szCs w:val="22"/>
        </w:rPr>
        <w:t xml:space="preserve"> be aware of what could happen if we’re no longer able to use these spaces.</w:t>
      </w:r>
    </w:p>
    <w:p w14:paraId="7FF1DDE8" w14:textId="77777777" w:rsidR="00590309" w:rsidRPr="002401A3" w:rsidRDefault="00590309" w:rsidP="00590309">
      <w:pPr>
        <w:rPr>
          <w:sz w:val="12"/>
        </w:rPr>
      </w:pPr>
    </w:p>
    <w:p w14:paraId="7CDB0769" w14:textId="77777777" w:rsidR="00590309" w:rsidRPr="002401A3" w:rsidRDefault="00590309" w:rsidP="00590309">
      <w:pPr>
        <w:pStyle w:val="Heading3"/>
        <w:rPr>
          <w:rFonts w:cs="Calibri"/>
        </w:rPr>
      </w:pPr>
      <w:r w:rsidRPr="002401A3">
        <w:rPr>
          <w:rFonts w:cs="Calibri"/>
        </w:rPr>
        <w:lastRenderedPageBreak/>
        <w:t>Advantage 2: Colonialism</w:t>
      </w:r>
    </w:p>
    <w:p w14:paraId="458F3C84" w14:textId="77777777" w:rsidR="00CB0B33" w:rsidRPr="002401A3" w:rsidRDefault="00CB0B33" w:rsidP="00CB0B33">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2E08EDE8" w14:textId="77777777" w:rsidR="00590309" w:rsidRPr="002401A3" w:rsidRDefault="00590309" w:rsidP="00590309">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279BB254" w14:textId="77777777" w:rsidR="00590309" w:rsidRPr="002401A3" w:rsidRDefault="00590309" w:rsidP="00590309">
      <w:pPr>
        <w:rPr>
          <w:sz w:val="12"/>
        </w:rPr>
      </w:pPr>
      <w:r w:rsidRPr="002401A3">
        <w:rPr>
          <w:sz w:val="12"/>
        </w:rPr>
        <w:t xml:space="preserve">It was a time of political uncertainty, cultural </w:t>
      </w:r>
      <w:proofErr w:type="gramStart"/>
      <w:r w:rsidRPr="002401A3">
        <w:rPr>
          <w:sz w:val="12"/>
        </w:rPr>
        <w:t>conflict</w:t>
      </w:r>
      <w:proofErr w:type="gramEnd"/>
      <w:r w:rsidRPr="002401A3">
        <w:rPr>
          <w:sz w:val="12"/>
        </w:rPr>
        <w:t xml:space="preserve"> and social change. </w:t>
      </w:r>
      <w:r w:rsidRPr="002401A3">
        <w:rPr>
          <w:rStyle w:val="StyleUnderline"/>
          <w:sz w:val="24"/>
          <w:highlight w:val="yellow"/>
        </w:rPr>
        <w:t>Private ventures exploit</w:t>
      </w:r>
      <w:r w:rsidRPr="002401A3">
        <w:rPr>
          <w:rStyle w:val="StyleUnderline"/>
          <w:sz w:val="24"/>
        </w:rPr>
        <w:t xml:space="preserve">ed technological </w:t>
      </w:r>
      <w:r w:rsidRPr="001E6CC0">
        <w:rPr>
          <w:rStyle w:val="StyleUnderline"/>
          <w:sz w:val="24"/>
        </w:rPr>
        <w:t xml:space="preserve">advances and </w:t>
      </w:r>
      <w:r w:rsidRPr="002401A3">
        <w:rPr>
          <w:rStyle w:val="StyleUnderline"/>
          <w:sz w:val="24"/>
          <w:highlight w:val="yellow"/>
        </w:rPr>
        <w:t>natural resources</w:t>
      </w:r>
      <w:r w:rsidRPr="002401A3">
        <w:rPr>
          <w:rStyle w:val="StyleUnderline"/>
          <w:sz w:val="24"/>
        </w:rPr>
        <w:t xml:space="preserve">, generating unprecedented fortunes while </w:t>
      </w:r>
      <w:r w:rsidRPr="002401A3">
        <w:rPr>
          <w:rStyle w:val="StyleUnderline"/>
          <w:sz w:val="24"/>
          <w:highlight w:val="yellow"/>
        </w:rPr>
        <w:t xml:space="preserve">wreaking havoc on </w:t>
      </w:r>
      <w:r w:rsidRPr="001E6CC0">
        <w:rPr>
          <w:rStyle w:val="StyleUnderline"/>
          <w:sz w:val="24"/>
        </w:rPr>
        <w:t xml:space="preserve">local </w:t>
      </w:r>
      <w:r w:rsidRPr="002401A3">
        <w:rPr>
          <w:rStyle w:val="StyleUnderline"/>
          <w:sz w:val="24"/>
          <w:highlight w:val="yellow"/>
        </w:rPr>
        <w:t>communities and environments</w:t>
      </w:r>
      <w:r w:rsidRPr="002401A3">
        <w:rPr>
          <w:rStyle w:val="StyleUnderline"/>
          <w:sz w:val="2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9" w:history="1">
        <w:r w:rsidRPr="002401A3">
          <w:rPr>
            <w:rStyle w:val="Hyperlink"/>
            <w:sz w:val="12"/>
          </w:rPr>
          <w:t>Mortality data</w:t>
        </w:r>
      </w:hyperlink>
      <w:r w:rsidRPr="002401A3">
        <w:rPr>
          <w:sz w:val="12"/>
        </w:rPr>
        <w:t> was the stuff of weekly news and </w:t>
      </w:r>
      <w:hyperlink r:id="rId10" w:history="1">
        <w:r w:rsidRPr="002401A3">
          <w:rPr>
            <w:rStyle w:val="Hyperlink"/>
            <w:sz w:val="12"/>
          </w:rPr>
          <w:t>commentary</w:t>
        </w:r>
      </w:hyperlink>
      <w:r w:rsidRPr="002401A3">
        <w:rPr>
          <w:sz w:val="12"/>
        </w:rPr>
        <w:t xml:space="preserve">. ¶Depending on the perspective, mobility — chosen or compelled — was either the cause or the consequence of general disorder. Uncontrolled mobility was associated with political instability, moral </w:t>
      </w:r>
      <w:proofErr w:type="gramStart"/>
      <w:r w:rsidRPr="002401A3">
        <w:rPr>
          <w:sz w:val="12"/>
        </w:rPr>
        <w:t>degeneracy</w:t>
      </w:r>
      <w:proofErr w:type="gramEnd"/>
      <w:r w:rsidRPr="002401A3">
        <w:rPr>
          <w:sz w:val="12"/>
        </w:rPr>
        <w:t xml:space="preserve">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1"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 xml:space="preserve">a key promise was the economic and social renewal of the mother country through new commodities, </w:t>
      </w:r>
      <w:proofErr w:type="gramStart"/>
      <w:r w:rsidRPr="002401A3">
        <w:rPr>
          <w:rStyle w:val="StyleUnderline"/>
          <w:sz w:val="24"/>
        </w:rPr>
        <w:t>trades</w:t>
      </w:r>
      <w:proofErr w:type="gramEnd"/>
      <w:r w:rsidRPr="002401A3">
        <w:rPr>
          <w:rStyle w:val="StyleUnderline"/>
          <w:sz w:val="24"/>
        </w:rPr>
        <w:t xml:space="preserve"> and territory.</w:t>
      </w:r>
      <w:r w:rsidRPr="002401A3">
        <w:rPr>
          <w:sz w:val="12"/>
        </w:rPr>
        <w:t xml:space="preserve"> Above all, planned mobility would cure the ills of apparent overpopulation. Sending the poor overseas to cut timber, mine gold or farm cane would, </w:t>
      </w:r>
      <w:hyperlink r:id="rId12"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3"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4"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5" w:history="1">
        <w:r w:rsidRPr="002401A3">
          <w:rPr>
            <w:rStyle w:val="Hyperlink"/>
            <w:sz w:val="12"/>
          </w:rPr>
          <w:t>the finding of new worlds is not like to be a perpetual trade</w:t>
        </w:r>
      </w:hyperlink>
      <w:r w:rsidRPr="002401A3">
        <w:rPr>
          <w:sz w:val="12"/>
        </w:rPr>
        <w:t xml:space="preserve">.” But many more saw a supposedly vacant America as an invitation to transplant people, </w:t>
      </w:r>
      <w:proofErr w:type="gramStart"/>
      <w:r w:rsidRPr="002401A3">
        <w:rPr>
          <w:sz w:val="12"/>
        </w:rPr>
        <w:t>plants</w:t>
      </w:r>
      <w:proofErr w:type="gramEnd"/>
      <w:r w:rsidRPr="002401A3">
        <w:rPr>
          <w:sz w:val="12"/>
        </w:rPr>
        <w:t xml:space="preserve"> and machinery. ¶The inventor Cressy Dymock (from Lincolnshire, where fen-drainage schemes were turning wetlands dry) sought support for a “</w:t>
      </w:r>
      <w:hyperlink r:id="rId16"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7"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8"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9"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residential, green space. A garden, as it were. ¶Musk’s plans for Mars are at once more cynical and more grandiose, in timeline and technical requirements if not in ultimate extent. They center on the dubious possibility of “</w:t>
      </w:r>
      <w:hyperlink r:id="rId20" w:history="1">
        <w:r w:rsidRPr="002401A3">
          <w:rPr>
            <w:rStyle w:val="Hyperlink"/>
            <w:sz w:val="12"/>
          </w:rPr>
          <w:t>terraforming</w:t>
        </w:r>
      </w:hyperlink>
      <w:r w:rsidRPr="002401A3">
        <w:rPr>
          <w:sz w:val="12"/>
        </w:rPr>
        <w:t>” Mars using resources and technologies that don’t yet exist. ¶Musk planned to </w:t>
      </w:r>
      <w:hyperlink r:id="rId21" w:history="1">
        <w:r w:rsidRPr="002401A3">
          <w:rPr>
            <w:rStyle w:val="Hyperlink"/>
            <w:sz w:val="12"/>
          </w:rPr>
          <w:t>send the first humans to Mars in 2024</w:t>
        </w:r>
      </w:hyperlink>
      <w:r w:rsidRPr="002401A3">
        <w:rPr>
          <w:sz w:val="12"/>
        </w:rPr>
        <w:t>, and by 2030, he envisioned breaking ground on a city, </w:t>
      </w:r>
      <w:hyperlink r:id="rId22"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1E6CC0">
        <w:rPr>
          <w:rStyle w:val="StyleUnderline"/>
          <w:sz w:val="24"/>
        </w:rPr>
        <w:t xml:space="preserve">the vision – a </w:t>
      </w:r>
      <w:r w:rsidRPr="002401A3">
        <w:rPr>
          <w:rStyle w:val="StyleUnderline"/>
          <w:sz w:val="24"/>
          <w:highlight w:val="yellow"/>
        </w:rPr>
        <w:t>Mars</w:t>
      </w:r>
      <w:r w:rsidRPr="002401A3">
        <w:rPr>
          <w:rStyle w:val="StyleUnderline"/>
          <w:sz w:val="24"/>
        </w:rPr>
        <w:t xml:space="preserve"> of thriving crops, pizza joints and “entrepreneurial opportunities,” </w:t>
      </w:r>
      <w:r w:rsidRPr="002401A3">
        <w:rPr>
          <w:rStyle w:val="StyleUnderline"/>
          <w:sz w:val="24"/>
          <w:highlight w:val="yellow"/>
        </w:rPr>
        <w:t>preserving life</w:t>
      </w:r>
      <w:r w:rsidRPr="002401A3">
        <w:rPr>
          <w:rStyle w:val="StyleUnderline"/>
          <w:sz w:val="24"/>
        </w:rPr>
        <w:t xml:space="preserve"> and paying dividends </w:t>
      </w:r>
      <w:r w:rsidRPr="002401A3">
        <w:rPr>
          <w:rStyle w:val="StyleUnderline"/>
          <w:sz w:val="24"/>
          <w:highlight w:val="yellow"/>
        </w:rPr>
        <w:t>while Earth 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2401A3">
        <w:rPr>
          <w:rStyle w:val="StyleUnderline"/>
          <w:sz w:val="24"/>
        </w:rPr>
        <w:t>Like the colonial </w:t>
      </w:r>
      <w:hyperlink r:id="rId23" w:history="1">
        <w:r w:rsidRPr="002401A3">
          <w:rPr>
            <w:rStyle w:val="StyleUnderline"/>
            <w:sz w:val="24"/>
          </w:rPr>
          <w:t>company-states</w:t>
        </w:r>
      </w:hyperlink>
      <w:r w:rsidRPr="002401A3">
        <w:rPr>
          <w:rStyle w:val="StyleUnderline"/>
          <w:sz w:val="24"/>
        </w:rPr>
        <w:t> of the 17th and 18th centuries, </w:t>
      </w:r>
      <w:hyperlink r:id="rId24"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¶The techno-utopian visions of Musk and Bezos betray some of the same assumptions as their early modern forebears</w:t>
      </w:r>
      <w:r w:rsidRPr="002401A3">
        <w:rPr>
          <w:rStyle w:val="StyleUnderline"/>
          <w:sz w:val="24"/>
        </w:rPr>
        <w:t xml:space="preserve">. </w:t>
      </w:r>
      <w:r w:rsidRPr="002401A3">
        <w:rPr>
          <w:rStyle w:val="StyleUnderline"/>
          <w:sz w:val="24"/>
          <w:highlight w:val="yellow"/>
        </w:rPr>
        <w:t>They offer colonialism as a panacea for</w:t>
      </w:r>
      <w:r w:rsidRPr="002401A3">
        <w:rPr>
          <w:rStyle w:val="StyleUnderline"/>
          <w:sz w:val="24"/>
        </w:rPr>
        <w:t xml:space="preserve"> complex </w:t>
      </w:r>
      <w:r w:rsidRPr="002401A3">
        <w:rPr>
          <w:rStyle w:val="StyleUnderline"/>
          <w:sz w:val="24"/>
          <w:highlight w:val="yellow"/>
        </w:rPr>
        <w:t xml:space="preserve">social, </w:t>
      </w:r>
      <w:proofErr w:type="gramStart"/>
      <w:r w:rsidRPr="002401A3">
        <w:rPr>
          <w:rStyle w:val="StyleUnderline"/>
          <w:sz w:val="24"/>
          <w:highlight w:val="yellow"/>
        </w:rPr>
        <w:t>political</w:t>
      </w:r>
      <w:proofErr w:type="gramEnd"/>
      <w:r w:rsidRPr="002401A3">
        <w:rPr>
          <w:rStyle w:val="StyleUnderline"/>
          <w:sz w:val="24"/>
          <w:highlight w:val="yellow"/>
        </w:rPr>
        <w:t xml:space="preserve"> and economic ills, rather than </w:t>
      </w:r>
      <w:r w:rsidRPr="0068561E">
        <w:rPr>
          <w:rStyle w:val="StyleUnderline"/>
          <w:sz w:val="24"/>
        </w:rPr>
        <w:t xml:space="preserve">attempting to </w:t>
      </w:r>
      <w:r w:rsidRPr="002401A3">
        <w:rPr>
          <w:rStyle w:val="StyleUnderline"/>
          <w:sz w:val="24"/>
          <w:highlight w:val="yellow"/>
        </w:rPr>
        <w:t>work towards a better world</w:t>
      </w:r>
      <w:r w:rsidRPr="002401A3">
        <w:rPr>
          <w:rStyle w:val="StyleUnderline"/>
          <w:sz w:val="24"/>
        </w:rPr>
        <w:t xml:space="preserve"> within the constraints of our environment</w:t>
      </w:r>
      <w:r w:rsidRPr="002401A3">
        <w:rPr>
          <w:sz w:val="12"/>
        </w:rPr>
        <w:t>. ¶</w:t>
      </w:r>
      <w:r w:rsidRPr="002401A3">
        <w:rPr>
          <w:rStyle w:val="StyleUnderline"/>
          <w:sz w:val="24"/>
          <w:highlight w:val="yellow"/>
        </w:rPr>
        <w:t>And</w:t>
      </w:r>
      <w:r w:rsidRPr="002401A3">
        <w:rPr>
          <w:sz w:val="12"/>
        </w:rPr>
        <w:t xml:space="preserve"> </w:t>
      </w:r>
      <w:r w:rsidRPr="002401A3">
        <w:rPr>
          <w:rStyle w:val="StyleUnderline"/>
          <w:sz w:val="24"/>
        </w:rPr>
        <w:t xml:space="preserve">rather than </w:t>
      </w:r>
      <w:r w:rsidRPr="002401A3">
        <w:rPr>
          <w:rStyle w:val="StyleUnderline"/>
          <w:sz w:val="24"/>
          <w:highlight w:val="yellow"/>
        </w:rPr>
        <w:t xml:space="preserve">facing </w:t>
      </w:r>
      <w:r w:rsidRPr="0068561E">
        <w:rPr>
          <w:rStyle w:val="StyleUnderline"/>
          <w:sz w:val="24"/>
        </w:rPr>
        <w:t>the</w:t>
      </w:r>
      <w:r w:rsidRPr="002401A3">
        <w:rPr>
          <w:rStyle w:val="StyleUnderline"/>
          <w:sz w:val="24"/>
        </w:rPr>
        <w:t xml:space="preserve"> palpably </w:t>
      </w:r>
      <w:r w:rsidRPr="002401A3">
        <w:rPr>
          <w:rStyle w:val="StyleUnderline"/>
          <w:sz w:val="24"/>
          <w:highlight w:val="yellow"/>
        </w:rPr>
        <w:t xml:space="preserve">devastating consequences of an ideology of limitless growth </w:t>
      </w:r>
      <w:r w:rsidRPr="0068561E">
        <w:rPr>
          <w:rStyle w:val="StyleUnderline"/>
          <w:sz w:val="24"/>
        </w:rPr>
        <w:t>on our planet</w:t>
      </w:r>
      <w:r w:rsidRPr="002401A3">
        <w:rPr>
          <w:rStyle w:val="StyleUnderline"/>
          <w:sz w:val="24"/>
        </w:rPr>
        <w:t xml:space="preserve">, they seek to export it, unaltered, into space.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w:t>
      </w:r>
      <w:r w:rsidRPr="002401A3">
        <w:rPr>
          <w:sz w:val="12"/>
        </w:rPr>
        <w:lastRenderedPageBreak/>
        <w:t xml:space="preserve">their futuristic imagery, </w:t>
      </w:r>
      <w:r w:rsidRPr="002401A3">
        <w:rPr>
          <w:rStyle w:val="StyleUnderline"/>
          <w:sz w:val="24"/>
        </w:rPr>
        <w:t xml:space="preserve">they have failed to imagine a different world. And </w:t>
      </w:r>
      <w:r w:rsidRPr="002401A3">
        <w:rPr>
          <w:rStyle w:val="StyleUnderline"/>
          <w:sz w:val="24"/>
          <w:highlight w:val="yellow"/>
        </w:rPr>
        <w:t xml:space="preserve">they have ignored </w:t>
      </w:r>
      <w:r w:rsidRPr="0068561E">
        <w:rPr>
          <w:rStyle w:val="StyleUnderline"/>
          <w:sz w:val="24"/>
        </w:rPr>
        <w:t xml:space="preserve">the </w:t>
      </w:r>
      <w:r w:rsidRPr="002401A3">
        <w:rPr>
          <w:rStyle w:val="StyleUnderline"/>
          <w:sz w:val="24"/>
          <w:highlight w:val="yellow"/>
        </w:rPr>
        <w:t>history of colonialism</w:t>
      </w:r>
      <w:r w:rsidRPr="002401A3">
        <w:rPr>
          <w:rStyle w:val="StyleUnderline"/>
          <w:sz w:val="24"/>
        </w:rPr>
        <w:t xml:space="preserve"> on this one. Empire never recreated Eden, but it did fuel </w:t>
      </w:r>
      <w:r w:rsidRPr="002401A3">
        <w:rPr>
          <w:rStyle w:val="StyleUnderline"/>
          <w:sz w:val="24"/>
          <w:highlight w:val="yellow"/>
        </w:rPr>
        <w:t xml:space="preserve">centuries of growth based on expropriation, </w:t>
      </w:r>
      <w:proofErr w:type="gramStart"/>
      <w:r w:rsidRPr="002401A3">
        <w:rPr>
          <w:rStyle w:val="StyleUnderline"/>
          <w:sz w:val="24"/>
          <w:highlight w:val="yellow"/>
        </w:rPr>
        <w:t>enslavement</w:t>
      </w:r>
      <w:proofErr w:type="gramEnd"/>
      <w:r w:rsidRPr="002401A3">
        <w:rPr>
          <w:rStyle w:val="StyleUnderline"/>
          <w:sz w:val="24"/>
          <w:highlight w:val="yellow"/>
        </w:rPr>
        <w:t xml:space="preserve"> and environmental transformation</w:t>
      </w:r>
      <w:r w:rsidRPr="002401A3">
        <w:rPr>
          <w:rStyle w:val="StyleUnderline"/>
          <w:sz w:val="24"/>
        </w:rPr>
        <w:t xml:space="preserve"> in defiance of all lim</w:t>
      </w:r>
      <w:r w:rsidRPr="0068561E">
        <w:rPr>
          <w:rStyle w:val="StyleUnderline"/>
          <w:sz w:val="24"/>
        </w:rPr>
        <w:t>its. We are struggling with these consequences today.</w:t>
      </w:r>
    </w:p>
    <w:p w14:paraId="1B14FA37" w14:textId="089F5F22" w:rsidR="00590309" w:rsidRPr="002401A3" w:rsidRDefault="00CB0B33" w:rsidP="00590309">
      <w:pPr>
        <w:pStyle w:val="Heading4"/>
        <w:rPr>
          <w:rFonts w:cs="Calibri"/>
        </w:rPr>
      </w:pPr>
      <w:r>
        <w:rPr>
          <w:rFonts w:cs="Calibri"/>
        </w:rPr>
        <w:t xml:space="preserve">If only wealthy elites can tap the vast resources of outer space, we lock in a permanent and unconscionable inequality. Private space colonization amounts to unchecked exploitation and authoritarian corporate control of future </w:t>
      </w:r>
      <w:proofErr w:type="gramStart"/>
      <w:r>
        <w:rPr>
          <w:rFonts w:cs="Calibri"/>
        </w:rPr>
        <w:t>settlements.</w:t>
      </w:r>
      <w:r w:rsidR="00590309" w:rsidRPr="002401A3">
        <w:rPr>
          <w:rFonts w:cs="Calibri"/>
        </w:rPr>
        <w:t>–</w:t>
      </w:r>
      <w:proofErr w:type="gramEnd"/>
      <w:r w:rsidR="00590309" w:rsidRPr="002401A3">
        <w:rPr>
          <w:rFonts w:cs="Calibri"/>
        </w:rPr>
        <w:t xml:space="preserve"> Spencer ‘17</w:t>
      </w:r>
    </w:p>
    <w:p w14:paraId="0ECFBE37" w14:textId="77777777" w:rsidR="00590309" w:rsidRPr="002401A3" w:rsidRDefault="00590309" w:rsidP="00590309">
      <w:r w:rsidRPr="002401A3">
        <w:t xml:space="preserve">Spencer, Keith A. [senior editor at Salon] “Keep the Red Planet Red.” Jacobin, 2 May 2017, </w:t>
      </w:r>
      <w:hyperlink r:id="rId25" w:history="1">
        <w:r w:rsidRPr="002401A3">
          <w:rPr>
            <w:rStyle w:val="Hyperlink"/>
          </w:rPr>
          <w:t>https://www.jacobinmag.com/2017/02/mars-elon-musk-space-exploration-nasa-colonization.  //</w:t>
        </w:r>
      </w:hyperlink>
      <w:r w:rsidRPr="002401A3">
        <w:t xml:space="preserve"> </w:t>
      </w:r>
      <w:proofErr w:type="spellStart"/>
      <w:r w:rsidRPr="002401A3">
        <w:t>Accesserd</w:t>
      </w:r>
      <w:proofErr w:type="spellEnd"/>
      <w:r w:rsidRPr="002401A3">
        <w:t xml:space="preserve"> 12/15/2021 // </w:t>
      </w:r>
      <w:proofErr w:type="spellStart"/>
      <w:r w:rsidRPr="002401A3">
        <w:t>marlborough</w:t>
      </w:r>
      <w:proofErr w:type="spellEnd"/>
      <w:r w:rsidRPr="002401A3">
        <w:t xml:space="preserve"> JH</w:t>
      </w:r>
    </w:p>
    <w:p w14:paraId="52C0FA3A" w14:textId="77777777" w:rsidR="00590309" w:rsidRPr="002401A3" w:rsidRDefault="00590309" w:rsidP="00590309">
      <w:r w:rsidRPr="002401A3">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2401A3">
        <w:rPr>
          <w:rStyle w:val="StyleUnderline"/>
        </w:rPr>
        <w:t xml:space="preserve">both the American and Soviet space programs funded </w:t>
      </w:r>
      <w:hyperlink r:id="rId26" w:history="1">
        <w:r w:rsidRPr="002401A3">
          <w:rPr>
            <w:rStyle w:val="StyleUnderline"/>
          </w:rPr>
          <w:t>research</w:t>
        </w:r>
      </w:hyperlink>
      <w:r w:rsidRPr="002401A3">
        <w:rPr>
          <w:rStyle w:val="StyleUnderline"/>
        </w:rPr>
        <w:t xml:space="preserve"> into Mars colonization, viewing it as the next logical step for humanity. In the past two decades however, people have started to pin their hopes for intergalactic travel on private groups</w:t>
      </w:r>
      <w:r w:rsidRPr="002401A3">
        <w:rPr>
          <w:sz w:val="12"/>
        </w:rPr>
        <w:t xml:space="preserve"> instead of public agencies. While President Obama was </w:t>
      </w:r>
      <w:hyperlink r:id="rId27" w:history="1">
        <w:r w:rsidRPr="002401A3">
          <w:rPr>
            <w:rStyle w:val="Hyperlink"/>
            <w:sz w:val="12"/>
          </w:rPr>
          <w:t>privatizing</w:t>
        </w:r>
      </w:hyperlink>
      <w:r w:rsidRPr="002401A3">
        <w:rPr>
          <w:sz w:val="12"/>
        </w:rPr>
        <w:t xml:space="preserve"> much of the American space program, </w:t>
      </w:r>
      <w:r w:rsidRPr="002401A3">
        <w:rPr>
          <w:rStyle w:val="StyleUnderline"/>
        </w:rPr>
        <w:t xml:space="preserve">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8" w:history="1">
        <w:r w:rsidRPr="002401A3">
          <w:rPr>
            <w:rStyle w:val="StyleUnderline"/>
          </w:rPr>
          <w:t>flyby</w:t>
        </w:r>
      </w:hyperlink>
      <w:r w:rsidRPr="002401A3">
        <w:rPr>
          <w:rStyle w:val="StyleUnderline"/>
        </w:rPr>
        <w:t xml:space="preserve"> of the red planet. </w:t>
      </w:r>
      <w:r w:rsidRPr="002401A3">
        <w:rPr>
          <w:sz w:val="12"/>
        </w:rPr>
        <w:t xml:space="preserve">Mars One, a Dutch nonprofit, wants to </w:t>
      </w:r>
      <w:hyperlink r:id="rId29" w:history="1">
        <w:r w:rsidRPr="002401A3">
          <w:rPr>
            <w:rStyle w:val="Hyperlink"/>
            <w:sz w:val="12"/>
          </w:rPr>
          <w:t>fund</w:t>
        </w:r>
      </w:hyperlink>
      <w:r w:rsidRPr="002401A3">
        <w:rPr>
          <w:sz w:val="12"/>
        </w:rPr>
        <w:t xml:space="preserve"> a permanent human colony through “merchandise sales, ads on video content, brand partnerships, speaking engagements, [b]</w:t>
      </w:r>
      <w:proofErr w:type="spellStart"/>
      <w:r w:rsidRPr="002401A3">
        <w:rPr>
          <w:sz w:val="12"/>
        </w:rPr>
        <w:t>roadcasting</w:t>
      </w:r>
      <w:proofErr w:type="spellEnd"/>
      <w:r w:rsidRPr="002401A3">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w:t>
      </w:r>
      <w:r w:rsidRPr="002401A3">
        <w:rPr>
          <w:rStyle w:val="StyleUnderline"/>
        </w:rPr>
        <w:t xml:space="preserve">SpaceX, which he admitted to founding </w:t>
      </w:r>
      <w:hyperlink r:id="rId30" w:history="1">
        <w:r w:rsidRPr="002401A3">
          <w:rPr>
            <w:rStyle w:val="StyleUnderline"/>
          </w:rPr>
          <w:t>specifically</w:t>
        </w:r>
      </w:hyperlink>
      <w:r w:rsidRPr="002401A3">
        <w:rPr>
          <w:rStyle w:val="StyleUnderline"/>
        </w:rPr>
        <w:t xml:space="preserve"> to colonize the solar system, became </w:t>
      </w:r>
      <w:r w:rsidRPr="002401A3">
        <w:rPr>
          <w:rStyle w:val="StyleUnderline"/>
          <w:highlight w:val="yellow"/>
        </w:rPr>
        <w:t>the</w:t>
      </w:r>
      <w:r w:rsidRPr="002401A3">
        <w:rPr>
          <w:rStyle w:val="StyleUnderline"/>
        </w:rPr>
        <w:t xml:space="preserve"> first </w:t>
      </w:r>
      <w:r w:rsidRPr="002401A3">
        <w:rPr>
          <w:rStyle w:val="StyleUnderline"/>
          <w:highlight w:val="yellow"/>
        </w:rPr>
        <w:t>private</w:t>
      </w:r>
      <w:r w:rsidRPr="002401A3">
        <w:rPr>
          <w:rStyle w:val="StyleUnderline"/>
        </w:rPr>
        <w:t xml:space="preserve"> company to successfully launch a rocket into orbit in 2008. In September 2016, at the International Astronautical Congress in Guadalajara, Musk laid out a detailed </w:t>
      </w:r>
      <w:hyperlink r:id="rId31" w:history="1">
        <w:r w:rsidRPr="002401A3">
          <w:rPr>
            <w:rStyle w:val="StyleUnderline"/>
          </w:rPr>
          <w:t>vision</w:t>
        </w:r>
      </w:hyperlink>
      <w:r w:rsidRPr="002401A3">
        <w:rPr>
          <w:rStyle w:val="StyleUnderline"/>
        </w:rPr>
        <w:t xml:space="preserve"> for his colonization project, including financial estimates, engineering specs for the reusable “Interplanetary Transit System,” and the price of a passenger ticket — around $200,000. </w:t>
      </w:r>
      <w:r w:rsidRPr="002401A3">
        <w:rPr>
          <w:sz w:val="12"/>
        </w:rPr>
        <w:t xml:space="preserve">Musk’s presentation even included a snazzy computer-animated </w:t>
      </w:r>
      <w:hyperlink r:id="rId32" w:history="1">
        <w:r w:rsidRPr="002401A3">
          <w:rPr>
            <w:rStyle w:val="Hyperlink"/>
            <w:sz w:val="12"/>
          </w:rPr>
          <w:t>video</w:t>
        </w:r>
      </w:hyperlink>
      <w:r w:rsidRPr="002401A3">
        <w:rPr>
          <w:sz w:val="12"/>
        </w:rPr>
        <w:t xml:space="preserve"> of the transit system in action and </w:t>
      </w:r>
      <w:hyperlink r:id="rId33" w:history="1">
        <w:r w:rsidRPr="002401A3">
          <w:rPr>
            <w:rStyle w:val="Hyperlink"/>
            <w:sz w:val="12"/>
          </w:rPr>
          <w:t>details</w:t>
        </w:r>
      </w:hyperlink>
      <w:r w:rsidRPr="002401A3">
        <w:rPr>
          <w:sz w:val="12"/>
        </w:rPr>
        <w:t xml:space="preserve"> about the long trip there, which would offer colonists games, restaurants, and entertainment. “It’ll be, like, really fun to go . . . You’re </w:t>
      </w:r>
      <w:proofErr w:type="spellStart"/>
      <w:r w:rsidRPr="002401A3">
        <w:rPr>
          <w:sz w:val="12"/>
        </w:rPr>
        <w:t>gonna</w:t>
      </w:r>
      <w:proofErr w:type="spellEnd"/>
      <w:r w:rsidRPr="002401A3">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w:t>
      </w:r>
      <w:r w:rsidRPr="002401A3">
        <w:rPr>
          <w:rStyle w:val="StyleUnderline"/>
        </w:rPr>
        <w:t xml:space="preserve">Unlike a space agency’s astronaut selection process, then, his </w:t>
      </w:r>
      <w:r w:rsidRPr="002401A3">
        <w:rPr>
          <w:rStyle w:val="StyleUnderline"/>
          <w:highlight w:val="yellow"/>
        </w:rPr>
        <w:t>Mars mission will be limited to those who can afford it.</w:t>
      </w:r>
      <w:r w:rsidRPr="002401A3">
        <w:rPr>
          <w:rStyle w:val="StyleUnderline"/>
        </w:rPr>
        <w:t xml:space="preserve"> In that sense, Musk’s colonization plan looks a lot like joining a country club or gated community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4"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2401A3">
        <w:rPr>
          <w:rStyle w:val="Emphasis"/>
          <w:highlight w:val="yellow"/>
        </w:rPr>
        <w:t xml:space="preserve">even a lifeless world </w:t>
      </w:r>
      <w:r w:rsidRPr="002401A3">
        <w:rPr>
          <w:rStyle w:val="Emphasis"/>
        </w:rPr>
        <w:t xml:space="preserve">like Mars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 xml:space="preserve">To let private </w:t>
      </w:r>
      <w:proofErr w:type="gramStart"/>
      <w:r w:rsidRPr="002401A3">
        <w:rPr>
          <w:rStyle w:val="StyleUnderline"/>
          <w:highlight w:val="yellow"/>
        </w:rPr>
        <w:t>interests</w:t>
      </w:r>
      <w:proofErr w:type="gramEnd"/>
      <w:r w:rsidRPr="002401A3">
        <w:rPr>
          <w:rStyle w:val="StyleUnderline"/>
          <w:highlight w:val="yellow"/>
        </w:rPr>
        <w:t xml:space="preserve"> colonize</w:t>
      </w:r>
      <w:r w:rsidRPr="002401A3">
        <w:rPr>
          <w:rStyle w:val="StyleUnderline"/>
        </w:rPr>
        <w:t xml:space="preserve">, terraform, or populate </w:t>
      </w:r>
      <w:r w:rsidRPr="002401A3">
        <w:rPr>
          <w:rStyle w:val="StyleUnderline"/>
        </w:rPr>
        <w:lastRenderedPageBreak/>
        <w:t xml:space="preserve">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5" w:history="1">
        <w:r w:rsidRPr="002401A3">
          <w:rPr>
            <w:rStyle w:val="Hyperlink"/>
            <w:sz w:val="12"/>
          </w:rPr>
          <w:t>the tallest mountain</w:t>
        </w:r>
      </w:hyperlink>
      <w:r w:rsidRPr="002401A3">
        <w:rPr>
          <w:sz w:val="12"/>
        </w:rPr>
        <w:t xml:space="preserve"> in the solar system become a </w:t>
      </w:r>
      <w:hyperlink r:id="rId36"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37" w:history="1">
        <w:r w:rsidRPr="002401A3">
          <w:rPr>
            <w:rStyle w:val="StyleUnderline"/>
          </w:rPr>
          <w:t>public</w:t>
        </w:r>
      </w:hyperlink>
      <w:r w:rsidRPr="002401A3">
        <w:rPr>
          <w:rStyle w:val="StyleUnderline"/>
        </w:rPr>
        <w:t>, and also why it insists on sterilizing space probes to avoid contaminating other worlds with 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8" w:history="1">
        <w:r w:rsidRPr="002401A3">
          <w:rPr>
            <w:rStyle w:val="Hyperlink"/>
            <w:sz w:val="12"/>
          </w:rPr>
          <w:t>experiments</w:t>
        </w:r>
      </w:hyperlink>
      <w:r w:rsidRPr="002401A3">
        <w:rPr>
          <w:sz w:val="12"/>
        </w:rPr>
        <w:t xml:space="preserve"> into space and hosted </w:t>
      </w:r>
      <w:hyperlink r:id="rId39"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0"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w:t>
      </w:r>
      <w:proofErr w:type="spellStart"/>
      <w:r w:rsidRPr="002401A3">
        <w:rPr>
          <w:sz w:val="12"/>
        </w:rPr>
        <w:t>Grush</w:t>
      </w:r>
      <w:proofErr w:type="spellEnd"/>
      <w:r w:rsidRPr="002401A3">
        <w:rPr>
          <w:sz w:val="12"/>
        </w:rPr>
        <w:t xml:space="preserve"> in a </w:t>
      </w:r>
      <w:hyperlink r:id="rId41" w:history="1">
        <w:r w:rsidRPr="002401A3">
          <w:rPr>
            <w:rStyle w:val="Hyperlink"/>
            <w:sz w:val="12"/>
          </w:rPr>
          <w:t>video article</w:t>
        </w:r>
      </w:hyperlink>
      <w:r w:rsidRPr="002401A3">
        <w:rPr>
          <w:sz w:val="12"/>
        </w:rPr>
        <w:t xml:space="preserve"> for the Verge. </w:t>
      </w:r>
      <w:proofErr w:type="spellStart"/>
      <w:r w:rsidRPr="002401A3">
        <w:rPr>
          <w:sz w:val="12"/>
        </w:rPr>
        <w:t>Grush</w:t>
      </w:r>
      <w:proofErr w:type="spellEnd"/>
      <w:r w:rsidRPr="002401A3">
        <w:rPr>
          <w:sz w:val="12"/>
        </w:rPr>
        <w:t xml:space="preserve">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2401A3">
        <w:rPr>
          <w:sz w:val="12"/>
        </w:rPr>
        <w:t>decision-making, and</w:t>
      </w:r>
      <w:proofErr w:type="gramEnd"/>
      <w:r w:rsidRPr="002401A3">
        <w:rPr>
          <w:sz w:val="12"/>
        </w:rPr>
        <w:t xml:space="preserve"> must cede our whims to privately funded foundations and technocratic “experts” — have already taken hold of most countries. As far as I could find, </w:t>
      </w:r>
      <w:r w:rsidRPr="002401A3">
        <w:rPr>
          <w:rStyle w:val="StyleUnderline"/>
        </w:rPr>
        <w:t xml:space="preserve">none of the magazines that covered Musk’s announcement mentioned this </w:t>
      </w:r>
      <w:proofErr w:type="spellStart"/>
      <w:r w:rsidRPr="002401A3">
        <w:rPr>
          <w:rStyle w:val="StyleUnderline"/>
        </w:rPr>
        <w:t>metatheme</w:t>
      </w:r>
      <w:proofErr w:type="spellEnd"/>
      <w:r w:rsidRPr="002401A3">
        <w:rPr>
          <w:rStyle w:val="StyleUnderline"/>
        </w:rPr>
        <w:t>,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w:t>
      </w:r>
      <w:r w:rsidRPr="002401A3">
        <w:rPr>
          <w:sz w:val="12"/>
        </w:rPr>
        <w:t xml:space="preserve">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2"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3"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4"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5"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6" w:history="1">
        <w:r w:rsidRPr="002401A3">
          <w:rPr>
            <w:rStyle w:val="Hyperlink"/>
            <w:sz w:val="12"/>
          </w:rPr>
          <w:t>announced</w:t>
        </w:r>
      </w:hyperlink>
      <w:r w:rsidRPr="002401A3">
        <w:rPr>
          <w:sz w:val="12"/>
        </w:rPr>
        <w:t xml:space="preserve"> his plan to hire ten thousand refugees and was immediately hailed as a </w:t>
      </w:r>
      <w:hyperlink r:id="rId47"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8"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2401A3">
        <w:rPr>
          <w:rStyle w:val="StyleUnderline"/>
          <w:highlight w:val="yellow"/>
        </w:rPr>
        <w:t xml:space="preserve">a </w:t>
      </w:r>
      <w:hyperlink r:id="rId49"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w:t>
      </w:r>
      <w:r w:rsidRPr="002401A3">
        <w:rPr>
          <w:rStyle w:val="StyleUnderline"/>
        </w:rPr>
        <w:lastRenderedPageBreak/>
        <w:t xml:space="preserve">technological problem. Not only is it not a technological problem, </w:t>
      </w:r>
      <w:proofErr w:type="gramStart"/>
      <w:r w:rsidRPr="002401A3">
        <w:rPr>
          <w:rStyle w:val="StyleUnderline"/>
        </w:rPr>
        <w:t>it’s not</w:t>
      </w:r>
      <w:proofErr w:type="gramEnd"/>
      <w:r w:rsidRPr="002401A3">
        <w:rPr>
          <w:rStyle w:val="StyleUnderline"/>
        </w:rPr>
        <w:t xml:space="preserve">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w:t>
      </w:r>
      <w:proofErr w:type="gramStart"/>
      <w:r w:rsidRPr="002401A3">
        <w:rPr>
          <w:sz w:val="12"/>
        </w:rPr>
        <w:t>Mars, and</w:t>
      </w:r>
      <w:proofErr w:type="gramEnd"/>
      <w:r w:rsidRPr="002401A3">
        <w:rPr>
          <w:sz w:val="12"/>
        </w:rPr>
        <w:t xml:space="preserve"> have been for half a century. Doing so without a democratic plan will present unimaginable dangers for the planet and colonists alike. </w:t>
      </w:r>
      <w:proofErr w:type="gramStart"/>
      <w:r w:rsidRPr="002401A3">
        <w:rPr>
          <w:sz w:val="12"/>
        </w:rPr>
        <w:t>As socialists, our rallying cry</w:t>
      </w:r>
      <w:proofErr w:type="gramEnd"/>
      <w:r w:rsidRPr="002401A3">
        <w:rPr>
          <w:sz w:val="12"/>
        </w:rPr>
        <w:t xml:space="preserve"> should be this: </w:t>
      </w:r>
      <w:hyperlink r:id="rId50" w:history="1">
        <w:r w:rsidRPr="002401A3">
          <w:rPr>
            <w:rStyle w:val="Hyperlink"/>
            <w:sz w:val="12"/>
          </w:rPr>
          <w:t>Keep the red planet red</w:t>
        </w:r>
      </w:hyperlink>
      <w:r w:rsidRPr="002401A3">
        <w:rPr>
          <w:sz w:val="12"/>
        </w:rPr>
        <w:t xml:space="preserve">! </w:t>
      </w:r>
    </w:p>
    <w:p w14:paraId="0D08A3DD" w14:textId="3078EC45" w:rsidR="00590309" w:rsidRPr="002401A3" w:rsidRDefault="00CB0B33" w:rsidP="00590309">
      <w:pPr>
        <w:pStyle w:val="Heading4"/>
        <w:rPr>
          <w:rFonts w:cs="Calibri"/>
        </w:rPr>
      </w:pPr>
      <w:r>
        <w:rPr>
          <w:rFonts w:cs="Calibri"/>
        </w:rPr>
        <w:t xml:space="preserve">This private expansion into space results in corporate colonization of planets that undermines the interests of the rest of humanity. </w:t>
      </w:r>
      <w:r w:rsidR="00590309" w:rsidRPr="002401A3">
        <w:rPr>
          <w:rFonts w:cs="Calibri"/>
        </w:rPr>
        <w:t>Spencer ‘20</w:t>
      </w:r>
    </w:p>
    <w:p w14:paraId="1F830863" w14:textId="77777777" w:rsidR="00590309" w:rsidRPr="002401A3" w:rsidRDefault="00590309" w:rsidP="00590309">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7 Jan. 2020, https://www.salon.com/2017/10/08/against-mars-a-lago-why-spacexs-mars-colonization-plan-should-terrify-you/. </w:t>
      </w:r>
    </w:p>
    <w:p w14:paraId="00E5932A" w14:textId="77777777" w:rsidR="00590309" w:rsidRPr="002401A3" w:rsidRDefault="00590309" w:rsidP="00590309">
      <w:pPr>
        <w:rPr>
          <w:sz w:val="12"/>
        </w:rPr>
      </w:pPr>
      <w:r w:rsidRPr="002401A3">
        <w:rPr>
          <w:sz w:val="12"/>
        </w:rPr>
        <w:t xml:space="preserve">When CEO Elon Musk announced last month that his aerospace company SpaceX would be </w:t>
      </w:r>
      <w:hyperlink r:id="rId51"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2"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3"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4"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5"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6"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2401A3">
        <w:rPr>
          <w:rStyle w:val="Emphasis"/>
        </w:rPr>
        <w:t xml:space="preserve">There has </w:t>
      </w:r>
      <w:proofErr w:type="gramStart"/>
      <w:r w:rsidRPr="002401A3">
        <w:rPr>
          <w:rStyle w:val="Emphasis"/>
        </w:rPr>
        <w:t>be</w:t>
      </w:r>
      <w:proofErr w:type="gramEnd"/>
      <w:r w:rsidRPr="002401A3">
        <w:rPr>
          <w:rStyle w:val="Emphasis"/>
        </w:rPr>
        <w:t xml:space="preserve"> </w:t>
      </w:r>
      <w:r w:rsidRPr="002401A3">
        <w:rPr>
          <w:rStyle w:val="Emphasis"/>
          <w:highlight w:val="yellow"/>
        </w:rPr>
        <w:t>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7"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8" w:history="1">
        <w:r w:rsidRPr="002401A3">
          <w:rPr>
            <w:rStyle w:val="StyleUnderline"/>
          </w:rPr>
          <w:t>sacrosanct</w:t>
        </w:r>
      </w:hyperlink>
      <w:r w:rsidRPr="002401A3">
        <w:rPr>
          <w:rStyle w:val="StyleUnderline"/>
        </w:rPr>
        <w:t xml:space="preserve"> </w:t>
      </w:r>
      <w:hyperlink r:id="rId59"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2401A3">
        <w:rPr>
          <w:rStyle w:val="StyleUnderline"/>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2401A3">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60" w:history="1">
        <w:r w:rsidRPr="002401A3">
          <w:rPr>
            <w:rStyle w:val="Hyperlink"/>
            <w:sz w:val="12"/>
          </w:rPr>
          <w:t>put in charge</w:t>
        </w:r>
      </w:hyperlink>
      <w:r w:rsidRPr="002401A3">
        <w:rPr>
          <w:sz w:val="12"/>
        </w:rPr>
        <w:t xml:space="preserve"> of running the show on Mars, their interests will inherently be at </w:t>
      </w:r>
      <w:hyperlink r:id="rId61" w:history="1">
        <w:r w:rsidRPr="002401A3">
          <w:rPr>
            <w:rStyle w:val="Hyperlink"/>
            <w:sz w:val="12"/>
          </w:rPr>
          <w:t xml:space="preserve">odds with the workers </w:t>
        </w:r>
      </w:hyperlink>
      <w:r w:rsidRPr="002401A3">
        <w:rPr>
          <w:sz w:val="12"/>
        </w:rPr>
        <w:t xml:space="preserve">and employees involved. After all, a private foundation </w:t>
      </w:r>
      <w:hyperlink r:id="rId62" w:history="1">
        <w:r w:rsidRPr="002401A3">
          <w:rPr>
            <w:rStyle w:val="Hyperlink"/>
            <w:sz w:val="12"/>
          </w:rPr>
          <w:t>is not a democracy</w:t>
        </w:r>
      </w:hyperlink>
      <w:r w:rsidRPr="002401A3">
        <w:rPr>
          <w:sz w:val="12"/>
        </w:rPr>
        <w:t xml:space="preserve">; and as major philanthropic organizations like the Bill and Melinda Gates Foundation </w:t>
      </w:r>
      <w:hyperlink r:id="rId63" w:history="1">
        <w:r w:rsidRPr="002401A3">
          <w:rPr>
            <w:rStyle w:val="Hyperlink"/>
            <w:sz w:val="12"/>
          </w:rPr>
          <w:t>illustrate</w:t>
        </w:r>
      </w:hyperlink>
      <w:r w:rsidRPr="002401A3">
        <w:rPr>
          <w:sz w:val="12"/>
        </w:rPr>
        <w:t xml:space="preserve">, often </w:t>
      </w:r>
      <w:hyperlink r:id="rId64" w:history="1">
        <w:r w:rsidRPr="002401A3">
          <w:rPr>
            <w:rStyle w:val="Hyperlink"/>
            <w:sz w:val="12"/>
          </w:rPr>
          <w:t>do the bidding</w:t>
        </w:r>
      </w:hyperlink>
      <w:r w:rsidRPr="002401A3">
        <w:rPr>
          <w:sz w:val="12"/>
        </w:rPr>
        <w:t xml:space="preserve"> of their rich donors, and take an </w:t>
      </w:r>
      <w:hyperlink r:id="rId65"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w:t>
      </w:r>
      <w:r w:rsidRPr="00883710">
        <w:rPr>
          <w:sz w:val="12"/>
        </w:rPr>
        <w:t xml:space="preserve">Earth. </w:t>
      </w:r>
      <w:r w:rsidRPr="00883710">
        <w:rPr>
          <w:rStyle w:val="StyleUnderline"/>
        </w:rPr>
        <w:t xml:space="preserve">The only </w:t>
      </w:r>
      <w:r w:rsidRPr="002401A3">
        <w:rPr>
          <w:rStyle w:val="StyleUnderline"/>
          <w:highlight w:val="yellow"/>
        </w:rPr>
        <w:t>basis for colonization of Mars</w:t>
      </w:r>
      <w:r w:rsidRPr="002401A3">
        <w:rPr>
          <w:rStyle w:val="StyleUnderline"/>
        </w:rPr>
        <w:t xml:space="preserve"> that Musk can conceive of </w:t>
      </w:r>
      <w:r w:rsidRPr="002401A3">
        <w:rPr>
          <w:rStyle w:val="StyleUnderline"/>
          <w:highlight w:val="yellow"/>
        </w:rPr>
        <w:t>is</w:t>
      </w:r>
      <w:r w:rsidRPr="002401A3">
        <w:rPr>
          <w:rStyle w:val="StyleUnderline"/>
        </w:rPr>
        <w:t xml:space="preserve"> one </w:t>
      </w:r>
      <w:r w:rsidRPr="00883710">
        <w:rPr>
          <w:rStyle w:val="StyleUnderline"/>
        </w:rPr>
        <w:t xml:space="preserve">based on </w:t>
      </w:r>
      <w:r w:rsidRPr="002401A3">
        <w:rPr>
          <w:rStyle w:val="StyleUnderline"/>
          <w:highlight w:val="yellow"/>
        </w:rPr>
        <w:t xml:space="preserve">tourism: the rich pay </w:t>
      </w:r>
      <w:r w:rsidRPr="00883710">
        <w:rPr>
          <w:rStyle w:val="StyleUnderline"/>
        </w:rPr>
        <w:t>an amount</w:t>
      </w:r>
      <w:r w:rsidRPr="002401A3">
        <w:rPr>
          <w:rStyle w:val="StyleUnderline"/>
        </w:rPr>
        <w:t xml:space="preserve"> — Musk quotes the ticket price at </w:t>
      </w:r>
      <w:hyperlink r:id="rId66" w:tgtFrame="_blank" w:history="1">
        <w:r w:rsidRPr="002401A3">
          <w:rPr>
            <w:rStyle w:val="StyleUnderline"/>
          </w:rPr>
          <w:t>$200,000 if he can get 1 million tourists</w:t>
        </w:r>
      </w:hyperlink>
      <w:r w:rsidRPr="002401A3">
        <w:rPr>
          <w:rStyle w:val="StyleUnderline"/>
        </w:rPr>
        <w:t xml:space="preserve"> to pay that — that entitles them to a round-trip ticket. And while they’re on Mars and traveling to it, they luxuriate: Musk has </w:t>
      </w:r>
      <w:hyperlink r:id="rId67" w:tgtFrame="_blank" w:history="1">
        <w:r w:rsidRPr="002401A3">
          <w:rPr>
            <w:rStyle w:val="StyleUnderline"/>
          </w:rPr>
          <w:t>assured</w:t>
        </w:r>
      </w:hyperlink>
      <w:r w:rsidRPr="002401A3">
        <w:rPr>
          <w:rStyle w:val="StyleUnderline"/>
        </w:rPr>
        <w:t xml:space="preserve"> that the trip would be “fun.” This is what makes Musk’s Mars vision so different than, say, the Apollo missions or the International Space Station. </w:t>
      </w:r>
      <w:r w:rsidRPr="002401A3">
        <w:rPr>
          <w:rStyle w:val="StyleUnderline"/>
          <w:highlight w:val="yellow"/>
        </w:rPr>
        <w:t>This isn’t</w:t>
      </w:r>
      <w:r w:rsidRPr="002401A3">
        <w:rPr>
          <w:rStyle w:val="StyleUnderline"/>
        </w:rPr>
        <w:t xml:space="preserve"> really </w:t>
      </w:r>
      <w:r w:rsidRPr="002401A3">
        <w:rPr>
          <w:rStyle w:val="StyleUnderline"/>
          <w:highlight w:val="yellow"/>
        </w:rPr>
        <w:t>exploration for humanity’s sake</w:t>
      </w:r>
      <w:r w:rsidRPr="002401A3">
        <w:rPr>
          <w:rStyle w:val="StyleUnderline"/>
        </w:rPr>
        <w:t xml:space="preserve"> — </w:t>
      </w:r>
      <w:r w:rsidRPr="002401A3">
        <w:rPr>
          <w:rStyle w:val="StyleUnderline"/>
          <w:highlight w:val="yellow"/>
        </w:rPr>
        <w:t>there’s not</w:t>
      </w:r>
      <w:r w:rsidRPr="002401A3">
        <w:rPr>
          <w:rStyle w:val="StyleUnderline"/>
        </w:rPr>
        <w:t xml:space="preserve"> that much </w:t>
      </w:r>
      <w:r w:rsidRPr="002401A3">
        <w:rPr>
          <w:rStyle w:val="StyleUnderline"/>
          <w:highlight w:val="yellow"/>
        </w:rPr>
        <w:t xml:space="preserve">science </w:t>
      </w:r>
      <w:r w:rsidRPr="002401A3">
        <w:rPr>
          <w:rStyle w:val="StyleUnderline"/>
        </w:rPr>
        <w:t xml:space="preserve">assumed </w:t>
      </w:r>
      <w:r w:rsidRPr="002401A3">
        <w:rPr>
          <w:rStyle w:val="StyleUnderline"/>
          <w:highlight w:val="yellow"/>
        </w:rPr>
        <w:t>here</w:t>
      </w:r>
      <w:r w:rsidRPr="002401A3">
        <w:rPr>
          <w:rStyle w:val="StyleUnderline"/>
        </w:rPr>
        <w:t xml:space="preserve">, as there was in </w:t>
      </w:r>
      <w:r w:rsidRPr="002401A3">
        <w:rPr>
          <w:rStyle w:val="StyleUnderline"/>
        </w:rPr>
        <w:lastRenderedPageBreak/>
        <w:t xml:space="preserve">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8" w:history="1">
        <w:r w:rsidRPr="002401A3">
          <w:rPr>
            <w:rStyle w:val="StyleUnderline"/>
          </w:rPr>
          <w:t>before</w:t>
        </w:r>
      </w:hyperlink>
      <w:r w:rsidRPr="002401A3">
        <w:rPr>
          <w:rStyle w:val="StyleUnderline"/>
        </w:rPr>
        <w:t xml:space="preserve">, </w:t>
      </w:r>
      <w:r w:rsidRPr="002401A3">
        <w:rPr>
          <w:rStyle w:val="StyleUnderline"/>
          <w:highlight w:val="yellow"/>
        </w:rPr>
        <w:t>that means a lot of labor at the lowest cost</w:t>
      </w:r>
      <w:r w:rsidRPr="002401A3">
        <w:rPr>
          <w:rStyle w:val="StyleUnderline"/>
        </w:rPr>
        <w:t xml:space="preserve"> possible. </w:t>
      </w:r>
      <w:r w:rsidRPr="002401A3">
        <w:rPr>
          <w:rStyle w:val="StyleUnderline"/>
          <w:highlight w:val="yellow"/>
        </w:rPr>
        <w:t>Imagine signing away years of your life</w:t>
      </w:r>
      <w:r w:rsidRPr="002401A3">
        <w:rPr>
          <w:rStyle w:val="StyleUnderline"/>
        </w:rPr>
        <w:t xml:space="preserve"> to be a housekeeper in the Mars-a-Lago hotel, with your communications, water, food, energy usage, even oxygen tightly managed by your employer, </w:t>
      </w:r>
      <w:r w:rsidRPr="002401A3">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proofErr w:type="gramStart"/>
      <w:r w:rsidRPr="002401A3">
        <w:rPr>
          <w:rStyle w:val="StyleUnderline"/>
          <w:highlight w:val="yellow"/>
        </w:rPr>
        <w:t>private</w:t>
      </w:r>
      <w:r w:rsidRPr="002401A3">
        <w:rPr>
          <w:rStyle w:val="StyleUnderline"/>
        </w:rPr>
        <w:t>ly</w:t>
      </w:r>
      <w:r w:rsidRPr="002401A3">
        <w:rPr>
          <w:sz w:val="12"/>
        </w:rPr>
        <w:t>?</w:t>
      </w:r>
      <w:proofErr w:type="gramEnd"/>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2401A3">
        <w:rPr>
          <w:sz w:val="12"/>
        </w:rPr>
        <w:t>care;</w:t>
      </w:r>
      <w:proofErr w:type="gramEnd"/>
      <w:r w:rsidRPr="002401A3">
        <w:rPr>
          <w:sz w:val="12"/>
        </w:rPr>
        <w:t xml:space="preserve"> for Musk, the devil's in the technological and financial details. The social and political are pretty uninteresting to him. This is unsurprising; accounts from those who have worked closely with him hint that he, like many CEOs, </w:t>
      </w:r>
      <w:hyperlink r:id="rId69"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0"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2401A3">
        <w:rPr>
          <w:sz w:val="12"/>
        </w:rPr>
        <w:t>democratically, or</w:t>
      </w:r>
      <w:proofErr w:type="gramEnd"/>
      <w:r w:rsidRPr="002401A3">
        <w:rPr>
          <w:sz w:val="12"/>
        </w:rPr>
        <w:t xml:space="preserve"> keep it in the sky.”</w:t>
      </w:r>
    </w:p>
    <w:p w14:paraId="308BEAF5" w14:textId="77777777" w:rsidR="00CB0B33" w:rsidRPr="0042059C" w:rsidRDefault="00CB0B33" w:rsidP="00CB0B33">
      <w:pPr>
        <w:keepNext/>
        <w:keepLines/>
        <w:spacing w:before="40"/>
        <w:outlineLvl w:val="3"/>
        <w:rPr>
          <w:rFonts w:eastAsia="MS Gothic"/>
          <w:b/>
          <w:iCs/>
          <w:sz w:val="26"/>
        </w:rPr>
      </w:pPr>
      <w:r w:rsidRPr="0042059C">
        <w:rPr>
          <w:rFonts w:eastAsia="MS Gothic"/>
          <w:b/>
          <w:iCs/>
          <w:sz w:val="26"/>
        </w:rPr>
        <w:t>Neoliberalism</w:t>
      </w:r>
      <w:r>
        <w:rPr>
          <w:rFonts w:eastAsia="MS Gothic"/>
          <w:b/>
          <w:iCs/>
          <w:sz w:val="26"/>
        </w:rPr>
        <w:t xml:space="preserve"> destroys ethics, locks in poverty and exploitation, decimates the environment, and causes war.</w:t>
      </w:r>
    </w:p>
    <w:p w14:paraId="02C18E47" w14:textId="77777777" w:rsidR="00CB0B33" w:rsidRPr="0042059C" w:rsidRDefault="00CB0B33" w:rsidP="00CB0B33">
      <w:pPr>
        <w:rPr>
          <w:rFonts w:eastAsia="Cambria"/>
        </w:rPr>
      </w:pPr>
      <w:proofErr w:type="spellStart"/>
      <w:r w:rsidRPr="0042059C">
        <w:rPr>
          <w:rFonts w:eastAsia="Cambria"/>
          <w:b/>
          <w:bCs/>
          <w:sz w:val="26"/>
        </w:rPr>
        <w:t>Werlhof</w:t>
      </w:r>
      <w:proofErr w:type="spellEnd"/>
      <w:r w:rsidRPr="0042059C">
        <w:rPr>
          <w:rFonts w:eastAsia="Cambria"/>
          <w:b/>
          <w:bCs/>
          <w:sz w:val="26"/>
        </w:rPr>
        <w:t xml:space="preserve">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567BE207" w14:textId="77777777" w:rsidR="00CB0B33" w:rsidRPr="00C0357D" w:rsidRDefault="00CB0B33" w:rsidP="00CB0B33">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 xml:space="preserve">and </w:t>
      </w:r>
      <w:proofErr w:type="spellStart"/>
      <w:r w:rsidRPr="00C0357D">
        <w:rPr>
          <w:sz w:val="12"/>
        </w:rPr>
        <w:t>everyone</w:t>
      </w:r>
      <w:proofErr w:type="spellEnd"/>
      <w:r w:rsidRPr="00C0357D">
        <w:rPr>
          <w:sz w:val="12"/>
        </w:rPr>
        <w:t>:</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As a consequence,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w:t>
      </w:r>
      <w:proofErr w:type="gramStart"/>
      <w:r w:rsidRPr="00C0357D">
        <w:rPr>
          <w:sz w:val="12"/>
        </w:rPr>
        <w:t>cultural</w:t>
      </w:r>
      <w:proofErr w:type="gramEnd"/>
      <w:r w:rsidRPr="00C0357D">
        <w:rPr>
          <w:sz w:val="12"/>
        </w:rPr>
        <w:t xml:space="preserve">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C0357D">
        <w:rPr>
          <w:rFonts w:eastAsia="Cambria"/>
          <w:sz w:val="12"/>
          <w:szCs w:val="16"/>
        </w:rPr>
        <w:t>i.e.</w:t>
      </w:r>
      <w:proofErr w:type="gramEnd"/>
      <w:r w:rsidRPr="00C0357D">
        <w:rPr>
          <w:rFonts w:eastAsia="Cambria"/>
          <w:sz w:val="12"/>
          <w:szCs w:val="16"/>
        </w:rPr>
        <w:t xml:space="preserv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 xml:space="preserve">big </w:t>
      </w:r>
      <w:proofErr w:type="gramStart"/>
      <w:r w:rsidRPr="00C0357D">
        <w:rPr>
          <w:sz w:val="12"/>
        </w:rPr>
        <w:t>corporations</w:t>
      </w:r>
      <w:proofErr w:type="gramEnd"/>
      <w:r w:rsidRPr="00C0357D">
        <w:rPr>
          <w:sz w:val="12"/>
        </w:rPr>
        <w:t xml:space="preserve">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lastRenderedPageBreak/>
        <w:t>dependency</w:t>
      </w:r>
      <w:r w:rsidRPr="00C0357D">
        <w:rPr>
          <w:rFonts w:eastAsia="Cambria"/>
          <w:sz w:val="12"/>
        </w:rPr>
        <w:t xml:space="preserve"> (as enforced producers, </w:t>
      </w:r>
      <w:proofErr w:type="gramStart"/>
      <w:r w:rsidRPr="00C0357D">
        <w:rPr>
          <w:rFonts w:eastAsia="Cambria"/>
          <w:sz w:val="12"/>
        </w:rPr>
        <w:t>workers</w:t>
      </w:r>
      <w:proofErr w:type="gramEnd"/>
      <w:r w:rsidRPr="00C0357D">
        <w:rPr>
          <w:rFonts w:eastAsia="Cambria"/>
          <w:sz w:val="12"/>
        </w:rPr>
        <w:t xml:space="preserve">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 xml:space="preserve">days most of us are – exactly like all governments – in debt. It is financial capital that has all the money – we have none.[12] Small, medium, even some bigger enterprises are pushed out of the market, forced to </w:t>
      </w:r>
      <w:proofErr w:type="gramStart"/>
      <w:r w:rsidRPr="00C0357D">
        <w:rPr>
          <w:sz w:val="12"/>
        </w:rPr>
        <w:t>fold</w:t>
      </w:r>
      <w:proofErr w:type="gramEnd"/>
      <w:r w:rsidRPr="00C0357D">
        <w:rPr>
          <w:sz w:val="12"/>
        </w:rPr>
        <w:t xml:space="preserve"> or swallowed by transnational corporations</w:t>
      </w:r>
      <w:r w:rsidRPr="00C0357D">
        <w:rPr>
          <w:rFonts w:eastAsia="Cambria"/>
          <w:sz w:val="12"/>
        </w:rPr>
        <w:t xml:space="preserve"> because their performances are below average in comparison to speculation – rather: </w:t>
      </w:r>
      <w:proofErr w:type="spellStart"/>
      <w:r w:rsidRPr="00C0357D">
        <w:rPr>
          <w:rFonts w:eastAsia="Cambria"/>
          <w:sz w:val="12"/>
        </w:rPr>
        <w:t>spookulation</w:t>
      </w:r>
      <w:proofErr w:type="spellEnd"/>
      <w:r w:rsidRPr="00C0357D">
        <w:rPr>
          <w:rFonts w:eastAsia="Cambria"/>
          <w:sz w:val="12"/>
        </w:rPr>
        <w:t xml:space="preserve">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As a consequence,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w:t>
      </w:r>
      <w:proofErr w:type="gramStart"/>
      <w:r w:rsidRPr="00C0357D">
        <w:rPr>
          <w:rFonts w:eastAsia="Cambria"/>
          <w:sz w:val="12"/>
          <w:szCs w:val="16"/>
        </w:rPr>
        <w:t>Chinese</w:t>
      </w:r>
      <w:proofErr w:type="gramEnd"/>
      <w:r w:rsidRPr="00C0357D">
        <w:rPr>
          <w:rFonts w:eastAsia="Cambria"/>
          <w:sz w:val="12"/>
          <w:szCs w:val="16"/>
        </w:rPr>
        <w:t xml:space="preserv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w:t>
      </w:r>
      <w:proofErr w:type="gramStart"/>
      <w:r w:rsidRPr="00C0357D">
        <w:rPr>
          <w:rFonts w:eastAsia="Cambria"/>
          <w:sz w:val="12"/>
        </w:rPr>
        <w:t>e.g.</w:t>
      </w:r>
      <w:proofErr w:type="gramEnd"/>
      <w:r w:rsidRPr="00C0357D">
        <w:rPr>
          <w:rFonts w:eastAsia="Cambria"/>
          <w:sz w:val="12"/>
        </w:rPr>
        <w:t xml:space="preserve">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In this sense, they are a continuation of the history of so-called original accumulation which has expanded globally, in accordance with to the motto: “Growth through expropriation</w:t>
      </w:r>
      <w:proofErr w:type="gramStart"/>
      <w:r w:rsidRPr="00C0357D">
        <w:rPr>
          <w:rFonts w:eastAsia="Cambria"/>
          <w:sz w:val="12"/>
        </w:rPr>
        <w:t>!”[</w:t>
      </w:r>
      <w:proofErr w:type="gramEnd"/>
      <w:r w:rsidRPr="00C0357D">
        <w:rPr>
          <w:rFonts w:eastAsia="Cambria"/>
          <w:sz w:val="12"/>
        </w:rPr>
        <w:t xml:space="preserve">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 xml:space="preserve">The destruction of the welfare state also destroys the notion that individuals can rely on the community to provide for them in times of need. Our existence relies exclusively on private, </w:t>
      </w:r>
      <w:proofErr w:type="gramStart"/>
      <w:r w:rsidRPr="00C0357D">
        <w:rPr>
          <w:sz w:val="12"/>
        </w:rPr>
        <w:t>i.e.</w:t>
      </w:r>
      <w:proofErr w:type="gramEnd"/>
      <w:r w:rsidRPr="00C0357D">
        <w:rPr>
          <w:sz w:val="12"/>
        </w:rPr>
        <w:t xml:space="preserv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C0357D">
        <w:rPr>
          <w:rFonts w:eastAsia="Cambria"/>
          <w:sz w:val="12"/>
          <w:szCs w:val="16"/>
        </w:rPr>
        <w:t>housewifized</w:t>
      </w:r>
      <w:proofErr w:type="spellEnd"/>
      <w:r w:rsidRPr="00C0357D">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proofErr w:type="gramStart"/>
      <w:r w:rsidRPr="0042059C">
        <w:rPr>
          <w:rFonts w:eastAsia="Cambria"/>
          <w:u w:val="single"/>
        </w:rPr>
        <w:t>.”</w:t>
      </w:r>
      <w:r w:rsidRPr="00C0357D">
        <w:rPr>
          <w:rFonts w:eastAsia="Cambria"/>
          <w:sz w:val="12"/>
        </w:rPr>
        <w:t>[</w:t>
      </w:r>
      <w:proofErr w:type="gramEnd"/>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 xml:space="preserve">colonization of the </w:t>
      </w:r>
      <w:proofErr w:type="gramStart"/>
      <w:r w:rsidRPr="0042059C">
        <w:rPr>
          <w:rFonts w:eastAsia="Cambria"/>
          <w:u w:val="single"/>
        </w:rPr>
        <w:t>world</w:t>
      </w:r>
      <w:r w:rsidRPr="00C0357D">
        <w:rPr>
          <w:rFonts w:eastAsia="Cambria"/>
          <w:sz w:val="12"/>
        </w:rPr>
        <w:t>”[</w:t>
      </w:r>
      <w:proofErr w:type="gramEnd"/>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w:t>
      </w:r>
      <w:r w:rsidRPr="00C0357D">
        <w:rPr>
          <w:rFonts w:eastAsia="Cambria"/>
          <w:sz w:val="12"/>
          <w:szCs w:val="16"/>
        </w:rPr>
        <w:lastRenderedPageBreak/>
        <w:t xml:space="preserve">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w:t>
      </w:r>
      <w:proofErr w:type="gramStart"/>
      <w:r w:rsidRPr="0042059C">
        <w:rPr>
          <w:rFonts w:eastAsia="Cambria"/>
          <w:u w:val="single"/>
        </w:rPr>
        <w:t>traditional</w:t>
      </w:r>
      <w:proofErr w:type="gramEnd"/>
      <w:r w:rsidRPr="0042059C">
        <w:rPr>
          <w:rFonts w:eastAsia="Cambria"/>
          <w:u w:val="single"/>
        </w:rPr>
        <w:t xml:space="preserve">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w:t>
      </w:r>
      <w:proofErr w:type="gramStart"/>
      <w:r w:rsidRPr="00C0357D">
        <w:rPr>
          <w:rFonts w:eastAsia="Cambria"/>
          <w:sz w:val="12"/>
        </w:rPr>
        <w:t>i.e.</w:t>
      </w:r>
      <w:proofErr w:type="gramEnd"/>
      <w:r w:rsidRPr="00C0357D">
        <w:rPr>
          <w:rFonts w:eastAsia="Cambria"/>
          <w:sz w:val="12"/>
        </w:rPr>
        <w:t xml:space="preserv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C0357D">
        <w:rPr>
          <w:rFonts w:eastAsia="Cambria"/>
          <w:sz w:val="12"/>
        </w:rPr>
        <w:t>wageless</w:t>
      </w:r>
      <w:proofErr w:type="spellEnd"/>
      <w:r w:rsidRPr="00C0357D">
        <w:rPr>
          <w:rFonts w:eastAsia="Cambria"/>
          <w:sz w:val="12"/>
        </w:rPr>
        <w:t xml:space="preserve">”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 xml:space="preserve">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C0357D">
        <w:rPr>
          <w:sz w:val="12"/>
        </w:rPr>
        <w:t>e.g.</w:t>
      </w:r>
      <w:proofErr w:type="gramEnd"/>
      <w:r w:rsidRPr="00C0357D">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w:t>
      </w:r>
      <w:proofErr w:type="gramStart"/>
      <w:r w:rsidRPr="00C0357D">
        <w:rPr>
          <w:sz w:val="12"/>
        </w:rPr>
        <w:t>machinery</w:t>
      </w:r>
      <w:proofErr w:type="gramEnd"/>
      <w:r w:rsidRPr="00C0357D">
        <w:rPr>
          <w:sz w:val="12"/>
        </w:rPr>
        <w:t xml:space="preserve">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C0357D">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C0357D">
        <w:rPr>
          <w:rFonts w:eastAsia="Cambria"/>
          <w:sz w:val="12"/>
        </w:rPr>
        <w:t>privata</w:t>
      </w:r>
      <w:proofErr w:type="spellEnd"/>
      <w:r w:rsidRPr="00C0357D">
        <w:rPr>
          <w:rFonts w:eastAsia="Cambria"/>
          <w:sz w:val="12"/>
        </w:rPr>
        <w:t xml:space="preserve">, or – as we could say today – a res </w:t>
      </w:r>
      <w:proofErr w:type="spellStart"/>
      <w:r w:rsidRPr="00C0357D">
        <w:rPr>
          <w:rFonts w:eastAsia="Cambria"/>
          <w:sz w:val="12"/>
        </w:rPr>
        <w:t>privata</w:t>
      </w:r>
      <w:proofErr w:type="spellEnd"/>
      <w:r w:rsidRPr="00C0357D">
        <w:rPr>
          <w:rFonts w:eastAsia="Cambria"/>
          <w:sz w:val="12"/>
        </w:rPr>
        <w:t xml:space="preserve"> </w:t>
      </w:r>
      <w:proofErr w:type="spellStart"/>
      <w:r w:rsidRPr="00C0357D">
        <w:rPr>
          <w:rFonts w:eastAsia="Cambria"/>
          <w:sz w:val="12"/>
        </w:rPr>
        <w:t>transnationale</w:t>
      </w:r>
      <w:proofErr w:type="spellEnd"/>
      <w:r w:rsidRPr="00C0357D">
        <w:rPr>
          <w:rFonts w:eastAsia="Cambria"/>
          <w:sz w:val="12"/>
        </w:rPr>
        <w:t xml:space="preserve"> (in its original Latin meaning, </w:t>
      </w:r>
      <w:proofErr w:type="spellStart"/>
      <w:r w:rsidRPr="00C0357D">
        <w:rPr>
          <w:rFonts w:eastAsia="Cambria"/>
          <w:sz w:val="12"/>
        </w:rPr>
        <w:t>privare</w:t>
      </w:r>
      <w:proofErr w:type="spellEnd"/>
      <w:r w:rsidRPr="00C0357D">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w:t>
      </w:r>
      <w:proofErr w:type="gramStart"/>
      <w:r w:rsidRPr="00C0357D">
        <w:rPr>
          <w:rFonts w:eastAsia="Cambria"/>
          <w:sz w:val="12"/>
        </w:rPr>
        <w:t>communities</w:t>
      </w:r>
      <w:proofErr w:type="gramEnd"/>
      <w:r w:rsidRPr="00C0357D">
        <w:rPr>
          <w:rFonts w:eastAsia="Cambria"/>
          <w:sz w:val="12"/>
        </w:rPr>
        <w:t xml:space="preserve">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w:t>
      </w:r>
      <w:proofErr w:type="gramStart"/>
      <w:r w:rsidRPr="00C0357D">
        <w:rPr>
          <w:rFonts w:eastAsia="Cambria"/>
          <w:sz w:val="12"/>
        </w:rPr>
        <w:t>East</w:t>
      </w:r>
      <w:proofErr w:type="gramEnd"/>
      <w:r w:rsidRPr="00C0357D">
        <w:rPr>
          <w:rFonts w:eastAsia="Cambria"/>
          <w:sz w:val="12"/>
        </w:rPr>
        <w:t xml:space="preserve">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To paraphrase Richard Sennett: “Everything to the Corporations</w:t>
      </w:r>
      <w:proofErr w:type="gramStart"/>
      <w:r w:rsidRPr="00C0357D">
        <w:rPr>
          <w:rFonts w:eastAsia="Cambria"/>
          <w:sz w:val="12"/>
        </w:rPr>
        <w:t>!”[</w:t>
      </w:r>
      <w:proofErr w:type="gramEnd"/>
      <w:r w:rsidRPr="00C0357D">
        <w:rPr>
          <w:rFonts w:eastAsia="Cambria"/>
          <w:sz w:val="12"/>
        </w:rPr>
        <w:t xml:space="preserve">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w:t>
      </w:r>
      <w:r w:rsidRPr="00C0357D">
        <w:rPr>
          <w:rFonts w:eastAsia="Cambria"/>
          <w:sz w:val="12"/>
        </w:rPr>
        <w:lastRenderedPageBreak/>
        <w:t xml:space="preserve">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still remain,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 xml:space="preserve">and facilitate the lucrative business of reconstruction.[57] In the 1980s, Ronald Reagan and Margaret Thatcher introduced neoliberalism in Anglo-America. In 1989, the so-called “Washington Consensus” was formulated. It claimed to lead to global freedom, </w:t>
      </w:r>
      <w:proofErr w:type="gramStart"/>
      <w:r w:rsidRPr="00C0357D">
        <w:rPr>
          <w:sz w:val="12"/>
        </w:rPr>
        <w:t>prosperity</w:t>
      </w:r>
      <w:proofErr w:type="gramEnd"/>
      <w:r w:rsidRPr="00C0357D">
        <w:rPr>
          <w:sz w:val="12"/>
        </w:rPr>
        <w:t xml:space="preserve">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w:t>
      </w:r>
      <w:proofErr w:type="gramStart"/>
      <w:r w:rsidRPr="00C0357D">
        <w:rPr>
          <w:sz w:val="12"/>
        </w:rPr>
        <w:t>liberal</w:t>
      </w:r>
      <w:proofErr w:type="gramEnd"/>
      <w:r w:rsidRPr="00C0357D">
        <w:rPr>
          <w:sz w:val="12"/>
        </w:rPr>
        <w:t xml:space="preserve"> or green, accept this. There is no analysis of the connection between the politics of neoliberalism, its history, its background and its effects on Europe and other parts of the world. Likewise, there is no analysis of its connection to the new militarism.</w:t>
      </w:r>
    </w:p>
    <w:p w14:paraId="5C6A986F" w14:textId="77777777" w:rsidR="00590309" w:rsidRPr="002401A3" w:rsidRDefault="00590309" w:rsidP="00590309"/>
    <w:p w14:paraId="0066CC85" w14:textId="77777777" w:rsidR="00590309" w:rsidRPr="002401A3" w:rsidRDefault="00590309" w:rsidP="00590309">
      <w:pPr>
        <w:pStyle w:val="Heading3"/>
        <w:rPr>
          <w:rFonts w:cs="Calibri"/>
        </w:rPr>
      </w:pPr>
      <w:r w:rsidRPr="002401A3">
        <w:rPr>
          <w:rFonts w:cs="Calibri"/>
        </w:rPr>
        <w:lastRenderedPageBreak/>
        <w:t>Plan</w:t>
      </w:r>
    </w:p>
    <w:p w14:paraId="02C0B6E7" w14:textId="67576E7F" w:rsidR="00590309" w:rsidRDefault="00590309" w:rsidP="00590309">
      <w:pPr>
        <w:pStyle w:val="Heading4"/>
        <w:rPr>
          <w:rFonts w:cs="Calibri"/>
        </w:rPr>
      </w:pPr>
      <w:r w:rsidRPr="002401A3">
        <w:rPr>
          <w:rFonts w:cs="Calibri"/>
        </w:rPr>
        <w:t xml:space="preserve">The appropriation of outer space by private entities is unjust. Thus, the plan. </w:t>
      </w:r>
    </w:p>
    <w:p w14:paraId="73C61AF4" w14:textId="6B8AEFA3" w:rsidR="0068561E" w:rsidRPr="00596CC4" w:rsidRDefault="0068561E" w:rsidP="0068561E">
      <w:pPr>
        <w:pStyle w:val="Heading4"/>
      </w:pPr>
      <w:r w:rsidRPr="00596CC4">
        <w:t xml:space="preserve">Plan text: Outer space ought to be recognized as a </w:t>
      </w:r>
      <w:proofErr w:type="gramStart"/>
      <w:r w:rsidRPr="00596CC4">
        <w:t>global commons</w:t>
      </w:r>
      <w:proofErr w:type="gramEnd"/>
      <w:r w:rsidRPr="00596CC4">
        <w:t xml:space="preserve"> as per the Goehring card. Goehring describes but does not advocate </w:t>
      </w:r>
      <w:r>
        <w:t>the commons.</w:t>
      </w:r>
    </w:p>
    <w:p w14:paraId="1204FEF3" w14:textId="77777777" w:rsidR="0068561E" w:rsidRPr="002401A3" w:rsidRDefault="0068561E" w:rsidP="0068561E">
      <w:r w:rsidRPr="002401A3">
        <w:rPr>
          <w:rStyle w:val="Style13ptBold"/>
        </w:rPr>
        <w:t xml:space="preserve">Goehring 6/3 </w:t>
      </w:r>
      <w:proofErr w:type="gramStart"/>
      <w:r w:rsidRPr="002401A3">
        <w:rPr>
          <w:rStyle w:val="Style13ptBold"/>
        </w:rPr>
        <w:t xml:space="preserve">- </w:t>
      </w:r>
      <w:r w:rsidRPr="002401A3">
        <w:t xml:space="preserve"> John</w:t>
      </w:r>
      <w:proofErr w:type="gramEnd"/>
      <w:r w:rsidRPr="002401A3">
        <w:t xml:space="preserve">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w:t>
      </w:r>
      <w:proofErr w:type="gramStart"/>
      <w:r w:rsidRPr="002401A3">
        <w:t>).&lt;</w:t>
      </w:r>
      <w:proofErr w:type="gramEnd"/>
      <w:r w:rsidRPr="002401A3">
        <w:t>https://jnslp.com/wp-content/uploads/2021/09/Why_Isnt_Outer_Space_a_Global_Commons_2.pdf&gt; AT</w:t>
      </w:r>
    </w:p>
    <w:p w14:paraId="64B570F0" w14:textId="77777777" w:rsidR="0068561E" w:rsidRPr="002401A3" w:rsidRDefault="0068561E" w:rsidP="0068561E">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w:t>
      </w:r>
      <w:r w:rsidRPr="0068561E">
        <w:rPr>
          <w:sz w:val="12"/>
        </w:rPr>
        <w:t xml:space="preserve">concept. </w:t>
      </w:r>
      <w:r w:rsidRPr="0068561E">
        <w:rPr>
          <w:rStyle w:val="StyleUnderline"/>
        </w:rPr>
        <w:t xml:space="preserve">The concept of a </w:t>
      </w:r>
      <w:r w:rsidRPr="002401A3">
        <w:rPr>
          <w:rStyle w:val="StyleUnderline"/>
          <w:highlight w:val="yellow"/>
        </w:rPr>
        <w:t>“commons”</w:t>
      </w:r>
      <w:r w:rsidRPr="002401A3">
        <w:rPr>
          <w:sz w:val="12"/>
        </w:rPr>
        <w:t xml:space="preserve"> may be thought of as constraining because it </w:t>
      </w:r>
      <w:r w:rsidRPr="002401A3">
        <w:rPr>
          <w:rStyle w:val="StyleUnderline"/>
          <w:highlight w:val="yellow"/>
        </w:rPr>
        <w:t>is</w:t>
      </w:r>
      <w:r w:rsidRPr="002401A3">
        <w:rPr>
          <w:sz w:val="12"/>
        </w:rPr>
        <w:t xml:space="preserve"> </w:t>
      </w:r>
      <w:r w:rsidRPr="0068561E">
        <w:rPr>
          <w:sz w:val="12"/>
        </w:rPr>
        <w:t xml:space="preserve">often </w:t>
      </w:r>
      <w:r w:rsidRPr="0068561E">
        <w:rPr>
          <w:rStyle w:val="StyleUnderline"/>
        </w:rPr>
        <w:t>associated with</w:t>
      </w:r>
      <w:r w:rsidRPr="0068561E">
        <w:rPr>
          <w:sz w:val="12"/>
        </w:rPr>
        <w:t xml:space="preserve"> notions o</w:t>
      </w:r>
      <w:r w:rsidRPr="002401A3">
        <w:rPr>
          <w:sz w:val="12"/>
        </w:rPr>
        <w:t xml:space="preserve">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2401A3">
        <w:rPr>
          <w:sz w:val="12"/>
        </w:rPr>
        <w:t>As Dr. Tepper argues, “[</w:t>
      </w:r>
      <w:proofErr w:type="spellStart"/>
      <w:r w:rsidRPr="002401A3">
        <w:rPr>
          <w:sz w:val="12"/>
        </w:rPr>
        <w:t>i</w:t>
      </w:r>
      <w:proofErr w:type="spellEnd"/>
      <w:r w:rsidRPr="002401A3">
        <w:rPr>
          <w:sz w:val="12"/>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2401A3">
        <w:rPr>
          <w:sz w:val="12"/>
        </w:rPr>
        <w:t>Cogolati</w:t>
      </w:r>
      <w:proofErr w:type="spellEnd"/>
      <w:r w:rsidRPr="002401A3">
        <w:rPr>
          <w:sz w:val="12"/>
        </w:rPr>
        <w:t xml:space="preserve"> and </w:t>
      </w:r>
      <w:proofErr w:type="spellStart"/>
      <w:r w:rsidRPr="002401A3">
        <w:rPr>
          <w:sz w:val="12"/>
        </w:rPr>
        <w:t>Woulters</w:t>
      </w:r>
      <w:proofErr w:type="spellEnd"/>
      <w:r w:rsidRPr="002401A3">
        <w:rPr>
          <w:sz w:val="12"/>
        </w:rPr>
        <w:t xml:space="preserve"> observe, “[u]</w:t>
      </w:r>
      <w:proofErr w:type="spellStart"/>
      <w:r w:rsidRPr="002401A3">
        <w:rPr>
          <w:sz w:val="12"/>
        </w:rPr>
        <w:t>nder</w:t>
      </w:r>
      <w:proofErr w:type="spellEnd"/>
      <w:r w:rsidRPr="002401A3">
        <w:rPr>
          <w:sz w:val="12"/>
        </w:rPr>
        <w:t xml:space="preserve"> Ostrom’s influence, the commons have become more closely connected with the collective self-governance and </w:t>
      </w:r>
      <w:r w:rsidRPr="0068561E">
        <w:rPr>
          <w:sz w:val="12"/>
        </w:rPr>
        <w:t xml:space="preserve">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68561E">
        <w:rPr>
          <w:rStyle w:val="StyleUnderline"/>
        </w:rPr>
        <w:t>“commons” is</w:t>
      </w:r>
      <w:r w:rsidRPr="0068561E">
        <w:rPr>
          <w:sz w:val="12"/>
        </w:rPr>
        <w:t xml:space="preserve"> sometimes</w:t>
      </w:r>
      <w:r w:rsidRPr="002401A3">
        <w:rPr>
          <w:sz w:val="12"/>
        </w:rPr>
        <w:t xml:space="preserve"> </w:t>
      </w:r>
      <w:r w:rsidRPr="002401A3">
        <w:rPr>
          <w:rStyle w:val="StyleUnderline"/>
          <w:highlight w:val="yellow"/>
        </w:rPr>
        <w:t xml:space="preserve">used to refer to common property, </w:t>
      </w:r>
      <w:r w:rsidRPr="0068561E">
        <w:rPr>
          <w:rStyle w:val="StyleUnderline"/>
        </w:rPr>
        <w:t xml:space="preserve">meaning </w:t>
      </w:r>
      <w:r w:rsidRPr="002401A3">
        <w:rPr>
          <w:rStyle w:val="StyleUnderline"/>
          <w:highlight w:val="yellow"/>
        </w:rPr>
        <w:t xml:space="preserve">a resource with more than one owner, and </w:t>
      </w:r>
      <w:r w:rsidRPr="0068561E">
        <w:rPr>
          <w:rStyle w:val="StyleUnderline"/>
        </w:rPr>
        <w:t xml:space="preserve">which therefore </w:t>
      </w:r>
      <w:r w:rsidRPr="002401A3">
        <w:rPr>
          <w:rStyle w:val="StyleUnderline"/>
          <w:highlight w:val="yellow"/>
        </w:rPr>
        <w:t>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w:t>
      </w:r>
      <w:r w:rsidRPr="0068561E">
        <w:rPr>
          <w:sz w:val="12"/>
        </w:rPr>
        <w:t xml:space="preserve">, </w:t>
      </w:r>
      <w:r w:rsidRPr="0068561E">
        <w:rPr>
          <w:rStyle w:val="StyleUnderline"/>
        </w:rPr>
        <w:t xml:space="preserve">the common heritage of mankind concept creates a new type of territorial status in which the </w:t>
      </w:r>
      <w:r w:rsidRPr="0068561E">
        <w:rPr>
          <w:rStyle w:val="StyleUnderline"/>
          <w:highlight w:val="yellow"/>
        </w:rPr>
        <w:t>moon and celestial bodies</w:t>
      </w:r>
      <w:r w:rsidRPr="0068561E">
        <w:rPr>
          <w:rStyle w:val="StyleUnderline"/>
        </w:rPr>
        <w:t xml:space="preserve"> “are not only in themselves not subject to national appropriation in a territorial sense, but the </w:t>
      </w:r>
      <w:r w:rsidRPr="002401A3">
        <w:rPr>
          <w:rStyle w:val="StyleUnderline"/>
          <w:highlight w:val="yellow"/>
        </w:rPr>
        <w:t xml:space="preserve">fruits and resources of </w:t>
      </w:r>
      <w:r w:rsidRPr="0068561E">
        <w:rPr>
          <w:rStyle w:val="StyleUnderline"/>
        </w:rPr>
        <w:t xml:space="preserve">which </w:t>
      </w:r>
      <w:r w:rsidRPr="002401A3">
        <w:rPr>
          <w:rStyle w:val="StyleUnderline"/>
          <w:highlight w:val="yellow"/>
        </w:rPr>
        <w:t xml:space="preserve">are </w:t>
      </w:r>
      <w:r w:rsidRPr="0068561E">
        <w:rPr>
          <w:rStyle w:val="StyleUnderline"/>
        </w:rPr>
        <w:t xml:space="preserve">also </w:t>
      </w:r>
      <w:r w:rsidRPr="002401A3">
        <w:rPr>
          <w:rStyle w:val="StyleUnderline"/>
          <w:highlight w:val="yellow"/>
        </w:rPr>
        <w:t xml:space="preserve">deemed to be the property of mankind </w:t>
      </w:r>
      <w:r w:rsidRPr="0068561E">
        <w:rPr>
          <w:rStyle w:val="StyleUnderline"/>
        </w:rPr>
        <w:t>at large,”</w:t>
      </w:r>
      <w:r w:rsidRPr="002401A3">
        <w:rPr>
          <w:sz w:val="12"/>
        </w:rPr>
        <w:t xml:space="preserve"> according to Professor Cheng.43 This principle, as characterized by Professor </w:t>
      </w:r>
      <w:proofErr w:type="spellStart"/>
      <w:r w:rsidRPr="002401A3">
        <w:rPr>
          <w:sz w:val="12"/>
        </w:rPr>
        <w:t>Christol</w:t>
      </w:r>
      <w:proofErr w:type="spellEnd"/>
      <w:r w:rsidRPr="002401A3">
        <w:rPr>
          <w:sz w:val="12"/>
        </w:rPr>
        <w:t xml:space="preserve">, not only “protects the proposition what [sic] </w:t>
      </w:r>
      <w:r w:rsidRPr="002401A3">
        <w:rPr>
          <w:rStyle w:val="StyleUnderline"/>
          <w:highlight w:val="yellow"/>
        </w:rPr>
        <w:t>given areas and their resources are open to inclusive use and that there may not be exclusive use</w:t>
      </w:r>
      <w:r w:rsidRPr="002401A3">
        <w:rPr>
          <w:sz w:val="12"/>
        </w:rPr>
        <w:t xml:space="preserve">,” but also “goes farther: it asserts that </w:t>
      </w:r>
      <w:r w:rsidRPr="002401A3">
        <w:rPr>
          <w:rStyle w:val="StyleUnderline"/>
          <w:highlight w:val="yellow"/>
        </w:rPr>
        <w:t>there must be a sharing of the benefits and of the values derived from the indicated commons.</w:t>
      </w:r>
      <w:r w:rsidRPr="002401A3">
        <w:rPr>
          <w:sz w:val="12"/>
        </w:rPr>
        <w:t xml:space="preserve">”44 In other </w:t>
      </w:r>
      <w:r w:rsidRPr="0068561E">
        <w:rPr>
          <w:sz w:val="12"/>
        </w:rPr>
        <w:t xml:space="preserve">words, </w:t>
      </w:r>
      <w:r w:rsidRPr="0068561E">
        <w:rPr>
          <w:rStyle w:val="StyleUnderline"/>
        </w:rPr>
        <w:t xml:space="preserve">status as the common heritage of mankind </w:t>
      </w:r>
      <w:r w:rsidRPr="002401A3">
        <w:rPr>
          <w:rStyle w:val="StyleUnderline"/>
          <w:highlight w:val="yellow"/>
        </w:rPr>
        <w:t xml:space="preserve">does not permit </w:t>
      </w:r>
      <w:r w:rsidRPr="0068561E">
        <w:rPr>
          <w:rStyle w:val="StyleUnderline"/>
        </w:rPr>
        <w:t xml:space="preserve">full </w:t>
      </w:r>
      <w:r w:rsidRPr="002401A3">
        <w:rPr>
          <w:rStyle w:val="StyleUnderline"/>
          <w:highlight w:val="yellow"/>
        </w:rPr>
        <w:t>private property rights in space resources.</w:t>
      </w:r>
      <w:r w:rsidRPr="002401A3">
        <w:rPr>
          <w:sz w:val="12"/>
        </w:rPr>
        <w:t xml:space="preserve"> </w:t>
      </w:r>
      <w:r w:rsidRPr="002401A3">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w:t>
      </w:r>
      <w:r w:rsidRPr="0068561E">
        <w:rPr>
          <w:sz w:val="12"/>
          <w:szCs w:val="12"/>
        </w:rPr>
        <w:t xml:space="preserve">INTERNATIONAL AGREEMENTS RELATING TO ACTIVITIES IN OUTER SPACE, UNITED NATIONS </w:t>
      </w:r>
      <w:r w:rsidRPr="0068561E">
        <w:rPr>
          <w:sz w:val="12"/>
          <w:szCs w:val="12"/>
        </w:rPr>
        <w:lastRenderedPageBreak/>
        <w:t xml:space="preserve">OFFICE FOR OUTER SPACE AFFAIRS, https://perma.cc/8VA5-4UW8 (last July 11, 2020). The 1967 Outer Space Treaty, by contrast, has over 100 States Parties.52 </w:t>
      </w:r>
      <w:r w:rsidRPr="0068561E">
        <w:rPr>
          <w:sz w:val="12"/>
        </w:rPr>
        <w:t>Context is essential for discerning the distinction between the constraining concept and the enabling concept. By themselves, “global commons” or “commons” do not necessarily convey one concept or the other</w:t>
      </w:r>
      <w:r w:rsidRPr="0068561E">
        <w:rPr>
          <w:rStyle w:val="StyleUnderline"/>
        </w:rPr>
        <w:t xml:space="preserve">. Describing a resource as a </w:t>
      </w:r>
      <w:proofErr w:type="gramStart"/>
      <w:r w:rsidRPr="0068561E">
        <w:rPr>
          <w:rStyle w:val="StyleUnderline"/>
        </w:rPr>
        <w:t>“global commons”</w:t>
      </w:r>
      <w:proofErr w:type="gramEnd"/>
      <w:r w:rsidRPr="0068561E">
        <w:rPr>
          <w:rStyle w:val="StyleUnderline"/>
        </w:rPr>
        <w:t xml:space="preserve"> in an economic context implies a focus on an open access resource and the consumption of that resource</w:t>
      </w:r>
      <w:r w:rsidRPr="0068561E">
        <w:rPr>
          <w:sz w:val="12"/>
        </w:rPr>
        <w:t xml:space="preserve">; it suggests a resource allocation problem in need of a solution and inevitably invites questions about ownership. In contrast, referring to a </w:t>
      </w:r>
      <w:proofErr w:type="gramStart"/>
      <w:r w:rsidRPr="0068561E">
        <w:rPr>
          <w:sz w:val="12"/>
        </w:rPr>
        <w:t>global commons</w:t>
      </w:r>
      <w:proofErr w:type="gramEnd"/>
      <w:r w:rsidRPr="0068561E">
        <w:rPr>
          <w:sz w:val="12"/>
        </w:rPr>
        <w:t xml:space="preserve"> in a military or geopolitical context implies a focus on the use</w:t>
      </w:r>
      <w:r w:rsidRPr="002401A3">
        <w:rPr>
          <w:sz w:val="12"/>
        </w:rPr>
        <w:t xml:space="preserv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2036DCEC" w14:textId="77777777" w:rsidR="0068561E" w:rsidRPr="0068561E" w:rsidRDefault="0068561E" w:rsidP="0068561E"/>
    <w:p w14:paraId="54B19A01" w14:textId="77777777" w:rsidR="00590309" w:rsidRPr="002401A3" w:rsidRDefault="00590309" w:rsidP="00590309">
      <w:pPr>
        <w:pStyle w:val="Heading3"/>
        <w:rPr>
          <w:rFonts w:cs="Calibri"/>
        </w:rPr>
      </w:pPr>
      <w:r w:rsidRPr="002401A3">
        <w:rPr>
          <w:rFonts w:cs="Calibri"/>
        </w:rPr>
        <w:lastRenderedPageBreak/>
        <w:t>Solvency</w:t>
      </w:r>
    </w:p>
    <w:p w14:paraId="3C6DEB4F" w14:textId="77777777" w:rsidR="00590309" w:rsidRPr="002401A3" w:rsidRDefault="00590309" w:rsidP="00590309">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solves orbital debris. States already agree to a limited regime of this type.</w:t>
      </w:r>
    </w:p>
    <w:p w14:paraId="5FE91275" w14:textId="77777777" w:rsidR="00590309" w:rsidRPr="002401A3" w:rsidRDefault="00590309" w:rsidP="00590309">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1" w:history="1">
        <w:r w:rsidRPr="002401A3">
          <w:rPr>
            <w:rStyle w:val="Hyperlink"/>
          </w:rPr>
          <w:t>https://carnegieendowment.org/2021/03/09/space-is-great-commons.-it-s-time-to-treat-it-as-such-pub-84018</w:t>
        </w:r>
      </w:hyperlink>
      <w:r w:rsidRPr="002401A3">
        <w:t>&gt; AT</w:t>
      </w:r>
    </w:p>
    <w:p w14:paraId="143ED5EF" w14:textId="7DB8E82A" w:rsidR="00CB0B33" w:rsidRPr="00CB0B33" w:rsidRDefault="00590309" w:rsidP="00CB0B33">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 xml:space="preserve">orbits as a </w:t>
      </w:r>
      <w:proofErr w:type="gramStart"/>
      <w:r w:rsidRPr="002401A3">
        <w:rPr>
          <w:rStyle w:val="StyleUnderline"/>
          <w:highlight w:val="yellow"/>
        </w:rPr>
        <w:t>commons</w:t>
      </w:r>
      <w:proofErr w:type="gramEnd"/>
      <w:r w:rsidRPr="002401A3">
        <w:rPr>
          <w:rStyle w:val="StyleUnderline"/>
          <w:highlight w:val="yellow"/>
        </w:rPr>
        <w:t xml:space="preserve"> undermines safety </w:t>
      </w:r>
      <w:r w:rsidRPr="00590309">
        <w:rPr>
          <w:rStyle w:val="StyleUnderline"/>
        </w:rPr>
        <w:t>and predictability</w:t>
      </w:r>
      <w:r w:rsidRPr="002401A3">
        <w:rPr>
          <w:rStyle w:val="StyleUnderline"/>
          <w:highlight w:val="yellow"/>
        </w:rPr>
        <w:t>,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 xml:space="preserve">collisions </w:t>
      </w:r>
      <w:r w:rsidRPr="00590309">
        <w:rPr>
          <w:rStyle w:val="StyleUnderline"/>
        </w:rPr>
        <w:t>with other satellites and debris</w:t>
      </w:r>
      <w:r w:rsidRPr="002401A3">
        <w:rPr>
          <w:rStyle w:val="StyleUnderline"/>
          <w:highlight w:val="yellow"/>
        </w:rPr>
        <w:t>.</w:t>
      </w:r>
      <w:r w:rsidRPr="002401A3">
        <w:rPr>
          <w:sz w:val="12"/>
        </w:rPr>
        <w:t xml:space="preserve"> The long-standing debris problem has been building for decades and demands an international </w:t>
      </w:r>
      <w:proofErr w:type="gramStart"/>
      <w:r w:rsidRPr="002401A3">
        <w:rPr>
          <w:sz w:val="12"/>
        </w:rPr>
        <w:t>solution.¶</w:t>
      </w:r>
      <w:proofErr w:type="gramEnd"/>
      <w:r w:rsidRPr="002401A3">
        <w:rPr>
          <w:sz w:val="12"/>
        </w:rPr>
        <w:t xml:space="preserve"> Competing </w:t>
      </w:r>
      <w:r w:rsidRPr="002401A3">
        <w:rPr>
          <w:rStyle w:val="StyleUnderline"/>
          <w:highlight w:val="yellow"/>
        </w:rPr>
        <w:t xml:space="preserve">states need to coalesce behind a commons-based understanding </w:t>
      </w:r>
      <w:r w:rsidRPr="00590309">
        <w:rPr>
          <w:rStyle w:val="StyleUnderline"/>
        </w:rPr>
        <w:t>of</w:t>
      </w:r>
      <w:r w:rsidRPr="002401A3">
        <w:rPr>
          <w:sz w:val="12"/>
        </w:rPr>
        <w:t xml:space="preserve"> Earth </w:t>
      </w:r>
      <w:r w:rsidRPr="00590309">
        <w:rPr>
          <w:rStyle w:val="StyleUnderline"/>
        </w:rPr>
        <w:t xml:space="preserve">orbits </w:t>
      </w:r>
      <w:r w:rsidRPr="002401A3">
        <w:rPr>
          <w:rStyle w:val="StyleUnderline"/>
          <w:highlight w:val="yellow"/>
        </w:rPr>
        <w:t xml:space="preserve">to set </w:t>
      </w:r>
      <w:r w:rsidRPr="00590309">
        <w:rPr>
          <w:rStyle w:val="StyleUnderline"/>
        </w:rPr>
        <w:t xml:space="preserve">the </w:t>
      </w:r>
      <w:r w:rsidRPr="002401A3">
        <w:rPr>
          <w:rStyle w:val="StyleUnderline"/>
          <w:highlight w:val="yellow"/>
        </w:rPr>
        <w:t xml:space="preserve">table </w:t>
      </w:r>
      <w:r w:rsidRPr="00590309">
        <w:rPr>
          <w:rStyle w:val="StyleUnderline"/>
        </w:rPr>
        <w:t xml:space="preserve">for a governance system </w:t>
      </w:r>
      <w:r w:rsidRPr="002401A3">
        <w:rPr>
          <w:rStyle w:val="StyleUnderline"/>
          <w:highlight w:val="yellow"/>
        </w:rPr>
        <w:t xml:space="preserve">to organize </w:t>
      </w:r>
      <w:r w:rsidRPr="00590309">
        <w:rPr>
          <w:rStyle w:val="StyleUnderline"/>
        </w:rPr>
        <w:t xml:space="preserve">space </w:t>
      </w:r>
      <w:r w:rsidRPr="002401A3">
        <w:rPr>
          <w:rStyle w:val="StyleUnderline"/>
          <w:highlight w:val="yellow"/>
        </w:rPr>
        <w:t xml:space="preserve">traffic and address </w:t>
      </w:r>
      <w:r w:rsidRPr="00590309">
        <w:rPr>
          <w:rStyle w:val="StyleUnderline"/>
        </w:rPr>
        <w:t xml:space="preserve">rampant </w:t>
      </w:r>
      <w:r w:rsidRPr="002401A3">
        <w:rPr>
          <w:rStyle w:val="StyleUnderline"/>
          <w:highlight w:val="yellow"/>
        </w:rPr>
        <w:t>debris.</w:t>
      </w:r>
      <w:r w:rsidRPr="002401A3">
        <w:rPr>
          <w:sz w:val="12"/>
        </w:rPr>
        <w:t xml:space="preserve"> New leadership in the United States can spur progress on space governance by affirming that Earth orbits are a </w:t>
      </w:r>
      <w:proofErr w:type="gramStart"/>
      <w:r w:rsidRPr="002401A3">
        <w:rPr>
          <w:sz w:val="12"/>
        </w:rPr>
        <w:t>great commons</w:t>
      </w:r>
      <w:proofErr w:type="gramEnd"/>
      <w:r w:rsidRPr="002401A3">
        <w:rPr>
          <w:sz w:val="12"/>
        </w:rPr>
        <w:t xml:space="preserve">. So far, President Joe Biden and his administration have focused on major space projects, but </w:t>
      </w:r>
      <w:r w:rsidRPr="00590309">
        <w:rPr>
          <w:rStyle w:val="StyleUnderline"/>
        </w:rPr>
        <w:t>a</w:t>
      </w:r>
      <w:r w:rsidRPr="002401A3">
        <w:rPr>
          <w:sz w:val="12"/>
        </w:rPr>
        <w:t xml:space="preserve"> relatively </w:t>
      </w:r>
      <w:r w:rsidRPr="00590309">
        <w:rPr>
          <w:sz w:val="12"/>
        </w:rPr>
        <w:t xml:space="preserve">simple </w:t>
      </w:r>
      <w:r w:rsidRPr="00590309">
        <w:rPr>
          <w:rStyle w:val="StyleUnderline"/>
        </w:rPr>
        <w:t>policy</w:t>
      </w:r>
      <w:r w:rsidRPr="00590309">
        <w:rPr>
          <w:sz w:val="12"/>
        </w:rPr>
        <w:t xml:space="preserve"> declaration </w:t>
      </w:r>
      <w:r w:rsidRPr="00590309">
        <w:rPr>
          <w:rStyle w:val="StyleUnderline"/>
        </w:rPr>
        <w:t xml:space="preserve">that frames </w:t>
      </w:r>
      <w:r w:rsidRPr="00590309">
        <w:rPr>
          <w:sz w:val="12"/>
        </w:rPr>
        <w:t>Earth</w:t>
      </w:r>
      <w:r w:rsidRPr="002401A3">
        <w:rPr>
          <w:sz w:val="12"/>
        </w:rPr>
        <w:t xml:space="preserve"> </w:t>
      </w:r>
      <w:r w:rsidRPr="002401A3">
        <w:rPr>
          <w:rStyle w:val="StyleUnderline"/>
          <w:highlight w:val="yellow"/>
        </w:rPr>
        <w:t>orbits as a</w:t>
      </w:r>
      <w:r w:rsidRPr="002401A3">
        <w:rPr>
          <w:sz w:val="12"/>
        </w:rPr>
        <w:t xml:space="preserve"> </w:t>
      </w:r>
      <w:proofErr w:type="gramStart"/>
      <w:r w:rsidRPr="002401A3">
        <w:rPr>
          <w:sz w:val="12"/>
        </w:rPr>
        <w:t xml:space="preserve">great </w:t>
      </w:r>
      <w:r w:rsidRPr="002401A3">
        <w:rPr>
          <w:rStyle w:val="StyleUnderline"/>
          <w:highlight w:val="yellow"/>
        </w:rPr>
        <w:t>commons</w:t>
      </w:r>
      <w:proofErr w:type="gramEnd"/>
      <w:r w:rsidRPr="002401A3">
        <w:rPr>
          <w:rStyle w:val="StyleUnderline"/>
          <w:highlight w:val="yellow"/>
        </w:rPr>
        <w:t xml:space="preserve"> </w:t>
      </w:r>
      <w:r w:rsidRPr="00590309">
        <w:rPr>
          <w:rStyle w:val="StyleUnderline"/>
        </w:rPr>
        <w:t xml:space="preserve">can </w:t>
      </w:r>
      <w:r w:rsidRPr="002401A3">
        <w:rPr>
          <w:rStyle w:val="StyleUnderline"/>
          <w:highlight w:val="yellow"/>
        </w:rPr>
        <w:t xml:space="preserve">support efforts to negotiate </w:t>
      </w:r>
      <w:r w:rsidRPr="00590309">
        <w:rPr>
          <w:rStyle w:val="StyleUnderline"/>
        </w:rPr>
        <w:t xml:space="preserve">space governance </w:t>
      </w:r>
      <w:r w:rsidRPr="002401A3">
        <w:rPr>
          <w:rStyle w:val="StyleUnderline"/>
          <w:highlight w:val="yellow"/>
        </w:rPr>
        <w:t>models for</w:t>
      </w:r>
      <w:r w:rsidRPr="002401A3">
        <w:rPr>
          <w:sz w:val="12"/>
        </w:rPr>
        <w:t xml:space="preserve"> issues like </w:t>
      </w:r>
      <w:r w:rsidRPr="002401A3">
        <w:rPr>
          <w:rStyle w:val="StyleUnderline"/>
          <w:highlight w:val="yellow"/>
        </w:rPr>
        <w:t xml:space="preserve">debris </w:t>
      </w:r>
      <w:r w:rsidRPr="00590309">
        <w:rPr>
          <w:rStyle w:val="StyleUnderline"/>
        </w:rPr>
        <w:t xml:space="preserve">mitigation and </w:t>
      </w:r>
      <w:r w:rsidRPr="002401A3">
        <w:rPr>
          <w:rStyle w:val="StyleUnderline"/>
          <w:highlight w:val="yellow"/>
        </w:rPr>
        <w:t>remediation.</w:t>
      </w:r>
      <w:r w:rsidRPr="002401A3">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2401A3">
        <w:rPr>
          <w:sz w:val="12"/>
        </w:rPr>
        <w:t>commons.¶</w:t>
      </w:r>
      <w:proofErr w:type="gramEnd"/>
      <w:r w:rsidRPr="002401A3">
        <w:rPr>
          <w:sz w:val="12"/>
        </w:rPr>
        <w:t xml:space="preserve">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2401A3">
        <w:rPr>
          <w:sz w:val="12"/>
          <w:szCs w:val="12"/>
        </w:rPr>
        <w:t>impacts.¶</w:t>
      </w:r>
      <w:proofErr w:type="gramEnd"/>
      <w:r w:rsidRPr="002401A3">
        <w:rPr>
          <w:sz w:val="12"/>
          <w:szCs w:val="12"/>
        </w:rPr>
        <w:t xml:space="preserve">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2401A3">
        <w:rPr>
          <w:sz w:val="12"/>
          <w:szCs w:val="12"/>
        </w:rPr>
        <w:t>orbit.¶</w:t>
      </w:r>
      <w:proofErr w:type="gramEnd"/>
      <w:r w:rsidRPr="002401A3">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2401A3">
        <w:rPr>
          <w:sz w:val="12"/>
          <w:szCs w:val="12"/>
        </w:rPr>
        <w:t>risks.¶</w:t>
      </w:r>
      <w:proofErr w:type="gramEnd"/>
      <w:r w:rsidRPr="002401A3">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w:t>
      </w:r>
      <w:r w:rsidRPr="00590309">
        <w:rPr>
          <w:sz w:val="12"/>
          <w:szCs w:val="12"/>
        </w:rPr>
        <w:t xml:space="preserve">collision </w:t>
      </w:r>
      <w:proofErr w:type="gramStart"/>
      <w:r w:rsidRPr="00590309">
        <w:rPr>
          <w:sz w:val="12"/>
          <w:szCs w:val="12"/>
        </w:rPr>
        <w:t>risks.¶</w:t>
      </w:r>
      <w:proofErr w:type="gramEnd"/>
      <w:r w:rsidRPr="00590309">
        <w:rPr>
          <w:sz w:val="12"/>
          <w:szCs w:val="12"/>
        </w:rPr>
        <w:t xml:space="preserve"> </w:t>
      </w:r>
      <w:r w:rsidRPr="00590309">
        <w:rPr>
          <w:rStyle w:val="StyleUnderline"/>
        </w:rPr>
        <w:t>Without new governance</w:t>
      </w:r>
      <w:r w:rsidRPr="00590309">
        <w:rPr>
          <w:sz w:val="12"/>
        </w:rPr>
        <w:t xml:space="preserve"> agreements, problems related to </w:t>
      </w:r>
      <w:r w:rsidRPr="00590309">
        <w:rPr>
          <w:rStyle w:val="StyleUnderline"/>
        </w:rPr>
        <w:t>debris, heavy orbital traffic, and harmful interference will only intensify.</w:t>
      </w:r>
      <w:r w:rsidRPr="00590309">
        <w:rPr>
          <w:sz w:val="12"/>
        </w:rPr>
        <w:t xml:space="preserve"> Debris</w:t>
      </w:r>
      <w:r w:rsidRPr="002401A3">
        <w:rPr>
          <w:sz w:val="12"/>
        </w:rPr>
        <w:t xml:space="preserve"> in higher orbits can persist for a century or more. </w:t>
      </w:r>
      <w:r w:rsidRPr="00590309">
        <w:rPr>
          <w:rStyle w:val="StyleUnderline"/>
        </w:rPr>
        <w:t xml:space="preserve">The </w:t>
      </w:r>
      <w:r w:rsidRPr="002401A3">
        <w:rPr>
          <w:rStyle w:val="StyleUnderline"/>
          <w:highlight w:val="yellow"/>
        </w:rPr>
        <w:t xml:space="preserve">costs of adapting </w:t>
      </w:r>
      <w:r w:rsidRPr="00590309">
        <w:rPr>
          <w:rStyle w:val="StyleUnderline"/>
        </w:rPr>
        <w:t>to</w:t>
      </w:r>
      <w:r w:rsidRPr="002401A3">
        <w:rPr>
          <w:sz w:val="12"/>
        </w:rPr>
        <w:t xml:space="preserve"> </w:t>
      </w:r>
      <w:r w:rsidRPr="00590309">
        <w:rPr>
          <w:sz w:val="12"/>
        </w:rPr>
        <w:t xml:space="preserve">increasingly </w:t>
      </w:r>
      <w:r w:rsidRPr="00590309">
        <w:rPr>
          <w:rStyle w:val="StyleUnderline"/>
        </w:rPr>
        <w:t xml:space="preserve">polluted orbits </w:t>
      </w:r>
      <w:r w:rsidRPr="002401A3">
        <w:rPr>
          <w:rStyle w:val="StyleUnderline"/>
          <w:highlight w:val="yellow"/>
        </w:rPr>
        <w:t xml:space="preserve">would be immense, </w:t>
      </w:r>
      <w:r w:rsidRPr="00590309">
        <w:rPr>
          <w:rStyle w:val="StyleUnderline"/>
        </w:rPr>
        <w:t xml:space="preserve">and the </w:t>
      </w:r>
      <w:r w:rsidRPr="002401A3">
        <w:rPr>
          <w:rStyle w:val="StyleUnderline"/>
          <w:highlight w:val="yellow"/>
        </w:rPr>
        <w:t xml:space="preserve">opportunity costs </w:t>
      </w:r>
      <w:r w:rsidRPr="00590309">
        <w:rPr>
          <w:rStyle w:val="StyleUnderline"/>
        </w:rPr>
        <w:t xml:space="preserve">would be even </w:t>
      </w:r>
      <w:r w:rsidRPr="002401A3">
        <w:rPr>
          <w:rStyle w:val="StyleUnderline"/>
          <w:highlight w:val="yellow"/>
        </w:rPr>
        <w:t>high</w:t>
      </w:r>
      <w:r w:rsidRPr="00590309">
        <w:rPr>
          <w:rStyle w:val="StyleUnderline"/>
        </w:rPr>
        <w:t>er</w:t>
      </w:r>
      <w:r w:rsidRPr="002401A3">
        <w:rPr>
          <w:sz w:val="12"/>
        </w:rPr>
        <w:t xml:space="preserve">. For instance, all else being equal, hardening satellites against collisions increases their mass and volume, in turn </w:t>
      </w:r>
      <w:r w:rsidRPr="00590309">
        <w:rPr>
          <w:sz w:val="12"/>
        </w:rPr>
        <w:t xml:space="preserve">raising launch costs per satellite. These costs, rooted in a failure to govern space as a commons, will be </w:t>
      </w:r>
      <w:r w:rsidRPr="00590309">
        <w:rPr>
          <w:rStyle w:val="StyleUnderline"/>
        </w:rPr>
        <w:t xml:space="preserve">borne by all space actors, including emerging states and commercial </w:t>
      </w:r>
      <w:proofErr w:type="gramStart"/>
      <w:r w:rsidRPr="00590309">
        <w:rPr>
          <w:rStyle w:val="StyleUnderline"/>
        </w:rPr>
        <w:t>entities</w:t>
      </w:r>
      <w:r w:rsidRPr="002401A3">
        <w:rPr>
          <w:rStyle w:val="StyleUnderline"/>
          <w:highlight w:val="yellow"/>
        </w:rPr>
        <w:t>.</w:t>
      </w:r>
      <w:r w:rsidRPr="002401A3">
        <w:rPr>
          <w:sz w:val="12"/>
        </w:rPr>
        <w:t>¶</w:t>
      </w:r>
      <w:proofErr w:type="gramEnd"/>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w:t>
      </w:r>
      <w:r w:rsidRPr="00590309">
        <w:rPr>
          <w:sz w:val="12"/>
        </w:rPr>
        <w:t xml:space="preserve">both </w:t>
      </w:r>
      <w:r w:rsidRPr="00590309">
        <w:rPr>
          <w:rStyle w:val="StyleUnderline"/>
        </w:rPr>
        <w:t>in scope and implementation.</w:t>
      </w:r>
      <w:r w:rsidRPr="00590309">
        <w:rPr>
          <w:sz w:val="12"/>
        </w:rPr>
        <w:t xml:space="preserve"> Many </w:t>
      </w:r>
      <w:r w:rsidRPr="00590309">
        <w:rPr>
          <w:rStyle w:val="StyleUnderline"/>
        </w:rPr>
        <w:t xml:space="preserve">operators pledge to follow national regulations and international guidelines, but </w:t>
      </w:r>
      <w:r w:rsidRPr="002401A3">
        <w:rPr>
          <w:rStyle w:val="StyleUnderline"/>
          <w:highlight w:val="yellow"/>
        </w:rPr>
        <w:t>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w:t>
      </w:r>
      <w:r w:rsidRPr="00590309">
        <w:rPr>
          <w:rStyle w:val="StyleUnderline"/>
        </w:rPr>
        <w:t xml:space="preserve">the full range of </w:t>
      </w:r>
      <w:r w:rsidRPr="00590309">
        <w:rPr>
          <w:sz w:val="12"/>
        </w:rPr>
        <w:t>potentially</w:t>
      </w:r>
      <w:r w:rsidRPr="00590309">
        <w:rPr>
          <w:rStyle w:val="StyleUnderline"/>
        </w:rPr>
        <w:t xml:space="preserve"> </w:t>
      </w:r>
      <w:r w:rsidRPr="002401A3">
        <w:rPr>
          <w:rStyle w:val="StyleUnderline"/>
          <w:highlight w:val="yellow"/>
        </w:rPr>
        <w:t xml:space="preserve">risky behaviors </w:t>
      </w:r>
      <w:r w:rsidRPr="00590309">
        <w:rPr>
          <w:rStyle w:val="StyleUnderline"/>
        </w:rPr>
        <w:t>in space.</w:t>
      </w:r>
      <w:r w:rsidRPr="00590309">
        <w:rPr>
          <w:sz w:val="12"/>
        </w:rPr>
        <w:t xml:space="preserve"> For example</w:t>
      </w:r>
      <w:r w:rsidRPr="002401A3">
        <w:rPr>
          <w:sz w:val="12"/>
        </w:rPr>
        <w:t xml:space="preserve">, while some space operators can maneuver satellites to avoid collisions, there are no compulsory rules or standards on who has the right of </w:t>
      </w:r>
      <w:proofErr w:type="gramStart"/>
      <w:r w:rsidRPr="002401A3">
        <w:rPr>
          <w:sz w:val="12"/>
        </w:rPr>
        <w:t>way.¶</w:t>
      </w:r>
      <w:proofErr w:type="gramEnd"/>
      <w:r w:rsidRPr="002401A3">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2401A3">
        <w:rPr>
          <w:sz w:val="12"/>
        </w:rPr>
        <w:t>a great commons</w:t>
      </w:r>
      <w:proofErr w:type="gramEnd"/>
      <w:r w:rsidRPr="002401A3">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w:t>
      </w:r>
      <w:r w:rsidRPr="002401A3">
        <w:rPr>
          <w:sz w:val="12"/>
        </w:rPr>
        <w:lastRenderedPageBreak/>
        <w:t xml:space="preserve">creation in orbit. Other rules of </w:t>
      </w:r>
      <w:r w:rsidRPr="00590309">
        <w:rPr>
          <w:sz w:val="12"/>
        </w:rPr>
        <w:t xml:space="preserve">behavior in Earth orbits have been more successful in reducing harmful interference between satellite operations, but even these efforts are limited in </w:t>
      </w:r>
      <w:proofErr w:type="gramStart"/>
      <w:r w:rsidRPr="00590309">
        <w:rPr>
          <w:sz w:val="12"/>
        </w:rPr>
        <w:t>scope.¶</w:t>
      </w:r>
      <w:proofErr w:type="gramEnd"/>
      <w:r w:rsidRPr="00590309">
        <w:rPr>
          <w:sz w:val="12"/>
        </w:rPr>
        <w:t xml:space="preserve"> </w:t>
      </w:r>
      <w:r w:rsidRPr="00590309">
        <w:rPr>
          <w:rStyle w:val="StyleUnderline"/>
        </w:rPr>
        <w:t>States have acceded to supranational regulations of the most limited</w:t>
      </w:r>
      <w:r w:rsidRPr="00590309">
        <w:rPr>
          <w:sz w:val="12"/>
        </w:rPr>
        <w:t xml:space="preserve"> (and thus most valuable) Earth </w:t>
      </w:r>
      <w:r w:rsidRPr="00590309">
        <w:rPr>
          <w:rStyle w:val="StyleUnderline"/>
        </w:rPr>
        <w:t>orbits.</w:t>
      </w:r>
      <w:r w:rsidRPr="00590309">
        <w:rPr>
          <w:sz w:val="12"/>
        </w:rPr>
        <w:t xml:space="preserve"> </w:t>
      </w:r>
      <w:r w:rsidRPr="00590309">
        <w:rPr>
          <w:rStyle w:val="StyleUnderline"/>
        </w:rPr>
        <w:t>The</w:t>
      </w:r>
      <w:r w:rsidRPr="00590309">
        <w:rPr>
          <w:sz w:val="12"/>
        </w:rPr>
        <w:t xml:space="preserve"> International Telecommunication Union (</w:t>
      </w:r>
      <w:r w:rsidRPr="00590309">
        <w:rPr>
          <w:rStyle w:val="StyleUnderline"/>
        </w:rPr>
        <w:t>ITU</w:t>
      </w:r>
      <w:r w:rsidRPr="00590309">
        <w:rPr>
          <w:sz w:val="12"/>
        </w:rPr>
        <w:t xml:space="preserve">) </w:t>
      </w:r>
      <w:r w:rsidRPr="00590309">
        <w:rPr>
          <w:rStyle w:val="StyleUnderline"/>
        </w:rPr>
        <w:t>coordinates</w:t>
      </w:r>
      <w:r w:rsidRPr="00590309">
        <w:rPr>
          <w:sz w:val="12"/>
        </w:rPr>
        <w:t xml:space="preserve">, but does not authorize, </w:t>
      </w:r>
      <w:r w:rsidRPr="00590309">
        <w:rPr>
          <w:sz w:val="26"/>
          <w:szCs w:val="26"/>
        </w:rPr>
        <w:t>s</w:t>
      </w:r>
      <w:r w:rsidRPr="00590309">
        <w:rPr>
          <w:rStyle w:val="StyleUnderline"/>
          <w:sz w:val="26"/>
          <w:szCs w:val="26"/>
        </w:rPr>
        <w:t>atellite</w:t>
      </w:r>
      <w:r w:rsidRPr="00590309">
        <w:rPr>
          <w:rStyle w:val="StyleUnderline"/>
        </w:rPr>
        <w:t xml:space="preserve"> deployments and operations in geosynchronous orbits and manages radiofrequency spectrum assignments in other regions of space</w:t>
      </w:r>
      <w:r w:rsidRPr="00590309">
        <w:rPr>
          <w:sz w:val="12"/>
        </w:rPr>
        <w:t xml:space="preserve"> to reduce interference between satellites. These coordinati</w:t>
      </w:r>
      <w:r w:rsidRPr="002401A3">
        <w:rPr>
          <w:sz w:val="12"/>
        </w:rPr>
        <w:t>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49A1FA5B" w14:textId="77777777" w:rsidR="00CB0B33" w:rsidRPr="002401A3" w:rsidRDefault="00CB0B33" w:rsidP="00CB0B33">
      <w:pPr>
        <w:pStyle w:val="Heading4"/>
        <w:rPr>
          <w:rFonts w:cs="Calibri"/>
        </w:rPr>
      </w:pPr>
      <w:r w:rsidRPr="002401A3">
        <w:rPr>
          <w:rFonts w:cs="Calibri"/>
        </w:rPr>
        <w:t>Space resources must be distributed democratically—this requires challenging private control of outer space</w:t>
      </w:r>
    </w:p>
    <w:p w14:paraId="660E484D" w14:textId="77777777" w:rsidR="00CB0B33" w:rsidRPr="002401A3" w:rsidRDefault="00CB0B33" w:rsidP="00CB0B33">
      <w:pPr>
        <w:rPr>
          <w:rStyle w:val="Style13ptBold"/>
        </w:rPr>
      </w:pPr>
      <w:r w:rsidRPr="002401A3">
        <w:rPr>
          <w:rStyle w:val="Style13ptBold"/>
        </w:rPr>
        <w:t>Levine 15</w:t>
      </w:r>
    </w:p>
    <w:p w14:paraId="4CF8AA9B" w14:textId="77777777" w:rsidR="00CB0B33" w:rsidRPr="002401A3" w:rsidRDefault="00CB0B33" w:rsidP="00CB0B33">
      <w:pPr>
        <w:rPr>
          <w:sz w:val="16"/>
        </w:rPr>
      </w:pPr>
      <w:r w:rsidRPr="002401A3">
        <w:rPr>
          <w:sz w:val="16"/>
        </w:rPr>
        <w:t xml:space="preserve">Nick Levine, MPhil candidate in history of science at the University of Cambridge, 3-21-2015, "Democratize the Universe," Jacobin, </w:t>
      </w:r>
      <w:hyperlink r:id="rId72" w:history="1">
        <w:r w:rsidRPr="002401A3">
          <w:rPr>
            <w:rStyle w:val="Hyperlink"/>
            <w:sz w:val="16"/>
          </w:rPr>
          <w:t>https://jacobinmag.com/2015/03/space-industry-extraction-levine</w:t>
        </w:r>
      </w:hyperlink>
    </w:p>
    <w:p w14:paraId="3A922915" w14:textId="2F6EE440" w:rsidR="00CB0B33" w:rsidRPr="00CB0B33" w:rsidRDefault="00CB0B33" w:rsidP="00CB0B33">
      <w:pPr>
        <w:rPr>
          <w:bCs/>
          <w:sz w:val="14"/>
        </w:rPr>
      </w:pPr>
      <w:r w:rsidRPr="00A6630C">
        <w:rPr>
          <w:rStyle w:val="StyleUnderline"/>
        </w:rPr>
        <w:t>The</w:t>
      </w:r>
      <w:r w:rsidRPr="002401A3">
        <w:rPr>
          <w:rStyle w:val="StyleUnderline"/>
          <w:highlight w:val="yellow"/>
        </w:rPr>
        <w:t xml:space="preserve"> privatization of the Milky Way has begun</w:t>
      </w:r>
      <w:r w:rsidRPr="002401A3">
        <w:rPr>
          <w:rStyle w:val="StyleUnderline"/>
        </w:rPr>
        <w:t xml:space="preserve">. Last summer, the bipartisan ASTEROIDS Act was introduced in Congress. The legislation’s aim is to grant US corporations property rights over any natural resources </w:t>
      </w:r>
      <w:r w:rsidRPr="002401A3">
        <w:rPr>
          <w:bCs/>
          <w:sz w:val="14"/>
        </w:rPr>
        <w:t xml:space="preserve">— like the platinum-group metals used in electronics — that they extract from asteroids. The bill took advantage of an ambiguity in the United Nations’ 1967 Outer Space Treaty. That agreement forbade nations and private organizations from claiming territory on celestial </w:t>
      </w:r>
      <w:proofErr w:type="gramStart"/>
      <w:r w:rsidRPr="002401A3">
        <w:rPr>
          <w:bCs/>
          <w:sz w:val="14"/>
        </w:rPr>
        <w:t>bodies, but</w:t>
      </w:r>
      <w:proofErr w:type="gramEnd"/>
      <w:r w:rsidRPr="002401A3">
        <w:rPr>
          <w:bCs/>
          <w:sz w:val="14"/>
        </w:rPr>
        <w:t xml:space="preserve"> was unclear about whether the exploitation of their natural resources would be allowed, and if so, on what terms</w:t>
      </w:r>
      <w:r w:rsidRPr="002401A3">
        <w:rPr>
          <w:rStyle w:val="StyleUnderline"/>
        </w:rPr>
        <w:t xml:space="preserve">. </w:t>
      </w:r>
      <w:r w:rsidRPr="00A6630C">
        <w:rPr>
          <w:rStyle w:val="StyleUnderline"/>
        </w:rPr>
        <w:t xml:space="preserve">The </w:t>
      </w:r>
      <w:r w:rsidRPr="002401A3">
        <w:rPr>
          <w:rStyle w:val="StyleUnderline"/>
          <w:highlight w:val="yellow"/>
        </w:rPr>
        <w:t xml:space="preserve">legal framework governing </w:t>
      </w:r>
      <w:r w:rsidRPr="00A6630C">
        <w:rPr>
          <w:rStyle w:val="StyleUnderline"/>
        </w:rPr>
        <w:t xml:space="preserve">the economic </w:t>
      </w:r>
      <w:r w:rsidRPr="002401A3">
        <w:rPr>
          <w:rStyle w:val="StyleUnderline"/>
          <w:highlight w:val="yellow"/>
        </w:rPr>
        <w:t xml:space="preserve">development of </w:t>
      </w:r>
      <w:r w:rsidRPr="00A6630C">
        <w:rPr>
          <w:rStyle w:val="StyleUnderline"/>
        </w:rPr>
        <w:t xml:space="preserve">outer </w:t>
      </w:r>
      <w:r w:rsidRPr="002401A3">
        <w:rPr>
          <w:rStyle w:val="StyleUnderline"/>
          <w:highlight w:val="yellow"/>
        </w:rPr>
        <w:t xml:space="preserve">space will have </w:t>
      </w:r>
      <w:r w:rsidRPr="00A6630C">
        <w:rPr>
          <w:rStyle w:val="StyleUnderline"/>
        </w:rPr>
        <w:t xml:space="preserve">enormous </w:t>
      </w:r>
      <w:r w:rsidRPr="002401A3">
        <w:rPr>
          <w:rStyle w:val="StyleUnderline"/>
          <w:highlight w:val="yellow"/>
        </w:rPr>
        <w:t xml:space="preserve">effects on the distribution of wealth </w:t>
      </w:r>
      <w:r w:rsidRPr="00A6630C">
        <w:rPr>
          <w:rStyle w:val="StyleUnderline"/>
        </w:rPr>
        <w:t>and income</w:t>
      </w:r>
      <w:r w:rsidRPr="002401A3">
        <w:rPr>
          <w:rStyle w:val="StyleUnderline"/>
        </w:rPr>
        <w:t xml:space="preserve"> in the Milky Way and beyond. We could fight for a galactic democracy, where the proceeds of the space economy are distributed widely. Or we could accept the trickle-down </w:t>
      </w:r>
      <w:proofErr w:type="spellStart"/>
      <w:r w:rsidRPr="002401A3">
        <w:rPr>
          <w:rStyle w:val="StyleUnderline"/>
        </w:rPr>
        <w:t>astronomics</w:t>
      </w:r>
      <w:proofErr w:type="spellEnd"/>
      <w:r w:rsidRPr="002401A3">
        <w:rPr>
          <w:rStyle w:val="StyleUnderline"/>
        </w:rPr>
        <w:t xml:space="preserve"> anticipated by the ASTEROIDS Act, which would allow for the concentration of vast amounts of economic and political power in the hands of a few corporations and the most technologically developed nations.</w:t>
      </w:r>
      <w:r w:rsidRPr="002401A3">
        <w:rPr>
          <w:bCs/>
          <w:sz w:val="14"/>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w:t>
      </w:r>
      <w:proofErr w:type="gramStart"/>
      <w:r w:rsidRPr="002401A3">
        <w:rPr>
          <w:bCs/>
          <w:sz w:val="14"/>
        </w:rPr>
        <w:t>celestial commons</w:t>
      </w:r>
      <w:proofErr w:type="gramEnd"/>
      <w:r w:rsidRPr="002401A3">
        <w:rPr>
          <w:bCs/>
          <w:sz w:val="14"/>
        </w:rPr>
        <w:t xml:space="preserve"> was a pillar of </w:t>
      </w:r>
      <w:r w:rsidRPr="00A6630C">
        <w:rPr>
          <w:bCs/>
          <w:sz w:val="14"/>
        </w:rPr>
        <w:t xml:space="preserve">developing countries’ struggle to create a more equitable economic order. Starting in the 1960s, </w:t>
      </w:r>
      <w:r w:rsidRPr="00A6630C">
        <w:rPr>
          <w:rStyle w:val="StyleUnderline"/>
        </w:rPr>
        <w:t>a coalition of underdeveloped nations, many recently decolonized,</w:t>
      </w:r>
      <w:r w:rsidRPr="00A6630C">
        <w:rPr>
          <w:bCs/>
          <w:sz w:val="14"/>
        </w:rPr>
        <w:t xml:space="preserve"> asserted their strength in numbers in the United Nations by </w:t>
      </w:r>
      <w:r w:rsidRPr="00A6630C">
        <w:rPr>
          <w:rStyle w:val="StyleUnderline"/>
        </w:rPr>
        <w:t>forming</w:t>
      </w:r>
      <w:r w:rsidRPr="00A6630C">
        <w:rPr>
          <w:bCs/>
          <w:sz w:val="14"/>
        </w:rPr>
        <w:t xml:space="preserve"> a caucus known as </w:t>
      </w:r>
      <w:r w:rsidRPr="00A6630C">
        <w:rPr>
          <w:rStyle w:val="StyleUnderline"/>
        </w:rPr>
        <w:t xml:space="preserve">the </w:t>
      </w:r>
      <w:r w:rsidRPr="002401A3">
        <w:rPr>
          <w:rStyle w:val="StyleUnderline"/>
          <w:highlight w:val="yellow"/>
        </w:rPr>
        <w:t>G</w:t>
      </w:r>
      <w:r w:rsidRPr="002401A3">
        <w:rPr>
          <w:rStyle w:val="StyleUnderline"/>
        </w:rPr>
        <w:t xml:space="preserve">roup of </w:t>
      </w:r>
      <w:r w:rsidRPr="002401A3">
        <w:rPr>
          <w:rStyle w:val="StyleUnderline"/>
          <w:highlight w:val="yellow"/>
        </w:rPr>
        <w:t>77</w:t>
      </w:r>
      <w:r w:rsidRPr="002401A3">
        <w:rPr>
          <w:bCs/>
          <w:sz w:val="14"/>
        </w:rPr>
        <w:t xml:space="preserve">. In the early 1970s, this bloc </w:t>
      </w:r>
      <w:r w:rsidRPr="002401A3">
        <w:rPr>
          <w:rStyle w:val="StyleUnderline"/>
          <w:highlight w:val="yellow"/>
        </w:rPr>
        <w:t xml:space="preserve">announced its intention to establish a “new international economic order,” </w:t>
      </w:r>
      <w:r w:rsidRPr="00A6630C">
        <w:rPr>
          <w:rStyle w:val="StyleUnderline"/>
        </w:rPr>
        <w:t>which found its expression in</w:t>
      </w:r>
      <w:r w:rsidRPr="002401A3">
        <w:rPr>
          <w:rStyle w:val="StyleUnderline"/>
        </w:rPr>
        <w:t xml:space="preserve"> a series of UN </w:t>
      </w:r>
      <w:r w:rsidRPr="002401A3">
        <w:rPr>
          <w:rStyle w:val="StyleUnderline"/>
          <w:highlight w:val="yellow"/>
        </w:rPr>
        <w:t>treaties</w:t>
      </w:r>
      <w:r w:rsidRPr="002401A3">
        <w:rPr>
          <w:rStyle w:val="StyleUnderline"/>
        </w:rPr>
        <w:t xml:space="preserve"> governing international regions, </w:t>
      </w:r>
      <w:r w:rsidRPr="002401A3">
        <w:rPr>
          <w:rStyle w:val="StyleUnderline"/>
          <w:highlight w:val="yellow"/>
        </w:rPr>
        <w:t>like</w:t>
      </w:r>
      <w:r w:rsidRPr="002401A3">
        <w:rPr>
          <w:rStyle w:val="StyleUnderline"/>
        </w:rPr>
        <w:t xml:space="preserve"> </w:t>
      </w:r>
      <w:proofErr w:type="gramStart"/>
      <w:r w:rsidRPr="002401A3">
        <w:rPr>
          <w:rStyle w:val="StyleUnderline"/>
        </w:rPr>
        <w:t>sea beds</w:t>
      </w:r>
      <w:proofErr w:type="gramEnd"/>
      <w:r w:rsidRPr="002401A3">
        <w:rPr>
          <w:rStyle w:val="StyleUnderline"/>
        </w:rPr>
        <w:t xml:space="preserve"> and </w:t>
      </w:r>
      <w:r w:rsidRPr="002401A3">
        <w:rPr>
          <w:rStyle w:val="StyleUnderline"/>
          <w:highlight w:val="yellow"/>
        </w:rPr>
        <w:t xml:space="preserve">outer space, </w:t>
      </w:r>
      <w:r w:rsidRPr="00A6630C">
        <w:rPr>
          <w:rStyle w:val="StyleUnderline"/>
        </w:rPr>
        <w:t xml:space="preserve">that they </w:t>
      </w:r>
      <w:r w:rsidRPr="002401A3">
        <w:rPr>
          <w:rStyle w:val="StyleUnderline"/>
          <w:highlight w:val="yellow"/>
        </w:rPr>
        <w:t xml:space="preserve">hoped would spread </w:t>
      </w:r>
      <w:r w:rsidRPr="00A6630C">
        <w:rPr>
          <w:rStyle w:val="StyleUnderline"/>
        </w:rPr>
        <w:t xml:space="preserve">the </w:t>
      </w:r>
      <w:r w:rsidRPr="002401A3">
        <w:rPr>
          <w:rStyle w:val="StyleUnderline"/>
          <w:highlight w:val="yellow"/>
        </w:rPr>
        <w:t xml:space="preserve">economic benefits </w:t>
      </w:r>
      <w:r w:rsidRPr="00A6630C">
        <w:rPr>
          <w:rStyle w:val="StyleUnderline"/>
        </w:rPr>
        <w:t xml:space="preserve">of the commons more </w:t>
      </w:r>
      <w:r w:rsidRPr="002401A3">
        <w:rPr>
          <w:rStyle w:val="StyleUnderline"/>
          <w:highlight w:val="yellow"/>
        </w:rPr>
        <w:t>equitably</w:t>
      </w:r>
      <w:r w:rsidRPr="002401A3">
        <w:rPr>
          <w:rStyle w:val="StyleUnderline"/>
        </w:rPr>
        <w:t>, with special attention to less developed nations.</w:t>
      </w:r>
      <w:r w:rsidRPr="002401A3">
        <w:rPr>
          <w:bCs/>
          <w:sz w:val="14"/>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2401A3">
        <w:rPr>
          <w:rStyle w:val="StyleUnderline"/>
        </w:rPr>
        <w:t>The ASTEROIDS Act was submitted on behalf of those who would benefit most from a laissez-faire extraterrestrial system.</w:t>
      </w:r>
      <w:r w:rsidRPr="002401A3">
        <w:rPr>
          <w:bCs/>
          <w:sz w:val="14"/>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2401A3">
        <w:rPr>
          <w:bCs/>
          <w:sz w:val="14"/>
        </w:rPr>
        <w:t xml:space="preserve"> at least not primarily</w:t>
      </w:r>
      <w:r w:rsidRPr="002401A3">
        <w:rPr>
          <w:rStyle w:val="StyleUnderline"/>
        </w:rPr>
        <w:t xml:space="preserve">. </w:t>
      </w:r>
      <w:r w:rsidRPr="002401A3">
        <w:rPr>
          <w:rStyle w:val="StyleUnderline"/>
          <w:highlight w:val="yellow"/>
        </w:rPr>
        <w:t>What’s at stake is</w:t>
      </w:r>
      <w:r w:rsidRPr="002401A3">
        <w:rPr>
          <w:bCs/>
          <w:sz w:val="14"/>
        </w:rPr>
        <w:t xml:space="preserve"> not just the “stature of man,” as Hannah Arendt put it, </w:t>
      </w:r>
      <w:r w:rsidRPr="002401A3">
        <w:rPr>
          <w:rStyle w:val="StyleUnderline"/>
        </w:rPr>
        <w:t xml:space="preserve">but a </w:t>
      </w:r>
      <w:r w:rsidRPr="002401A3">
        <w:rPr>
          <w:rStyle w:val="StyleUnderline"/>
          <w:highlight w:val="yellow"/>
        </w:rPr>
        <w:t>political-economic struggle over the future of the celestial commons</w:t>
      </w:r>
      <w:r w:rsidRPr="00A92522">
        <w:rPr>
          <w:rStyle w:val="StyleUnderline"/>
        </w:rPr>
        <w:t xml:space="preserve">, which could result in </w:t>
      </w:r>
      <w:r w:rsidRPr="002401A3">
        <w:rPr>
          <w:rStyle w:val="StyleUnderline"/>
          <w:highlight w:val="yellow"/>
        </w:rPr>
        <w:t xml:space="preserve">a dramatic intensification of inequality </w:t>
      </w:r>
      <w:r w:rsidRPr="00A92522">
        <w:rPr>
          <w:rStyle w:val="StyleUnderline"/>
        </w:rPr>
        <w:t xml:space="preserve">— or a small step for </w:t>
      </w:r>
      <w:r w:rsidRPr="00A92522">
        <w:rPr>
          <w:rStyle w:val="StyleUnderline"/>
        </w:rPr>
        <w:lastRenderedPageBreak/>
        <w:t>humankind toward a more egalitarian state of affairs on our current plane</w:t>
      </w:r>
      <w:r w:rsidRPr="00A92522">
        <w:rPr>
          <w:bCs/>
          <w:sz w:val="14"/>
        </w:rPr>
        <w:t>t. Undoubtedly, there are good reasons to be skeptical about going to space. Some have argued that it shifts attention away from solving the difficult</w:t>
      </w:r>
      <w:r w:rsidRPr="002401A3">
        <w:rPr>
          <w:bCs/>
          <w:sz w:val="14"/>
        </w:rPr>
        <w:t xml:space="preserve">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r w:rsidRPr="002401A3">
        <w:rPr>
          <w:rStyle w:val="StyleUnderline"/>
        </w:rPr>
        <w:t>.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w:t>
      </w:r>
      <w:r w:rsidRPr="002401A3">
        <w:rPr>
          <w:bCs/>
          <w:sz w:val="14"/>
        </w:rPr>
        <w:t xml:space="preserve">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w:t>
      </w:r>
      <w:proofErr w:type="gramStart"/>
      <w:r w:rsidRPr="002401A3">
        <w:rPr>
          <w:bCs/>
          <w:sz w:val="14"/>
        </w:rPr>
        <w:t>opportunity, since</w:t>
      </w:r>
      <w:proofErr w:type="gramEnd"/>
      <w:r w:rsidRPr="002401A3">
        <w:rPr>
          <w:bCs/>
          <w:sz w:val="14"/>
        </w:rPr>
        <w:t xml:space="preserve"> it will force a confrontation over the future of the vast celestial commons. The democratic possibilities of such a struggle have been recognized </w:t>
      </w:r>
      <w:proofErr w:type="gramStart"/>
      <w:r w:rsidRPr="002401A3">
        <w:rPr>
          <w:bCs/>
          <w:sz w:val="14"/>
        </w:rPr>
        <w:t>before:</w:t>
      </w:r>
      <w:proofErr w:type="gramEnd"/>
      <w:r w:rsidRPr="002401A3">
        <w:rPr>
          <w:bCs/>
          <w:sz w:val="14"/>
        </w:rPr>
        <w:t xml:space="preserv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2401A3">
        <w:rPr>
          <w:rStyle w:val="StyleUnderline"/>
          <w:highlight w:val="yellow"/>
        </w:rPr>
        <w:t>G</w:t>
      </w:r>
      <w:r w:rsidRPr="00090B75">
        <w:rPr>
          <w:rStyle w:val="StyleUnderline"/>
        </w:rPr>
        <w:t xml:space="preserve">roup </w:t>
      </w:r>
      <w:r w:rsidRPr="002401A3">
        <w:rPr>
          <w:rStyle w:val="StyleUnderline"/>
          <w:highlight w:val="yellow"/>
        </w:rPr>
        <w:t>of 77’s major goals was to apply some of the redistributive functions of the welfare state on a global scale</w:t>
      </w:r>
      <w:r w:rsidRPr="002401A3">
        <w:rPr>
          <w:rStyle w:val="StyleUnderline"/>
        </w:rPr>
        <w:t>. 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w:t>
      </w:r>
      <w:r w:rsidRPr="002401A3">
        <w:rPr>
          <w:bCs/>
          <w:sz w:val="14"/>
        </w:rPr>
        <w:t xml:space="preserve">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w:t>
      </w:r>
      <w:proofErr w:type="gramStart"/>
      <w:r w:rsidRPr="002401A3">
        <w:rPr>
          <w:bCs/>
          <w:sz w:val="14"/>
        </w:rPr>
        <w:t>maneuvers.</w:t>
      </w:r>
      <w:proofErr w:type="gramEnd"/>
      <w:r w:rsidRPr="002401A3">
        <w:rPr>
          <w:bCs/>
          <w:sz w:val="14"/>
        </w:rPr>
        <w:t xml:space="preserve">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2401A3">
        <w:rPr>
          <w:rStyle w:val="StyleUnderline"/>
          <w:highlight w:val="yellow"/>
        </w:rPr>
        <w:t xml:space="preserve">As an alternative to </w:t>
      </w:r>
      <w:r w:rsidRPr="00A92522">
        <w:rPr>
          <w:rStyle w:val="StyleUnderline"/>
        </w:rPr>
        <w:t xml:space="preserve">the </w:t>
      </w:r>
      <w:r w:rsidRPr="002401A3">
        <w:rPr>
          <w:rStyle w:val="StyleUnderline"/>
          <w:highlight w:val="yellow"/>
        </w:rPr>
        <w:t xml:space="preserve">laissez-faire </w:t>
      </w:r>
      <w:r w:rsidRPr="00A92522">
        <w:rPr>
          <w:rStyle w:val="StyleUnderline"/>
        </w:rPr>
        <w:t>approach advocated by many private interests</w:t>
      </w:r>
      <w:r w:rsidRPr="002401A3">
        <w:rPr>
          <w:rStyle w:val="StyleUnderline"/>
          <w:highlight w:val="yellow"/>
        </w:rPr>
        <w:t xml:space="preserve">, the “common heritage” principle </w:t>
      </w:r>
      <w:r w:rsidRPr="00A92522">
        <w:rPr>
          <w:rStyle w:val="StyleUnderline"/>
        </w:rPr>
        <w:t xml:space="preserve">also </w:t>
      </w:r>
      <w:r w:rsidRPr="002401A3">
        <w:rPr>
          <w:rStyle w:val="StyleUnderline"/>
          <w:highlight w:val="yellow"/>
        </w:rPr>
        <w:t xml:space="preserve">provided a legal framework for </w:t>
      </w:r>
      <w:r w:rsidRPr="00A92522">
        <w:rPr>
          <w:rStyle w:val="StyleUnderline"/>
        </w:rPr>
        <w:t xml:space="preserve">the </w:t>
      </w:r>
      <w:r w:rsidRPr="002401A3">
        <w:rPr>
          <w:rStyle w:val="StyleUnderline"/>
          <w:highlight w:val="yellow"/>
        </w:rPr>
        <w:t xml:space="preserve">democratic distribution of revenues derived from the </w:t>
      </w:r>
      <w:r w:rsidRPr="00A92522">
        <w:rPr>
          <w:rStyle w:val="StyleUnderline"/>
        </w:rPr>
        <w:t xml:space="preserve">international </w:t>
      </w:r>
      <w:r w:rsidRPr="002401A3">
        <w:rPr>
          <w:rStyle w:val="StyleUnderline"/>
          <w:highlight w:val="yellow"/>
        </w:rPr>
        <w:t>commons</w:t>
      </w:r>
      <w:r w:rsidRPr="002401A3">
        <w:rPr>
          <w:rStyle w:val="StyleUnderline"/>
        </w:rPr>
        <w:t>. In 1973</w:t>
      </w:r>
      <w:r w:rsidRPr="002401A3">
        <w:rPr>
          <w:bCs/>
          <w:sz w:val="14"/>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president of the </w:t>
      </w:r>
      <w:r w:rsidRPr="002401A3">
        <w:rPr>
          <w:bCs/>
          <w:sz w:val="14"/>
        </w:rPr>
        <w:lastRenderedPageBreak/>
        <w:t xml:space="preserve">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2401A3">
        <w:rPr>
          <w:rStyle w:val="StyleUnderline"/>
        </w:rPr>
        <w:t>A vocal group of entrepreneurs is hoping to set a precedent for the private appropriation of natural resources from asteroids, without internationally redistributive obligations.</w:t>
      </w:r>
      <w:r w:rsidRPr="002401A3">
        <w:rPr>
          <w:bCs/>
          <w:sz w:val="14"/>
        </w:rPr>
        <w:t xml:space="preserve">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w:t>
      </w:r>
      <w:r w:rsidRPr="002401A3">
        <w:rPr>
          <w:rStyle w:val="StyleUnderline"/>
        </w:rPr>
        <w:t>These entrepreneurs hope to extract the valuable platinum-group metals, essential for manufacturing electronics, that are rare on Earth. Sensationalist articles on space mining will tell you about an asteroid worth $20 trillion</w:t>
      </w:r>
      <w:r w:rsidRPr="002401A3">
        <w:rPr>
          <w:bCs/>
          <w:sz w:val="14"/>
        </w:rPr>
        <w:t xml:space="preserve">. Investors 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have to be ironed out. And </w:t>
      </w:r>
      <w:proofErr w:type="gramStart"/>
      <w:r w:rsidRPr="002401A3">
        <w:rPr>
          <w:bCs/>
          <w:sz w:val="14"/>
        </w:rPr>
        <w:t>so</w:t>
      </w:r>
      <w:proofErr w:type="gramEnd"/>
      <w:r w:rsidRPr="002401A3">
        <w:rPr>
          <w:bCs/>
          <w:sz w:val="14"/>
        </w:rPr>
        <w:t xml:space="preserve">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2401A3">
        <w:rPr>
          <w:rStyle w:val="StyleUnderline"/>
        </w:rPr>
        <w:t>. But its appearance marked another clear attempt to unilaterally push international norms toward the free extraction of outer space resources, with limited democratic responsibilities attached</w:t>
      </w:r>
      <w:r w:rsidRPr="002401A3">
        <w:rPr>
          <w:bCs/>
          <w:sz w:val="14"/>
        </w:rPr>
        <w:t xml:space="preserve"> — and it will not be the last. Joanne </w:t>
      </w:r>
      <w:proofErr w:type="spellStart"/>
      <w:r w:rsidRPr="002401A3">
        <w:rPr>
          <w:bCs/>
          <w:sz w:val="14"/>
        </w:rPr>
        <w:t>Gabrynowicz</w:t>
      </w:r>
      <w:proofErr w:type="spellEnd"/>
      <w:r w:rsidRPr="002401A3">
        <w:rPr>
          <w:bCs/>
          <w:sz w:val="14"/>
        </w:rPr>
        <w:t xml:space="preserve">,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w:t>
      </w:r>
      <w:proofErr w:type="spellStart"/>
      <w:r w:rsidRPr="002401A3">
        <w:rPr>
          <w:bCs/>
          <w:sz w:val="14"/>
        </w:rPr>
        <w:t>Gabrynowicz</w:t>
      </w:r>
      <w:proofErr w:type="spellEnd"/>
      <w:r w:rsidRPr="002401A3">
        <w:rPr>
          <w:bCs/>
          <w:sz w:val="14"/>
        </w:rPr>
        <w:t xml:space="preserve">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2401A3">
        <w:rPr>
          <w:rStyle w:val="StyleUnderline"/>
        </w:rPr>
        <w:t xml:space="preserve">At the same time, and for the same reasons, the prospect of preserving the final frontier as a </w:t>
      </w:r>
      <w:proofErr w:type="gramStart"/>
      <w:r w:rsidRPr="002401A3">
        <w:rPr>
          <w:rStyle w:val="StyleUnderline"/>
        </w:rPr>
        <w:t>celestial commons</w:t>
      </w:r>
      <w:proofErr w:type="gramEnd"/>
      <w:r w:rsidRPr="002401A3">
        <w:rPr>
          <w:rStyle w:val="StyleUnderline"/>
        </w:rPr>
        <w:t xml:space="preserve"> presents an opportunity to fight for a more democratic </w:t>
      </w:r>
      <w:r w:rsidRPr="00A92522">
        <w:rPr>
          <w:rStyle w:val="StyleUnderline"/>
        </w:rPr>
        <w:t xml:space="preserve">political economy. </w:t>
      </w:r>
      <w:r w:rsidRPr="00A92522">
        <w:rPr>
          <w:bCs/>
          <w:sz w:val="14"/>
        </w:rPr>
        <w:t xml:space="preserve">Sharing the benefits of the celestial commons is key to expanding democracy to a galactic scale. </w:t>
      </w:r>
      <w:r w:rsidRPr="00A92522">
        <w:rPr>
          <w:rStyle w:val="StyleUnderline"/>
        </w:rPr>
        <w:t>One time-tested means of distributing the benefits of natural-</w:t>
      </w:r>
      <w:r w:rsidRPr="00A92522">
        <w:rPr>
          <w:rStyle w:val="StyleUnderline"/>
        </w:rPr>
        <w:lastRenderedPageBreak/>
        <w:t>resource extraction universally is the sovereign wealth fund,</w:t>
      </w:r>
      <w:r w:rsidRPr="002401A3">
        <w:rPr>
          <w:rStyle w:val="StyleUnderline"/>
        </w:rPr>
        <w:t xml:space="preserve"> which Alaska uses to deliver oil revenue to its residents. </w:t>
      </w:r>
      <w:r w:rsidRPr="002401A3">
        <w:rPr>
          <w:rStyle w:val="StyleUnderline"/>
          <w:highlight w:val="yellow"/>
        </w:rPr>
        <w:t xml:space="preserve">As an </w:t>
      </w:r>
      <w:proofErr w:type="gramStart"/>
      <w:r w:rsidRPr="00A92522">
        <w:rPr>
          <w:rStyle w:val="StyleUnderline"/>
        </w:rPr>
        <w:t xml:space="preserve">international </w:t>
      </w:r>
      <w:r w:rsidRPr="002401A3">
        <w:rPr>
          <w:rStyle w:val="StyleUnderline"/>
          <w:highlight w:val="yellow"/>
        </w:rPr>
        <w:t>commons</w:t>
      </w:r>
      <w:proofErr w:type="gramEnd"/>
      <w:r w:rsidRPr="002401A3">
        <w:rPr>
          <w:rStyle w:val="StyleUnderline"/>
          <w:highlight w:val="yellow"/>
        </w:rPr>
        <w:t xml:space="preserve">, </w:t>
      </w:r>
      <w:r w:rsidRPr="00A92522">
        <w:rPr>
          <w:rStyle w:val="StyleUnderline"/>
        </w:rPr>
        <w:t xml:space="preserve">outer </w:t>
      </w:r>
      <w:r w:rsidRPr="002401A3">
        <w:rPr>
          <w:rStyle w:val="StyleUnderline"/>
          <w:highlight w:val="yellow"/>
        </w:rPr>
        <w:t xml:space="preserve">space offers an opportunity to experiment with </w:t>
      </w:r>
      <w:r w:rsidRPr="00DE4457">
        <w:rPr>
          <w:rStyle w:val="StyleUnderline"/>
        </w:rPr>
        <w:t xml:space="preserve">such </w:t>
      </w:r>
      <w:r w:rsidRPr="002401A3">
        <w:rPr>
          <w:rStyle w:val="StyleUnderline"/>
          <w:highlight w:val="yellow"/>
        </w:rPr>
        <w:t xml:space="preserve">redistributive mechanisms beyond the </w:t>
      </w:r>
      <w:r w:rsidRPr="00823FD6">
        <w:rPr>
          <w:rStyle w:val="StyleUnderline"/>
        </w:rPr>
        <w:t xml:space="preserve">traditional </w:t>
      </w:r>
      <w:r w:rsidRPr="002401A3">
        <w:rPr>
          <w:rStyle w:val="StyleUnderline"/>
          <w:highlight w:val="yellow"/>
        </w:rPr>
        <w:t>confines of the nation-state</w:t>
      </w:r>
      <w:r w:rsidRPr="002401A3">
        <w:rPr>
          <w:rStyle w:val="StyleUnderline"/>
        </w:rPr>
        <w:t>. Organizing around an issue of such scale may seem utopian, but it’s also necessary</w:t>
      </w:r>
      <w:r w:rsidRPr="002401A3">
        <w:rPr>
          <w:bCs/>
          <w:sz w:val="14"/>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4AFAC3F6" w14:textId="528E5CFD" w:rsidR="00590309" w:rsidRPr="002401A3" w:rsidRDefault="00590309" w:rsidP="00590309">
      <w:pPr>
        <w:pStyle w:val="Heading4"/>
        <w:rPr>
          <w:rFonts w:cs="Calibri"/>
        </w:rPr>
      </w:pPr>
      <w:r w:rsidRPr="002401A3">
        <w:rPr>
          <w:rFonts w:cs="Calibri"/>
        </w:rPr>
        <w:t xml:space="preserve">States can extend existing models to govern space, but recognition of space as a </w:t>
      </w:r>
      <w:proofErr w:type="gramStart"/>
      <w:r w:rsidRPr="002401A3">
        <w:rPr>
          <w:rFonts w:cs="Calibri"/>
        </w:rPr>
        <w:t>commons</w:t>
      </w:r>
      <w:proofErr w:type="gramEnd"/>
      <w:r w:rsidRPr="002401A3">
        <w:rPr>
          <w:rFonts w:cs="Calibri"/>
        </w:rPr>
        <w:t xml:space="preserve"> is key.</w:t>
      </w:r>
    </w:p>
    <w:p w14:paraId="113C9135" w14:textId="77777777" w:rsidR="00590309" w:rsidRPr="002401A3" w:rsidRDefault="00590309" w:rsidP="00590309">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3" w:history="1">
        <w:r w:rsidRPr="002401A3">
          <w:rPr>
            <w:rStyle w:val="Hyperlink"/>
          </w:rPr>
          <w:t>https://carnegieendowment.org/2021/03/09/space-is-great-commons.-it-s-time-to-treat-it-as-such-pub-84018</w:t>
        </w:r>
      </w:hyperlink>
      <w:r w:rsidRPr="002401A3">
        <w:t>&gt; AT</w:t>
      </w:r>
    </w:p>
    <w:p w14:paraId="5B9B53C0" w14:textId="77777777" w:rsidR="00590309" w:rsidRPr="002401A3" w:rsidRDefault="00590309" w:rsidP="00590309">
      <w:pPr>
        <w:ind w:left="720"/>
        <w:rPr>
          <w:sz w:val="12"/>
        </w:rPr>
      </w:pPr>
      <w:r w:rsidRPr="002401A3">
        <w:rPr>
          <w:sz w:val="12"/>
          <w:szCs w:val="12"/>
        </w:rPr>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68561E">
        <w:rPr>
          <w:rStyle w:val="StyleUnderline"/>
        </w:rPr>
        <w:t xml:space="preserve">the </w:t>
      </w:r>
      <w:r w:rsidRPr="002401A3">
        <w:rPr>
          <w:rStyle w:val="StyleUnderline"/>
          <w:highlight w:val="yellow"/>
        </w:rPr>
        <w:t xml:space="preserve">negotiations on </w:t>
      </w:r>
      <w:r w:rsidRPr="0068561E">
        <w:rPr>
          <w:rStyle w:val="StyleUnderline"/>
        </w:rPr>
        <w:t>the original convention on</w:t>
      </w:r>
      <w:r w:rsidRPr="002401A3">
        <w:rPr>
          <w:rStyle w:val="StyleUnderline"/>
          <w:highlight w:val="yellow"/>
        </w:rPr>
        <w:t xml:space="preserve"> air pollution</w:t>
      </w:r>
      <w:r w:rsidRPr="002401A3">
        <w:rPr>
          <w:sz w:val="12"/>
        </w:rPr>
        <w:t xml:space="preserve"> involved, among others, the United </w:t>
      </w:r>
      <w:proofErr w:type="gramStart"/>
      <w:r w:rsidRPr="002401A3">
        <w:rPr>
          <w:sz w:val="12"/>
        </w:rPr>
        <w:t>States</w:t>
      </w:r>
      <w:proofErr w:type="gramEnd"/>
      <w:r w:rsidRPr="002401A3">
        <w:rPr>
          <w:sz w:val="12"/>
        </w:rPr>
        <w:t xml:space="preserve"> and the Soviet Union. This </w:t>
      </w:r>
      <w:r w:rsidRPr="002401A3">
        <w:rPr>
          <w:rStyle w:val="StyleUnderline"/>
          <w:highlight w:val="yellow"/>
        </w:rPr>
        <w:t xml:space="preserve">suggests that states can pursue </w:t>
      </w:r>
      <w:r w:rsidRPr="0068561E">
        <w:rPr>
          <w:rStyle w:val="StyleUnderline"/>
        </w:rPr>
        <w:t xml:space="preserve">mutual </w:t>
      </w:r>
      <w:r w:rsidRPr="002401A3">
        <w:rPr>
          <w:rStyle w:val="StyleUnderline"/>
          <w:highlight w:val="yellow"/>
        </w:rPr>
        <w:t xml:space="preserve">benefits in areas considered great commons </w:t>
      </w:r>
      <w:r w:rsidRPr="0068561E">
        <w:rPr>
          <w:rStyle w:val="StyleUnderline"/>
        </w:rPr>
        <w:t xml:space="preserve">even </w:t>
      </w:r>
      <w:r w:rsidRPr="002401A3">
        <w:rPr>
          <w:rStyle w:val="StyleUnderline"/>
          <w:highlight w:val="yellow"/>
        </w:rPr>
        <w:t>under competitive conditions.</w:t>
      </w:r>
      <w:r w:rsidRPr="002401A3">
        <w:rPr>
          <w:sz w:val="12"/>
        </w:rPr>
        <w:t xml:space="preserve"> More recent negotiations on the convention’s accompanying protocols show that these competing states can even agree on financing a monitoring regime to support </w:t>
      </w:r>
      <w:proofErr w:type="gramStart"/>
      <w:r w:rsidRPr="002401A3">
        <w:rPr>
          <w:sz w:val="12"/>
        </w:rPr>
        <w:t>progress</w:t>
      </w:r>
      <w:r w:rsidRPr="0068561E">
        <w:rPr>
          <w:sz w:val="12"/>
        </w:rPr>
        <w:t>.¶</w:t>
      </w:r>
      <w:proofErr w:type="gramEnd"/>
      <w:r w:rsidRPr="0068561E">
        <w:rPr>
          <w:sz w:val="12"/>
        </w:rPr>
        <w:t xml:space="preserve"> </w:t>
      </w:r>
      <w:r w:rsidRPr="0068561E">
        <w:rPr>
          <w:rStyle w:val="StyleUnderline"/>
        </w:rPr>
        <w:t xml:space="preserve">Existing </w:t>
      </w:r>
      <w:r w:rsidRPr="002401A3">
        <w:rPr>
          <w:rStyle w:val="StyleUnderline"/>
          <w:highlight w:val="yellow"/>
        </w:rPr>
        <w:t>convention</w:t>
      </w:r>
      <w:r w:rsidRPr="002401A3">
        <w:rPr>
          <w:sz w:val="12"/>
        </w:rPr>
        <w:t xml:space="preserve">s and implementing agreements </w:t>
      </w:r>
      <w:r w:rsidRPr="002401A3">
        <w:rPr>
          <w:rStyle w:val="StyleUnderline"/>
          <w:highlight w:val="yellow"/>
        </w:rPr>
        <w:t xml:space="preserve">indicate that states can reach </w:t>
      </w:r>
      <w:r w:rsidRPr="0068561E">
        <w:rPr>
          <w:rStyle w:val="StyleUnderline"/>
        </w:rPr>
        <w:t xml:space="preserve">valuable </w:t>
      </w:r>
      <w:r w:rsidRPr="002401A3">
        <w:rPr>
          <w:rStyle w:val="StyleUnderline"/>
          <w:highlight w:val="yellow"/>
        </w:rPr>
        <w:t xml:space="preserve">commitments to manage </w:t>
      </w:r>
      <w:r w:rsidRPr="0068561E">
        <w:rPr>
          <w:rStyle w:val="StyleUnderline"/>
        </w:rPr>
        <w:t>the Earth’s</w:t>
      </w:r>
      <w:r w:rsidRPr="002401A3">
        <w:rPr>
          <w:sz w:val="12"/>
        </w:rPr>
        <w:t xml:space="preserve"> great </w:t>
      </w:r>
      <w:r w:rsidRPr="002401A3">
        <w:rPr>
          <w:rStyle w:val="StyleUnderline"/>
          <w:highlight w:val="yellow"/>
        </w:rPr>
        <w:t xml:space="preserve">commons. </w:t>
      </w:r>
      <w:r w:rsidRPr="002401A3">
        <w:rPr>
          <w:rStyle w:val="StyleUnderline"/>
          <w:sz w:val="10"/>
          <w:szCs w:val="10"/>
          <w:u w:val="none"/>
        </w:rPr>
        <w:t>These</w:t>
      </w:r>
      <w:r w:rsidRPr="002401A3">
        <w:rPr>
          <w:sz w:val="12"/>
        </w:rPr>
        <w:t xml:space="preserve"> governance models protect state interests and preserve the commons themselves. </w:t>
      </w:r>
      <w:r w:rsidRPr="0068561E">
        <w:rPr>
          <w:rStyle w:val="StyleUnderline"/>
        </w:rPr>
        <w:t xml:space="preserve">These </w:t>
      </w:r>
      <w:r w:rsidRPr="002401A3">
        <w:rPr>
          <w:rStyle w:val="StyleUnderline"/>
          <w:highlight w:val="yellow"/>
        </w:rPr>
        <w:t xml:space="preserve">principles apply to space, but progress on establishing </w:t>
      </w:r>
      <w:r w:rsidRPr="0068561E">
        <w:rPr>
          <w:rStyle w:val="StyleUnderline"/>
        </w:rPr>
        <w:t xml:space="preserve">more </w:t>
      </w:r>
      <w:r w:rsidRPr="002401A3">
        <w:rPr>
          <w:rStyle w:val="StyleUnderline"/>
          <w:highlight w:val="yellow"/>
        </w:rPr>
        <w:t xml:space="preserve">encompassing space governance principles, </w:t>
      </w:r>
      <w:r w:rsidRPr="0068561E">
        <w:rPr>
          <w:rStyle w:val="StyleUnderline"/>
        </w:rPr>
        <w:t xml:space="preserve">enforcement mechanisms, and dispute resolution procedures </w:t>
      </w:r>
      <w:r w:rsidRPr="002401A3">
        <w:rPr>
          <w:rStyle w:val="StyleUnderline"/>
          <w:highlight w:val="yellow"/>
        </w:rPr>
        <w:t xml:space="preserve">hinges on states sharing the </w:t>
      </w:r>
      <w:r w:rsidRPr="0068561E">
        <w:rPr>
          <w:rStyle w:val="StyleUnderline"/>
        </w:rPr>
        <w:t xml:space="preserve">fundamental </w:t>
      </w:r>
      <w:r w:rsidRPr="002401A3">
        <w:rPr>
          <w:rStyle w:val="StyleUnderline"/>
          <w:highlight w:val="yellow"/>
        </w:rPr>
        <w:t xml:space="preserve">view that space is a </w:t>
      </w:r>
      <w:proofErr w:type="gramStart"/>
      <w:r w:rsidRPr="002401A3">
        <w:rPr>
          <w:rStyle w:val="StyleUnderline"/>
          <w:highlight w:val="yellow"/>
        </w:rPr>
        <w:t>great commons</w:t>
      </w:r>
      <w:proofErr w:type="gramEnd"/>
      <w:r w:rsidRPr="002401A3">
        <w:rPr>
          <w:rStyle w:val="StyleUnderline"/>
          <w:highlight w:val="yellow"/>
        </w:rPr>
        <w:t>.</w:t>
      </w:r>
      <w:r w:rsidRPr="002401A3">
        <w:rPr>
          <w:sz w:val="12"/>
        </w:rPr>
        <w:t xml:space="preserve"> Reaching such a consensus is an important first </w:t>
      </w:r>
      <w:proofErr w:type="gramStart"/>
      <w:r w:rsidRPr="002401A3">
        <w:rPr>
          <w:sz w:val="12"/>
        </w:rPr>
        <w:t>step.¶</w:t>
      </w:r>
      <w:proofErr w:type="gramEnd"/>
      <w:r w:rsidRPr="002401A3">
        <w:rPr>
          <w:sz w:val="12"/>
        </w:rPr>
        <w:t xml:space="preserve">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w:t>
      </w:r>
      <w:proofErr w:type="gramStart"/>
      <w:r w:rsidRPr="002401A3">
        <w:rPr>
          <w:sz w:val="12"/>
        </w:rPr>
        <w:t>rules.¶</w:t>
      </w:r>
      <w:proofErr w:type="gramEnd"/>
      <w:r w:rsidRPr="002401A3">
        <w:rPr>
          <w:sz w:val="12"/>
        </w:rPr>
        <w:t xml:space="preserve"> New conventions or regulatory mechanisms for governing Earth orbits will not appear overnight, </w:t>
      </w:r>
      <w:r w:rsidRPr="0068561E">
        <w:rPr>
          <w:rStyle w:val="StyleUnderline"/>
        </w:rPr>
        <w:t xml:space="preserve">but </w:t>
      </w:r>
      <w:r w:rsidRPr="002401A3">
        <w:rPr>
          <w:rStyle w:val="StyleUnderline"/>
          <w:highlight w:val="yellow"/>
        </w:rPr>
        <w:t xml:space="preserve">states can build toward </w:t>
      </w:r>
      <w:r w:rsidRPr="0068561E">
        <w:rPr>
          <w:rStyle w:val="StyleUnderline"/>
        </w:rPr>
        <w:t xml:space="preserve">these </w:t>
      </w:r>
      <w:r w:rsidRPr="002401A3">
        <w:rPr>
          <w:rStyle w:val="StyleUnderline"/>
          <w:highlight w:val="yellow"/>
        </w:rPr>
        <w:t xml:space="preserve">goals by clarifying </w:t>
      </w:r>
      <w:r w:rsidRPr="0068561E">
        <w:rPr>
          <w:rStyle w:val="StyleUnderline"/>
        </w:rPr>
        <w:t>their commitments to treat space as a commons</w:t>
      </w:r>
      <w:r w:rsidRPr="002401A3">
        <w:rPr>
          <w:rStyle w:val="StyleUnderline"/>
          <w:highlight w:val="yellow"/>
        </w:rPr>
        <w:t xml:space="preserve"> and pursuing governance arrangements that reflect this commitment.</w:t>
      </w:r>
      <w:r w:rsidRPr="002401A3">
        <w:rPr>
          <w:sz w:val="12"/>
        </w:rPr>
        <w:t xml:space="preserve"> New policies in the United States should reflect that Earth orbits are a </w:t>
      </w:r>
      <w:proofErr w:type="gramStart"/>
      <w:r w:rsidRPr="002401A3">
        <w:rPr>
          <w:sz w:val="12"/>
        </w:rPr>
        <w:t>great commons</w:t>
      </w:r>
      <w:proofErr w:type="gramEnd"/>
      <w:r w:rsidRPr="002401A3">
        <w:rPr>
          <w:sz w:val="12"/>
        </w:rPr>
        <w:t>.</w:t>
      </w:r>
    </w:p>
    <w:p w14:paraId="70E8E11C" w14:textId="77777777" w:rsidR="00590309" w:rsidRPr="002401A3" w:rsidRDefault="00590309" w:rsidP="00590309">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is key to ethical exploration and human survival.</w:t>
      </w:r>
    </w:p>
    <w:p w14:paraId="3110F2BF" w14:textId="77777777" w:rsidR="00590309" w:rsidRPr="002401A3" w:rsidRDefault="00590309" w:rsidP="00590309">
      <w:r w:rsidRPr="002401A3">
        <w:rPr>
          <w:rStyle w:val="Style13ptBold"/>
        </w:rPr>
        <w:t xml:space="preserve">Fisk N.D. </w:t>
      </w:r>
      <w:proofErr w:type="gramStart"/>
      <w:r w:rsidRPr="002401A3">
        <w:rPr>
          <w:rStyle w:val="Style13ptBold"/>
        </w:rPr>
        <w:t xml:space="preserve">- </w:t>
      </w:r>
      <w:r w:rsidRPr="002401A3">
        <w:t xml:space="preserve"> L.</w:t>
      </w:r>
      <w:proofErr w:type="gramEnd"/>
      <w:r w:rsidRPr="002401A3">
        <w:t xml:space="preserve"> A. Fisk [President of the Committee on Space Research, chartered by the International Council for Scientific Unions], “Space as a Global Commons,” UNOOSA (Web). ND. Accessed Dec. 13, 2021. &lt;https://www.unoosa.org/documents/pdf/hlf/1st_hlf_Dubai/Presentations/26.pdf&gt; AT</w:t>
      </w:r>
    </w:p>
    <w:p w14:paraId="723D61B9" w14:textId="77777777" w:rsidR="00590309" w:rsidRPr="002401A3" w:rsidRDefault="00590309" w:rsidP="00590309">
      <w:pPr>
        <w:ind w:left="720"/>
        <w:rPr>
          <w:sz w:val="12"/>
          <w:szCs w:val="12"/>
        </w:rPr>
      </w:pPr>
      <w:r w:rsidRPr="002401A3">
        <w:rPr>
          <w:sz w:val="12"/>
          <w:szCs w:val="12"/>
        </w:rPr>
        <w:t xml:space="preserve">There is an urgency to consider and act on this issue. • With each passing year, our technological civilization becomes increasingly dependent on the satellites in orbit. • The primal threats to our civilization – global climate change and space weather – can only be </w:t>
      </w:r>
      <w:proofErr w:type="gramStart"/>
      <w:r w:rsidRPr="002401A3">
        <w:rPr>
          <w:sz w:val="12"/>
          <w:szCs w:val="12"/>
        </w:rPr>
        <w:t>understood, and</w:t>
      </w:r>
      <w:proofErr w:type="gramEnd"/>
      <w:r w:rsidRPr="002401A3">
        <w:rPr>
          <w:sz w:val="12"/>
          <w:szCs w:val="12"/>
        </w:rPr>
        <w:t xml:space="preserve"> dealt with by using the global perspective of observations from space. • We need to recognize also that we are extending the human presence, whether through robotic spacecraft or eventually with </w:t>
      </w:r>
      <w:r w:rsidRPr="002401A3">
        <w:rPr>
          <w:sz w:val="12"/>
          <w:szCs w:val="12"/>
        </w:rPr>
        <w:lastRenderedPageBreak/>
        <w:t>humans, throughout our solar system. And we have a commitment as a civilization to behave responsibility in this endeavor. To protect the environments we will explore, and to protect ourselves against any contamination of our planet that results from this exploration.</w:t>
      </w:r>
    </w:p>
    <w:p w14:paraId="37DAFC54" w14:textId="77777777" w:rsidR="00590309" w:rsidRPr="002401A3" w:rsidRDefault="00590309" w:rsidP="00590309">
      <w:pPr>
        <w:ind w:left="720"/>
        <w:rPr>
          <w:sz w:val="14"/>
        </w:rPr>
      </w:pPr>
      <w:r w:rsidRPr="002401A3">
        <w:rPr>
          <w:rStyle w:val="StyleUnderline"/>
          <w:highlight w:val="yellow"/>
        </w:rPr>
        <w:t xml:space="preserve">Space as a Global Commons </w:t>
      </w:r>
      <w:r w:rsidRPr="00590309">
        <w:rPr>
          <w:rStyle w:val="StyleUnderline"/>
        </w:rPr>
        <w:t xml:space="preserve">It follows therefore that, </w:t>
      </w:r>
      <w:r w:rsidRPr="002401A3">
        <w:rPr>
          <w:rStyle w:val="StyleUnderline"/>
          <w:highlight w:val="yellow"/>
        </w:rPr>
        <w:t xml:space="preserve">given </w:t>
      </w:r>
      <w:r w:rsidRPr="00590309">
        <w:rPr>
          <w:rStyle w:val="StyleUnderline"/>
        </w:rPr>
        <w:t xml:space="preserve">the </w:t>
      </w:r>
      <w:r w:rsidRPr="002401A3">
        <w:rPr>
          <w:rStyle w:val="StyleUnderline"/>
          <w:highlight w:val="yellow"/>
        </w:rPr>
        <w:t xml:space="preserve">centrality of space for </w:t>
      </w:r>
      <w:r w:rsidRPr="00590309">
        <w:rPr>
          <w:rStyle w:val="StyleUnderline"/>
        </w:rPr>
        <w:t xml:space="preserve">the future of our </w:t>
      </w:r>
      <w:r w:rsidRPr="002401A3">
        <w:rPr>
          <w:rStyle w:val="StyleUnderline"/>
          <w:highlight w:val="yellow"/>
        </w:rPr>
        <w:t xml:space="preserve">civilization, we need to have policies </w:t>
      </w:r>
      <w:r w:rsidRPr="00590309">
        <w:rPr>
          <w:rStyle w:val="StyleUnderline"/>
        </w:rPr>
        <w:t xml:space="preserve">and practices </w:t>
      </w:r>
      <w:r w:rsidRPr="002401A3">
        <w:rPr>
          <w:rStyle w:val="StyleUnderline"/>
          <w:highlight w:val="yellow"/>
        </w:rPr>
        <w:t xml:space="preserve">in place, which are shared by </w:t>
      </w:r>
      <w:r w:rsidRPr="00590309">
        <w:rPr>
          <w:rStyle w:val="StyleUnderline"/>
        </w:rPr>
        <w:t xml:space="preserve">all spacefaring </w:t>
      </w:r>
      <w:r w:rsidRPr="002401A3">
        <w:rPr>
          <w:rStyle w:val="StyleUnderline"/>
          <w:highlight w:val="yellow"/>
        </w:rPr>
        <w:t xml:space="preserve">nations, that </w:t>
      </w:r>
      <w:r w:rsidRPr="00590309">
        <w:rPr>
          <w:rStyle w:val="StyleUnderline"/>
        </w:rPr>
        <w:t xml:space="preserve">will </w:t>
      </w:r>
      <w:r w:rsidRPr="002401A3">
        <w:rPr>
          <w:rStyle w:val="StyleUnderline"/>
          <w:highlight w:val="yellow"/>
        </w:rPr>
        <w:t xml:space="preserve">allow </w:t>
      </w:r>
      <w:r w:rsidRPr="00590309">
        <w:rPr>
          <w:rStyle w:val="StyleUnderline"/>
        </w:rPr>
        <w:t xml:space="preserve">and encourage </w:t>
      </w:r>
      <w:r w:rsidRPr="002401A3">
        <w:rPr>
          <w:rStyle w:val="StyleUnderline"/>
          <w:highlight w:val="yellow"/>
        </w:rPr>
        <w:t xml:space="preserve">each </w:t>
      </w:r>
      <w:r w:rsidRPr="00590309">
        <w:rPr>
          <w:rStyle w:val="StyleUnderline"/>
        </w:rPr>
        <w:t>and every nation that desires to and has the capability</w:t>
      </w:r>
      <w:r w:rsidRPr="002401A3">
        <w:rPr>
          <w:rStyle w:val="StyleUnderline"/>
          <w:highlight w:val="yellow"/>
        </w:rPr>
        <w:t xml:space="preserve"> to use </w:t>
      </w:r>
      <w:r w:rsidRPr="00590309">
        <w:rPr>
          <w:rStyle w:val="StyleUnderline"/>
        </w:rPr>
        <w:t xml:space="preserve">and to explore </w:t>
      </w:r>
      <w:r w:rsidRPr="002401A3">
        <w:rPr>
          <w:rStyle w:val="StyleUnderline"/>
          <w:highlight w:val="yellow"/>
        </w:rPr>
        <w:t xml:space="preserve">space </w:t>
      </w:r>
      <w:r w:rsidRPr="004E4617">
        <w:rPr>
          <w:rStyle w:val="StyleUnderline"/>
        </w:rPr>
        <w:t>for pea</w:t>
      </w:r>
      <w:r w:rsidRPr="00590309">
        <w:rPr>
          <w:rStyle w:val="StyleUnderline"/>
        </w:rPr>
        <w:t>ceful purposes, to do so.</w:t>
      </w:r>
      <w:r w:rsidRPr="002401A3">
        <w:rPr>
          <w:sz w:val="14"/>
        </w:rPr>
        <w:t xml:space="preserve"> We thus need to recognize, encourage, and enable space as a </w:t>
      </w:r>
      <w:proofErr w:type="gramStart"/>
      <w:r w:rsidRPr="002401A3">
        <w:rPr>
          <w:sz w:val="14"/>
        </w:rPr>
        <w:t>global commons</w:t>
      </w:r>
      <w:proofErr w:type="gramEnd"/>
      <w:r w:rsidRPr="002401A3">
        <w:rPr>
          <w:sz w:val="14"/>
        </w:rPr>
        <w:t xml:space="preserve">. </w:t>
      </w:r>
      <w:r w:rsidRPr="002401A3">
        <w:rPr>
          <w:rStyle w:val="StyleUnderline"/>
          <w:highlight w:val="yellow"/>
        </w:rPr>
        <w:t>A ‘commons’</w:t>
      </w:r>
      <w:r w:rsidRPr="002401A3">
        <w:rPr>
          <w:sz w:val="14"/>
        </w:rPr>
        <w:t xml:space="preserve"> in the English language </w:t>
      </w:r>
      <w:r w:rsidRPr="002401A3">
        <w:rPr>
          <w:rStyle w:val="Emphasis"/>
          <w:b w:val="0"/>
          <w:bCs/>
          <w:highlight w:val="yellow"/>
        </w:rPr>
        <w:t xml:space="preserve">is a piece of land owned by </w:t>
      </w:r>
      <w:r w:rsidRPr="00590309">
        <w:rPr>
          <w:rStyle w:val="Emphasis"/>
          <w:b w:val="0"/>
          <w:bCs/>
        </w:rPr>
        <w:t xml:space="preserve">and used by </w:t>
      </w:r>
      <w:r w:rsidRPr="002401A3">
        <w:rPr>
          <w:rStyle w:val="Emphasis"/>
          <w:b w:val="0"/>
          <w:bCs/>
          <w:highlight w:val="yellow"/>
        </w:rPr>
        <w:t xml:space="preserve">all members </w:t>
      </w:r>
      <w:r w:rsidRPr="00590309">
        <w:rPr>
          <w:rStyle w:val="Emphasis"/>
          <w:b w:val="0"/>
          <w:bCs/>
        </w:rPr>
        <w:t>of a community</w:t>
      </w:r>
      <w:r w:rsidRPr="002401A3">
        <w:rPr>
          <w:sz w:val="14"/>
        </w:rPr>
        <w:t xml:space="preserve">, as in a pasture used by all residents of a village. Many nations of the world view space as a </w:t>
      </w:r>
      <w:proofErr w:type="gramStart"/>
      <w:r w:rsidRPr="002401A3">
        <w:rPr>
          <w:sz w:val="14"/>
        </w:rPr>
        <w:t>global commons</w:t>
      </w:r>
      <w:proofErr w:type="gramEnd"/>
      <w:r w:rsidRPr="002401A3">
        <w:rPr>
          <w:sz w:val="14"/>
        </w:rPr>
        <w:t xml:space="preserve">, a resource not owned by any one nation but crucial to the future of all humankind. </w:t>
      </w:r>
    </w:p>
    <w:p w14:paraId="1B0CF69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9030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6CC0"/>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FDC"/>
    <w:rsid w:val="004B37B4"/>
    <w:rsid w:val="004B72B4"/>
    <w:rsid w:val="004C0314"/>
    <w:rsid w:val="004C0D3D"/>
    <w:rsid w:val="004C213E"/>
    <w:rsid w:val="004C376C"/>
    <w:rsid w:val="004C657F"/>
    <w:rsid w:val="004D17D8"/>
    <w:rsid w:val="004D52D8"/>
    <w:rsid w:val="004E355B"/>
    <w:rsid w:val="004E4617"/>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030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561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3710"/>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85C"/>
    <w:rsid w:val="009F6FB2"/>
    <w:rsid w:val="00A071C0"/>
    <w:rsid w:val="00A22670"/>
    <w:rsid w:val="00A24B35"/>
    <w:rsid w:val="00A271BA"/>
    <w:rsid w:val="00A27F86"/>
    <w:rsid w:val="00A431C6"/>
    <w:rsid w:val="00A54315"/>
    <w:rsid w:val="00A60FBC"/>
    <w:rsid w:val="00A65C0B"/>
    <w:rsid w:val="00A6630C"/>
    <w:rsid w:val="00A776BA"/>
    <w:rsid w:val="00A81FD2"/>
    <w:rsid w:val="00A8441A"/>
    <w:rsid w:val="00A8674A"/>
    <w:rsid w:val="00A92522"/>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0B33"/>
    <w:rsid w:val="00CC7A4E"/>
    <w:rsid w:val="00CD1359"/>
    <w:rsid w:val="00CD4C83"/>
    <w:rsid w:val="00D01EDC"/>
    <w:rsid w:val="00D078AA"/>
    <w:rsid w:val="00D10058"/>
    <w:rsid w:val="00D103A3"/>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429150"/>
  <w14:defaultImageDpi w14:val="300"/>
  <w15:docId w15:val="{8B345DA8-BFF9-F345-B7A1-9FCD26A65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F485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F48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F485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9F485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9F485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F48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485C"/>
  </w:style>
  <w:style w:type="character" w:customStyle="1" w:styleId="Heading1Char">
    <w:name w:val="Heading 1 Char"/>
    <w:aliases w:val="Pocket Char"/>
    <w:basedOn w:val="DefaultParagraphFont"/>
    <w:link w:val="Heading1"/>
    <w:uiPriority w:val="9"/>
    <w:rsid w:val="009F485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F485C"/>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9F485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9F485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F485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9F485C"/>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9F485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F485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9F485C"/>
    <w:rPr>
      <w:color w:val="auto"/>
      <w:u w:val="none"/>
    </w:rPr>
  </w:style>
  <w:style w:type="paragraph" w:styleId="DocumentMap">
    <w:name w:val="Document Map"/>
    <w:basedOn w:val="Normal"/>
    <w:link w:val="DocumentMapChar"/>
    <w:uiPriority w:val="99"/>
    <w:semiHidden/>
    <w:unhideWhenUsed/>
    <w:rsid w:val="009F48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F485C"/>
    <w:rPr>
      <w:rFonts w:ascii="Lucida Grande" w:hAnsi="Lucida Grande" w:cs="Lucida Grande"/>
    </w:rPr>
  </w:style>
  <w:style w:type="paragraph" w:customStyle="1" w:styleId="Emphasis1">
    <w:name w:val="Emphasis1"/>
    <w:basedOn w:val="Normal"/>
    <w:link w:val="Emphasis"/>
    <w:autoRedefine/>
    <w:uiPriority w:val="20"/>
    <w:qFormat/>
    <w:rsid w:val="0059030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59030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stronautix.com/m/mpk.html" TargetMode="External"/><Relationship Id="rId21" Type="http://schemas.openxmlformats.org/officeDocument/2006/relationships/hyperlink" Target="https://www.businessinsider.com/elon-musk-spacex-mars-plan-timeline-2018-10" TargetMode="External"/><Relationship Id="rId42" Type="http://schemas.openxmlformats.org/officeDocument/2006/relationships/hyperlink" Target="https://www.dailykos.com/story/2015/5/5/1372730/-Skylab-and-the-Sit-Down-Strike-in-Space" TargetMode="External"/><Relationship Id="rId47" Type="http://schemas.openxmlformats.org/officeDocument/2006/relationships/hyperlink" Target="http://www.huffingtonpost.com/entry/boycott-starbucks-backfires_us_58903e39e4b0c90efeffd8af"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s://www.jacobinmag.com/2017/02/mars-elon-musk-space-exploration-nasa-colonization" TargetMode="External"/><Relationship Id="rId2" Type="http://schemas.openxmlformats.org/officeDocument/2006/relationships/customXml" Target="../customXml/item2.xml"/><Relationship Id="rId16" Type="http://schemas.openxmlformats.org/officeDocument/2006/relationships/hyperlink" Target="https://www.dhi.ac.uk/hartlib/view?docset=main&amp;docname=62A_08" TargetMode="External"/><Relationship Id="rId29" Type="http://schemas.openxmlformats.org/officeDocument/2006/relationships/hyperlink" Target="http://www.mars-one.com/faq/finance-and-feasibility/what-is-mars-ones-funding-model" TargetMode="External"/><Relationship Id="rId11" Type="http://schemas.openxmlformats.org/officeDocument/2006/relationships/hyperlink" Target="http://nationalhumanitiescenter.org/pds/amerbegin/exploration/text5/hakluyt.pdf" TargetMode="External"/><Relationship Id="rId24" Type="http://schemas.openxmlformats.org/officeDocument/2006/relationships/hyperlink" Target="http://bostonreview.net/science-nature/alina-utrata-lost-space" TargetMode="External"/><Relationship Id="rId32" Type="http://schemas.openxmlformats.org/officeDocument/2006/relationships/hyperlink" Target="https://www.nytimes.com/2016/09/28/science/elon-musk-spacex-mars-exploration.html?_r=0" TargetMode="External"/><Relationship Id="rId37" Type="http://schemas.openxmlformats.org/officeDocument/2006/relationships/hyperlink" Target="https://www.nasa.gov/open/data.html" TargetMode="External"/><Relationship Id="rId40" Type="http://schemas.openxmlformats.org/officeDocument/2006/relationships/hyperlink" Target="https://www.nytimes.com/2016/09/28/science/elon-musk-spacex-mars-exploration.html?_r=1" TargetMode="External"/><Relationship Id="rId45" Type="http://schemas.openxmlformats.org/officeDocument/2006/relationships/hyperlink" Target="https://kristof.blogs.nytimes.com/2016/03/28/sherpa-they-die-we-go-home/" TargetMode="External"/><Relationship Id="rId53" Type="http://schemas.openxmlformats.org/officeDocument/2006/relationships/hyperlink" Target="http://blogs.discovermagazine.com/80beats/2010/02/01/obamas-nasa-budget-so-long-moon-missions-hello-private-spaceflight/" TargetMode="External"/><Relationship Id="rId58" Type="http://schemas.openxmlformats.org/officeDocument/2006/relationships/hyperlink" Target="https://www.salon.com/2017/09/19/trumps-interior-secretary-on-national-monuments-sell-em-and-strip-em/" TargetMode="External"/><Relationship Id="rId66" Type="http://schemas.openxmlformats.org/officeDocument/2006/relationships/hyperlink" Target="https://www.recode.net/2016/9/27/13081488/elon-musk-spacex-mars-colony-space-travel-funding-rocket-nasa"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www.dailykos.com/story/2015/5/5/1372730/-Skylab-and-the-Sit-Down-Strike-in-Space" TargetMode="External"/><Relationship Id="rId19" Type="http://schemas.openxmlformats.org/officeDocument/2006/relationships/hyperlink" Target="https://space.nss.org/the-colonization-of-space-gerard-k-o-neill-physics-today-1974/" TargetMode="External"/><Relationship Id="rId14" Type="http://schemas.openxmlformats.org/officeDocument/2006/relationships/hyperlink" Target="https://www.gutenberg.org/files/2434/2434-h/2434-h.htm" TargetMode="External"/><Relationship Id="rId22" Type="http://schemas.openxmlformats.org/officeDocument/2006/relationships/hyperlink" Target="https://www.businessinsider.com/elon-musk-says-we-could-put-a-million-people-on-mars-within-a-century-2015-6" TargetMode="External"/><Relationship Id="rId27" Type="http://schemas.openxmlformats.org/officeDocument/2006/relationships/hyperlink" Target="http://www.businessinsider.com/startups-in-space-2009-8" TargetMode="External"/><Relationship Id="rId30" Type="http://schemas.openxmlformats.org/officeDocument/2006/relationships/hyperlink" Target="https://www.bloomberg.com/news/articles/2016-09-27/elon-musk-s-vision-for-mars-travel-focuses-on-reusable-rockets" TargetMode="External"/><Relationship Id="rId35" Type="http://schemas.openxmlformats.org/officeDocument/2006/relationships/hyperlink" Target="https://mars.jpl.nasa.gov/gallery/atlas/olympus-mons.html" TargetMode="External"/><Relationship Id="rId43" Type="http://schemas.openxmlformats.org/officeDocument/2006/relationships/hyperlink" Target="https://www.newscientist.com/article/mg21628855.100-build-a-mars-base-with-a-box-of-engineered-bugs.html" TargetMode="External"/><Relationship Id="rId48" Type="http://schemas.openxmlformats.org/officeDocument/2006/relationships/hyperlink" Target="https://www.jacobinmag.com/2016/11/david-brock-clinton-sanders-donald-trump/" TargetMode="External"/><Relationship Id="rId56" Type="http://schemas.openxmlformats.org/officeDocument/2006/relationships/hyperlink" Target="https://www.salon.com/2017/08/06/tacoma-the-next-video-game-from-gone-home-creators-imagines-the-gig-economy-in-space/" TargetMode="External"/><Relationship Id="rId64" Type="http://schemas.openxmlformats.org/officeDocument/2006/relationships/hyperlink" Target="http://www.peterfrase.com/2011/08/the-decay-of-the-capitalist-class/" TargetMode="External"/><Relationship Id="rId69" Type="http://schemas.openxmlformats.org/officeDocument/2006/relationships/hyperlink" Target="http://www.businessinsider.com/working-with-elon-musk-tesla-2015-5" TargetMode="External"/><Relationship Id="rId8" Type="http://schemas.openxmlformats.org/officeDocument/2006/relationships/webSettings" Target="webSettings.xml"/><Relationship Id="rId51" Type="http://schemas.openxmlformats.org/officeDocument/2006/relationships/hyperlink" Target="https://www.washingtonpost.com/news/the-switch/wp/2017/09/29/elon-musk-says-his-next-spaceship-could-not-only-take-to-you-the-moon-and-mars-but-from-n-y-to-london-in-29-minutes/?utm_term=.85279aa2076a" TargetMode="External"/><Relationship Id="rId72" Type="http://schemas.openxmlformats.org/officeDocument/2006/relationships/hyperlink" Target="https://jacobinmag.com/2015/03/space-industry-extraction-levine" TargetMode="External"/><Relationship Id="rId3" Type="http://schemas.openxmlformats.org/officeDocument/2006/relationships/customXml" Target="../customXml/item3.xml"/><Relationship Id="rId12" Type="http://schemas.openxmlformats.org/officeDocument/2006/relationships/hyperlink" Target="https://www.digitalhistory.uh.edu/disp_textbook.cfm?smtID=3&amp;psid=70" TargetMode="External"/><Relationship Id="rId17" Type="http://schemas.openxmlformats.org/officeDocument/2006/relationships/hyperlink" Target="https://www.dhi.ac.uk/hartlib/view?docset=main&amp;docname=64_18" TargetMode="External"/><Relationship Id="rId25" Type="http://schemas.openxmlformats.org/officeDocument/2006/relationships/hyperlink" Target="https://www.jacobinmag.com/2017/02/mars-elon-musk-space-exploration-nasa-colonization.%20%20//" TargetMode="External"/><Relationship Id="rId33" Type="http://schemas.openxmlformats.org/officeDocument/2006/relationships/hyperlink" Target="http://www.slate.com/blogs/future_tense/2016/09/27/elon_musk_details_his_crazy_very_real_plan_to_colonize_mars.html" TargetMode="External"/><Relationship Id="rId38" Type="http://schemas.openxmlformats.org/officeDocument/2006/relationships/hyperlink" Target="https://www.nasa.gov/feature/first-cubesat-built-by-an-elementary-school-deployed-into-space" TargetMode="External"/><Relationship Id="rId46" Type="http://schemas.openxmlformats.org/officeDocument/2006/relationships/hyperlink" Target="http://www.businessinsider.com/starbucks-boycott-after-ceos-refugee-support-2017-1" TargetMode="External"/><Relationship Id="rId59" Type="http://schemas.openxmlformats.org/officeDocument/2006/relationships/hyperlink" Target="https://www.salon.com/2016/12/15/exxonmobil-ceo-and-trump-pick-rex-tillerson-my-philosophy-is-to-make-money_partner/" TargetMode="External"/><Relationship Id="rId67" Type="http://schemas.openxmlformats.org/officeDocument/2006/relationships/hyperlink" Target="http://www.telegraph.co.uk/science/2017/06/21/elon-musk-create-city-mars-million-inhabitants/" TargetMode="External"/><Relationship Id="rId20" Type="http://schemas.openxmlformats.org/officeDocument/2006/relationships/hyperlink" Target="https://www.businessinsider.com/nasa-just-quashed-elon-musks-plans-to-make-mars-habitable-for-humans-2018-7" TargetMode="External"/><Relationship Id="rId41" Type="http://schemas.openxmlformats.org/officeDocument/2006/relationships/hyperlink" Target="https://www.theverge.com/2016/9/30/13114704/spacex-elon-musk-vs-mars-one-nasa-mission-timeline" TargetMode="External"/><Relationship Id="rId54" Type="http://schemas.openxmlformats.org/officeDocument/2006/relationships/hyperlink" Target="http://www.theregister.co.uk/2012/03/08/nasa_private_space_nasa/" TargetMode="External"/><Relationship Id="rId62" Type="http://schemas.openxmlformats.org/officeDocument/2006/relationships/hyperlink" Target="https://www.jacobinmag.com/2015/11/philanthropy-charity-banga-carnegie-gates-foundation-development" TargetMode="External"/><Relationship Id="rId70" Type="http://schemas.openxmlformats.org/officeDocument/2006/relationships/hyperlink" Target="https://harpers.org/archive/2011/11/the-bleakness-stakes/"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quod.lib.umich.edu/cgi/t/text/pageviewer-idx?cc=eebo2;c=eebo2;idno=a68588.0001.001;node=A68588.0001.001:5;seq=29;vid=15242;page=root;view=text" TargetMode="External"/><Relationship Id="rId23" Type="http://schemas.openxmlformats.org/officeDocument/2006/relationships/hyperlink" Target="https://doi.org/10.1177/1354066120928127" TargetMode="External"/><Relationship Id="rId28" Type="http://schemas.openxmlformats.org/officeDocument/2006/relationships/hyperlink" Target="http://www.space.com/19981-private-mars-mission-married-2018.html" TargetMode="External"/><Relationship Id="rId36" Type="http://schemas.openxmlformats.org/officeDocument/2006/relationships/hyperlink" Target="https://www.washingtonpost.com/news/morning-mix/wp/2015/03/03/decades-of-human-waste-have-made-mount-everest-a-fecal-time-bomb/" TargetMode="External"/><Relationship Id="rId49" Type="http://schemas.openxmlformats.org/officeDocument/2006/relationships/hyperlink" Target="https://www.jacobinmag.com/2016/07/populism-democracy-technocrats-brexit-trump-sanders-voting-referendum/" TargetMode="External"/><Relationship Id="rId57" Type="http://schemas.openxmlformats.org/officeDocument/2006/relationships/hyperlink" Target="https://www.theguardian.com/world/2015/mar/04/east-india-company-original-corporate-raiders" TargetMode="External"/><Relationship Id="rId10" Type="http://schemas.openxmlformats.org/officeDocument/2006/relationships/hyperlink" Target="https://doi.org/10.7227/TSC.27.3.2" TargetMode="External"/><Relationship Id="rId31" Type="http://schemas.openxmlformats.org/officeDocument/2006/relationships/hyperlink" Target="https://www.wired.com/2016/09/elon-musk-colonize-mars/" TargetMode="External"/><Relationship Id="rId44" Type="http://schemas.openxmlformats.org/officeDocument/2006/relationships/hyperlink" Target="https://www.outsideonline.com/1929131/how-much-does-it-cost-climb-everest" TargetMode="External"/><Relationship Id="rId52" Type="http://schemas.openxmlformats.org/officeDocument/2006/relationships/hyperlink" Target="http://nypost.com/2017/10/07/elon-musks-inspiring-vision-for-reaching-mars-and-the-stars/" TargetMode="External"/><Relationship Id="rId60" Type="http://schemas.openxmlformats.org/officeDocument/2006/relationships/hyperlink" Target="https://www.jacobinmag.com/2017/02/mars-elon-musk-space-exploration-nasa-colonization" TargetMode="External"/><Relationship Id="rId65" Type="http://schemas.openxmlformats.org/officeDocument/2006/relationships/hyperlink" Target="https://www.salon.com/2016/02/21/corporate_reformers_wreck_public_schools_billionaire_foundations_and_wall_street_financiers_are_not_out_to_help_your_kids_learn/" TargetMode="External"/><Relationship Id="rId73" Type="http://schemas.openxmlformats.org/officeDocument/2006/relationships/hyperlink" Target="https://carnegieendowment.org/2021/03/09/space-is-great-commons.-it-s-time-to-treat-it-as-such-pub-84018" TargetMode="External"/><Relationship Id="rId4" Type="http://schemas.openxmlformats.org/officeDocument/2006/relationships/customXml" Target="../customXml/item4.xml"/><Relationship Id="rId9" Type="http://schemas.openxmlformats.org/officeDocument/2006/relationships/hyperlink" Target="https://wellcomecollection.org/works?query=%22bills+of+mortality%22&amp;production.dates.from=1600&amp;production.dates.to=1699&amp;sortOrder=asc&amp;sort=production.dates" TargetMode="External"/><Relationship Id="rId13" Type="http://schemas.openxmlformats.org/officeDocument/2006/relationships/hyperlink" Target="https://doi.org/10.1163/15733823-00215p01" TargetMode="External"/><Relationship Id="rId18" Type="http://schemas.openxmlformats.org/officeDocument/2006/relationships/hyperlink" Target="https://www.geekwire.com/2018/jeff-bezos-isdc-space-vision/" TargetMode="External"/><Relationship Id="rId39" Type="http://schemas.openxmlformats.org/officeDocument/2006/relationships/hyperlink" Target="https://www.nasa.gov/press/2015/april/nasa-extends-campaign-for-public-to-name-features-on-pluto" TargetMode="External"/><Relationship Id="rId34" Type="http://schemas.openxmlformats.org/officeDocument/2006/relationships/hyperlink" Target="https://www.nasa.gov/image-feature/frosted-dunes-on-mars" TargetMode="External"/><Relationship Id="rId50" Type="http://schemas.openxmlformats.org/officeDocument/2006/relationships/hyperlink" Target="https://www.jacobinmag.com/2015/04/aliens-extraterrestrials-active-seti/" TargetMode="External"/><Relationship Id="rId55" Type="http://schemas.openxmlformats.org/officeDocument/2006/relationships/hyperlink" Target="https://www.wsj.com/articles/america-will-return-to-the-moonand-go-beyond-1507158341?mod=e2fb" TargetMode="External"/><Relationship Id="rId7" Type="http://schemas.openxmlformats.org/officeDocument/2006/relationships/settings" Target="settings.xml"/><Relationship Id="rId71" Type="http://schemas.openxmlformats.org/officeDocument/2006/relationships/hyperlink" Target="https://carnegieendowment.org/2021/03/09/space-is-great-commons.-it-s-time-to-treat-it-as-such-pub-840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is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5C2494-6F4D-5F4A-8D7F-9CDEDD3A44CC}">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20</Pages>
  <Words>18386</Words>
  <Characters>104806</Characters>
  <Application>Microsoft Office Word</Application>
  <DocSecurity>0</DocSecurity>
  <Lines>873</Lines>
  <Paragraphs>245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122947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6</cp:revision>
  <dcterms:created xsi:type="dcterms:W3CDTF">2022-01-15T15:35:00Z</dcterms:created>
  <dcterms:modified xsi:type="dcterms:W3CDTF">2022-01-15T16:06:00Z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