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099B5" w14:textId="77777777" w:rsidR="005E6640" w:rsidRPr="00190D11" w:rsidRDefault="005E6640" w:rsidP="005E6640">
      <w:pPr>
        <w:pStyle w:val="Heading3"/>
        <w:rPr>
          <w:rStyle w:val="Style13ptBold"/>
          <w:b/>
          <w:bCs w:val="0"/>
          <w:sz w:val="44"/>
          <w:u w:val="double"/>
        </w:rPr>
      </w:pPr>
      <w:r>
        <w:t>NC - Long</w:t>
      </w:r>
    </w:p>
    <w:p w14:paraId="06A57F50" w14:textId="77777777" w:rsidR="005E6640" w:rsidRPr="006735FE" w:rsidRDefault="005E6640" w:rsidP="005E6640">
      <w:pPr>
        <w:pStyle w:val="Heading4"/>
      </w:pPr>
      <w:r w:rsidRPr="006735FE">
        <w:t xml:space="preserve">TEXT: The Outer Space Treaty ought to be amended to establish an international legal trust system governing outer space.  </w:t>
      </w:r>
    </w:p>
    <w:p w14:paraId="1611C947" w14:textId="77777777" w:rsidR="005E6640" w:rsidRPr="00E17E3B" w:rsidRDefault="005E6640" w:rsidP="005E6640">
      <w:pPr>
        <w:rPr>
          <w:rStyle w:val="Style13ptBold"/>
          <w:b w:val="0"/>
        </w:rPr>
      </w:pPr>
      <w:proofErr w:type="spellStart"/>
      <w:r w:rsidRPr="00741B0F">
        <w:rPr>
          <w:rStyle w:val="Style13ptBold"/>
        </w:rPr>
        <w:t>Fino</w:t>
      </w:r>
      <w:r>
        <w:rPr>
          <w:rStyle w:val="Style13ptBold"/>
        </w:rPr>
        <w:t>a</w:t>
      </w:r>
      <w:proofErr w:type="spellEnd"/>
      <w:r w:rsidRPr="00741B0F">
        <w:rPr>
          <w:rStyle w:val="Style13ptBold"/>
        </w:rPr>
        <w:t xml:space="preserve"> 21</w:t>
      </w:r>
      <w:r>
        <w:t xml:space="preserve"> [Ivan </w:t>
      </w:r>
      <w:proofErr w:type="spellStart"/>
      <w:r>
        <w:t>Finoa</w:t>
      </w:r>
      <w:proofErr w:type="spellEnd"/>
      <w:r>
        <w:t xml:space="preserve">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43635886" w14:textId="77777777" w:rsidR="005E6640" w:rsidRPr="00096ED2" w:rsidRDefault="005E6640" w:rsidP="005E6640">
      <w:pPr>
        <w:rPr>
          <w:rStyle w:val="StyleUnderline"/>
        </w:rPr>
      </w:pPr>
      <w:r w:rsidRPr="00B03DF7">
        <w:t xml:space="preserve">7.5 </w:t>
      </w:r>
      <w:r w:rsidRPr="00096ED2">
        <w:rPr>
          <w:rStyle w:val="StyleUnderline"/>
        </w:rPr>
        <w:t>A Proposal for an International Legal Trust System</w:t>
      </w:r>
    </w:p>
    <w:p w14:paraId="5547DB34" w14:textId="77777777" w:rsidR="005E6640" w:rsidRPr="007E21E4" w:rsidRDefault="005E6640" w:rsidP="005E6640">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proofErr w:type="spellStart"/>
      <w:r w:rsidRPr="00190D11">
        <w:rPr>
          <w:rStyle w:val="Emphasis"/>
          <w:highlight w:val="green"/>
        </w:rPr>
        <w:t>incentivising</w:t>
      </w:r>
      <w:proofErr w:type="spellEnd"/>
      <w:r w:rsidRPr="00190D11">
        <w:rPr>
          <w:rStyle w:val="Emphasis"/>
          <w:highlight w:val="green"/>
        </w:rPr>
        <w:t xml:space="preserve">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190D11">
        <w:rPr>
          <w:rStyle w:val="Emphasis"/>
          <w:highlight w:val="green"/>
        </w:rPr>
        <w:t xml:space="preserve">(c) </w:t>
      </w:r>
      <w:proofErr w:type="spellStart"/>
      <w:r w:rsidRPr="00190D11">
        <w:rPr>
          <w:rStyle w:val="Emphasis"/>
          <w:highlight w:val="green"/>
        </w:rPr>
        <w:t>Recognise</w:t>
      </w:r>
      <w:proofErr w:type="spellEnd"/>
      <w:r w:rsidRPr="00190D11">
        <w:rPr>
          <w:rStyle w:val="Emphasis"/>
          <w:highlight w:val="green"/>
        </w:rPr>
        <w:t xml:space="preserv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 xml:space="preserve">for the present and future generations. (e) Prevent the </w:t>
      </w:r>
      <w:proofErr w:type="spellStart"/>
      <w:r w:rsidRPr="00124309">
        <w:rPr>
          <w:rStyle w:val="Emphasis"/>
          <w:highlight w:val="green"/>
        </w:rPr>
        <w:t>militarisation</w:t>
      </w:r>
      <w:proofErr w:type="spellEnd"/>
      <w:r w:rsidRPr="00124309">
        <w:rPr>
          <w:rStyle w:val="Emphasis"/>
          <w:highlight w:val="green"/>
        </w:rPr>
        <w:t xml:space="preserve"> of outer space</w:t>
      </w:r>
      <w:r w:rsidRPr="00096ED2">
        <w:rPr>
          <w:rStyle w:val="StyleUnderline"/>
        </w:rPr>
        <w:t xml:space="preserve"> and </w:t>
      </w:r>
      <w:proofErr w:type="spellStart"/>
      <w:r w:rsidRPr="00096ED2">
        <w:rPr>
          <w:rStyle w:val="StyleUnderline"/>
        </w:rPr>
        <w:t>favours</w:t>
      </w:r>
      <w:proofErr w:type="spellEnd"/>
      <w:r w:rsidRPr="00096ED2">
        <w:rPr>
          <w:rStyle w:val="StyleUnderline"/>
        </w:rPr>
        <w:t xml:space="preserve">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40B14184" w14:textId="77777777" w:rsidR="005E6640" w:rsidRPr="00C04897" w:rsidRDefault="005E6640" w:rsidP="005E6640">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6B2B46CF" w14:textId="77777777" w:rsidR="005E6640" w:rsidRDefault="005E6640" w:rsidP="005E6640">
      <w:r>
        <w:t>7.6 The Functioning of the International Legal Trust System</w:t>
      </w:r>
    </w:p>
    <w:p w14:paraId="76485594" w14:textId="77777777" w:rsidR="005E6640" w:rsidRPr="007E21E4" w:rsidRDefault="005E6640" w:rsidP="005E6640">
      <w:pPr>
        <w:rPr>
          <w:rStyle w:val="StyleUnderline"/>
        </w:rPr>
      </w:pPr>
      <w:r w:rsidRPr="00F242A1">
        <w:rPr>
          <w:rStyle w:val="Emphasis"/>
          <w:highlight w:val="green"/>
        </w:rPr>
        <w:lastRenderedPageBreak/>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The plan of work shall include all the details of the activity that would be carried out</w:t>
      </w:r>
      <w:r w:rsidRPr="005B0210">
        <w:rPr>
          <w:rStyle w:val="StyleUnderline"/>
        </w:rPr>
        <w:t xml:space="preserve">; </w:t>
      </w:r>
      <w:r w:rsidRPr="005B0210">
        <w:rPr>
          <w:rStyle w:val="Emphasis"/>
        </w:rPr>
        <w:t>it shall be consistent with pre-established 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co-trustee</w:t>
      </w:r>
      <w:r w:rsidRPr="005B0210">
        <w:rPr>
          <w:rStyle w:val="StyleUnderline"/>
        </w:rPr>
        <w:t xml:space="preserve"> for the specific resource. Thus, as a </w:t>
      </w:r>
      <w:proofErr w:type="spellStart"/>
      <w:r w:rsidRPr="005B0210">
        <w:rPr>
          <w:rStyle w:val="StyleUnderline"/>
        </w:rPr>
        <w:t>cotrustee</w:t>
      </w:r>
      <w:proofErr w:type="spellEnd"/>
      <w:r w:rsidRPr="005B0210">
        <w:rPr>
          <w:rStyle w:val="StyleUnderline"/>
        </w:rPr>
        <w:t xml:space="preserve">, countries must investigate whether all activities of their national companies are consistent with the plan of work </w:t>
      </w:r>
      <w:proofErr w:type="spellStart"/>
      <w:r w:rsidRPr="005B0210">
        <w:rPr>
          <w:rStyle w:val="StyleUnderline"/>
        </w:rPr>
        <w:t>authorised</w:t>
      </w:r>
      <w:proofErr w:type="spellEnd"/>
      <w:r w:rsidRPr="005B0210">
        <w:rPr>
          <w:rStyle w:val="StyleUnderline"/>
        </w:rPr>
        <w:t xml:space="preserve"> by the UN.</w:t>
      </w:r>
      <w:r w:rsidRPr="005B0210">
        <w:rPr>
          <w:sz w:val="16"/>
        </w:rPr>
        <w:t xml:space="preserve"> These supervisory duties would be added to the responsibility of nations for all space objects that are launched within their territory.27 </w:t>
      </w:r>
      <w:r w:rsidRPr="005B0210">
        <w:rPr>
          <w:rStyle w:val="Emphasis"/>
        </w:rPr>
        <w:t>The UN, as main trustee, would oversee that countries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F242A1">
        <w:rPr>
          <w:rStyle w:val="Emphasis"/>
          <w:highlight w:val="green"/>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 xml:space="preserve">which addressed poverty, inequality, climate </w:t>
      </w:r>
      <w:r w:rsidRPr="00A26816">
        <w:rPr>
          <w:rStyle w:val="Emphasis"/>
          <w:highlight w:val="green"/>
        </w:rPr>
        <w:t xml:space="preserve">change, environmental </w:t>
      </w:r>
      <w:r w:rsidRPr="00F242A1">
        <w:rPr>
          <w:rStyle w:val="Emphasis"/>
          <w:highlight w:val="green"/>
        </w:rPr>
        <w:t>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5007FBA3" w14:textId="77777777" w:rsidR="005E6640" w:rsidRDefault="005E6640" w:rsidP="005E6640"/>
    <w:p w14:paraId="5D4D7335" w14:textId="77777777" w:rsidR="005E6640" w:rsidRPr="006735FE" w:rsidRDefault="005E6640" w:rsidP="005E6640">
      <w:pPr>
        <w:pStyle w:val="Heading4"/>
      </w:pPr>
      <w:r w:rsidRPr="006735FE">
        <w:t>The legal trust would incentivize investment in space while preventing conflict and ensuring sustainable development and the equitable distributions of resources.</w:t>
      </w:r>
    </w:p>
    <w:p w14:paraId="7F498DAB" w14:textId="77777777" w:rsidR="005E6640" w:rsidRDefault="005E6640" w:rsidP="005E6640">
      <w:proofErr w:type="spellStart"/>
      <w:r w:rsidRPr="003A76E9">
        <w:rPr>
          <w:rStyle w:val="Style13ptBold"/>
        </w:rPr>
        <w:t>Finoa</w:t>
      </w:r>
      <w:proofErr w:type="spellEnd"/>
      <w:r w:rsidRPr="003A76E9">
        <w:rPr>
          <w:rStyle w:val="Style13ptBold"/>
        </w:rPr>
        <w:t xml:space="preserve"> ’20</w:t>
      </w:r>
      <w:r>
        <w:t xml:space="preserve"> – Ivan </w:t>
      </w:r>
      <w:proofErr w:type="spellStart"/>
      <w:r>
        <w:t>Finoa</w:t>
      </w:r>
      <w:proofErr w:type="spellEnd"/>
      <w:r>
        <w:t xml:space="preserve"> [Department of Law, University of Turin], “An international legal trust system to deal with the new space era,” 71st International Astronautical Congress (IAC) – The </w:t>
      </w:r>
      <w:proofErr w:type="spellStart"/>
      <w:r>
        <w:t>CyberSpace</w:t>
      </w:r>
      <w:proofErr w:type="spellEnd"/>
      <w:r>
        <w:t xml:space="preserv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705EEA8E" w14:textId="0316904F" w:rsidR="00E42E4C" w:rsidRDefault="005E6640" w:rsidP="005E6640">
      <w:pPr>
        <w:rPr>
          <w:rStyle w:val="StyleUnderline"/>
        </w:rPr>
      </w:pPr>
      <w:r w:rsidRPr="00010BAF">
        <w:rPr>
          <w:sz w:val="14"/>
        </w:rPr>
        <w:lastRenderedPageBreak/>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w:t>
      </w:r>
    </w:p>
    <w:p w14:paraId="19DA608C" w14:textId="77777777" w:rsidR="005E6640" w:rsidRDefault="005E6640" w:rsidP="005E6640">
      <w:pPr>
        <w:pStyle w:val="Heading2"/>
      </w:pPr>
      <w:r>
        <w:lastRenderedPageBreak/>
        <w:t>Asteroid Mining DA</w:t>
      </w:r>
    </w:p>
    <w:p w14:paraId="69B68C03" w14:textId="77777777" w:rsidR="005E6640" w:rsidRDefault="005E6640" w:rsidP="005E6640">
      <w:pPr>
        <w:pStyle w:val="Heading3"/>
      </w:pPr>
      <w:r>
        <w:lastRenderedPageBreak/>
        <w:t>New V</w:t>
      </w:r>
    </w:p>
    <w:p w14:paraId="1B262EED" w14:textId="77777777" w:rsidR="005E6640" w:rsidRDefault="005E6640" w:rsidP="005E6640">
      <w:pPr>
        <w:pStyle w:val="Heading4"/>
      </w:pPr>
      <w:r>
        <w:t>The private sector is essential for asteroid mining – competition is key and government development is not effective, efficient, or cheap enough. Thiessen 21:</w:t>
      </w:r>
    </w:p>
    <w:p w14:paraId="22E2F9CA" w14:textId="77777777" w:rsidR="005E6640" w:rsidRDefault="005E6640" w:rsidP="005E6640">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78957CFE" w14:textId="77777777" w:rsidR="005E6640" w:rsidRPr="00777D49" w:rsidRDefault="005E6640" w:rsidP="005E6640">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w:t>
      </w:r>
      <w:proofErr w:type="spellStart"/>
      <w:r w:rsidRPr="00877937">
        <w:rPr>
          <w:rStyle w:val="StyleUnderline"/>
        </w:rPr>
        <w:t>Starliner</w:t>
      </w:r>
      <w:proofErr w:type="spellEnd"/>
      <w:r w:rsidRPr="00877937">
        <w:rPr>
          <w:rStyle w:val="StyleUnderline"/>
        </w:rPr>
        <w:t xml:space="preserve">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19E90879" w14:textId="77777777" w:rsidR="005E6640" w:rsidRDefault="005E6640" w:rsidP="005E6640"/>
    <w:p w14:paraId="1BF6C886" w14:textId="77777777" w:rsidR="005E6640" w:rsidRDefault="005E6640" w:rsidP="005E6640">
      <w:pPr>
        <w:pStyle w:val="Heading4"/>
      </w:pPr>
      <w:r>
        <w:lastRenderedPageBreak/>
        <w:t>Taking away property rights scares investors away and spills over to other space activities. Freeland 05</w:t>
      </w:r>
    </w:p>
    <w:p w14:paraId="657789DB" w14:textId="77777777" w:rsidR="005E6640" w:rsidRPr="002C77DA" w:rsidRDefault="005E6640" w:rsidP="005E6640">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1" w:history="1">
        <w:r w:rsidRPr="00263890">
          <w:rPr>
            <w:rStyle w:val="Hyperlink"/>
            <w:sz w:val="16"/>
          </w:rPr>
          <w:t>https://chicagounbound.uchicago.edu/cgi/viewcontent.cgi?article=1269&amp;context=cjil</w:t>
        </w:r>
      </w:hyperlink>
    </w:p>
    <w:p w14:paraId="35F073D8" w14:textId="77777777" w:rsidR="005E6640" w:rsidRPr="00BE7D84" w:rsidRDefault="005E6640" w:rsidP="005E6640">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w:t>
      </w:r>
      <w:proofErr w:type="spellStart"/>
      <w:r w:rsidRPr="00BE7D84">
        <w:rPr>
          <w:sz w:val="12"/>
        </w:rPr>
        <w:t>finalised</w:t>
      </w:r>
      <w:proofErr w:type="spellEnd"/>
      <w:r w:rsidRPr="00BE7D84">
        <w:rPr>
          <w:sz w:val="12"/>
        </w:rPr>
        <w:t xml:space="preserve">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 xml:space="preserve">the number of private participants have expanded significantly since these treaties were </w:t>
      </w:r>
      <w:proofErr w:type="spellStart"/>
      <w:r w:rsidRPr="002C77DA">
        <w:rPr>
          <w:rStyle w:val="StyleUnderline"/>
        </w:rPr>
        <w:t>finalised</w:t>
      </w:r>
      <w:proofErr w:type="spellEnd"/>
      <w:r w:rsidRPr="002C77DA">
        <w:rPr>
          <w:rStyle w:val="StyleUnderline"/>
        </w:rPr>
        <w:t>,</w:t>
      </w:r>
      <w:r w:rsidRPr="00BE7D84">
        <w:rPr>
          <w:sz w:val="12"/>
        </w:rPr>
        <w:t xml:space="preserve"> it has still been suggested that the </w:t>
      </w:r>
      <w:proofErr w:type="spellStart"/>
      <w:r w:rsidRPr="00BE7D84">
        <w:rPr>
          <w:rStyle w:val="StyleUnderline"/>
          <w:highlight w:val="yellow"/>
        </w:rPr>
        <w:t>nonappropriation</w:t>
      </w:r>
      <w:proofErr w:type="spellEnd"/>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649904C7" w14:textId="77777777" w:rsidR="005E6640" w:rsidRPr="0023115E" w:rsidRDefault="005E6640" w:rsidP="005E6640">
      <w:pPr>
        <w:rPr>
          <w:b/>
          <w:bCs/>
          <w:u w:val="single"/>
        </w:rPr>
      </w:pPr>
    </w:p>
    <w:p w14:paraId="5D5921EE" w14:textId="77777777" w:rsidR="005E6640" w:rsidRPr="000832CC" w:rsidRDefault="005E6640" w:rsidP="005E6640">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3F7786EC" w14:textId="77777777" w:rsidR="005E6640" w:rsidRPr="000832CC" w:rsidRDefault="005E6640" w:rsidP="005E6640">
      <w:r w:rsidRPr="00524E75">
        <w:rPr>
          <w:rFonts w:asciiTheme="minorHAnsi" w:hAnsiTheme="minorHAnsi"/>
        </w:rPr>
        <w:t xml:space="preserve">Chris Taylor [journalist,  was </w:t>
      </w:r>
      <w:r w:rsidRPr="00524E75">
        <w:rPr>
          <w:rFonts w:asciiTheme="minorHAnsi" w:hAnsiTheme="minorHAnsi"/>
          <w:color w:val="0A1829"/>
        </w:rPr>
        <w:t>senior news writer for Time.com</w:t>
      </w:r>
      <w:r w:rsidRPr="00524E75">
        <w:rPr>
          <w:rFonts w:asciiTheme="minorHAnsi" w:hAnsiTheme="minorHAnsi"/>
        </w:rPr>
        <w:t xml:space="preserve">, </w:t>
      </w:r>
      <w:r w:rsidRPr="00524E75">
        <w:rPr>
          <w:rFonts w:asciiTheme="minorHAnsi" w:hAnsiTheme="minorHAnsi"/>
          <w:color w:val="0A1829"/>
        </w:rPr>
        <w:t>San Francisco bureau chief for Time magazine</w:t>
      </w:r>
      <w:r w:rsidRPr="00524E75">
        <w:rPr>
          <w:rFonts w:asciiTheme="minorHAnsi" w:hAnsiTheme="minorHAnsi"/>
        </w:rPr>
        <w:t>],</w:t>
      </w:r>
      <w:r w:rsidRPr="00524E75">
        <w:t xml:space="preserve"> 19 - ("How asteroid</w:t>
      </w:r>
      <w:r w:rsidRPr="000832CC">
        <w:t xml:space="preserve"> mining will save the Earth — and mint trillionaires," Mashable, 2019, accessed 12-13-2021, https://mashable.com/feature/asteroid-mining-space-economy)//ML</w:t>
      </w:r>
    </w:p>
    <w:p w14:paraId="677FCEF1" w14:textId="77777777" w:rsidR="005E6640" w:rsidRPr="0097088D" w:rsidRDefault="005E6640" w:rsidP="005E6640">
      <w:pPr>
        <w:rPr>
          <w:sz w:val="12"/>
        </w:rPr>
      </w:pPr>
      <w:r w:rsidRPr="000832CC">
        <w:rPr>
          <w:sz w:val="12"/>
        </w:rPr>
        <w:t>How much, exactly? We’re only just beginning to guess</w:t>
      </w:r>
      <w:r w:rsidRPr="000832CC">
        <w:rPr>
          <w:rStyle w:val="StyleUnderline"/>
        </w:rPr>
        <w:t>. </w:t>
      </w:r>
      <w:proofErr w:type="spellStart"/>
      <w:r w:rsidR="00AE01FC">
        <w:fldChar w:fldCharType="begin"/>
      </w:r>
      <w:r w:rsidR="00AE01FC">
        <w:instrText xml:space="preserve"> HYPERLINK "http://www.asterank.com/" \t "_blank" </w:instrText>
      </w:r>
      <w:r w:rsidR="00AE01FC">
        <w:fldChar w:fldCharType="separate"/>
      </w:r>
      <w:r w:rsidRPr="00D62FC3">
        <w:rPr>
          <w:rStyle w:val="StyleUnderline"/>
          <w:highlight w:val="yellow"/>
        </w:rPr>
        <w:t>Asteran</w:t>
      </w:r>
      <w:r w:rsidRPr="000832CC">
        <w:rPr>
          <w:rStyle w:val="StyleUnderline"/>
        </w:rPr>
        <w:t>k</w:t>
      </w:r>
      <w:proofErr w:type="spellEnd"/>
      <w:r w:rsidR="00AE01FC">
        <w:rPr>
          <w:rStyle w:val="StyleUnderline"/>
        </w:rPr>
        <w:fldChar w:fldCharType="end"/>
      </w:r>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w:t>
      </w:r>
      <w:proofErr w:type="spellStart"/>
      <w:r w:rsidRPr="000832CC">
        <w:rPr>
          <w:sz w:val="12"/>
        </w:rPr>
        <w:t>Vannevar</w:t>
      </w:r>
      <w:proofErr w:type="spellEnd"/>
      <w:r w:rsidRPr="000832CC">
        <w:rPr>
          <w:sz w:val="12"/>
        </w:rPr>
        <w:t xml:space="preserve"> Bush first proposed </w:t>
      </w:r>
      <w:hyperlink r:id="rId12" w:tgtFrame="_blank" w:history="1">
        <w:r w:rsidRPr="000832CC">
          <w:rPr>
            <w:rStyle w:val="Hyperlink"/>
            <w:rFonts w:eastAsiaTheme="majorEastAsia"/>
            <w:sz w:val="12"/>
          </w:rPr>
          <w:t>a vast library of shared knowledge that people the world over would access via personal computers</w:t>
        </w:r>
      </w:hyperlink>
      <w:r w:rsidRPr="000832CC">
        <w:rPr>
          <w:sz w:val="1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w:t>
      </w:r>
      <w:r w:rsidRPr="000832CC">
        <w:rPr>
          <w:sz w:val="12"/>
        </w:rPr>
        <w:lastRenderedPageBreak/>
        <w:t xml:space="preserve">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3" w:tgtFrame="_blank" w:history="1">
        <w:r w:rsidRPr="000832CC">
          <w:rPr>
            <w:rStyle w:val="Hyperlink"/>
            <w:rFonts w:eastAsiaTheme="majorEastAsia"/>
            <w:sz w:val="12"/>
          </w:rPr>
          <w:t>declared The Space Review</w:t>
        </w:r>
      </w:hyperlink>
      <w:r w:rsidRPr="000832CC">
        <w:rPr>
          <w:sz w:val="1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w:t>
      </w:r>
      <w:proofErr w:type="spellStart"/>
      <w:r w:rsidRPr="000832CC">
        <w:rPr>
          <w:rStyle w:val="StyleUnderline"/>
        </w:rPr>
        <w:t>Ryugu</w:t>
      </w:r>
      <w:proofErr w:type="spellEnd"/>
      <w:r w:rsidRPr="000832CC">
        <w:rPr>
          <w:rStyle w:val="StyleUnderline"/>
        </w:rPr>
        <w:t xml:space="preserve"> for the last year and a half, learning everything it can. (</w:t>
      </w:r>
      <w:proofErr w:type="spellStart"/>
      <w:r w:rsidRPr="000832CC">
        <w:rPr>
          <w:rStyle w:val="StyleUnderline"/>
        </w:rPr>
        <w:t>Ryugu</w:t>
      </w:r>
      <w:proofErr w:type="spellEnd"/>
      <w:r w:rsidRPr="000832CC">
        <w:rPr>
          <w:rStyle w:val="StyleUnderline"/>
        </w:rPr>
        <w:t xml:space="preserve">, worth $30 billion according to </w:t>
      </w:r>
      <w:proofErr w:type="spellStart"/>
      <w:r w:rsidRPr="000832CC">
        <w:rPr>
          <w:rStyle w:val="StyleUnderline"/>
        </w:rPr>
        <w:t>Asterank</w:t>
      </w:r>
      <w:proofErr w:type="spellEnd"/>
      <w:r w:rsidRPr="000832CC">
        <w:rPr>
          <w:rStyle w:val="StyleUnderline"/>
        </w:rPr>
        <w:t xml:space="preserve">, is the website's #1 most cost-effective target.) The craft dropped </w:t>
      </w:r>
      <w:hyperlink r:id="rId14" w:tgtFrame="_blank" w:history="1">
        <w:r w:rsidRPr="000832CC">
          <w:rPr>
            <w:rStyle w:val="StyleUnderline"/>
            <w:rFonts w:eastAsiaTheme="majorEastAsia"/>
          </w:rPr>
          <w:t>tiny hopping robot rovers</w:t>
        </w:r>
      </w:hyperlink>
      <w:r w:rsidRPr="000832CC">
        <w:rPr>
          <w:rStyle w:val="StyleUnderline"/>
        </w:rPr>
        <w:t xml:space="preserve"> and a </w:t>
      </w:r>
      <w:hyperlink r:id="rId15"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6" w:tgtFrame="_blank" w:history="1">
        <w:r w:rsidRPr="000832CC">
          <w:rPr>
            <w:rStyle w:val="Hyperlink"/>
            <w:rFonts w:eastAsiaTheme="majorEastAsia"/>
            <w:sz w:val="12"/>
          </w:rPr>
          <w:t>NASA has proved it in the lab</w:t>
        </w:r>
      </w:hyperlink>
      <w:r w:rsidRPr="000832CC">
        <w:rPr>
          <w:sz w:val="1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w:t>
      </w:r>
      <w:proofErr w:type="spellStart"/>
      <w:r w:rsidRPr="000832CC">
        <w:rPr>
          <w:sz w:val="12"/>
        </w:rPr>
        <w:t>Vannevar</w:t>
      </w:r>
      <w:proofErr w:type="spellEnd"/>
      <w:r w:rsidRPr="000832CC">
        <w:rPr>
          <w:sz w:val="12"/>
        </w:rPr>
        <w:t xml:space="preserve"> Bush’s idea? You’d let the new economy and its benefits play out in the form of a novel.¶ As Hayabusa dropped a bomb on </w:t>
      </w:r>
      <w:proofErr w:type="spellStart"/>
      <w:r w:rsidRPr="000832CC">
        <w:rPr>
          <w:sz w:val="12"/>
        </w:rPr>
        <w:t>Ryugu</w:t>
      </w:r>
      <w:proofErr w:type="spellEnd"/>
      <w:r w:rsidRPr="000832CC">
        <w:rPr>
          <w:sz w:val="12"/>
        </w:rPr>
        <w:t xml:space="preserve">, Daniel Suarez was making the exact same asteroid the target of his fiction. Suarez is a tech consultant and developer turned New York Times bestselling author. His novels thus far have been techno-thrillers: his debut, </w:t>
      </w:r>
      <w:hyperlink r:id="rId17" w:tgtFrame="_blank" w:history="1">
        <w:r w:rsidRPr="000832CC">
          <w:rPr>
            <w:rStyle w:val="Hyperlink"/>
            <w:rFonts w:eastAsiaTheme="majorEastAsia"/>
            <w:sz w:val="12"/>
          </w:rPr>
          <w:t>Daemon</w:t>
        </w:r>
      </w:hyperlink>
      <w:r w:rsidRPr="000832CC">
        <w:rPr>
          <w:sz w:val="1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8" w:tgtFrame="_blank" w:history="1">
        <w:r w:rsidRPr="000832CC">
          <w:rPr>
            <w:rStyle w:val="Hyperlink"/>
            <w:rFonts w:eastAsiaTheme="majorEastAsia"/>
            <w:sz w:val="12"/>
          </w:rPr>
          <w:t>Delta-v</w:t>
        </w:r>
      </w:hyperlink>
      <w:r w:rsidRPr="000832CC">
        <w:rPr>
          <w:sz w:val="12"/>
        </w:rPr>
        <w:t>,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w:t>
      </w:r>
      <w:proofErr w:type="spellStart"/>
      <w:r w:rsidRPr="000832CC">
        <w:rPr>
          <w:sz w:val="12"/>
        </w:rPr>
        <w:t>nauts</w:t>
      </w:r>
      <w:proofErr w:type="spellEnd"/>
      <w:r w:rsidRPr="000832CC">
        <w:rPr>
          <w:sz w:val="12"/>
        </w:rPr>
        <w:t xml:space="preserve">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9" w:tgtFrame="_blank" w:history="1">
        <w:r w:rsidRPr="000832CC">
          <w:rPr>
            <w:rStyle w:val="Hyperlink"/>
            <w:rFonts w:eastAsiaTheme="majorEastAsia"/>
            <w:sz w:val="12"/>
          </w:rPr>
          <w:t>mountain of debt</w:t>
        </w:r>
      </w:hyperlink>
      <w:r w:rsidRPr="000832CC">
        <w:rPr>
          <w:sz w:val="1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0" w:tgtFrame="_blank" w:history="1">
        <w:r w:rsidRPr="00C14378">
          <w:rPr>
            <w:rStyle w:val="StyleUnderline"/>
            <w:highlight w:val="yellow"/>
          </w:rPr>
          <w:t>solar power satellites</w:t>
        </w:r>
      </w:hyperlink>
      <w:r w:rsidRPr="00C14378">
        <w:rPr>
          <w:rStyle w:val="StyleUnderline"/>
        </w:rPr>
        <w:t>.</w:t>
      </w:r>
      <w:r w:rsidRPr="000832CC">
        <w:rPr>
          <w:sz w:val="12"/>
        </w:rPr>
        <w:t xml:space="preserve"> </w:t>
      </w:r>
      <w:r w:rsidRPr="00C14378">
        <w:rPr>
          <w:rStyle w:val="StyleUnderline"/>
          <w:highlight w:val="yellow"/>
        </w:rPr>
        <w:t>Which</w:t>
      </w:r>
      <w:r w:rsidRPr="000832CC">
        <w:rPr>
          <w:sz w:val="1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1"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2"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rPr>
        <w:t xml:space="preserve">. Again, this isn’t a great stretch: Using centrifugal force to simulate gravity in space was first proposed by scientists in the 19th century. NASA has had workable designs for spinning cislunar habitats called </w:t>
      </w:r>
      <w:hyperlink r:id="rId23" w:tgtFrame="_blank" w:history="1">
        <w:r w:rsidRPr="000832CC">
          <w:rPr>
            <w:rStyle w:val="Hyperlink"/>
            <w:rFonts w:eastAsiaTheme="majorEastAsia"/>
            <w:sz w:val="12"/>
          </w:rPr>
          <w:t>O’Neill cylinders</w:t>
        </w:r>
      </w:hyperlink>
      <w:r w:rsidRPr="000832CC">
        <w:rPr>
          <w:sz w:val="1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w:t>
      </w:r>
      <w:r w:rsidRPr="000832CC">
        <w:rPr>
          <w:sz w:val="12"/>
        </w:rPr>
        <w:lastRenderedPageBreak/>
        <w:t xml:space="preserve">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4"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5"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w:t>
      </w:r>
      <w:proofErr w:type="spellStart"/>
      <w:r w:rsidRPr="00CF21B1">
        <w:rPr>
          <w:rStyle w:val="StyleUnderline"/>
          <w:highlight w:val="yellow"/>
        </w:rPr>
        <w:t>Aphosi</w:t>
      </w:r>
      <w:r w:rsidRPr="000832CC">
        <w:rPr>
          <w:rStyle w:val="StyleUnderline"/>
        </w:rPr>
        <w:t>s</w:t>
      </w:r>
      <w:proofErr w:type="spellEnd"/>
      <w:r w:rsidRPr="000832CC">
        <w:rPr>
          <w:rStyle w:val="StyleUnderline"/>
        </w:rPr>
        <w:t xml:space="preserve"> (which is set to miss Earth in the year 2029, but </w:t>
      </w:r>
      <w:hyperlink r:id="rId26"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7" w:tgtFrame="_blank" w:history="1">
        <w:r w:rsidRPr="000832CC">
          <w:rPr>
            <w:rStyle w:val="Hyperlink"/>
            <w:rFonts w:eastAsiaTheme="majorEastAsia"/>
            <w:sz w:val="12"/>
          </w:rPr>
          <w:t>distant planet made entirely of diamond</w:t>
        </w:r>
      </w:hyperlink>
      <w:r w:rsidRPr="000832CC">
        <w:rPr>
          <w:sz w:val="1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8" w:tgtFrame="_blank" w:history="1">
        <w:r w:rsidRPr="000832CC">
          <w:rPr>
            <w:rStyle w:val="Hyperlink"/>
            <w:rFonts w:eastAsiaTheme="majorEastAsia"/>
            <w:sz w:val="12"/>
          </w:rPr>
          <w:t>Neil deGrasse Tyson believes that the first trillionaire will be an asteroid mining mogul</w:t>
        </w:r>
      </w:hyperlink>
      <w:r w:rsidRPr="000832CC">
        <w:rPr>
          <w:sz w:val="1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rPr>
        <w:t>A safe, dead space where capitalism’s most enthusiastic pioneers can go nuts to their hearts’ content, so long as they clean up their space junk. ¶ (</w:t>
      </w:r>
      <w:hyperlink r:id="rId29" w:tgtFrame="_blank" w:history="1">
        <w:r w:rsidRPr="000832CC">
          <w:rPr>
            <w:rStyle w:val="Hyperlink"/>
            <w:rFonts w:eastAsiaTheme="majorEastAsia"/>
            <w:sz w:val="12"/>
          </w:rPr>
          <w:t>Space junk</w:t>
        </w:r>
      </w:hyperlink>
      <w:r w:rsidRPr="000832CC">
        <w:rPr>
          <w:sz w:val="1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2D32F122" w14:textId="77777777" w:rsidR="005E6640" w:rsidRPr="00405D88" w:rsidRDefault="005E6640" w:rsidP="005E6640">
      <w:pPr>
        <w:pStyle w:val="Heading4"/>
        <w:rPr>
          <w:rFonts w:cs="Calibri"/>
        </w:rPr>
      </w:pPr>
      <w:r w:rsidRPr="00405D88">
        <w:rPr>
          <w:rFonts w:cs="Calibri"/>
        </w:rPr>
        <w:t>Warming causes extinction.</w:t>
      </w:r>
    </w:p>
    <w:p w14:paraId="16596950" w14:textId="77777777" w:rsidR="005E6640" w:rsidRPr="00405D88" w:rsidRDefault="005E6640" w:rsidP="005E6640">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7F29F23B" w14:textId="77777777" w:rsidR="005E6640" w:rsidRPr="00405D88" w:rsidRDefault="005E6640" w:rsidP="005E6640">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proofErr w:type="spellStart"/>
      <w:r w:rsidRPr="00405D88">
        <w:rPr>
          <w:rStyle w:val="Emphasis"/>
        </w:rPr>
        <w:t>phyto</w:t>
      </w:r>
      <w:proofErr w:type="spellEnd"/>
      <w:r w:rsidRPr="00405D88">
        <w:rPr>
          <w:rStyle w:val="Emphasis"/>
        </w:rPr>
        <w:t>-plankton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xml:space="preserve">, the whole lot,” explained the director of University College London’s Hazard Centre. Such a landslide happened in Scandinavia about eight thousand </w:t>
      </w:r>
      <w:r w:rsidRPr="00405D88">
        <w:rPr>
          <w:sz w:val="16"/>
        </w:rPr>
        <w:lastRenderedPageBreak/>
        <w:t>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 xml:space="preserve">massive disruption </w:t>
      </w:r>
      <w:r w:rsidRPr="00405D88">
        <w:rPr>
          <w:rStyle w:val="StyleUnderline"/>
        </w:rPr>
        <w:lastRenderedPageBreak/>
        <w:t>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073ECF47" w14:textId="77777777" w:rsidR="005E6640" w:rsidRPr="00287B2B" w:rsidRDefault="005E6640" w:rsidP="005E6640">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0FA2846D" w14:textId="77777777" w:rsidR="005E6640" w:rsidRPr="00287B2B" w:rsidRDefault="005E6640" w:rsidP="005E6640">
      <w:r w:rsidRPr="00287B2B">
        <w:t xml:space="preserve">Wesley Hudson ’19, news reporter for Express, “Asteroid alert: NASA warning as </w:t>
      </w:r>
      <w:proofErr w:type="spellStart"/>
      <w:r w:rsidRPr="00287B2B">
        <w:t>kilometre</w:t>
      </w:r>
      <w:proofErr w:type="spellEnd"/>
      <w:r w:rsidRPr="00287B2B">
        <w:t xml:space="preserve"> long space rock set to skim Earth at 25,000mph”, 8/28/19, Express, https://www.express.co.uk/news/science/1170826/asteroid-news-NASA-latest-space-rock-asteroid-1998-HL1-earth-danger-apocalypse</w:t>
      </w:r>
    </w:p>
    <w:p w14:paraId="68BF14D3" w14:textId="77777777" w:rsidR="005E6640" w:rsidRDefault="005E6640" w:rsidP="005E6640">
      <w:r w:rsidRPr="003B0EEE">
        <w:rPr>
          <w:rStyle w:val="StyleUnderline"/>
          <w:highlight w:val="cyan"/>
        </w:rPr>
        <w:t>AN ASTEROID</w:t>
      </w:r>
      <w:r w:rsidRPr="00F75C0E">
        <w:rPr>
          <w:rStyle w:val="StyleUnderline"/>
        </w:rPr>
        <w:t xml:space="preserve"> almost a </w:t>
      </w:r>
      <w:proofErr w:type="spellStart"/>
      <w:r w:rsidRPr="00F75C0E">
        <w:rPr>
          <w:rStyle w:val="StyleUnderline"/>
        </w:rPr>
        <w:t>kilometre</w:t>
      </w:r>
      <w:proofErr w:type="spellEnd"/>
      <w:r w:rsidRPr="00F75C0E">
        <w:rPr>
          <w:rStyle w:val="StyleUnderline"/>
        </w:rPr>
        <w:t xml:space="preserv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w:t>
      </w:r>
      <w:proofErr w:type="spellStart"/>
      <w:r>
        <w:t>it’s</w:t>
      </w:r>
      <w:proofErr w:type="spellEnd"/>
      <w:r>
        <w:t xml:space="preserve">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F75C0E">
        <w:rPr>
          <w:rStyle w:val="StyleUnderline"/>
          <w:bCs/>
        </w:rPr>
        <w:t>NASA administrator</w:t>
      </w:r>
      <w:r>
        <w:t xml:space="preserve"> Jim </w:t>
      </w:r>
      <w:proofErr w:type="spellStart"/>
      <w:r w:rsidRPr="003B0EEE">
        <w:rPr>
          <w:rStyle w:val="StyleUnderline"/>
          <w:bCs/>
          <w:highlight w:val="cyan"/>
        </w:rPr>
        <w:t>Bridenstine</w:t>
      </w:r>
      <w:proofErr w:type="spellEnd"/>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w:t>
      </w:r>
      <w:proofErr w:type="spellStart"/>
      <w:r w:rsidRPr="003B0EEE">
        <w:rPr>
          <w:rStyle w:val="StyleUnderline"/>
          <w:bCs/>
          <w:highlight w:val="cyan"/>
        </w:rPr>
        <w:t>then</w:t>
      </w:r>
      <w:proofErr w:type="spellEnd"/>
      <w:r w:rsidRPr="003B0EEE">
        <w:rPr>
          <w:rStyle w:val="StyleUnderline"/>
          <w:bCs/>
          <w:highlight w:val="cyan"/>
        </w:rPr>
        <w:t xml:space="preserve"> people </w:t>
      </w:r>
      <w:proofErr w:type="spellStart"/>
      <w:r w:rsidRPr="003B0EEE">
        <w:rPr>
          <w:rStyle w:val="StyleUnderline"/>
          <w:bCs/>
          <w:highlight w:val="cyan"/>
        </w:rPr>
        <w:t>realise</w:t>
      </w:r>
      <w:proofErr w:type="spellEnd"/>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w:t>
      </w:r>
      <w:r>
        <w:lastRenderedPageBreak/>
        <w:t>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xml:space="preserve">. </w:t>
      </w:r>
      <w:proofErr w:type="spellStart"/>
      <w:r>
        <w:t>Mr</w:t>
      </w:r>
      <w:proofErr w:type="spellEnd"/>
      <w:r>
        <w:t xml:space="preserve">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 xml:space="preserve">have no </w:t>
      </w:r>
      <w:proofErr w:type="spellStart"/>
      <w:r w:rsidRPr="003B0EEE">
        <w:rPr>
          <w:rStyle w:val="Emphasis"/>
          <w:highlight w:val="cyan"/>
        </w:rPr>
        <w:t>defence</w:t>
      </w:r>
      <w:proofErr w:type="spellEnd"/>
      <w:r w:rsidRPr="00F75C0E">
        <w:t>.”</w:t>
      </w:r>
    </w:p>
    <w:p w14:paraId="058ECA95" w14:textId="77777777" w:rsidR="005E6640" w:rsidRPr="00F75C0E" w:rsidRDefault="005E6640" w:rsidP="005E6640"/>
    <w:p w14:paraId="51FE6722" w14:textId="77777777" w:rsidR="005E6640" w:rsidRDefault="005E6640" w:rsidP="005E6640">
      <w:pPr>
        <w:pStyle w:val="Heading4"/>
      </w:pPr>
      <w:r w:rsidRPr="00287B2B">
        <w:t xml:space="preserve">Don’t write our impacts off as low probability – asteroid collision is </w:t>
      </w:r>
      <w:r w:rsidRPr="00287B2B">
        <w:rPr>
          <w:u w:val="single"/>
        </w:rPr>
        <w:t>complex</w:t>
      </w:r>
      <w:r w:rsidRPr="00287B2B">
        <w:t xml:space="preserve"> and the existence of </w:t>
      </w:r>
      <w:r w:rsidRPr="00287B2B">
        <w:rPr>
          <w:u w:val="single"/>
        </w:rPr>
        <w:t>space keyholes</w:t>
      </w:r>
      <w:r w:rsidRPr="00287B2B">
        <w:t xml:space="preserve"> exponentially increases the risk of collision</w:t>
      </w:r>
      <w:r>
        <w:t xml:space="preserve">. </w:t>
      </w:r>
      <w:proofErr w:type="spellStart"/>
      <w:r w:rsidRPr="00287B2B">
        <w:t>Vereš</w:t>
      </w:r>
      <w:proofErr w:type="spellEnd"/>
      <w:r w:rsidRPr="00287B2B">
        <w:t xml:space="preserve"> ’19</w:t>
      </w:r>
    </w:p>
    <w:p w14:paraId="27C75540" w14:textId="77777777" w:rsidR="005E6640" w:rsidRPr="00287B2B" w:rsidRDefault="005E6640" w:rsidP="005E6640">
      <w:r w:rsidRPr="00287B2B">
        <w:t xml:space="preserve">Peter </w:t>
      </w:r>
      <w:proofErr w:type="spellStart"/>
      <w:r w:rsidRPr="00287B2B">
        <w:t>Vereš</w:t>
      </w:r>
      <w:proofErr w:type="spellEnd"/>
      <w:r w:rsidRPr="00287B2B">
        <w:t xml:space="preserve"> ’19, Harvard-Smithsonian Center for Astrophysics, “Chapter 6 Vision of Perfect Observation Capabilities”, 2019, Planetary Defense, Space and Society, https://dl1.cuni.cz/pluginfile.php/634091/mod_resource/content/1/Planetary%20Defence.pdf</w:t>
      </w:r>
    </w:p>
    <w:p w14:paraId="13AAC87F" w14:textId="33BFCEAE" w:rsidR="005E6640" w:rsidRDefault="005E6640" w:rsidP="005E6640">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w:t>
      </w:r>
      <w:proofErr w:type="spellStart"/>
      <w:r>
        <w:t>Bennu</w:t>
      </w:r>
      <w:proofErr w:type="spellEnd"/>
      <w:r>
        <w:t xml:space="preserve">.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w:t>
      </w:r>
      <w:proofErr w:type="spellStart"/>
      <w:r>
        <w:t>Chodas</w:t>
      </w:r>
      <w:proofErr w:type="spellEnd"/>
      <w:r>
        <w:t xml:space="preserve">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near Earth flyby, </w:t>
      </w:r>
      <w:r w:rsidRPr="002133FD">
        <w:rPr>
          <w:rStyle w:val="Emphasis"/>
        </w:rPr>
        <w:t>the orbit needs to be known with such precision</w:t>
      </w:r>
      <w:r>
        <w:t xml:space="preserve"> (~km) </w:t>
      </w:r>
      <w:r w:rsidRPr="002133FD">
        <w:rPr>
          <w:rStyle w:val="Emphasis"/>
        </w:rPr>
        <w:t xml:space="preserve">that keyhole </w:t>
      </w:r>
      <w:r w:rsidRPr="002133FD">
        <w:rPr>
          <w:rStyle w:val="Emphasis"/>
        </w:rPr>
        <w:lastRenderedPageBreak/>
        <w:t>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This automated process is more or less implanted by several surveys (CSS, LCOGT) and agencies (ESA, MPC).</w:t>
      </w:r>
    </w:p>
    <w:p w14:paraId="5C5C772F" w14:textId="77777777" w:rsidR="00AE01FC" w:rsidRPr="00F601E6" w:rsidRDefault="00AE01FC" w:rsidP="00EA368F"/>
    <w:sectPr w:rsidR="00AE01F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E664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65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664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3E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7438"/>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3DA4"/>
    <w:rsid w:val="00AA6F6E"/>
    <w:rsid w:val="00AB122B"/>
    <w:rsid w:val="00AB21B0"/>
    <w:rsid w:val="00AB48D3"/>
    <w:rsid w:val="00AE01F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68F"/>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485DF0"/>
  <w14:defaultImageDpi w14:val="300"/>
  <w15:docId w15:val="{CFEA76E2-F781-5C44-BB31-B1BD82B20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77438"/>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8774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7743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87743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87743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774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7438"/>
  </w:style>
  <w:style w:type="character" w:customStyle="1" w:styleId="Heading1Char">
    <w:name w:val="Heading 1 Char"/>
    <w:aliases w:val="Pocket Char"/>
    <w:basedOn w:val="DefaultParagraphFont"/>
    <w:link w:val="Heading1"/>
    <w:uiPriority w:val="9"/>
    <w:rsid w:val="00877438"/>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877438"/>
    <w:rPr>
      <w:rFonts w:ascii="Times New Roman" w:eastAsiaTheme="majorEastAsia" w:hAnsi="Times New Roman"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877438"/>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877438"/>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7743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877438"/>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877438"/>
    <w:rPr>
      <w:rFonts w:ascii="Times New Roman" w:hAnsi="Times New Roman" w:cs="Times New Roman"/>
      <w:b/>
      <w:i w:val="0"/>
      <w:iCs/>
      <w:sz w:val="22"/>
      <w:u w:val="single"/>
      <w:bdr w:val="single" w:sz="12" w:space="0" w:color="auto"/>
    </w:rPr>
  </w:style>
  <w:style w:type="character" w:styleId="FollowedHyperlink">
    <w:name w:val="FollowedHyperlink"/>
    <w:basedOn w:val="DefaultParagraphFont"/>
    <w:uiPriority w:val="99"/>
    <w:semiHidden/>
    <w:unhideWhenUsed/>
    <w:rsid w:val="00877438"/>
    <w:rPr>
      <w:color w:val="auto"/>
      <w:u w:val="none"/>
    </w:rPr>
  </w:style>
  <w:style w:type="character" w:styleId="Hyperlink">
    <w:name w:val="Hyperlink"/>
    <w:aliases w:val="No Spacing Char,Note Level 2 Char,Card Format Char,No Spacing51 Char,No Spacing311 Char,ClearFormatting Char,Clear Char,DDI Tag Char,Tag Title Char,No Spacing11211 Char,No Spacing6 Char,No Spacing7 Char,No Spacing8 Char,Dont u Char"/>
    <w:basedOn w:val="DefaultParagraphFont"/>
    <w:link w:val="NoSpacing"/>
    <w:uiPriority w:val="99"/>
    <w:unhideWhenUsed/>
    <w:rsid w:val="00877438"/>
    <w:rPr>
      <w:color w:val="auto"/>
      <w:u w:val="none"/>
    </w:rPr>
  </w:style>
  <w:style w:type="paragraph" w:styleId="DocumentMap">
    <w:name w:val="Document Map"/>
    <w:basedOn w:val="Normal"/>
    <w:link w:val="DocumentMapChar"/>
    <w:uiPriority w:val="99"/>
    <w:semiHidden/>
    <w:unhideWhenUsed/>
    <w:rsid w:val="0087743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77438"/>
    <w:rPr>
      <w:rFonts w:ascii="Lucida Grande" w:hAnsi="Lucida Grande" w:cs="Lucida Grande"/>
    </w:rPr>
  </w:style>
  <w:style w:type="paragraph" w:customStyle="1" w:styleId="textbold">
    <w:name w:val="text bold"/>
    <w:basedOn w:val="Normal"/>
    <w:link w:val="Emphasis"/>
    <w:uiPriority w:val="20"/>
    <w:qFormat/>
    <w:rsid w:val="005E6640"/>
    <w:pPr>
      <w:pBdr>
        <w:top w:val="single" w:sz="8" w:space="0" w:color="auto"/>
        <w:left w:val="single" w:sz="8" w:space="0" w:color="auto"/>
        <w:bottom w:val="single" w:sz="8" w:space="0" w:color="auto"/>
        <w:right w:val="single" w:sz="8" w:space="0" w:color="auto"/>
      </w:pBdr>
      <w:spacing w:line="256" w:lineRule="auto"/>
      <w:ind w:left="720"/>
    </w:pPr>
    <w:rPr>
      <w:b/>
      <w:iCs/>
      <w:sz w:val="22"/>
      <w:u w:val="single"/>
      <w:bdr w:val="single" w:sz="12" w:space="0" w:color="auto"/>
    </w:rPr>
  </w:style>
  <w:style w:type="paragraph" w:customStyle="1" w:styleId="Emphasis1">
    <w:name w:val="Emphasis1"/>
    <w:basedOn w:val="Normal"/>
    <w:autoRedefine/>
    <w:uiPriority w:val="20"/>
    <w:qFormat/>
    <w:rsid w:val="00EA368F"/>
    <w:pPr>
      <w:pBdr>
        <w:top w:val="single" w:sz="4" w:space="1" w:color="auto"/>
        <w:left w:val="single" w:sz="4" w:space="4" w:color="auto"/>
        <w:bottom w:val="single" w:sz="4" w:space="1" w:color="auto"/>
        <w:right w:val="single" w:sz="4" w:space="4" w:color="auto"/>
      </w:pBdr>
      <w:ind w:left="720"/>
      <w:jc w:val="both"/>
    </w:pPr>
    <w:rPr>
      <w:b/>
      <w:iCs/>
      <w:sz w:val="22"/>
      <w:u w:val="single"/>
      <w:bdr w:val="single" w:sz="12" w:space="0" w:color="auto"/>
    </w:rPr>
  </w:style>
  <w:style w:type="paragraph" w:styleId="NoSpacing">
    <w:name w:val="No Spacing"/>
    <w:aliases w:val="Note Level 2,Card Format,No Spacing51,No Spacing311,ClearFormatting,Clear,DDI Tag,Tag Title,No Spacing11211,No Spacing6,No Spacing7,No Spacing8,Dont u,No Spacing1111111,No Spacing tnr,ca,card,No Spacing111112,Tags,Small Text,Note Level 21"/>
    <w:basedOn w:val="Heading1"/>
    <w:link w:val="Hyperlink"/>
    <w:autoRedefine/>
    <w:uiPriority w:val="99"/>
    <w:qFormat/>
    <w:rsid w:val="00EA368F"/>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hespacereview.com/article/3633/1" TargetMode="External"/><Relationship Id="rId18"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6" Type="http://schemas.openxmlformats.org/officeDocument/2006/relationships/hyperlink" Target="https://www.space.com/asteroid-apophis-2029-flyby-planetary-defense.html" TargetMode="External"/><Relationship Id="rId3" Type="http://schemas.openxmlformats.org/officeDocument/2006/relationships/customXml" Target="../customXml/item3.xml"/><Relationship Id="rId21" Type="http://schemas.openxmlformats.org/officeDocument/2006/relationships/hyperlink" Target="https://www.forbes.com/sites/scottsnowden/2019/03/12/solar-power-stations-in-space-could-supply-the-world-with-limitless-energy/" TargetMode="External"/><Relationship Id="rId7" Type="http://schemas.openxmlformats.org/officeDocument/2006/relationships/settings" Target="settings.xml"/><Relationship Id="rId12" Type="http://schemas.openxmlformats.org/officeDocument/2006/relationships/hyperlink" Target="https://en.wikipedia.org/wiki/Memex" TargetMode="External"/><Relationship Id="rId17" Type="http://schemas.openxmlformats.org/officeDocument/2006/relationships/hyperlink" Target="https://www.amazon.com/dp/B003QP4NPE/ref=dp-kindle-redirect?_encoding=UTF8&amp;btkr=1" TargetMode="External"/><Relationship Id="rId25" Type="http://schemas.openxmlformats.org/officeDocument/2006/relationships/hyperlink" Target="https://space.nss.org/technologies-for-asteroid-capture-into-earth-orbit/" TargetMode="External"/><Relationship Id="rId2" Type="http://schemas.openxmlformats.org/officeDocument/2006/relationships/customXml" Target="../customXml/item2.xml"/><Relationship Id="rId16" Type="http://schemas.openxmlformats.org/officeDocument/2006/relationships/hyperlink" Target="https://www.nasa.gov/directorates/spacetech/niac/2017_Phase_I_Phase_II/Sustainable_Human_Exploration/" TargetMode="External"/><Relationship Id="rId20" Type="http://schemas.openxmlformats.org/officeDocument/2006/relationships/hyperlink" Target="https://en.wikipedia.org/wiki/Space-based_solar_power" TargetMode="External"/><Relationship Id="rId29" Type="http://schemas.openxmlformats.org/officeDocument/2006/relationships/hyperlink" Target="https://mashable.com/category/space-ju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icagounbound.uchicago.edu/cgi/viewcontent.cgi?article=1269&amp;context=cjil" TargetMode="External"/><Relationship Id="rId24" Type="http://schemas.openxmlformats.org/officeDocument/2006/relationships/hyperlink" Target="https://mashable.com/article/armageddon-asteroid-threat" TargetMode="External"/><Relationship Id="rId5" Type="http://schemas.openxmlformats.org/officeDocument/2006/relationships/numbering" Target="numbering.xml"/><Relationship Id="rId15" Type="http://schemas.openxmlformats.org/officeDocument/2006/relationships/hyperlink" Target="https://www.space.com/japan-hayabusa2-asteroid-bomb-video.html" TargetMode="External"/><Relationship Id="rId23" Type="http://schemas.openxmlformats.org/officeDocument/2006/relationships/hyperlink" Target="https://en.wikipedia.org/wiki/O%27Neill_cylinder" TargetMode="External"/><Relationship Id="rId28" Type="http://schemas.openxmlformats.org/officeDocument/2006/relationships/hyperlink" Target="https://www.nbcnews.com/science/space/neil-degrasse-tyson-says-space-ventures-will-spawn-first-trillionaire-n352271" TargetMode="Externa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9" Type="http://schemas.openxmlformats.org/officeDocument/2006/relationships/hyperlink" Target="https://www.washingtonpost.com/opinions/the-247-trillion-global-debt-bomb/2018/07/15/64c5bbaa-86c2-11e8-8f6c-46cb43e3f306_story.html?noredirect=on&amp;utm_term=.5fb3ff1155d9"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hyperlink" Target="https://www.space.com/41941-hayabusa2-asteroid-rovers-hopping-tech.html" TargetMode="External"/><Relationship Id="rId22" Type="http://schemas.openxmlformats.org/officeDocument/2006/relationships/hyperlink" Target="https://medium.com/fitch-blog/why-is-big-pharma-interested-in-the-space-economy-c078ac1bf67c" TargetMode="External"/><Relationship Id="rId27" Type="http://schemas.openxmlformats.org/officeDocument/2006/relationships/hyperlink" Target="https://www.nationalgeographic.com/science/phenomena/2014/06/24/diamond-the-size-of-earth/"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nelopesto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12</Pages>
  <Words>7898</Words>
  <Characters>45019</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52812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Stoller, Penelope</cp:lastModifiedBy>
  <cp:revision>4</cp:revision>
  <dcterms:created xsi:type="dcterms:W3CDTF">2022-02-11T18:31:00Z</dcterms:created>
  <dcterms:modified xsi:type="dcterms:W3CDTF">2022-02-12T18:25:00Z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