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5C7E8F" w14:textId="77777777" w:rsidR="00386205" w:rsidRDefault="00386205" w:rsidP="00386205">
      <w:pPr>
        <w:pStyle w:val="Heading3"/>
      </w:pPr>
      <w:r>
        <w:t>NC – Recommended K</w:t>
      </w:r>
    </w:p>
    <w:p w14:paraId="186FEE3F" w14:textId="77777777" w:rsidR="00386205" w:rsidRPr="004F3F7A" w:rsidRDefault="00386205" w:rsidP="00386205">
      <w:pPr>
        <w:pStyle w:val="Heading4"/>
      </w:pPr>
      <w:r>
        <w:t xml:space="preserve">The </w:t>
      </w:r>
      <w:proofErr w:type="spellStart"/>
      <w:r>
        <w:t>aff’s</w:t>
      </w:r>
      <w:proofErr w:type="spellEnd"/>
      <w:r w:rsidRPr="004F3F7A">
        <w:t xml:space="preserve"> refusal </w:t>
      </w:r>
      <w:r>
        <w:t>to</w:t>
      </w:r>
      <w:r w:rsidRPr="004F3F7A">
        <w:t xml:space="preserve"> work is not a refusal </w:t>
      </w:r>
      <w:r>
        <w:t>of</w:t>
      </w:r>
      <w:r w:rsidRPr="004F3F7A">
        <w:t xml:space="preserve"> work – the</w:t>
      </w:r>
      <w:r>
        <w:t xml:space="preserve">ir </w:t>
      </w:r>
      <w:r w:rsidRPr="004F3F7A">
        <w:t xml:space="preserve">endorsement of striking </w:t>
      </w:r>
      <w:r>
        <w:t>reinforces</w:t>
      </w:r>
      <w:r w:rsidRPr="004F3F7A">
        <w:t xml:space="preserve"> the belief that withholding labor puts people in a position of power. This reduces human</w:t>
      </w:r>
      <w:r>
        <w:t>s</w:t>
      </w:r>
      <w:r w:rsidRPr="004F3F7A">
        <w:t xml:space="preserve"> to labor capital</w:t>
      </w:r>
      <w:r>
        <w:t xml:space="preserve">, which </w:t>
      </w:r>
      <w:r w:rsidRPr="004F3F7A">
        <w:t>causes work-dependency and inhibits alternatives</w:t>
      </w:r>
      <w:r>
        <w:t>.</w:t>
      </w:r>
    </w:p>
    <w:p w14:paraId="1913A681" w14:textId="77777777" w:rsidR="00386205" w:rsidRPr="0024759A" w:rsidRDefault="00386205" w:rsidP="00386205">
      <w:r w:rsidRPr="0000117A">
        <w:rPr>
          <w:rStyle w:val="Style13ptBold"/>
        </w:rPr>
        <w:t>Hoffmann</w:t>
      </w:r>
      <w:r>
        <w:rPr>
          <w:rStyle w:val="Style13ptBold"/>
        </w:rPr>
        <w:t>, 20</w:t>
      </w:r>
      <w:r>
        <w:t xml:space="preserve"> (Maja, "Resolving the ‘jobs-environment-dilemma’? The case for critiques of work in sustainability research. Taylor &amp; Francis, 4-1-2020, https://www.tandfonline.com/doi/full/10.1080/23251042.2020.1790718)//usc-br/</w:t>
      </w:r>
    </w:p>
    <w:p w14:paraId="21E75E82" w14:textId="77777777" w:rsidR="00386205" w:rsidRPr="00F23A1A" w:rsidRDefault="00386205" w:rsidP="00386205">
      <w:pPr>
        <w:rPr>
          <w:sz w:val="16"/>
        </w:rPr>
      </w:pPr>
      <w:r w:rsidRPr="00F23A1A">
        <w:rPr>
          <w:sz w:val="16"/>
        </w:rPr>
        <w:t>The societal dependence on work</w:t>
      </w:r>
    </w:p>
    <w:p w14:paraId="44216B2E" w14:textId="77777777" w:rsidR="00386205" w:rsidRPr="009A6DC9" w:rsidRDefault="00386205" w:rsidP="00386205">
      <w:pPr>
        <w:rPr>
          <w:sz w:val="16"/>
        </w:rPr>
      </w:pPr>
      <w:r w:rsidRPr="00F23A1A">
        <w:rPr>
          <w:sz w:val="16"/>
        </w:rPr>
        <w:t xml:space="preserve">If work is associated with environmental pressures in at least four different ways, </w:t>
      </w:r>
      <w:r w:rsidRPr="0044330C">
        <w:rPr>
          <w:rStyle w:val="StyleUnderline"/>
        </w:rPr>
        <w:t>why do we have to maintain it at constant or increased levels?</w:t>
      </w:r>
      <w:r w:rsidRPr="00F23A1A">
        <w:rPr>
          <w:sz w:val="16"/>
        </w:rPr>
        <w:t xml:space="preserve"> We hold that </w:t>
      </w:r>
      <w:r w:rsidRPr="0044330C">
        <w:rPr>
          <w:rStyle w:val="StyleUnderline"/>
        </w:rPr>
        <w:t>in industrial society four distinct levels of structural and cultural dependency on work may be discerned</w:t>
      </w:r>
      <w:r w:rsidRPr="00F23A1A">
        <w:rPr>
          <w:sz w:val="16"/>
        </w:rPr>
        <w:t xml:space="preserve">. These are to be understood as broad analytical categories which in reality comprise and </w:t>
      </w:r>
      <w:r w:rsidRPr="009A6DC9">
        <w:rPr>
          <w:sz w:val="16"/>
        </w:rPr>
        <w:t xml:space="preserve">cross individual and structural levels in various </w:t>
      </w:r>
      <w:proofErr w:type="gramStart"/>
      <w:r w:rsidRPr="009A6DC9">
        <w:rPr>
          <w:sz w:val="16"/>
        </w:rPr>
        <w:t>ways, and</w:t>
      </w:r>
      <w:proofErr w:type="gramEnd"/>
      <w:r w:rsidRPr="009A6DC9">
        <w:rPr>
          <w:sz w:val="16"/>
        </w:rPr>
        <w:t xml:space="preserve"> are all interdependent.</w:t>
      </w:r>
    </w:p>
    <w:p w14:paraId="5119A844" w14:textId="77777777" w:rsidR="00386205" w:rsidRPr="009A6DC9" w:rsidRDefault="00386205" w:rsidP="00386205">
      <w:pPr>
        <w:rPr>
          <w:sz w:val="16"/>
        </w:rPr>
      </w:pPr>
      <w:r w:rsidRPr="009A6DC9">
        <w:rPr>
          <w:rStyle w:val="StyleUnderline"/>
        </w:rPr>
        <w:t>Personal dependence</w:t>
      </w:r>
      <w:r w:rsidRPr="009A6DC9">
        <w:rPr>
          <w:sz w:val="16"/>
        </w:rPr>
        <w:t xml:space="preserve">. A first aspect is </w:t>
      </w:r>
      <w:r w:rsidRPr="009A6DC9">
        <w:rPr>
          <w:rStyle w:val="StyleUnderline"/>
        </w:rPr>
        <w:t>individual or personal dependence on work: Work as regular, gainful employment constitutes one of the central social relations in modern ‘work society’</w:t>
      </w:r>
      <w:r w:rsidRPr="009A6DC9">
        <w:rPr>
          <w:sz w:val="16"/>
        </w:rPr>
        <w:t xml:space="preserve"> and is a central point of reference in people’s lives. As a principal source of income, waged work fulfils the existential function of providing livelihoods and social security</w:t>
      </w:r>
      <w:r w:rsidRPr="009A6DC9">
        <w:rPr>
          <w:rStyle w:val="StyleUnderline"/>
        </w:rPr>
        <w:t>. It is constructed to secure basic social rights, social integration, recognition, status, and personal identity</w:t>
      </w:r>
      <w:r w:rsidRPr="009A6DC9">
        <w:rPr>
          <w:sz w:val="16"/>
        </w:rPr>
        <w:t xml:space="preserve"> (Frayne 2015b; Weeks 2011). This is probably why ‘social’ is so often equated with ‘work’.</w:t>
      </w:r>
    </w:p>
    <w:p w14:paraId="60590966" w14:textId="77777777" w:rsidR="00386205" w:rsidRPr="00F23A1A" w:rsidRDefault="00386205" w:rsidP="00386205">
      <w:pPr>
        <w:rPr>
          <w:sz w:val="16"/>
        </w:rPr>
      </w:pPr>
      <w:r w:rsidRPr="009A6DC9">
        <w:rPr>
          <w:sz w:val="16"/>
        </w:rPr>
        <w:t xml:space="preserve">State dependence. Secondly, </w:t>
      </w:r>
      <w:r w:rsidRPr="009A6DC9">
        <w:rPr>
          <w:rStyle w:val="StyleUnderline"/>
        </w:rPr>
        <w:t>dependence on work pertains to the modern welfare state: the revenues and economic growth generated through work contribute substantially to the financing of social security systems. Affording welfare is therefore a main argument for creating jobs</w:t>
      </w:r>
      <w:r w:rsidRPr="009A6DC9">
        <w:rPr>
          <w:sz w:val="16"/>
        </w:rPr>
        <w:t xml:space="preserve">. </w:t>
      </w:r>
      <w:r w:rsidRPr="009A6DC9">
        <w:rPr>
          <w:rStyle w:val="Emphasis"/>
        </w:rPr>
        <w:t xml:space="preserve">Wage </w:t>
      </w:r>
      <w:proofErr w:type="spellStart"/>
      <w:r w:rsidRPr="009A6DC9">
        <w:rPr>
          <w:rStyle w:val="Emphasis"/>
        </w:rPr>
        <w:t>labour</w:t>
      </w:r>
      <w:proofErr w:type="spellEnd"/>
      <w:r w:rsidRPr="009A6DC9">
        <w:rPr>
          <w:rStyle w:val="Emphasis"/>
        </w:rPr>
        <w:t xml:space="preserve"> is thus a dominating tool for redistribution;</w:t>
      </w:r>
      <w:r w:rsidRPr="009A6DC9">
        <w:rPr>
          <w:sz w:val="16"/>
        </w:rPr>
        <w:t xml:space="preserve"> through wages, taxes</w:t>
      </w:r>
      <w:r w:rsidRPr="00F23A1A">
        <w:rPr>
          <w:sz w:val="16"/>
        </w:rPr>
        <w:t xml:space="preserve"> on wages and on the consumption that production generates, almost all distribution takes place. Hence, </w:t>
      </w:r>
      <w:r w:rsidRPr="0044330C">
        <w:rPr>
          <w:rStyle w:val="StyleUnderline"/>
        </w:rPr>
        <w:t>what the job is, and what is being produced, is of secondary importance</w:t>
      </w:r>
      <w:r w:rsidRPr="00F23A1A">
        <w:rPr>
          <w:sz w:val="16"/>
        </w:rPr>
        <w:t xml:space="preserve"> (Paulsen 2017). </w:t>
      </w:r>
      <w:r w:rsidRPr="00877105">
        <w:rPr>
          <w:rStyle w:val="Emphasis"/>
          <w:highlight w:val="yellow"/>
        </w:rPr>
        <w:t>Work is</w:t>
      </w:r>
      <w:r w:rsidRPr="0044330C">
        <w:rPr>
          <w:rStyle w:val="Emphasis"/>
        </w:rPr>
        <w:t xml:space="preserve"> moreover </w:t>
      </w:r>
      <w:r w:rsidRPr="00877105">
        <w:rPr>
          <w:rStyle w:val="Emphasis"/>
          <w:highlight w:val="yellow"/>
        </w:rPr>
        <w:t>a</w:t>
      </w:r>
      <w:r w:rsidRPr="0044330C">
        <w:rPr>
          <w:rStyle w:val="Emphasis"/>
        </w:rPr>
        <w:t xml:space="preserve"> convenient </w:t>
      </w:r>
      <w:r w:rsidRPr="00877105">
        <w:rPr>
          <w:rStyle w:val="Emphasis"/>
          <w:highlight w:val="yellow"/>
        </w:rPr>
        <w:t xml:space="preserve">instrument of control </w:t>
      </w:r>
      <w:r w:rsidRPr="00877105">
        <w:rPr>
          <w:rStyle w:val="StyleUnderline"/>
          <w:highlight w:val="yellow"/>
        </w:rPr>
        <w:t>that</w:t>
      </w:r>
      <w:r w:rsidRPr="0044330C">
        <w:rPr>
          <w:rStyle w:val="StyleUnderline"/>
        </w:rPr>
        <w:t xml:space="preserve"> structures and </w:t>
      </w:r>
      <w:r w:rsidRPr="00877105">
        <w:rPr>
          <w:rStyle w:val="StyleUnderline"/>
          <w:highlight w:val="yellow"/>
        </w:rPr>
        <w:t xml:space="preserve">disciplines society, and ‘renders populations </w:t>
      </w:r>
      <w:r w:rsidRPr="00432FD4">
        <w:rPr>
          <w:rStyle w:val="StyleUnderline"/>
        </w:rPr>
        <w:t xml:space="preserve">at once </w:t>
      </w:r>
      <w:r w:rsidRPr="00877105">
        <w:rPr>
          <w:rStyle w:val="Emphasis"/>
          <w:highlight w:val="yellow"/>
        </w:rPr>
        <w:t>productive and governable’</w:t>
      </w:r>
      <w:r w:rsidRPr="00F23A1A">
        <w:rPr>
          <w:sz w:val="16"/>
        </w:rPr>
        <w:t xml:space="preserve"> (Weeks 2011, 54; </w:t>
      </w:r>
      <w:proofErr w:type="spellStart"/>
      <w:r w:rsidRPr="00F23A1A">
        <w:rPr>
          <w:sz w:val="16"/>
        </w:rPr>
        <w:t>Gorz</w:t>
      </w:r>
      <w:proofErr w:type="spellEnd"/>
      <w:r w:rsidRPr="00F23A1A">
        <w:rPr>
          <w:sz w:val="16"/>
        </w:rPr>
        <w:t xml:space="preserve"> 1982; </w:t>
      </w:r>
      <w:proofErr w:type="spellStart"/>
      <w:r w:rsidRPr="00F23A1A">
        <w:rPr>
          <w:sz w:val="16"/>
        </w:rPr>
        <w:t>Lafargue</w:t>
      </w:r>
      <w:proofErr w:type="spellEnd"/>
      <w:r w:rsidRPr="00F23A1A">
        <w:rPr>
          <w:sz w:val="16"/>
        </w:rPr>
        <w:t xml:space="preserve"> 2014 [1883]). Specifically, </w:t>
      </w:r>
      <w:r w:rsidRPr="0044330C">
        <w:rPr>
          <w:rStyle w:val="StyleUnderline"/>
        </w:rPr>
        <w:t xml:space="preserve">the dominant neoliberal ideology, its condemnation of laziness and </w:t>
      </w:r>
      <w:proofErr w:type="spellStart"/>
      <w:r w:rsidRPr="0044330C">
        <w:rPr>
          <w:rStyle w:val="StyleUnderline"/>
        </w:rPr>
        <w:t>idealisation</w:t>
      </w:r>
      <w:proofErr w:type="spellEnd"/>
      <w:r w:rsidRPr="0044330C">
        <w:rPr>
          <w:rStyle w:val="StyleUnderline"/>
        </w:rPr>
        <w:t xml:space="preserve"> of ‘hardworking people’ has intensified the ‘moral fortification of work’</w:t>
      </w:r>
      <w:r w:rsidRPr="00F23A1A">
        <w:rPr>
          <w:sz w:val="16"/>
        </w:rPr>
        <w:t xml:space="preserve">. Accordingly, </w:t>
      </w:r>
      <w:r w:rsidRPr="0044330C">
        <w:rPr>
          <w:rStyle w:val="Emphasis"/>
        </w:rPr>
        <w:t>the neoliberal ‘</w:t>
      </w:r>
      <w:r w:rsidRPr="00432FD4">
        <w:rPr>
          <w:rStyle w:val="Emphasis"/>
        </w:rPr>
        <w:t>workfare’ reforms have focused on job creation</w:t>
      </w:r>
      <w:r w:rsidRPr="00432FD4">
        <w:rPr>
          <w:sz w:val="16"/>
        </w:rPr>
        <w:t xml:space="preserve"> </w:t>
      </w:r>
      <w:r w:rsidRPr="00432FD4">
        <w:rPr>
          <w:rStyle w:val="StyleUnderline"/>
        </w:rPr>
        <w:t xml:space="preserve">and the relentless activation for the </w:t>
      </w:r>
      <w:proofErr w:type="spellStart"/>
      <w:r w:rsidRPr="00432FD4">
        <w:rPr>
          <w:rStyle w:val="StyleUnderline"/>
        </w:rPr>
        <w:t>labour</w:t>
      </w:r>
      <w:proofErr w:type="spellEnd"/>
      <w:r w:rsidRPr="00432FD4">
        <w:rPr>
          <w:rStyle w:val="StyleUnderline"/>
        </w:rPr>
        <w:t xml:space="preserve"> market, effectively ‘</w:t>
      </w:r>
      <w:r w:rsidRPr="00432FD4">
        <w:rPr>
          <w:rStyle w:val="Emphasis"/>
        </w:rPr>
        <w:t>enforcing work</w:t>
      </w:r>
      <w:r w:rsidRPr="00432FD4">
        <w:rPr>
          <w:rStyle w:val="StyleUnderline"/>
        </w:rPr>
        <w:t xml:space="preserve"> (…) </w:t>
      </w:r>
      <w:r w:rsidRPr="00432FD4">
        <w:rPr>
          <w:rStyle w:val="Emphasis"/>
        </w:rPr>
        <w:t>as a key function of the state’</w:t>
      </w:r>
      <w:r w:rsidRPr="00F23A1A">
        <w:rPr>
          <w:sz w:val="16"/>
        </w:rPr>
        <w:t xml:space="preserve"> (Frayne 2015b, 16).</w:t>
      </w:r>
    </w:p>
    <w:p w14:paraId="52CA7FF2" w14:textId="77777777" w:rsidR="00386205" w:rsidRPr="00F23A1A" w:rsidRDefault="00386205" w:rsidP="00386205">
      <w:pPr>
        <w:rPr>
          <w:sz w:val="16"/>
        </w:rPr>
      </w:pPr>
      <w:r w:rsidRPr="00F23A1A">
        <w:rPr>
          <w:sz w:val="16"/>
        </w:rPr>
        <w:t xml:space="preserve">Economic dependence. Thirdly, besides the economic imperative for individuals to ‘earn a living’ and pay off debt, </w:t>
      </w:r>
      <w:r w:rsidRPr="00DD394F">
        <w:rPr>
          <w:rStyle w:val="StyleUnderline"/>
        </w:rPr>
        <w:t xml:space="preserve">modern economies are dependent on work in terms of an industrious </w:t>
      </w:r>
      <w:proofErr w:type="spellStart"/>
      <w:r w:rsidRPr="00DD394F">
        <w:rPr>
          <w:rStyle w:val="StyleUnderline"/>
        </w:rPr>
        <w:t>labour</w:t>
      </w:r>
      <w:proofErr w:type="spellEnd"/>
      <w:r w:rsidRPr="00DD394F">
        <w:rPr>
          <w:rStyle w:val="StyleUnderline"/>
        </w:rPr>
        <w:t xml:space="preserve"> force, long working hours for increasing economic output under the imperatives of capital accumulation</w:t>
      </w:r>
      <w:r w:rsidRPr="00F23A1A">
        <w:rPr>
          <w:sz w:val="16"/>
        </w:rPr>
        <w:t xml:space="preserve">, growth and competition, and rising incomes for increasing purchasing power and demand. </w:t>
      </w:r>
      <w:r w:rsidRPr="00DD394F">
        <w:rPr>
          <w:rStyle w:val="StyleUnderline"/>
        </w:rPr>
        <w:t xml:space="preserve">Creating or </w:t>
      </w:r>
      <w:r w:rsidRPr="00877105">
        <w:rPr>
          <w:rStyle w:val="StyleUnderline"/>
          <w:highlight w:val="yellow"/>
        </w:rPr>
        <w:t>preserving jobs constitutes the standard argument for economic growth</w:t>
      </w:r>
      <w:r w:rsidRPr="00DD394F">
        <w:rPr>
          <w:rStyle w:val="StyleUnderline"/>
        </w:rPr>
        <w:t>.</w:t>
      </w:r>
      <w:r w:rsidRPr="00F23A1A">
        <w:rPr>
          <w:sz w:val="16"/>
        </w:rPr>
        <w:t xml:space="preserve"> In turn, work as one basic factor of production creates growth. However</w:t>
      </w:r>
      <w:r w:rsidRPr="00DD394F">
        <w:rPr>
          <w:rStyle w:val="StyleUnderline"/>
        </w:rPr>
        <w:t xml:space="preserve">, the relation between growth and employment is conditioned, amongst other factors, primarily by constantly pursued </w:t>
      </w:r>
      <w:proofErr w:type="spellStart"/>
      <w:r w:rsidRPr="00DD394F">
        <w:rPr>
          <w:rStyle w:val="StyleUnderline"/>
        </w:rPr>
        <w:t>labour</w:t>
      </w:r>
      <w:proofErr w:type="spellEnd"/>
      <w:r w:rsidRPr="00DD394F">
        <w:rPr>
          <w:rStyle w:val="StyleUnderline"/>
        </w:rPr>
        <w:t xml:space="preserve"> productivity: for employment to rise or stay stable, the economy must grow at a sufficiently high rate to exceed productivity gains, </w:t>
      </w:r>
      <w:proofErr w:type="gramStart"/>
      <w:r w:rsidRPr="00DD394F">
        <w:rPr>
          <w:rStyle w:val="StyleUnderline"/>
        </w:rPr>
        <w:t>in order to</w:t>
      </w:r>
      <w:proofErr w:type="gramEnd"/>
      <w:r w:rsidRPr="00DD394F">
        <w:rPr>
          <w:rStyle w:val="StyleUnderline"/>
        </w:rPr>
        <w:t xml:space="preserve"> offset job losses and avoid ‘jobless growth’</w:t>
      </w:r>
      <w:r w:rsidRPr="00F23A1A">
        <w:rPr>
          <w:sz w:val="16"/>
        </w:rPr>
        <w:t xml:space="preserve">. Moreover, </w:t>
      </w:r>
      <w:r w:rsidRPr="00DD394F">
        <w:rPr>
          <w:rStyle w:val="StyleUnderline"/>
        </w:rPr>
        <w:t xml:space="preserve">faltering expansion triggers a spiral of recession which not only affects economic stability but results in societal </w:t>
      </w:r>
      <w:proofErr w:type="gramStart"/>
      <w:r w:rsidRPr="00DD394F">
        <w:rPr>
          <w:rStyle w:val="StyleUnderline"/>
        </w:rPr>
        <w:t>crises as a whole</w:t>
      </w:r>
      <w:proofErr w:type="gramEnd"/>
      <w:r w:rsidRPr="00F23A1A">
        <w:rPr>
          <w:sz w:val="16"/>
        </w:rPr>
        <w:t xml:space="preserve"> (Jackson 2009; </w:t>
      </w:r>
      <w:proofErr w:type="spellStart"/>
      <w:r w:rsidRPr="00F23A1A">
        <w:rPr>
          <w:sz w:val="16"/>
        </w:rPr>
        <w:t>Paech</w:t>
      </w:r>
      <w:proofErr w:type="spellEnd"/>
      <w:r w:rsidRPr="00F23A1A">
        <w:rPr>
          <w:sz w:val="16"/>
        </w:rPr>
        <w:t xml:space="preserve"> 2012). However, besides being unsustainable and insatiable, </w:t>
      </w:r>
      <w:r w:rsidRPr="00432FD4">
        <w:rPr>
          <w:rStyle w:val="StyleUnderline"/>
          <w:highlight w:val="yellow"/>
        </w:rPr>
        <w:t>growth is</w:t>
      </w:r>
      <w:r w:rsidRPr="00DD394F">
        <w:rPr>
          <w:rStyle w:val="StyleUnderline"/>
        </w:rPr>
        <w:t xml:space="preserve"> also </w:t>
      </w:r>
      <w:r w:rsidRPr="00432FD4">
        <w:rPr>
          <w:rStyle w:val="StyleUnderline"/>
          <w:highlight w:val="yellow"/>
        </w:rPr>
        <w:t>increasingly unlikely to continue at the rates required</w:t>
      </w:r>
      <w:r w:rsidRPr="00DD394F">
        <w:rPr>
          <w:rStyle w:val="StyleUnderline"/>
        </w:rPr>
        <w:t xml:space="preserve"> for </w:t>
      </w:r>
      <w:r w:rsidRPr="00DD394F">
        <w:rPr>
          <w:rStyle w:val="StyleUnderline"/>
        </w:rPr>
        <w:lastRenderedPageBreak/>
        <w:t>economic stability</w:t>
      </w:r>
      <w:r w:rsidRPr="00F23A1A">
        <w:rPr>
          <w:sz w:val="16"/>
        </w:rPr>
        <w:t xml:space="preserve"> (</w:t>
      </w:r>
      <w:proofErr w:type="spellStart"/>
      <w:r w:rsidRPr="00F23A1A">
        <w:rPr>
          <w:sz w:val="16"/>
        </w:rPr>
        <w:t>Kallis</w:t>
      </w:r>
      <w:proofErr w:type="spellEnd"/>
      <w:r w:rsidRPr="00F23A1A">
        <w:rPr>
          <w:sz w:val="16"/>
        </w:rPr>
        <w:t xml:space="preserve"> et al. 2018; IMF 2015). The individual and structural economic dependence on work and </w:t>
      </w:r>
      <w:r w:rsidRPr="00DD394F">
        <w:rPr>
          <w:rStyle w:val="StyleUnderline"/>
        </w:rPr>
        <w:t xml:space="preserve">economic </w:t>
      </w:r>
      <w:r w:rsidRPr="00432FD4">
        <w:rPr>
          <w:rStyle w:val="StyleUnderline"/>
        </w:rPr>
        <w:t>growth therefore implies profound vulnerability as livelihoods and political stability are fatefully exposed to global competition</w:t>
      </w:r>
      <w:r w:rsidRPr="00DD394F">
        <w:rPr>
          <w:rStyle w:val="StyleUnderline"/>
        </w:rPr>
        <w:t xml:space="preserve"> and the capitalist imperative of capital </w:t>
      </w:r>
      <w:proofErr w:type="gramStart"/>
      <w:r w:rsidRPr="00DD394F">
        <w:rPr>
          <w:rStyle w:val="StyleUnderline"/>
        </w:rPr>
        <w:t>accumulation</w:t>
      </w:r>
      <w:r w:rsidRPr="00F23A1A">
        <w:rPr>
          <w:sz w:val="16"/>
        </w:rPr>
        <w:t>, and</w:t>
      </w:r>
      <w:proofErr w:type="gramEnd"/>
      <w:r w:rsidRPr="00F23A1A">
        <w:rPr>
          <w:sz w:val="16"/>
        </w:rPr>
        <w:t xml:space="preserve"> constrained by ‘systemically relevant’ job and growth creating companies, industries and global (financial) markets (</w:t>
      </w:r>
      <w:proofErr w:type="spellStart"/>
      <w:r w:rsidRPr="00F23A1A">
        <w:rPr>
          <w:sz w:val="16"/>
        </w:rPr>
        <w:t>Gronemeyer</w:t>
      </w:r>
      <w:proofErr w:type="spellEnd"/>
      <w:r w:rsidRPr="00F23A1A">
        <w:rPr>
          <w:sz w:val="16"/>
        </w:rPr>
        <w:t xml:space="preserve"> 2012; </w:t>
      </w:r>
      <w:proofErr w:type="spellStart"/>
      <w:r w:rsidRPr="00F23A1A">
        <w:rPr>
          <w:sz w:val="16"/>
        </w:rPr>
        <w:t>Paech</w:t>
      </w:r>
      <w:proofErr w:type="spellEnd"/>
      <w:r w:rsidRPr="00F23A1A">
        <w:rPr>
          <w:sz w:val="16"/>
        </w:rPr>
        <w:t xml:space="preserve"> 2012).</w:t>
      </w:r>
    </w:p>
    <w:p w14:paraId="3D9B445A" w14:textId="77777777" w:rsidR="00386205" w:rsidRPr="00F23A1A" w:rsidRDefault="00386205" w:rsidP="00386205">
      <w:pPr>
        <w:rPr>
          <w:sz w:val="16"/>
        </w:rPr>
      </w:pPr>
      <w:r w:rsidRPr="00F23A1A">
        <w:rPr>
          <w:sz w:val="16"/>
        </w:rPr>
        <w:t xml:space="preserve">Cultural dependence. A fourth aspect concerns cultural dependence: </w:t>
      </w:r>
      <w:r w:rsidRPr="00DD394F">
        <w:rPr>
          <w:rStyle w:val="StyleUnderline"/>
        </w:rPr>
        <w:t>The ‘</w:t>
      </w:r>
      <w:r w:rsidRPr="00877105">
        <w:rPr>
          <w:rStyle w:val="StyleUnderline"/>
          <w:highlight w:val="yellow"/>
        </w:rPr>
        <w:t>work ethic’</w:t>
      </w:r>
      <w:r w:rsidRPr="00DD394F">
        <w:rPr>
          <w:rStyle w:val="StyleUnderline"/>
        </w:rPr>
        <w:t xml:space="preserve"> is the specific morality</w:t>
      </w:r>
      <w:r w:rsidRPr="00F23A1A">
        <w:rPr>
          <w:sz w:val="16"/>
        </w:rPr>
        <w:t xml:space="preserve"> described by Max Weber (1992[1905]) </w:t>
      </w:r>
      <w:r w:rsidRPr="00DD394F">
        <w:rPr>
          <w:rStyle w:val="StyleUnderline"/>
        </w:rPr>
        <w:t xml:space="preserve">as constitutive of modern industrial culture, </w:t>
      </w:r>
      <w:r w:rsidRPr="00F23A1A">
        <w:rPr>
          <w:sz w:val="16"/>
        </w:rPr>
        <w:t xml:space="preserve">2 </w:t>
      </w:r>
      <w:r w:rsidRPr="00DD394F">
        <w:rPr>
          <w:rStyle w:val="StyleUnderline"/>
        </w:rPr>
        <w:t>and determining for all its subjects as shared ‘common senses’ about how work is valued and understood</w:t>
      </w:r>
      <w:r w:rsidRPr="00F23A1A">
        <w:rPr>
          <w:sz w:val="16"/>
        </w:rPr>
        <w:t xml:space="preserve">. </w:t>
      </w:r>
      <w:r w:rsidRPr="00DD394F">
        <w:rPr>
          <w:rStyle w:val="StyleUnderline"/>
        </w:rPr>
        <w:t xml:space="preserve">It </w:t>
      </w:r>
      <w:r w:rsidRPr="00877105">
        <w:rPr>
          <w:rStyle w:val="StyleUnderline"/>
          <w:highlight w:val="yellow"/>
        </w:rPr>
        <w:t xml:space="preserve">means an ingrained </w:t>
      </w:r>
      <w:r w:rsidRPr="00877105">
        <w:rPr>
          <w:rStyle w:val="Emphasis"/>
          <w:highlight w:val="yellow"/>
        </w:rPr>
        <w:t>moral compulsion to</w:t>
      </w:r>
      <w:r w:rsidRPr="00DD394F">
        <w:rPr>
          <w:rStyle w:val="Emphasis"/>
        </w:rPr>
        <w:t xml:space="preserve"> gainful </w:t>
      </w:r>
      <w:r w:rsidRPr="00877105">
        <w:rPr>
          <w:rStyle w:val="Emphasis"/>
          <w:highlight w:val="yellow"/>
        </w:rPr>
        <w:t>work and timesaving</w:t>
      </w:r>
      <w:r w:rsidRPr="00F23A1A">
        <w:rPr>
          <w:sz w:val="16"/>
        </w:rPr>
        <w:t xml:space="preserve">, </w:t>
      </w:r>
      <w:r w:rsidRPr="00877105">
        <w:rPr>
          <w:rStyle w:val="StyleUnderline"/>
          <w:highlight w:val="yellow"/>
        </w:rPr>
        <w:t>manifested</w:t>
      </w:r>
      <w:r w:rsidRPr="00DD394F">
        <w:rPr>
          <w:rStyle w:val="StyleUnderline"/>
        </w:rPr>
        <w:t xml:space="preserve"> in the common ideals of productivity, achievement and entrepreneurship</w:t>
      </w:r>
      <w:r w:rsidRPr="00DD394F">
        <w:rPr>
          <w:rStyle w:val="Emphasis"/>
        </w:rPr>
        <w:t xml:space="preserve">, </w:t>
      </w:r>
      <w:r w:rsidRPr="00877105">
        <w:rPr>
          <w:rStyle w:val="Emphasis"/>
          <w:highlight w:val="yellow"/>
        </w:rPr>
        <w:t>in the feeling of guilt when time is ‘wasted</w:t>
      </w:r>
      <w:r w:rsidRPr="00877105">
        <w:rPr>
          <w:sz w:val="16"/>
          <w:highlight w:val="yellow"/>
        </w:rPr>
        <w:t>’</w:t>
      </w:r>
      <w:r w:rsidRPr="00F23A1A">
        <w:rPr>
          <w:sz w:val="16"/>
        </w:rPr>
        <w:t xml:space="preserve">, </w:t>
      </w:r>
      <w:r w:rsidRPr="00DD394F">
        <w:rPr>
          <w:rStyle w:val="StyleUnderline"/>
        </w:rPr>
        <w:t xml:space="preserve">in personal identification with one’s ‘calling’, in observations of busyness, </w:t>
      </w:r>
      <w:r w:rsidRPr="00F23A1A">
        <w:rPr>
          <w:rStyle w:val="StyleUnderline"/>
        </w:rPr>
        <w:t xml:space="preserve">even </w:t>
      </w:r>
      <w:r w:rsidRPr="00F23A1A">
        <w:rPr>
          <w:rStyle w:val="Emphasis"/>
        </w:rPr>
        <w:t xml:space="preserve">burnout as a ‘badge of </w:t>
      </w:r>
      <w:proofErr w:type="spellStart"/>
      <w:r w:rsidRPr="00F23A1A">
        <w:rPr>
          <w:rStyle w:val="Emphasis"/>
        </w:rPr>
        <w:t>honour</w:t>
      </w:r>
      <w:proofErr w:type="spellEnd"/>
      <w:r w:rsidRPr="00F23A1A">
        <w:rPr>
          <w:rStyle w:val="Emphasis"/>
        </w:rPr>
        <w:t>’</w:t>
      </w:r>
      <w:r w:rsidRPr="00F23A1A">
        <w:rPr>
          <w:sz w:val="16"/>
        </w:rPr>
        <w:t xml:space="preserve"> (Paulsen 2014), and in descriptions of a culture that has lost the ‘capacity to relax in the old, uninhibited ways’ (Thompson 1967, 91). </w:t>
      </w:r>
      <w:r w:rsidRPr="00DD394F">
        <w:rPr>
          <w:rStyle w:val="StyleUnderline"/>
        </w:rPr>
        <w:t>Even for those who do not share such attitudes towards work, in a work-</w:t>
      </w:r>
      <w:proofErr w:type="spellStart"/>
      <w:r w:rsidRPr="00DD394F">
        <w:rPr>
          <w:rStyle w:val="StyleUnderline"/>
        </w:rPr>
        <w:t>centred</w:t>
      </w:r>
      <w:proofErr w:type="spellEnd"/>
      <w:r w:rsidRPr="00DD394F">
        <w:rPr>
          <w:rStyle w:val="StyleUnderline"/>
        </w:rPr>
        <w:t xml:space="preserve"> culture it is normal to (seek) work. It is so commonsensical that </w:t>
      </w:r>
      <w:r w:rsidRPr="00877105">
        <w:rPr>
          <w:rStyle w:val="StyleUnderline"/>
          <w:highlight w:val="yellow"/>
        </w:rPr>
        <w:t xml:space="preserve">it seems </w:t>
      </w:r>
      <w:r w:rsidRPr="00877105">
        <w:rPr>
          <w:rStyle w:val="Emphasis"/>
          <w:highlight w:val="yellow"/>
        </w:rPr>
        <w:t>impractical to question it,</w:t>
      </w:r>
      <w:r w:rsidRPr="00877105">
        <w:rPr>
          <w:sz w:val="16"/>
          <w:highlight w:val="yellow"/>
        </w:rPr>
        <w:t xml:space="preserve"> </w:t>
      </w:r>
      <w:r w:rsidRPr="00877105">
        <w:rPr>
          <w:rStyle w:val="StyleUnderline"/>
          <w:highlight w:val="yellow"/>
        </w:rPr>
        <w:t xml:space="preserve">and it continues to be </w:t>
      </w:r>
      <w:proofErr w:type="spellStart"/>
      <w:r w:rsidRPr="00877105">
        <w:rPr>
          <w:rStyle w:val="Emphasis"/>
          <w:highlight w:val="yellow"/>
        </w:rPr>
        <w:t>normalised</w:t>
      </w:r>
      <w:proofErr w:type="spellEnd"/>
      <w:r w:rsidRPr="00877105">
        <w:rPr>
          <w:rStyle w:val="Emphasis"/>
          <w:highlight w:val="yellow"/>
        </w:rPr>
        <w:t xml:space="preserve"> through </w:t>
      </w:r>
      <w:proofErr w:type="spellStart"/>
      <w:r w:rsidRPr="00877105">
        <w:rPr>
          <w:rStyle w:val="Emphasis"/>
          <w:highlight w:val="yellow"/>
        </w:rPr>
        <w:t>socialisation</w:t>
      </w:r>
      <w:proofErr w:type="spellEnd"/>
      <w:r w:rsidRPr="00DD394F">
        <w:rPr>
          <w:rStyle w:val="StyleUnderline"/>
        </w:rPr>
        <w:t xml:space="preserve"> and schooling</w:t>
      </w:r>
      <w:r w:rsidRPr="00F23A1A">
        <w:rPr>
          <w:sz w:val="16"/>
        </w:rPr>
        <w:t xml:space="preserve">. Consequently, </w:t>
      </w:r>
      <w:r w:rsidRPr="00877105">
        <w:rPr>
          <w:rStyle w:val="StyleUnderline"/>
          <w:highlight w:val="yellow"/>
        </w:rPr>
        <w:t xml:space="preserve">people become </w:t>
      </w:r>
      <w:r w:rsidRPr="00877105">
        <w:rPr>
          <w:rStyle w:val="Emphasis"/>
          <w:highlight w:val="yellow"/>
        </w:rPr>
        <w:t>limited in their imagination of alternatives</w:t>
      </w:r>
      <w:r w:rsidRPr="00F23A1A">
        <w:rPr>
          <w:sz w:val="16"/>
        </w:rPr>
        <w:t xml:space="preserve">, </w:t>
      </w:r>
      <w:r w:rsidRPr="00DD394F">
        <w:rPr>
          <w:rStyle w:val="StyleUnderline"/>
        </w:rPr>
        <w:t>the prospect of losing one’s job usually causes heartfelt fear</w:t>
      </w:r>
      <w:r w:rsidRPr="00F23A1A">
        <w:rPr>
          <w:sz w:val="16"/>
        </w:rPr>
        <w:t xml:space="preserve"> (Standing 2011). </w:t>
      </w:r>
      <w:r w:rsidRPr="00432FD4">
        <w:rPr>
          <w:rStyle w:val="StyleUnderline"/>
          <w:highlight w:val="yellow"/>
        </w:rPr>
        <w:t>For a work society</w:t>
      </w:r>
      <w:r w:rsidRPr="00DD394F">
        <w:rPr>
          <w:rStyle w:val="StyleUnderline"/>
        </w:rPr>
        <w:t xml:space="preserve"> that ‘does no longer know of those other higher and more meaningful activities for the sake of which this freedom would deserve to be won’, </w:t>
      </w:r>
      <w:r w:rsidRPr="00432FD4">
        <w:rPr>
          <w:rStyle w:val="Emphasis"/>
          <w:highlight w:val="yellow"/>
        </w:rPr>
        <w:t>there can be nothing worse than the cessation of work</w:t>
      </w:r>
      <w:r w:rsidRPr="00F23A1A">
        <w:rPr>
          <w:sz w:val="16"/>
        </w:rPr>
        <w:t xml:space="preserve"> (Hannah Arendt, cited in </w:t>
      </w:r>
      <w:proofErr w:type="spellStart"/>
      <w:r w:rsidRPr="00F23A1A">
        <w:rPr>
          <w:sz w:val="16"/>
        </w:rPr>
        <w:t>Gorz</w:t>
      </w:r>
      <w:proofErr w:type="spellEnd"/>
      <w:r w:rsidRPr="00F23A1A">
        <w:rPr>
          <w:sz w:val="16"/>
        </w:rPr>
        <w:t xml:space="preserve"> 1989, 7–8).</w:t>
      </w:r>
    </w:p>
    <w:p w14:paraId="0899F795" w14:textId="77777777" w:rsidR="00386205" w:rsidRPr="00DD394F" w:rsidRDefault="00386205" w:rsidP="00386205">
      <w:pPr>
        <w:rPr>
          <w:rStyle w:val="StyleUnderline"/>
        </w:rPr>
      </w:pPr>
      <w:r w:rsidRPr="00DD394F">
        <w:rPr>
          <w:rStyle w:val="StyleUnderline"/>
        </w:rPr>
        <w:t xml:space="preserve">The wage relation based on the commodity </w:t>
      </w:r>
      <w:proofErr w:type="spellStart"/>
      <w:r w:rsidRPr="00DD394F">
        <w:rPr>
          <w:rStyle w:val="StyleUnderline"/>
        </w:rPr>
        <w:t>labour</w:t>
      </w:r>
      <w:proofErr w:type="spellEnd"/>
      <w:r w:rsidRPr="00DD394F">
        <w:rPr>
          <w:rStyle w:val="StyleUnderline"/>
        </w:rPr>
        <w:t xml:space="preserve"> is, in other words, an essential functional feature of the industrial-capitalist system, and the exaltation of work remains its social ethic</w:t>
      </w:r>
      <w:r w:rsidRPr="00F23A1A">
        <w:rPr>
          <w:sz w:val="16"/>
        </w:rPr>
        <w:t xml:space="preserve">. For modern industrial society work is ‘both its chief means and its </w:t>
      </w:r>
      <w:proofErr w:type="gramStart"/>
      <w:r w:rsidRPr="00F23A1A">
        <w:rPr>
          <w:sz w:val="16"/>
        </w:rPr>
        <w:t>ultimate goal</w:t>
      </w:r>
      <w:proofErr w:type="gramEnd"/>
      <w:r w:rsidRPr="00F23A1A">
        <w:rPr>
          <w:sz w:val="16"/>
        </w:rPr>
        <w:t>’ (</w:t>
      </w:r>
      <w:proofErr w:type="spellStart"/>
      <w:r w:rsidRPr="00F23A1A">
        <w:rPr>
          <w:sz w:val="16"/>
        </w:rPr>
        <w:t>Gorz</w:t>
      </w:r>
      <w:proofErr w:type="spellEnd"/>
      <w:r w:rsidRPr="00F23A1A">
        <w:rPr>
          <w:sz w:val="16"/>
        </w:rPr>
        <w:t xml:space="preserve"> 1989, 13; Weber 1992 [1905]; Weeks 2011); </w:t>
      </w:r>
      <w:r w:rsidRPr="00DD394F">
        <w:rPr>
          <w:rStyle w:val="StyleUnderline"/>
        </w:rPr>
        <w:t xml:space="preserve">it is </w:t>
      </w:r>
      <w:proofErr w:type="spellStart"/>
      <w:r w:rsidRPr="00DD394F">
        <w:rPr>
          <w:rStyle w:val="StyleUnderline"/>
        </w:rPr>
        <w:t>centred</w:t>
      </w:r>
      <w:proofErr w:type="spellEnd"/>
      <w:r w:rsidRPr="00DD394F">
        <w:rPr>
          <w:rStyle w:val="StyleUnderline"/>
        </w:rPr>
        <w:t xml:space="preserve"> and structurally dependent on work, despite work’s environmentally adverse implications. This constellation constitutes the dilemma between work and the environment, and it is why we argue that work is </w:t>
      </w:r>
      <w:proofErr w:type="gramStart"/>
      <w:r w:rsidRPr="00DD394F">
        <w:rPr>
          <w:rStyle w:val="StyleUnderline"/>
        </w:rPr>
        <w:t>absolutely central</w:t>
      </w:r>
      <w:proofErr w:type="gramEnd"/>
      <w:r w:rsidRPr="00DD394F">
        <w:rPr>
          <w:rStyle w:val="StyleUnderline"/>
        </w:rPr>
        <w:t xml:space="preserve"> to present-day unsustainability and should accordingly be dealt with in sustainability research.</w:t>
      </w:r>
    </w:p>
    <w:p w14:paraId="15BBBC2A" w14:textId="77777777" w:rsidR="00386205" w:rsidRDefault="00386205" w:rsidP="00386205">
      <w:pPr>
        <w:pStyle w:val="Heading4"/>
      </w:pPr>
      <w:r>
        <w:t>Work necessitates material throughput and waste that destroys the environment, even when the jobs are ‘green’</w:t>
      </w:r>
    </w:p>
    <w:p w14:paraId="5E2E511A" w14:textId="77777777" w:rsidR="00386205" w:rsidRPr="0000117A" w:rsidRDefault="00386205" w:rsidP="00386205">
      <w:r w:rsidRPr="0000117A">
        <w:rPr>
          <w:rStyle w:val="Style13ptBold"/>
        </w:rPr>
        <w:t>Hoffmann</w:t>
      </w:r>
      <w:r>
        <w:rPr>
          <w:rStyle w:val="Style13ptBold"/>
        </w:rPr>
        <w:t>, 20</w:t>
      </w:r>
      <w:r>
        <w:t xml:space="preserve"> (Maja, "Resolving the ‘jobs-environment-dilemma’? The case for critiques of work in sustainability research. Taylor &amp; Francis, 4-1-2020, https://www.tandfonline.com/doi/full/10.1080/23251042.2020.1790718)//usc-br/</w:t>
      </w:r>
    </w:p>
    <w:p w14:paraId="31EA34FA" w14:textId="77777777" w:rsidR="00386205" w:rsidRPr="006E7E43" w:rsidRDefault="00386205" w:rsidP="00386205">
      <w:pPr>
        <w:rPr>
          <w:sz w:val="16"/>
        </w:rPr>
      </w:pPr>
      <w:r w:rsidRPr="006E7E43">
        <w:rPr>
          <w:sz w:val="16"/>
        </w:rPr>
        <w:t>An ecological critique of work</w:t>
      </w:r>
    </w:p>
    <w:p w14:paraId="00FF2F32" w14:textId="77777777" w:rsidR="00386205" w:rsidRPr="006E7E43" w:rsidRDefault="00386205" w:rsidP="00386205">
      <w:pPr>
        <w:rPr>
          <w:sz w:val="16"/>
        </w:rPr>
      </w:pPr>
      <w:r w:rsidRPr="006E7E43">
        <w:rPr>
          <w:sz w:val="16"/>
        </w:rPr>
        <w:t xml:space="preserve">What is the problem with modern-day work from an environmental perspective? </w:t>
      </w:r>
      <w:proofErr w:type="gramStart"/>
      <w:r w:rsidRPr="006E7E43">
        <w:rPr>
          <w:sz w:val="16"/>
        </w:rPr>
        <w:t>A number of</w:t>
      </w:r>
      <w:proofErr w:type="gramEnd"/>
      <w:r w:rsidRPr="006E7E43">
        <w:rPr>
          <w:sz w:val="16"/>
        </w:rPr>
        <w:t xml:space="preserve"> </w:t>
      </w:r>
      <w:r w:rsidRPr="009C598C">
        <w:rPr>
          <w:rStyle w:val="StyleUnderline"/>
        </w:rPr>
        <w:t>quantitative studies</w:t>
      </w:r>
      <w:r w:rsidRPr="006E7E43">
        <w:rPr>
          <w:sz w:val="16"/>
        </w:rPr>
        <w:t xml:space="preserve"> have </w:t>
      </w:r>
      <w:r w:rsidRPr="009C598C">
        <w:rPr>
          <w:rStyle w:val="StyleUnderline"/>
        </w:rPr>
        <w:t>researched the correlation of working hours and environmental impacts in terms of ecological footprint</w:t>
      </w:r>
      <w:r w:rsidRPr="006E7E43">
        <w:rPr>
          <w:sz w:val="16"/>
        </w:rPr>
        <w:t xml:space="preserve">, carbon footprint, greenhouse gas emissions, and energy consumption, both on micro/household and on macro/cross-national levels, and for both ‘developed’ and ‘developing’ countries (Fitzgerald, Jorgenson, and Clark 2015; Hayden and Shandra 2009; Knight, Rosa, and Schor 2013; </w:t>
      </w:r>
      <w:proofErr w:type="spellStart"/>
      <w:r w:rsidRPr="006E7E43">
        <w:rPr>
          <w:sz w:val="16"/>
        </w:rPr>
        <w:t>Nässén</w:t>
      </w:r>
      <w:proofErr w:type="spellEnd"/>
      <w:r w:rsidRPr="006E7E43">
        <w:rPr>
          <w:sz w:val="16"/>
        </w:rPr>
        <w:t xml:space="preserve"> and Larsson 2015; </w:t>
      </w:r>
      <w:proofErr w:type="spellStart"/>
      <w:r w:rsidRPr="006E7E43">
        <w:rPr>
          <w:sz w:val="16"/>
        </w:rPr>
        <w:t>Rosnick</w:t>
      </w:r>
      <w:proofErr w:type="spellEnd"/>
      <w:r w:rsidRPr="006E7E43">
        <w:rPr>
          <w:sz w:val="16"/>
        </w:rPr>
        <w:t xml:space="preserve"> and </w:t>
      </w:r>
      <w:proofErr w:type="spellStart"/>
      <w:r w:rsidRPr="006E7E43">
        <w:rPr>
          <w:sz w:val="16"/>
        </w:rPr>
        <w:t>Weisbrot</w:t>
      </w:r>
      <w:proofErr w:type="spellEnd"/>
      <w:r w:rsidRPr="006E7E43">
        <w:rPr>
          <w:sz w:val="16"/>
        </w:rPr>
        <w:t xml:space="preserve"> 2007). Based on these findings, and going beyond them, </w:t>
      </w:r>
      <w:r w:rsidRPr="009C598C">
        <w:rPr>
          <w:rStyle w:val="StyleUnderline"/>
        </w:rPr>
        <w:t>we develop a qualitative classification of ecological impacts of work</w:t>
      </w:r>
      <w:r w:rsidRPr="006E7E43">
        <w:rPr>
          <w:sz w:val="16"/>
        </w:rPr>
        <w:t xml:space="preserve"> broadly (not working hours only), distinguishing four analytically distinct factors (Hoffmann 2017).</w:t>
      </w:r>
    </w:p>
    <w:p w14:paraId="58C23282" w14:textId="77777777" w:rsidR="00386205" w:rsidRPr="006E7E43" w:rsidRDefault="00386205" w:rsidP="00386205">
      <w:pPr>
        <w:rPr>
          <w:sz w:val="16"/>
        </w:rPr>
      </w:pPr>
      <w:r w:rsidRPr="006E7E43">
        <w:rPr>
          <w:sz w:val="16"/>
        </w:rPr>
        <w:t xml:space="preserve">Fundamentally, </w:t>
      </w:r>
      <w:r w:rsidRPr="00877105">
        <w:rPr>
          <w:rStyle w:val="Emphasis"/>
          <w:highlight w:val="yellow"/>
        </w:rPr>
        <w:t xml:space="preserve">all </w:t>
      </w:r>
      <w:r w:rsidRPr="0050557A">
        <w:rPr>
          <w:rStyle w:val="Emphasis"/>
        </w:rPr>
        <w:t>productive activity is based on material</w:t>
      </w:r>
      <w:r w:rsidRPr="009C598C">
        <w:rPr>
          <w:rStyle w:val="Emphasis"/>
        </w:rPr>
        <w:t xml:space="preserve"> and energy </w:t>
      </w:r>
      <w:r w:rsidRPr="00877105">
        <w:rPr>
          <w:rStyle w:val="Emphasis"/>
          <w:highlight w:val="yellow"/>
        </w:rPr>
        <w:t>throughputs</w:t>
      </w:r>
      <w:r w:rsidRPr="006E7E43">
        <w:rPr>
          <w:sz w:val="16"/>
        </w:rPr>
        <w:t xml:space="preserve"> within wider ecological conditions, </w:t>
      </w:r>
      <w:r w:rsidRPr="0050557A">
        <w:rPr>
          <w:rStyle w:val="StyleUnderline"/>
        </w:rPr>
        <w:t>which</w:t>
      </w:r>
      <w:r w:rsidRPr="009C598C">
        <w:rPr>
          <w:rStyle w:val="StyleUnderline"/>
        </w:rPr>
        <w:t xml:space="preserve"> necessarily </w:t>
      </w:r>
      <w:r w:rsidRPr="00877105">
        <w:rPr>
          <w:rStyle w:val="StyleUnderline"/>
          <w:highlight w:val="yellow"/>
        </w:rPr>
        <w:t xml:space="preserve">involves </w:t>
      </w:r>
      <w:r w:rsidRPr="00877105">
        <w:rPr>
          <w:rStyle w:val="Emphasis"/>
          <w:highlight w:val="yellow"/>
        </w:rPr>
        <w:t>interference with the ecosphere</w:t>
      </w:r>
      <w:r w:rsidRPr="006E7E43">
        <w:rPr>
          <w:sz w:val="16"/>
        </w:rPr>
        <w:t xml:space="preserve">. </w:t>
      </w:r>
      <w:r w:rsidRPr="009C598C">
        <w:rPr>
          <w:rStyle w:val="StyleUnderline"/>
        </w:rPr>
        <w:t xml:space="preserve">The appropriation </w:t>
      </w:r>
      <w:r w:rsidRPr="009C598C">
        <w:rPr>
          <w:rStyle w:val="StyleUnderline"/>
        </w:rPr>
        <w:lastRenderedPageBreak/>
        <w:t xml:space="preserve">and exploitation of non-human animals, land, soil, water, biomass, raw materials, the </w:t>
      </w:r>
      <w:proofErr w:type="gramStart"/>
      <w:r w:rsidRPr="009C598C">
        <w:rPr>
          <w:rStyle w:val="StyleUnderline"/>
        </w:rPr>
        <w:t>atmosphere</w:t>
      </w:r>
      <w:proofErr w:type="gramEnd"/>
      <w:r w:rsidRPr="009C598C">
        <w:rPr>
          <w:rStyle w:val="StyleUnderline"/>
        </w:rPr>
        <w:t xml:space="preserve"> and all other elements of the biosphere always to some extent causes pollution, degradation, and destruction</w:t>
      </w:r>
      <w:r w:rsidRPr="006E7E43">
        <w:rPr>
          <w:sz w:val="16"/>
        </w:rPr>
        <w:t xml:space="preserve">. Thus, </w:t>
      </w:r>
      <w:r w:rsidRPr="00877105">
        <w:rPr>
          <w:rStyle w:val="StyleUnderline"/>
          <w:highlight w:val="yellow"/>
        </w:rPr>
        <w:t xml:space="preserve">work is </w:t>
      </w:r>
      <w:r w:rsidRPr="00877105">
        <w:rPr>
          <w:rStyle w:val="Emphasis"/>
          <w:highlight w:val="yellow"/>
        </w:rPr>
        <w:t>inherently</w:t>
      </w:r>
      <w:r w:rsidRPr="009C598C">
        <w:rPr>
          <w:rStyle w:val="StyleUnderline"/>
        </w:rPr>
        <w:t xml:space="preserve"> both productive and</w:t>
      </w:r>
      <w:r w:rsidRPr="006E7E43">
        <w:rPr>
          <w:sz w:val="16"/>
        </w:rPr>
        <w:t xml:space="preserve"> </w:t>
      </w:r>
      <w:r w:rsidRPr="00877105">
        <w:rPr>
          <w:rStyle w:val="Emphasis"/>
          <w:highlight w:val="yellow"/>
        </w:rPr>
        <w:t>destructive</w:t>
      </w:r>
      <w:r w:rsidRPr="006E7E43">
        <w:rPr>
          <w:sz w:val="16"/>
        </w:rPr>
        <w:t>. However, this biophysical basis alone need not make work unsustainable, and it has not always been so (</w:t>
      </w:r>
      <w:proofErr w:type="spellStart"/>
      <w:r w:rsidRPr="006E7E43">
        <w:rPr>
          <w:sz w:val="16"/>
        </w:rPr>
        <w:t>Krausmann</w:t>
      </w:r>
      <w:proofErr w:type="spellEnd"/>
      <w:r w:rsidRPr="006E7E43">
        <w:rPr>
          <w:sz w:val="16"/>
        </w:rPr>
        <w:t xml:space="preserve"> 2017).</w:t>
      </w:r>
    </w:p>
    <w:p w14:paraId="2D18788D" w14:textId="77777777" w:rsidR="00386205" w:rsidRPr="006E7E43" w:rsidRDefault="00386205" w:rsidP="00386205">
      <w:pPr>
        <w:rPr>
          <w:sz w:val="16"/>
        </w:rPr>
      </w:pPr>
      <w:r w:rsidRPr="006E7E43">
        <w:rPr>
          <w:sz w:val="16"/>
        </w:rPr>
        <w:t xml:space="preserve">Contributing to its unsustainability is, firstly, the Scale factor: </w:t>
      </w:r>
      <w:r w:rsidRPr="009C598C">
        <w:rPr>
          <w:rStyle w:val="StyleUnderline"/>
        </w:rPr>
        <w:t>the greater the amount of work, the more ‘inputs’ are required</w:t>
      </w:r>
      <w:r w:rsidRPr="006E7E43">
        <w:rPr>
          <w:sz w:val="16"/>
        </w:rPr>
        <w:t xml:space="preserve"> and the more ‘outputs’ generated, </w:t>
      </w:r>
      <w:r w:rsidRPr="009C598C">
        <w:rPr>
          <w:rStyle w:val="StyleUnderline"/>
        </w:rPr>
        <w:t>which means more throughput of resources</w:t>
      </w:r>
      <w:r w:rsidRPr="006E7E43">
        <w:rPr>
          <w:sz w:val="16"/>
        </w:rPr>
        <w:t xml:space="preserve"> and energy, </w:t>
      </w:r>
      <w:r w:rsidRPr="009C598C">
        <w:rPr>
          <w:rStyle w:val="StyleUnderline"/>
        </w:rPr>
        <w:t>and resulting ecological impacts</w:t>
      </w:r>
      <w:r w:rsidRPr="006E7E43">
        <w:rPr>
          <w:sz w:val="16"/>
        </w:rPr>
        <w:t xml:space="preserve">. In other words, the more work, </w:t>
      </w:r>
      <w:r w:rsidRPr="00877105">
        <w:rPr>
          <w:rStyle w:val="Emphasis"/>
          <w:highlight w:val="yellow"/>
        </w:rPr>
        <w:t>the larger the</w:t>
      </w:r>
      <w:r w:rsidRPr="009C598C">
        <w:rPr>
          <w:rStyle w:val="Emphasis"/>
        </w:rPr>
        <w:t xml:space="preserve"> size of the </w:t>
      </w:r>
      <w:r w:rsidRPr="00877105">
        <w:rPr>
          <w:rStyle w:val="Emphasis"/>
          <w:highlight w:val="yellow"/>
        </w:rPr>
        <w:t>economy, the more demands on the biosphere</w:t>
      </w:r>
      <w:r w:rsidRPr="006E7E43">
        <w:rPr>
          <w:sz w:val="16"/>
        </w:rPr>
        <w:t xml:space="preserve"> (Hayden and Shandra 2009; Knight, Rosa, and Schor 2013). Obviously, there are qualitative differences between different types of work and their respective environmental impacts. Moreover, besides the evident and direct impacts, indirect impacts matter also. The tertiary/service sector is therefore not exempt from this reasoning (Hayden and Shandra 2009; Knight, Rosa, and Schor 2013), not only due to its own (often ‘embodied’) materiality and energy requirements, but also because it administrates and supports industrial production processes in global supply chains (Fitzgerald, Jorgenson, and Clark 2015; Haberl et al. 2009; </w:t>
      </w:r>
      <w:proofErr w:type="spellStart"/>
      <w:r w:rsidRPr="006E7E43">
        <w:rPr>
          <w:sz w:val="16"/>
        </w:rPr>
        <w:t>Paech</w:t>
      </w:r>
      <w:proofErr w:type="spellEnd"/>
      <w:r w:rsidRPr="006E7E43">
        <w:rPr>
          <w:sz w:val="16"/>
        </w:rPr>
        <w:t xml:space="preserve"> 2012).</w:t>
      </w:r>
    </w:p>
    <w:p w14:paraId="1ED57791" w14:textId="77777777" w:rsidR="00386205" w:rsidRPr="006E7E43" w:rsidRDefault="00386205" w:rsidP="00386205">
      <w:pPr>
        <w:rPr>
          <w:sz w:val="16"/>
        </w:rPr>
      </w:pPr>
      <w:r w:rsidRPr="006E7E43">
        <w:rPr>
          <w:sz w:val="16"/>
        </w:rPr>
        <w:t xml:space="preserve">Additionally, modern </w:t>
      </w:r>
      <w:r w:rsidRPr="009C598C">
        <w:rPr>
          <w:rStyle w:val="StyleUnderline"/>
        </w:rPr>
        <w:t xml:space="preserve">work is subject to certain integrally connected and mutually reinforcing conditions inherent in industrial economic structures, which aggravate ecological impacts </w:t>
      </w:r>
      <w:r w:rsidRPr="006E7E43">
        <w:rPr>
          <w:sz w:val="16"/>
        </w:rPr>
        <w:t xml:space="preserve">by further increasing the Scale factor. </w:t>
      </w:r>
      <w:r w:rsidRPr="009C598C">
        <w:rPr>
          <w:rStyle w:val="StyleUnderline"/>
        </w:rPr>
        <w:t xml:space="preserve">These include the systematic </w:t>
      </w:r>
      <w:proofErr w:type="spellStart"/>
      <w:r w:rsidRPr="009C598C">
        <w:rPr>
          <w:rStyle w:val="StyleUnderline"/>
        </w:rPr>
        <w:t>externalisation</w:t>
      </w:r>
      <w:proofErr w:type="spellEnd"/>
      <w:r w:rsidRPr="009C598C">
        <w:rPr>
          <w:rStyle w:val="StyleUnderline"/>
        </w:rPr>
        <w:t xml:space="preserve"> of costs, and the use of </w:t>
      </w:r>
      <w:r w:rsidRPr="009C598C">
        <w:rPr>
          <w:rStyle w:val="Emphasis"/>
        </w:rPr>
        <w:t>fossil fuels as crucial energy basis</w:t>
      </w:r>
      <w:r w:rsidRPr="009C598C">
        <w:rPr>
          <w:rStyle w:val="StyleUnderline"/>
        </w:rPr>
        <w:t>,</w:t>
      </w:r>
      <w:r w:rsidRPr="006E7E43">
        <w:rPr>
          <w:sz w:val="16"/>
        </w:rPr>
        <w:t xml:space="preserve"> </w:t>
      </w:r>
      <w:r w:rsidRPr="009C598C">
        <w:rPr>
          <w:rStyle w:val="StyleUnderline"/>
        </w:rPr>
        <w:t xml:space="preserve">which combined with modern industrial technology enable continuously </w:t>
      </w:r>
      <w:r w:rsidRPr="00877105">
        <w:rPr>
          <w:rStyle w:val="StyleUnderline"/>
          <w:highlight w:val="yellow"/>
        </w:rPr>
        <w:t xml:space="preserve">rising </w:t>
      </w:r>
      <w:proofErr w:type="spellStart"/>
      <w:r w:rsidRPr="00877105">
        <w:rPr>
          <w:rStyle w:val="Emphasis"/>
          <w:highlight w:val="yellow"/>
        </w:rPr>
        <w:t>labour</w:t>
      </w:r>
      <w:proofErr w:type="spellEnd"/>
      <w:r w:rsidRPr="00877105">
        <w:rPr>
          <w:rStyle w:val="Emphasis"/>
          <w:highlight w:val="yellow"/>
        </w:rPr>
        <w:t xml:space="preserve"> productivity independently of physical</w:t>
      </w:r>
      <w:r w:rsidRPr="009C598C">
        <w:rPr>
          <w:rStyle w:val="Emphasis"/>
        </w:rPr>
        <w:t xml:space="preserve">, </w:t>
      </w:r>
      <w:proofErr w:type="gramStart"/>
      <w:r w:rsidRPr="009C598C">
        <w:rPr>
          <w:rStyle w:val="Emphasis"/>
        </w:rPr>
        <w:t>spatial</w:t>
      </w:r>
      <w:proofErr w:type="gramEnd"/>
      <w:r w:rsidRPr="009C598C">
        <w:rPr>
          <w:rStyle w:val="Emphasis"/>
        </w:rPr>
        <w:t xml:space="preserve"> </w:t>
      </w:r>
      <w:r w:rsidRPr="00877105">
        <w:rPr>
          <w:rStyle w:val="Emphasis"/>
          <w:highlight w:val="yellow"/>
        </w:rPr>
        <w:t>or temporal constraints</w:t>
      </w:r>
      <w:r w:rsidRPr="006E7E43">
        <w:rPr>
          <w:sz w:val="16"/>
        </w:rPr>
        <w:t xml:space="preserve"> (</w:t>
      </w:r>
      <w:proofErr w:type="spellStart"/>
      <w:r w:rsidRPr="006E7E43">
        <w:rPr>
          <w:sz w:val="16"/>
        </w:rPr>
        <w:t>Malm</w:t>
      </w:r>
      <w:proofErr w:type="spellEnd"/>
      <w:r w:rsidRPr="006E7E43">
        <w:rPr>
          <w:sz w:val="16"/>
        </w:rPr>
        <w:t xml:space="preserve"> 2013). Taken together</w:t>
      </w:r>
      <w:r w:rsidRPr="009C598C">
        <w:rPr>
          <w:rStyle w:val="StyleUnderline"/>
        </w:rPr>
        <w:t xml:space="preserve">, this </w:t>
      </w:r>
      <w:r w:rsidRPr="00877105">
        <w:rPr>
          <w:rStyle w:val="StyleUnderline"/>
          <w:highlight w:val="yellow"/>
        </w:rPr>
        <w:t>leads to</w:t>
      </w:r>
      <w:r w:rsidRPr="009C598C">
        <w:rPr>
          <w:rStyle w:val="StyleUnderline"/>
        </w:rPr>
        <w:t xml:space="preserve"> constantly spurred economic growth with a corresponding growth in material and energetic throughputs</w:t>
      </w:r>
      <w:r w:rsidRPr="006E7E43">
        <w:rPr>
          <w:sz w:val="16"/>
        </w:rPr>
        <w:t xml:space="preserve">, </w:t>
      </w:r>
      <w:r w:rsidRPr="009C598C">
        <w:rPr>
          <w:rStyle w:val="Emphasis"/>
        </w:rPr>
        <w:t xml:space="preserve">and the creation of </w:t>
      </w:r>
      <w:r w:rsidRPr="00877105">
        <w:rPr>
          <w:rStyle w:val="Emphasis"/>
          <w:highlight w:val="yellow"/>
        </w:rPr>
        <w:t>massive</w:t>
      </w:r>
      <w:r w:rsidRPr="009C598C">
        <w:rPr>
          <w:rStyle w:val="Emphasis"/>
        </w:rPr>
        <w:t xml:space="preserve"> amounts of </w:t>
      </w:r>
      <w:r w:rsidRPr="00877105">
        <w:rPr>
          <w:rStyle w:val="Emphasis"/>
          <w:highlight w:val="yellow"/>
        </w:rPr>
        <w:t>waste</w:t>
      </w:r>
      <w:r w:rsidRPr="006E7E43">
        <w:rPr>
          <w:sz w:val="16"/>
        </w:rPr>
        <w:t xml:space="preserve">. </w:t>
      </w:r>
      <w:r w:rsidRPr="009C598C">
        <w:rPr>
          <w:rStyle w:val="StyleUnderline"/>
        </w:rPr>
        <w:t xml:space="preserve">The latter is </w:t>
      </w:r>
      <w:r w:rsidRPr="009C598C">
        <w:rPr>
          <w:rStyle w:val="Emphasis"/>
        </w:rPr>
        <w:t xml:space="preserve">not </w:t>
      </w:r>
      <w:r w:rsidRPr="00877105">
        <w:rPr>
          <w:rStyle w:val="Emphasis"/>
          <w:highlight w:val="yellow"/>
        </w:rPr>
        <w:t>an adverse side-effect</w:t>
      </w:r>
      <w:r w:rsidRPr="009C598C">
        <w:rPr>
          <w:rStyle w:val="StyleUnderline"/>
        </w:rPr>
        <w:t xml:space="preserve"> of modern work, but part of its </w:t>
      </w:r>
      <w:r w:rsidRPr="009C598C">
        <w:rPr>
          <w:rStyle w:val="Emphasis"/>
        </w:rPr>
        <w:t>purpose under the imperatives of growth, profitability, and constant innovation</w:t>
      </w:r>
      <w:r w:rsidRPr="006E7E43">
        <w:rPr>
          <w:sz w:val="16"/>
        </w:rPr>
        <w:t xml:space="preserve">, </w:t>
      </w:r>
      <w:r w:rsidRPr="009C598C">
        <w:rPr>
          <w:rStyle w:val="StyleUnderline"/>
        </w:rPr>
        <w:t>as evident in</w:t>
      </w:r>
      <w:r w:rsidRPr="006E7E43">
        <w:rPr>
          <w:sz w:val="16"/>
        </w:rPr>
        <w:t xml:space="preserve"> phenomena such as </w:t>
      </w:r>
      <w:r w:rsidRPr="009C598C">
        <w:rPr>
          <w:rStyle w:val="StyleUnderline"/>
        </w:rPr>
        <w:t>planned obsolescence or</w:t>
      </w:r>
      <w:r w:rsidRPr="006E7E43">
        <w:rPr>
          <w:sz w:val="16"/>
        </w:rPr>
        <w:t xml:space="preserve"> the ‘</w:t>
      </w:r>
      <w:r w:rsidRPr="009C598C">
        <w:rPr>
          <w:rStyle w:val="StyleUnderline"/>
        </w:rPr>
        <w:t>scrapping premium’, serving to stimulate growth and demand,</w:t>
      </w:r>
      <w:r w:rsidRPr="006E7E43">
        <w:rPr>
          <w:sz w:val="16"/>
        </w:rPr>
        <w:t xml:space="preserve"> and hence, job creation (</w:t>
      </w:r>
      <w:proofErr w:type="spellStart"/>
      <w:r w:rsidRPr="006E7E43">
        <w:rPr>
          <w:sz w:val="16"/>
        </w:rPr>
        <w:t>Gronemeyer</w:t>
      </w:r>
      <w:proofErr w:type="spellEnd"/>
      <w:r w:rsidRPr="006E7E43">
        <w:rPr>
          <w:sz w:val="16"/>
        </w:rPr>
        <w:t xml:space="preserve"> 2012). </w:t>
      </w:r>
      <w:r w:rsidRPr="009C598C">
        <w:rPr>
          <w:rStyle w:val="StyleUnderline"/>
        </w:rPr>
        <w:t xml:space="preserve">These conditions and effects </w:t>
      </w:r>
      <w:r w:rsidRPr="00877105">
        <w:rPr>
          <w:rStyle w:val="StyleUnderline"/>
          <w:highlight w:val="yellow"/>
        </w:rPr>
        <w:t xml:space="preserve">tend to be </w:t>
      </w:r>
      <w:r w:rsidRPr="00877105">
        <w:rPr>
          <w:rStyle w:val="Emphasis"/>
          <w:highlight w:val="yellow"/>
        </w:rPr>
        <w:t xml:space="preserve">neglected when ‘green jobs’ are promised </w:t>
      </w:r>
      <w:r w:rsidRPr="006E7E43">
        <w:rPr>
          <w:rStyle w:val="Emphasis"/>
        </w:rPr>
        <w:t>to</w:t>
      </w:r>
      <w:r w:rsidRPr="009C598C">
        <w:rPr>
          <w:rStyle w:val="Emphasis"/>
        </w:rPr>
        <w:t xml:space="preserve"> resolve the ecological crisis</w:t>
      </w:r>
      <w:r w:rsidRPr="009C598C">
        <w:rPr>
          <w:rStyle w:val="StyleUnderline"/>
        </w:rPr>
        <w:t xml:space="preserve"> </w:t>
      </w:r>
      <w:r w:rsidRPr="006E7E43">
        <w:rPr>
          <w:sz w:val="16"/>
        </w:rPr>
        <w:t xml:space="preserve">(Paus 2018), </w:t>
      </w:r>
      <w:r w:rsidRPr="00877105">
        <w:rPr>
          <w:rStyle w:val="StyleUnderline"/>
          <w:highlight w:val="yellow"/>
        </w:rPr>
        <w:t xml:space="preserve">disregarding that the </w:t>
      </w:r>
      <w:r w:rsidRPr="00877105">
        <w:rPr>
          <w:rStyle w:val="Emphasis"/>
          <w:highlight w:val="yellow"/>
        </w:rPr>
        <w:t>systematically</w:t>
      </w:r>
      <w:r w:rsidRPr="009C598C">
        <w:rPr>
          <w:rStyle w:val="Emphasis"/>
        </w:rPr>
        <w:t xml:space="preserve"> and continuously </w:t>
      </w:r>
      <w:r w:rsidRPr="00877105">
        <w:rPr>
          <w:rStyle w:val="Emphasis"/>
          <w:highlight w:val="yellow"/>
        </w:rPr>
        <w:t>advanced scale of work and production has grown far beyond sustainable limits</w:t>
      </w:r>
      <w:r w:rsidRPr="006E7E43">
        <w:rPr>
          <w:sz w:val="16"/>
        </w:rPr>
        <w:t xml:space="preserve"> (Haberl et al. 2009).</w:t>
      </w:r>
    </w:p>
    <w:p w14:paraId="7E58ADF2" w14:textId="77777777" w:rsidR="00386205" w:rsidRDefault="00386205" w:rsidP="00386205">
      <w:pPr>
        <w:pStyle w:val="Heading4"/>
      </w:pPr>
      <w:r>
        <w:t>Unions are intrinsically invested in labor being good – they don’t strike to get rid of work; they strike to get people back to work. Lundström 14:</w:t>
      </w:r>
    </w:p>
    <w:p w14:paraId="2B160691" w14:textId="77777777" w:rsidR="00386205" w:rsidRPr="00050F02" w:rsidRDefault="00386205" w:rsidP="00386205">
      <w:r w:rsidRPr="00050F02">
        <w:t xml:space="preserve">Lundström, Ragnar; </w:t>
      </w:r>
      <w:proofErr w:type="spellStart"/>
      <w:r w:rsidRPr="00050F02">
        <w:t>Räthzel</w:t>
      </w:r>
      <w:proofErr w:type="spellEnd"/>
      <w:r w:rsidRPr="00050F02">
        <w:t xml:space="preserve">, Nora; </w:t>
      </w:r>
      <w:proofErr w:type="spellStart"/>
      <w:r w:rsidRPr="00050F02">
        <w:t>Uzzell</w:t>
      </w:r>
      <w:proofErr w:type="spellEnd"/>
      <w:r w:rsidRPr="00050F02">
        <w:t>, David {</w:t>
      </w:r>
      <w:proofErr w:type="spellStart"/>
      <w:r w:rsidRPr="00050F02">
        <w:t>Uzell</w:t>
      </w:r>
      <w:proofErr w:type="spellEnd"/>
      <w:r w:rsidRPr="00050F02">
        <w:t xml:space="preserve"> is Professor (Emeritus) of Environmental Psychology at the University of Surrey with a BA Geography from the University of Liverpool, a PhD Psychology from the University of Surrey, and a MSc in Social Psychology from London School of Economics and Political Science, University of London. Lundstrom is Associate professor at </w:t>
      </w:r>
      <w:hyperlink r:id="rId9" w:history="1">
        <w:r w:rsidRPr="00050F02">
          <w:rPr>
            <w:rStyle w:val="Hyperlink"/>
          </w:rPr>
          <w:t>Department of Sociology</w:t>
        </w:r>
      </w:hyperlink>
      <w:r w:rsidRPr="00050F02">
        <w:t xml:space="preserve"> at Umea University. </w:t>
      </w:r>
      <w:proofErr w:type="spellStart"/>
      <w:r w:rsidRPr="00050F02">
        <w:t>Rathzel</w:t>
      </w:r>
      <w:proofErr w:type="spellEnd"/>
      <w:r w:rsidRPr="00050F02">
        <w:t xml:space="preserve"> is an Affiliated as professor emerita at </w:t>
      </w:r>
      <w:hyperlink r:id="rId10" w:history="1">
        <w:r w:rsidRPr="00050F02">
          <w:rPr>
            <w:rStyle w:val="Hyperlink"/>
          </w:rPr>
          <w:t>Department of Sociology</w:t>
        </w:r>
      </w:hyperlink>
      <w:r w:rsidRPr="00050F02">
        <w:t xml:space="preserve"> at Umea University.}, 14 - ("Disconnected spaces: introducing environmental perspectives into the trade union agenda top-down and bottom-up," Taylor &amp; Francis, 12-11-2014, https://www.tandfonline.com/doi/full/10.1080/23251042.2015.1041212?scroll=top&amp;amp;needAccess=true)//marlborough-wr/</w:t>
      </w:r>
    </w:p>
    <w:p w14:paraId="0706A0A7" w14:textId="77777777" w:rsidR="00386205" w:rsidRPr="004F3F7A" w:rsidRDefault="00386205" w:rsidP="00386205">
      <w:pPr>
        <w:rPr>
          <w:u w:val="single"/>
        </w:rPr>
      </w:pPr>
      <w:r w:rsidRPr="00050F02">
        <w:rPr>
          <w:sz w:val="12"/>
        </w:rPr>
        <w:t xml:space="preserve">Even though there was </w:t>
      </w:r>
      <w:r w:rsidRPr="00050F02">
        <w:rPr>
          <w:rStyle w:val="StyleUnderline"/>
        </w:rPr>
        <w:t>support for environmental perspectives</w:t>
      </w:r>
      <w:r w:rsidRPr="00050F02">
        <w:rPr>
          <w:sz w:val="12"/>
        </w:rPr>
        <w:t xml:space="preserve"> in LO at this time – after all, the National Congress commissioned the </w:t>
      </w:r>
      <w:proofErr w:type="spellStart"/>
      <w:r w:rsidRPr="00050F02">
        <w:rPr>
          <w:sz w:val="12"/>
        </w:rPr>
        <w:t>programme</w:t>
      </w:r>
      <w:proofErr w:type="spellEnd"/>
      <w:r w:rsidRPr="00050F02">
        <w:rPr>
          <w:sz w:val="12"/>
        </w:rPr>
        <w:t xml:space="preserve">, an environmental unit was established at headquarters and </w:t>
      </w:r>
      <w:proofErr w:type="gramStart"/>
      <w:r w:rsidRPr="00050F02">
        <w:rPr>
          <w:sz w:val="12"/>
        </w:rPr>
        <w:t>a majority of</w:t>
      </w:r>
      <w:proofErr w:type="gramEnd"/>
      <w:r w:rsidRPr="00050F02">
        <w:rPr>
          <w:sz w:val="12"/>
        </w:rPr>
        <w:t xml:space="preserve"> the congress accepted the </w:t>
      </w:r>
      <w:proofErr w:type="spellStart"/>
      <w:r w:rsidRPr="00050F02">
        <w:rPr>
          <w:sz w:val="12"/>
        </w:rPr>
        <w:t>programme</w:t>
      </w:r>
      <w:proofErr w:type="spellEnd"/>
      <w:r w:rsidRPr="00050F02">
        <w:rPr>
          <w:sz w:val="12"/>
        </w:rPr>
        <w:t xml:space="preserve"> – this </w:t>
      </w:r>
      <w:r w:rsidRPr="00050F02">
        <w:rPr>
          <w:rStyle w:val="StyleUnderline"/>
        </w:rPr>
        <w:t>waned significantly when the economy was threatened.</w:t>
      </w:r>
      <w:r w:rsidRPr="00050F02">
        <w:rPr>
          <w:sz w:val="12"/>
        </w:rPr>
        <w:t xml:space="preserve"> </w:t>
      </w:r>
      <w:r w:rsidRPr="00050F02">
        <w:rPr>
          <w:rStyle w:val="StyleUnderline"/>
        </w:rPr>
        <w:t xml:space="preserve">This reflects the influence of the </w:t>
      </w:r>
      <w:r w:rsidRPr="00050F02">
        <w:rPr>
          <w:rStyle w:val="Emphasis"/>
        </w:rPr>
        <w:t>‘jobs vs. environment’ conflict</w:t>
      </w:r>
      <w:r w:rsidRPr="00050F02">
        <w:rPr>
          <w:rStyle w:val="StyleUnderline"/>
        </w:rPr>
        <w:t xml:space="preserve"> on </w:t>
      </w:r>
      <w:r w:rsidRPr="00050F02">
        <w:rPr>
          <w:rStyle w:val="StyleUnderline"/>
        </w:rPr>
        <w:lastRenderedPageBreak/>
        <w:t>processes of integrating environmental perspectives into the union agenda</w:t>
      </w:r>
      <w:r w:rsidRPr="00050F02">
        <w:rPr>
          <w:sz w:val="12"/>
        </w:rPr>
        <w:t xml:space="preserve"> (</w:t>
      </w:r>
      <w:proofErr w:type="spellStart"/>
      <w:r w:rsidRPr="00050F02">
        <w:rPr>
          <w:sz w:val="12"/>
        </w:rPr>
        <w:t>Räthzel</w:t>
      </w:r>
      <w:proofErr w:type="spellEnd"/>
      <w:r w:rsidRPr="00050F02">
        <w:rPr>
          <w:sz w:val="12"/>
        </w:rPr>
        <w:t xml:space="preserve"> and </w:t>
      </w:r>
      <w:proofErr w:type="spellStart"/>
      <w:r w:rsidRPr="00050F02">
        <w:rPr>
          <w:sz w:val="12"/>
        </w:rPr>
        <w:t>Uzzell</w:t>
      </w:r>
      <w:proofErr w:type="spellEnd"/>
      <w:r w:rsidRPr="00050F02">
        <w:rPr>
          <w:sz w:val="12"/>
        </w:rPr>
        <w:t> </w:t>
      </w:r>
      <w:hyperlink r:id="rId11" w:history="1">
        <w:r w:rsidRPr="00050F02">
          <w:rPr>
            <w:rStyle w:val="Hyperlink"/>
            <w:sz w:val="12"/>
          </w:rPr>
          <w:t>2011</w:t>
        </w:r>
      </w:hyperlink>
      <w:r w:rsidRPr="00050F02">
        <w:rPr>
          <w:sz w:val="12"/>
        </w:rPr>
        <w:t xml:space="preserve">). </w:t>
      </w:r>
      <w:r w:rsidRPr="0044251F">
        <w:rPr>
          <w:rStyle w:val="StyleUnderline"/>
          <w:highlight w:val="yellow"/>
        </w:rPr>
        <w:t>Union policies are embedded in a mode of production marked by</w:t>
      </w:r>
      <w:r w:rsidRPr="00050F02">
        <w:rPr>
          <w:sz w:val="12"/>
        </w:rPr>
        <w:t xml:space="preserve"> what Marx </w:t>
      </w:r>
      <w:r w:rsidRPr="0044251F">
        <w:rPr>
          <w:sz w:val="12"/>
        </w:rPr>
        <w:t xml:space="preserve">called </w:t>
      </w:r>
      <w:r w:rsidRPr="0044251F">
        <w:rPr>
          <w:rStyle w:val="StyleUnderline"/>
          <w:highlight w:val="yellow"/>
        </w:rPr>
        <w:t>the ‘metabolic rift’.</w:t>
      </w:r>
      <w:r w:rsidRPr="00050F02">
        <w:rPr>
          <w:sz w:val="12"/>
        </w:rPr>
        <w:t xml:space="preserve"> The concept is one of the pillars upon which Foster develops ‘Marx’s Ecology’ (Foster </w:t>
      </w:r>
      <w:hyperlink r:id="rId12" w:history="1">
        <w:r w:rsidRPr="00050F02">
          <w:rPr>
            <w:rStyle w:val="Hyperlink"/>
            <w:sz w:val="12"/>
          </w:rPr>
          <w:t>2000</w:t>
        </w:r>
      </w:hyperlink>
      <w:r w:rsidRPr="00050F02">
        <w:rPr>
          <w:sz w:val="12"/>
        </w:rPr>
        <w:t xml:space="preserve">, 155 f). It argues that </w:t>
      </w:r>
      <w:r w:rsidRPr="00050F02">
        <w:rPr>
          <w:rStyle w:val="StyleUnderline"/>
        </w:rPr>
        <w:t>the capitalist industrial system exploits the earth without restoring its constituents to it.</w:t>
      </w:r>
      <w:r w:rsidRPr="00050F02">
        <w:rPr>
          <w:sz w:val="12"/>
        </w:rPr>
        <w:t xml:space="preserve"> More generally, Marx defined the </w:t>
      </w:r>
      <w:proofErr w:type="spellStart"/>
      <w:r w:rsidRPr="00050F02">
        <w:rPr>
          <w:sz w:val="12"/>
        </w:rPr>
        <w:t>labour</w:t>
      </w:r>
      <w:proofErr w:type="spellEnd"/>
      <w:r w:rsidRPr="00050F02">
        <w:rPr>
          <w:sz w:val="12"/>
        </w:rPr>
        <w:t xml:space="preserve"> process as metabolism (</w:t>
      </w:r>
      <w:proofErr w:type="spellStart"/>
      <w:r w:rsidRPr="00050F02">
        <w:rPr>
          <w:sz w:val="12"/>
        </w:rPr>
        <w:t>Stoffwechsel</w:t>
      </w:r>
      <w:proofErr w:type="spellEnd"/>
      <w:r w:rsidRPr="00050F02">
        <w:rPr>
          <w:sz w:val="12"/>
        </w:rPr>
        <w:t xml:space="preserve">) between nature (external to humans) and human nature. </w:t>
      </w:r>
      <w:r w:rsidRPr="00050F02">
        <w:rPr>
          <w:rStyle w:val="StyleUnderline"/>
        </w:rPr>
        <w:t>When humans work on and with nature to produce the means of their survival, they also develop their knowledge and their capabilities, and transform their own human nature</w:t>
      </w:r>
      <w:r w:rsidRPr="00050F02">
        <w:rPr>
          <w:sz w:val="12"/>
        </w:rPr>
        <w:t xml:space="preserve"> (Marx </w:t>
      </w:r>
      <w:hyperlink r:id="rId13" w:history="1">
        <w:r w:rsidRPr="00050F02">
          <w:rPr>
            <w:rStyle w:val="Hyperlink"/>
            <w:sz w:val="12"/>
          </w:rPr>
          <w:t>1998</w:t>
        </w:r>
      </w:hyperlink>
      <w:r w:rsidRPr="00050F02">
        <w:rPr>
          <w:sz w:val="12"/>
        </w:rPr>
        <w:t>). Polanyi later reduced the concept of the ‘metabolic rift’ to the commodification of land (Polanyi </w:t>
      </w:r>
      <w:hyperlink r:id="rId14" w:history="1">
        <w:r w:rsidRPr="00050F02">
          <w:rPr>
            <w:rStyle w:val="Hyperlink"/>
            <w:sz w:val="12"/>
          </w:rPr>
          <w:t>1944</w:t>
        </w:r>
      </w:hyperlink>
      <w:r w:rsidRPr="00050F02">
        <w:rPr>
          <w:sz w:val="12"/>
        </w:rPr>
        <w:t xml:space="preserve">), thus paving the way for a perspective that sees the solution in the control of the market, but disregards the relations of production as they are lived by workers in the production process. But to understand why trade unions have difficulties developing and especially holding on to environmental policies it is important to </w:t>
      </w:r>
      <w:proofErr w:type="spellStart"/>
      <w:r w:rsidRPr="00050F02">
        <w:rPr>
          <w:sz w:val="12"/>
        </w:rPr>
        <w:t>recognise</w:t>
      </w:r>
      <w:proofErr w:type="spellEnd"/>
      <w:r w:rsidRPr="00050F02">
        <w:rPr>
          <w:sz w:val="12"/>
        </w:rPr>
        <w:t xml:space="preserve"> that </w:t>
      </w:r>
      <w:r w:rsidRPr="0044251F">
        <w:rPr>
          <w:rStyle w:val="Emphasis"/>
          <w:highlight w:val="yellow"/>
        </w:rPr>
        <w:t>since nature has become a</w:t>
      </w:r>
      <w:r w:rsidRPr="00050F02">
        <w:rPr>
          <w:rStyle w:val="Emphasis"/>
        </w:rPr>
        <w:t xml:space="preserve"> privately owned </w:t>
      </w:r>
      <w:r w:rsidRPr="0044251F">
        <w:rPr>
          <w:rStyle w:val="Emphasis"/>
          <w:highlight w:val="yellow"/>
        </w:rPr>
        <w:t>‘means of production’ it has become workers’ Other.</w:t>
      </w:r>
      <w:r w:rsidRPr="0044251F">
        <w:rPr>
          <w:sz w:val="12"/>
          <w:highlight w:val="yellow"/>
        </w:rPr>
        <w:t xml:space="preserve"> </w:t>
      </w:r>
      <w:r w:rsidRPr="0044251F">
        <w:rPr>
          <w:rStyle w:val="StyleUnderline"/>
          <w:highlight w:val="yellow"/>
        </w:rPr>
        <w:t>Unions</w:t>
      </w:r>
      <w:r w:rsidRPr="00050F02">
        <w:rPr>
          <w:rStyle w:val="StyleUnderline"/>
        </w:rPr>
        <w:t xml:space="preserve"> have been reduced and have reduced themselves to </w:t>
      </w:r>
      <w:r w:rsidRPr="00EF27DD">
        <w:rPr>
          <w:rStyle w:val="StyleUnderline"/>
          <w:highlight w:val="yellow"/>
        </w:rPr>
        <w:t>care</w:t>
      </w:r>
      <w:r w:rsidRPr="00050F02">
        <w:rPr>
          <w:rStyle w:val="StyleUnderline"/>
        </w:rPr>
        <w:t xml:space="preserve"> </w:t>
      </w:r>
      <w:r w:rsidRPr="0044251F">
        <w:rPr>
          <w:rStyle w:val="StyleUnderline"/>
          <w:highlight w:val="yellow"/>
        </w:rPr>
        <w:t xml:space="preserve">only for one part of the inseparable relationship between nature and </w:t>
      </w:r>
      <w:proofErr w:type="spellStart"/>
      <w:r w:rsidRPr="0044251F">
        <w:rPr>
          <w:rStyle w:val="StyleUnderline"/>
          <w:highlight w:val="yellow"/>
        </w:rPr>
        <w:t>labour</w:t>
      </w:r>
      <w:proofErr w:type="spellEnd"/>
      <w:r w:rsidRPr="0044251F">
        <w:rPr>
          <w:rStyle w:val="StyleUnderline"/>
          <w:highlight w:val="yellow"/>
        </w:rPr>
        <w:t>.</w:t>
      </w:r>
      <w:r w:rsidRPr="00050F02">
        <w:rPr>
          <w:sz w:val="12"/>
        </w:rPr>
        <w:t xml:space="preserve"> On the everyday level of policies </w:t>
      </w:r>
      <w:r w:rsidRPr="00050F02">
        <w:rPr>
          <w:rStyle w:val="Emphasis"/>
        </w:rPr>
        <w:t xml:space="preserve">this means that </w:t>
      </w:r>
      <w:r w:rsidRPr="0044251F">
        <w:rPr>
          <w:rStyle w:val="Emphasis"/>
          <w:highlight w:val="yellow"/>
        </w:rPr>
        <w:t>environmental strategies lose momentum</w:t>
      </w:r>
      <w:r w:rsidRPr="00050F02">
        <w:rPr>
          <w:rStyle w:val="Emphasis"/>
        </w:rPr>
        <w:t xml:space="preserve"> in times of economic crises and </w:t>
      </w:r>
      <w:r w:rsidRPr="0044251F">
        <w:rPr>
          <w:rStyle w:val="Emphasis"/>
          <w:highlight w:val="yellow"/>
        </w:rPr>
        <w:t>when jobs are seen to be threatened.</w:t>
      </w:r>
      <w:r w:rsidRPr="00050F02">
        <w:rPr>
          <w:sz w:val="12"/>
        </w:rPr>
        <w:t xml:space="preserve"> In this respect, </w:t>
      </w:r>
      <w:r w:rsidRPr="0044251F">
        <w:rPr>
          <w:rStyle w:val="Emphasis"/>
          <w:highlight w:val="yellow"/>
        </w:rPr>
        <w:t>unions are no different from political parties and governments.</w:t>
      </w:r>
      <w:r w:rsidRPr="0044251F">
        <w:rPr>
          <w:sz w:val="12"/>
          <w:highlight w:val="yellow"/>
        </w:rPr>
        <w:t xml:space="preserve"> </w:t>
      </w:r>
      <w:r w:rsidRPr="004F3F7A">
        <w:rPr>
          <w:rStyle w:val="StyleUnderline"/>
        </w:rPr>
        <w:t>In spite of numerous publications</w:t>
      </w:r>
      <w:r w:rsidRPr="004F3F7A">
        <w:rPr>
          <w:sz w:val="12"/>
        </w:rPr>
        <w:t xml:space="preserve"> by the ILO and Union </w:t>
      </w:r>
      <w:proofErr w:type="spellStart"/>
      <w:r w:rsidRPr="004F3F7A">
        <w:rPr>
          <w:sz w:val="12"/>
        </w:rPr>
        <w:t>organisations</w:t>
      </w:r>
      <w:proofErr w:type="spellEnd"/>
      <w:r w:rsidRPr="004F3F7A">
        <w:rPr>
          <w:sz w:val="12"/>
        </w:rPr>
        <w:t xml:space="preserve">, which show </w:t>
      </w:r>
      <w:r w:rsidRPr="004F3F7A">
        <w:rPr>
          <w:rStyle w:val="StyleUnderline"/>
        </w:rPr>
        <w:t>that a move to a ‘green economy’ can create new jobs</w:t>
      </w:r>
      <w:r w:rsidRPr="004F3F7A">
        <w:rPr>
          <w:sz w:val="12"/>
        </w:rPr>
        <w:t xml:space="preserve"> (</w:t>
      </w:r>
      <w:proofErr w:type="spellStart"/>
      <w:r w:rsidRPr="004F3F7A">
        <w:rPr>
          <w:sz w:val="12"/>
        </w:rPr>
        <w:t>Poschen</w:t>
      </w:r>
      <w:proofErr w:type="spellEnd"/>
      <w:r w:rsidRPr="004F3F7A">
        <w:rPr>
          <w:sz w:val="12"/>
        </w:rPr>
        <w:t> </w:t>
      </w:r>
      <w:hyperlink r:id="rId15" w:history="1">
        <w:r w:rsidRPr="004F3F7A">
          <w:rPr>
            <w:rStyle w:val="Hyperlink"/>
            <w:sz w:val="12"/>
          </w:rPr>
          <w:t>2012</w:t>
        </w:r>
      </w:hyperlink>
      <w:r w:rsidRPr="004F3F7A">
        <w:rPr>
          <w:sz w:val="12"/>
        </w:rPr>
        <w:t xml:space="preserve">; Rivera </w:t>
      </w:r>
      <w:proofErr w:type="spellStart"/>
      <w:r w:rsidRPr="004F3F7A">
        <w:rPr>
          <w:sz w:val="12"/>
        </w:rPr>
        <w:t>Alejo</w:t>
      </w:r>
      <w:proofErr w:type="spellEnd"/>
      <w:r w:rsidRPr="004F3F7A">
        <w:rPr>
          <w:sz w:val="12"/>
        </w:rPr>
        <w:t xml:space="preserve"> and Martín Murillo </w:t>
      </w:r>
      <w:hyperlink r:id="rId16" w:history="1">
        <w:r w:rsidRPr="004F3F7A">
          <w:rPr>
            <w:rStyle w:val="Hyperlink"/>
            <w:sz w:val="12"/>
          </w:rPr>
          <w:t>2014</w:t>
        </w:r>
      </w:hyperlink>
      <w:r w:rsidRPr="004F3F7A">
        <w:rPr>
          <w:rStyle w:val="StyleUnderline"/>
        </w:rPr>
        <w:t>), unions have been reluctant</w:t>
      </w:r>
      <w:r w:rsidRPr="00050F02">
        <w:rPr>
          <w:rStyle w:val="StyleUnderline"/>
        </w:rPr>
        <w:t xml:space="preserve"> to exchange ‘a bird in the hand for two in the bush’ – even if the bird in the hand becomes elusive.</w:t>
      </w:r>
    </w:p>
    <w:p w14:paraId="244DCE15" w14:textId="77777777" w:rsidR="00386205" w:rsidRDefault="00386205" w:rsidP="00386205">
      <w:pPr>
        <w:pStyle w:val="Heading4"/>
      </w:pPr>
      <w:r>
        <w:t xml:space="preserve">The alternative is rejecting the affirmative to embrace </w:t>
      </w:r>
      <w:proofErr w:type="spellStart"/>
      <w:r>
        <w:t>postwork</w:t>
      </w:r>
      <w:proofErr w:type="spellEnd"/>
      <w:r>
        <w:t xml:space="preserve"> – it questions the centrality of work and ontological attachments to productivity to enable emancipatory transformation of society to an ecologically sustainable form.</w:t>
      </w:r>
    </w:p>
    <w:p w14:paraId="57E7C3EF" w14:textId="77777777" w:rsidR="00386205" w:rsidRPr="00E73C56" w:rsidRDefault="00386205" w:rsidP="00386205">
      <w:pPr>
        <w:pStyle w:val="Heading4"/>
      </w:pPr>
      <w:r>
        <w:t>Your ballot symbolizes an answer to the question of whether work can be used as the solution to social ills. The plan doesn’t “happen,” and you are conditioned to valorize work – vote neg to interrogate these ideological assumptions.</w:t>
      </w:r>
    </w:p>
    <w:p w14:paraId="71548C86" w14:textId="77777777" w:rsidR="00386205" w:rsidRPr="00CD77D8" w:rsidRDefault="00386205" w:rsidP="00386205">
      <w:r w:rsidRPr="0000117A">
        <w:rPr>
          <w:rStyle w:val="Style13ptBold"/>
        </w:rPr>
        <w:t>Hoffmann</w:t>
      </w:r>
      <w:r>
        <w:rPr>
          <w:rStyle w:val="Style13ptBold"/>
        </w:rPr>
        <w:t>, 20</w:t>
      </w:r>
      <w:r>
        <w:t xml:space="preserve"> (Maja, "Resolving the ‘jobs-environment-dilemma’? The case for critiques of work in sustainability research. Taylor &amp; Francis, 4-1-2020, https://www.tandfonline.com/doi/full/10.1080/23251042.2020.1790718)//usc-br/</w:t>
      </w:r>
    </w:p>
    <w:p w14:paraId="539FF5AD" w14:textId="77777777" w:rsidR="00386205" w:rsidRPr="009A6DC9" w:rsidRDefault="00386205" w:rsidP="00386205">
      <w:pPr>
        <w:rPr>
          <w:rStyle w:val="Emphasis"/>
        </w:rPr>
      </w:pPr>
      <w:r w:rsidRPr="009A6DC9">
        <w:rPr>
          <w:rStyle w:val="Emphasis"/>
        </w:rPr>
        <w:t xml:space="preserve">What is </w:t>
      </w:r>
      <w:proofErr w:type="spellStart"/>
      <w:r w:rsidRPr="009A6DC9">
        <w:rPr>
          <w:rStyle w:val="Emphasis"/>
        </w:rPr>
        <w:t>postwork</w:t>
      </w:r>
      <w:proofErr w:type="spellEnd"/>
      <w:r w:rsidRPr="009A6DC9">
        <w:rPr>
          <w:rStyle w:val="Emphasis"/>
        </w:rPr>
        <w:t>?</w:t>
      </w:r>
    </w:p>
    <w:p w14:paraId="3AA0D792" w14:textId="77777777" w:rsidR="00386205" w:rsidRPr="00A72FF2" w:rsidRDefault="00386205" w:rsidP="00386205">
      <w:pPr>
        <w:rPr>
          <w:sz w:val="14"/>
        </w:rPr>
      </w:pPr>
      <w:r w:rsidRPr="009A6DC9">
        <w:rPr>
          <w:rStyle w:val="StyleUnderline"/>
        </w:rPr>
        <w:t>How can a ‘</w:t>
      </w:r>
      <w:proofErr w:type="spellStart"/>
      <w:r w:rsidRPr="009A6DC9">
        <w:rPr>
          <w:rStyle w:val="StyleUnderline"/>
        </w:rPr>
        <w:t>postwork</w:t>
      </w:r>
      <w:proofErr w:type="spellEnd"/>
      <w:r w:rsidRPr="009A6DC9">
        <w:rPr>
          <w:rStyle w:val="StyleUnderline"/>
        </w:rPr>
        <w:t>’ approach contribute to resolving these issues?</w:t>
      </w:r>
      <w:r w:rsidRPr="009A6DC9">
        <w:rPr>
          <w:sz w:val="14"/>
        </w:rPr>
        <w:t xml:space="preserve"> The notions critique of work (Frayne 2015a, 2015b) or </w:t>
      </w:r>
      <w:proofErr w:type="spellStart"/>
      <w:r w:rsidRPr="009A6DC9">
        <w:rPr>
          <w:rStyle w:val="StyleUnderline"/>
        </w:rPr>
        <w:t>postwork</w:t>
      </w:r>
      <w:proofErr w:type="spellEnd"/>
      <w:r w:rsidRPr="009A6DC9">
        <w:rPr>
          <w:sz w:val="14"/>
        </w:rPr>
        <w:t xml:space="preserve"> (Weeks 2011) </w:t>
      </w:r>
      <w:r w:rsidRPr="009A6DC9">
        <w:rPr>
          <w:rStyle w:val="StyleUnderline"/>
        </w:rPr>
        <w:t>have emerged</w:t>
      </w:r>
      <w:r w:rsidRPr="009A6DC9">
        <w:rPr>
          <w:sz w:val="14"/>
        </w:rPr>
        <w:t xml:space="preserve"> in recent years in social science research and popular culture, </w:t>
      </w:r>
      <w:r w:rsidRPr="009A6DC9">
        <w:rPr>
          <w:rStyle w:val="StyleUnderline"/>
        </w:rPr>
        <w:t>building on a long intellectual tradition of</w:t>
      </w:r>
      <w:r w:rsidRPr="009A6DC9">
        <w:rPr>
          <w:sz w:val="14"/>
        </w:rPr>
        <w:t xml:space="preserve"> (autonomist and neo</w:t>
      </w:r>
      <w:proofErr w:type="gramStart"/>
      <w:r w:rsidRPr="009A6DC9">
        <w:rPr>
          <w:sz w:val="14"/>
        </w:rPr>
        <w:t>-)</w:t>
      </w:r>
      <w:r w:rsidRPr="009A6DC9">
        <w:rPr>
          <w:rStyle w:val="StyleUnderline"/>
        </w:rPr>
        <w:t>Marxist</w:t>
      </w:r>
      <w:proofErr w:type="gramEnd"/>
      <w:r w:rsidRPr="009A6DC9">
        <w:rPr>
          <w:rStyle w:val="StyleUnderline"/>
        </w:rPr>
        <w:t>, anarchist, and feminist theory</w:t>
      </w:r>
      <w:r w:rsidRPr="009A6DC9">
        <w:rPr>
          <w:sz w:val="14"/>
        </w:rPr>
        <w:t xml:space="preserve"> (</w:t>
      </w:r>
      <w:proofErr w:type="spellStart"/>
      <w:r w:rsidRPr="009A6DC9">
        <w:rPr>
          <w:sz w:val="14"/>
        </w:rPr>
        <w:t>Seyferth</w:t>
      </w:r>
      <w:proofErr w:type="spellEnd"/>
      <w:r w:rsidRPr="009A6DC9">
        <w:rPr>
          <w:sz w:val="14"/>
        </w:rPr>
        <w:t xml:space="preserve"> 2019; Weeks 2011). </w:t>
      </w:r>
      <w:r w:rsidRPr="009A6DC9">
        <w:rPr>
          <w:rStyle w:val="StyleUnderline"/>
        </w:rPr>
        <w:t xml:space="preserve">The critique of work targets </w:t>
      </w:r>
      <w:proofErr w:type="gramStart"/>
      <w:r w:rsidRPr="009A6DC9">
        <w:rPr>
          <w:rStyle w:val="Emphasis"/>
        </w:rPr>
        <w:t>work</w:t>
      </w:r>
      <w:proofErr w:type="gramEnd"/>
      <w:r w:rsidRPr="009A6DC9">
        <w:rPr>
          <w:rStyle w:val="Emphasis"/>
        </w:rPr>
        <w:t xml:space="preserve"> in a fundamental sense,</w:t>
      </w:r>
      <w:r w:rsidRPr="009A6DC9">
        <w:rPr>
          <w:rStyle w:val="StyleUnderline"/>
        </w:rPr>
        <w:t xml:space="preserve"> not only its conditions or exploitation. It is aimed at the centrality of work in modern ‘work society’ as a pivotal point for the provision of livelihoods through </w:t>
      </w:r>
      <w:r w:rsidRPr="009A6DC9">
        <w:rPr>
          <w:rStyle w:val="Emphasis"/>
        </w:rPr>
        <w:t>monetary income,</w:t>
      </w:r>
      <w:r w:rsidRPr="009A6DC9">
        <w:rPr>
          <w:sz w:val="14"/>
        </w:rPr>
        <w:t xml:space="preserve"> the granting of social security, social inclusion, and personal identity construction, </w:t>
      </w:r>
      <w:r w:rsidRPr="009A6DC9">
        <w:rPr>
          <w:rStyle w:val="StyleUnderline"/>
        </w:rPr>
        <w:t xml:space="preserve">on which grounds </w:t>
      </w:r>
      <w:r w:rsidRPr="00EF27DD">
        <w:rPr>
          <w:rStyle w:val="StyleUnderline"/>
          <w:highlight w:val="yellow"/>
        </w:rPr>
        <w:t xml:space="preserve">unemployed persons and unpaid activities are </w:t>
      </w:r>
      <w:r w:rsidRPr="00EF27DD">
        <w:rPr>
          <w:rStyle w:val="Emphasis"/>
          <w:highlight w:val="yellow"/>
        </w:rPr>
        <w:t>excluded from recognition</w:t>
      </w:r>
      <w:r w:rsidRPr="0044251F">
        <w:rPr>
          <w:rStyle w:val="StyleUnderline"/>
        </w:rPr>
        <w:t xml:space="preserve">, welfare provision </w:t>
      </w:r>
      <w:r w:rsidRPr="00EF27DD">
        <w:rPr>
          <w:rStyle w:val="StyleUnderline"/>
          <w:highlight w:val="yellow"/>
        </w:rPr>
        <w:t>and</w:t>
      </w:r>
      <w:r w:rsidRPr="0044251F">
        <w:rPr>
          <w:rStyle w:val="StyleUnderline"/>
        </w:rPr>
        <w:t xml:space="preserve"> trade </w:t>
      </w:r>
      <w:r w:rsidRPr="00EF27DD">
        <w:rPr>
          <w:rStyle w:val="StyleUnderline"/>
          <w:highlight w:val="yellow"/>
        </w:rPr>
        <w:t>union support.</w:t>
      </w:r>
      <w:r w:rsidRPr="009A6DC9">
        <w:rPr>
          <w:sz w:val="14"/>
        </w:rPr>
        <w:t xml:space="preserve"> Moreover, </w:t>
      </w:r>
      <w:r w:rsidRPr="009A6DC9">
        <w:rPr>
          <w:rStyle w:val="StyleUnderline"/>
        </w:rPr>
        <w:t xml:space="preserve">the crucial role of waged work in the functioning of the welfare state and the modern </w:t>
      </w:r>
      <w:proofErr w:type="spellStart"/>
      <w:r w:rsidRPr="009A6DC9">
        <w:rPr>
          <w:rStyle w:val="StyleUnderline"/>
        </w:rPr>
        <w:t>industrialised</w:t>
      </w:r>
      <w:proofErr w:type="spellEnd"/>
      <w:r w:rsidRPr="009A6DC9">
        <w:rPr>
          <w:rStyle w:val="StyleUnderline"/>
        </w:rPr>
        <w:t xml:space="preserve"> economy is part of this critique (</w:t>
      </w:r>
      <w:r w:rsidRPr="009A6DC9">
        <w:rPr>
          <w:sz w:val="14"/>
        </w:rPr>
        <w:t xml:space="preserve">Chamberlain 2018; Frayne 2015b; Paulsen 2017). Although commonly taken as naturally given, this kind of societal order and its institutions such as the wage relation, </w:t>
      </w:r>
      <w:proofErr w:type="spellStart"/>
      <w:r w:rsidRPr="009A6DC9">
        <w:rPr>
          <w:sz w:val="14"/>
        </w:rPr>
        <w:t>labour</w:t>
      </w:r>
      <w:proofErr w:type="spellEnd"/>
      <w:r w:rsidRPr="009A6DC9">
        <w:rPr>
          <w:sz w:val="14"/>
        </w:rPr>
        <w:t xml:space="preserve"> markets, unemployment, or abstract time are historically and culturally exceptional modes of human coexistence (Applebaum 1992; Graeber 2018; </w:t>
      </w:r>
      <w:proofErr w:type="spellStart"/>
      <w:r w:rsidRPr="009A6DC9">
        <w:rPr>
          <w:sz w:val="14"/>
        </w:rPr>
        <w:t>Gorz</w:t>
      </w:r>
      <w:proofErr w:type="spellEnd"/>
      <w:r w:rsidRPr="009A6DC9">
        <w:rPr>
          <w:sz w:val="14"/>
        </w:rPr>
        <w:t xml:space="preserve"> 1989; Polanyi 2001 [1944]; Thompson 1967). </w:t>
      </w:r>
      <w:r w:rsidRPr="009A6DC9">
        <w:rPr>
          <w:rStyle w:val="StyleUnderline"/>
        </w:rPr>
        <w:t xml:space="preserve">This critique of the structures and social relations of work society is accompanied by the critique of its </w:t>
      </w:r>
      <w:r w:rsidRPr="009A6DC9">
        <w:rPr>
          <w:rStyle w:val="Emphasis"/>
        </w:rPr>
        <w:t>cultural foundation</w:t>
      </w:r>
      <w:r w:rsidRPr="009A6DC9">
        <w:rPr>
          <w:sz w:val="14"/>
        </w:rPr>
        <w:t xml:space="preserve">, </w:t>
      </w:r>
      <w:r w:rsidRPr="009A6DC9">
        <w:rPr>
          <w:rStyle w:val="Emphasis"/>
        </w:rPr>
        <w:t>the work ethic</w:t>
      </w:r>
      <w:r w:rsidRPr="009A6DC9">
        <w:rPr>
          <w:sz w:val="14"/>
        </w:rPr>
        <w:t xml:space="preserve">; </w:t>
      </w:r>
      <w:r w:rsidRPr="009A6DC9">
        <w:rPr>
          <w:rStyle w:val="StyleUnderline"/>
        </w:rPr>
        <w:t xml:space="preserve">an </w:t>
      </w:r>
      <w:r w:rsidRPr="009A6DC9">
        <w:rPr>
          <w:rStyle w:val="StyleUnderline"/>
        </w:rPr>
        <w:lastRenderedPageBreak/>
        <w:t>ideological commitment to work and productivism as ends in themselves, moral obligations, and as intrinsically good, regardless of what is done and at what cost</w:t>
      </w:r>
      <w:r w:rsidRPr="009A6DC9">
        <w:rPr>
          <w:sz w:val="14"/>
        </w:rPr>
        <w:t xml:space="preserve"> (</w:t>
      </w:r>
      <w:proofErr w:type="spellStart"/>
      <w:r w:rsidRPr="009A6DC9">
        <w:rPr>
          <w:sz w:val="14"/>
        </w:rPr>
        <w:t>Gorz</w:t>
      </w:r>
      <w:proofErr w:type="spellEnd"/>
      <w:r w:rsidRPr="009A6DC9">
        <w:rPr>
          <w:sz w:val="14"/>
        </w:rPr>
        <w:t xml:space="preserve"> 1982; Weber 1992 [1905]; Weeks 2001).</w:t>
      </w:r>
    </w:p>
    <w:p w14:paraId="477AE131" w14:textId="77777777" w:rsidR="00386205" w:rsidRPr="00A72FF2" w:rsidRDefault="00386205" w:rsidP="00386205">
      <w:pPr>
        <w:rPr>
          <w:sz w:val="14"/>
        </w:rPr>
      </w:pPr>
      <w:proofErr w:type="spellStart"/>
      <w:r w:rsidRPr="00877105">
        <w:rPr>
          <w:rStyle w:val="StyleUnderline"/>
          <w:highlight w:val="yellow"/>
        </w:rPr>
        <w:t>Postwork</w:t>
      </w:r>
      <w:proofErr w:type="spellEnd"/>
      <w:r w:rsidRPr="00A72FF2">
        <w:rPr>
          <w:sz w:val="14"/>
        </w:rPr>
        <w:t xml:space="preserve">, however, </w:t>
      </w:r>
      <w:r w:rsidRPr="001E2270">
        <w:rPr>
          <w:rStyle w:val="StyleUnderline"/>
        </w:rPr>
        <w:t>is not only a critical stance</w:t>
      </w:r>
      <w:r w:rsidRPr="00A72FF2">
        <w:rPr>
          <w:sz w:val="14"/>
        </w:rPr>
        <w:t xml:space="preserve">. </w:t>
      </w:r>
      <w:proofErr w:type="spellStart"/>
      <w:r w:rsidRPr="001E2270">
        <w:rPr>
          <w:rStyle w:val="StyleUnderline"/>
        </w:rPr>
        <w:t>Criticising</w:t>
      </w:r>
      <w:proofErr w:type="spellEnd"/>
      <w:r w:rsidRPr="001E2270">
        <w:rPr>
          <w:rStyle w:val="StyleUnderline"/>
        </w:rPr>
        <w:t xml:space="preserve"> work </w:t>
      </w:r>
      <w:r w:rsidRPr="00A72FF2">
        <w:rPr>
          <w:sz w:val="14"/>
        </w:rPr>
        <w:t xml:space="preserve">and work society, aware of their historical contingency, </w:t>
      </w:r>
      <w:r w:rsidRPr="00877105">
        <w:rPr>
          <w:rStyle w:val="StyleUnderline"/>
          <w:highlight w:val="yellow"/>
        </w:rPr>
        <w:t>implies</w:t>
      </w:r>
      <w:r w:rsidRPr="001E2270">
        <w:rPr>
          <w:rStyle w:val="StyleUnderline"/>
        </w:rPr>
        <w:t xml:space="preserve"> the potential for an </w:t>
      </w:r>
      <w:r w:rsidRPr="00877105">
        <w:rPr>
          <w:rStyle w:val="Emphasis"/>
          <w:highlight w:val="yellow"/>
        </w:rPr>
        <w:t>emancipatory transformation of industrial society</w:t>
      </w:r>
      <w:r w:rsidRPr="001E2270">
        <w:rPr>
          <w:rStyle w:val="StyleUnderline"/>
        </w:rPr>
        <w:t xml:space="preserve">. The focus is thereby </w:t>
      </w:r>
      <w:r w:rsidRPr="00877105">
        <w:rPr>
          <w:rStyle w:val="Emphasis"/>
          <w:highlight w:val="yellow"/>
        </w:rPr>
        <w:t xml:space="preserve">not </w:t>
      </w:r>
      <w:r w:rsidRPr="001B11B6">
        <w:rPr>
          <w:rStyle w:val="Emphasis"/>
        </w:rPr>
        <w:t xml:space="preserve">necessarily on </w:t>
      </w:r>
      <w:r w:rsidRPr="00877105">
        <w:rPr>
          <w:rStyle w:val="Emphasis"/>
          <w:highlight w:val="yellow"/>
        </w:rPr>
        <w:t>abolishing work</w:t>
      </w:r>
      <w:r w:rsidRPr="001E2270">
        <w:rPr>
          <w:rStyle w:val="StyleUnderline"/>
        </w:rPr>
        <w:t xml:space="preserve"> tout-court, </w:t>
      </w:r>
      <w:r w:rsidRPr="00877105">
        <w:rPr>
          <w:rStyle w:val="StyleUnderline"/>
          <w:highlight w:val="yellow"/>
        </w:rPr>
        <w:t>but</w:t>
      </w:r>
      <w:r w:rsidRPr="001E2270">
        <w:rPr>
          <w:rStyle w:val="StyleUnderline"/>
        </w:rPr>
        <w:t xml:space="preserve"> rather on pointing out and </w:t>
      </w:r>
      <w:r w:rsidRPr="00877105">
        <w:rPr>
          <w:rStyle w:val="Emphasis"/>
          <w:highlight w:val="yellow"/>
        </w:rPr>
        <w:t>questioning its relentless centrality</w:t>
      </w:r>
      <w:r w:rsidRPr="00A72FF2">
        <w:rPr>
          <w:sz w:val="14"/>
        </w:rPr>
        <w:t xml:space="preserve"> </w:t>
      </w:r>
      <w:r w:rsidRPr="001E2270">
        <w:rPr>
          <w:rStyle w:val="StyleUnderline"/>
        </w:rPr>
        <w:t xml:space="preserve">and </w:t>
      </w:r>
      <w:r w:rsidRPr="00877105">
        <w:rPr>
          <w:rStyle w:val="StyleUnderline"/>
          <w:highlight w:val="yellow"/>
        </w:rPr>
        <w:t>asking</w:t>
      </w:r>
      <w:r w:rsidRPr="001E2270">
        <w:rPr>
          <w:rStyle w:val="StyleUnderline"/>
        </w:rPr>
        <w:t xml:space="preserve"> </w:t>
      </w:r>
      <w:r w:rsidRPr="00877105">
        <w:rPr>
          <w:rStyle w:val="StyleUnderline"/>
          <w:highlight w:val="yellow"/>
        </w:rPr>
        <w:t xml:space="preserve">what </w:t>
      </w:r>
      <w:r w:rsidRPr="001B11B6">
        <w:rPr>
          <w:rStyle w:val="StyleUnderline"/>
        </w:rPr>
        <w:t xml:space="preserve">a more desirable, </w:t>
      </w:r>
      <w:proofErr w:type="gramStart"/>
      <w:r w:rsidRPr="001B11B6">
        <w:rPr>
          <w:rStyle w:val="StyleUnderline"/>
        </w:rPr>
        <w:t>free</w:t>
      </w:r>
      <w:proofErr w:type="gramEnd"/>
      <w:r w:rsidRPr="001B11B6">
        <w:rPr>
          <w:rStyle w:val="StyleUnderline"/>
        </w:rPr>
        <w:t xml:space="preserve"> and </w:t>
      </w:r>
      <w:r w:rsidRPr="00877105">
        <w:rPr>
          <w:rStyle w:val="Emphasis"/>
          <w:highlight w:val="yellow"/>
        </w:rPr>
        <w:t>sustainable society might look like</w:t>
      </w:r>
      <w:r w:rsidRPr="00877105">
        <w:rPr>
          <w:sz w:val="14"/>
          <w:highlight w:val="yellow"/>
        </w:rPr>
        <w:t>;</w:t>
      </w:r>
      <w:r w:rsidRPr="00A72FF2">
        <w:rPr>
          <w:sz w:val="14"/>
        </w:rPr>
        <w:t xml:space="preserve"> a society </w:t>
      </w:r>
      <w:r w:rsidRPr="00877105">
        <w:rPr>
          <w:rStyle w:val="StyleUnderline"/>
          <w:highlight w:val="yellow"/>
        </w:rPr>
        <w:t xml:space="preserve">in which work is </w:t>
      </w:r>
      <w:r w:rsidRPr="00877105">
        <w:rPr>
          <w:rStyle w:val="Emphasis"/>
          <w:highlight w:val="yellow"/>
        </w:rPr>
        <w:t xml:space="preserve">no longer </w:t>
      </w:r>
      <w:r w:rsidRPr="001B11B6">
        <w:rPr>
          <w:rStyle w:val="Emphasis"/>
        </w:rPr>
        <w:t xml:space="preserve">the </w:t>
      </w:r>
      <w:r w:rsidRPr="00877105">
        <w:rPr>
          <w:rStyle w:val="Emphasis"/>
          <w:highlight w:val="yellow"/>
        </w:rPr>
        <w:t xml:space="preserve">pivotal </w:t>
      </w:r>
      <w:r w:rsidRPr="001B11B6">
        <w:rPr>
          <w:rStyle w:val="Emphasis"/>
        </w:rPr>
        <w:t xml:space="preserve">point of social </w:t>
      </w:r>
      <w:proofErr w:type="spellStart"/>
      <w:r w:rsidRPr="001B11B6">
        <w:rPr>
          <w:rStyle w:val="Emphasis"/>
        </w:rPr>
        <w:t>organisation</w:t>
      </w:r>
      <w:proofErr w:type="spellEnd"/>
      <w:r w:rsidRPr="001B11B6">
        <w:rPr>
          <w:rStyle w:val="Emphasis"/>
        </w:rPr>
        <w:t xml:space="preserve"> and ideological orientation,</w:t>
      </w:r>
      <w:r w:rsidRPr="001B11B6">
        <w:rPr>
          <w:sz w:val="14"/>
        </w:rPr>
        <w:t xml:space="preserve"> including all questions and debates around this objective (Chamberlain 2018; Frayne 2015a; Weeks 2011).</w:t>
      </w:r>
    </w:p>
    <w:p w14:paraId="501DF6E2" w14:textId="77777777" w:rsidR="00386205" w:rsidRPr="00A72FF2" w:rsidRDefault="00386205" w:rsidP="00386205">
      <w:pPr>
        <w:rPr>
          <w:sz w:val="14"/>
        </w:rPr>
      </w:pPr>
      <w:r w:rsidRPr="00A72FF2">
        <w:rPr>
          <w:sz w:val="14"/>
        </w:rPr>
        <w:t xml:space="preserve">As a relatively new and dynamically developing approach, </w:t>
      </w:r>
      <w:proofErr w:type="spellStart"/>
      <w:r w:rsidRPr="00A72FF2">
        <w:rPr>
          <w:sz w:val="14"/>
        </w:rPr>
        <w:t>postwork</w:t>
      </w:r>
      <w:proofErr w:type="spellEnd"/>
      <w:r w:rsidRPr="00A72FF2">
        <w:rPr>
          <w:sz w:val="14"/>
        </w:rPr>
        <w:t xml:space="preserve"> is, despite similar political claims, not uniform in its reasoning. </w:t>
      </w:r>
      <w:r w:rsidRPr="001E2270">
        <w:rPr>
          <w:rStyle w:val="StyleUnderline"/>
        </w:rPr>
        <w:t>Some</w:t>
      </w:r>
      <w:r w:rsidRPr="00A72FF2">
        <w:rPr>
          <w:sz w:val="14"/>
        </w:rPr>
        <w:t xml:space="preserve">, </w:t>
      </w:r>
      <w:r w:rsidRPr="001E2270">
        <w:rPr>
          <w:rStyle w:val="StyleUnderline"/>
        </w:rPr>
        <w:t>drawing on the classical ‘end-of-work’ argument</w:t>
      </w:r>
      <w:r w:rsidRPr="00A72FF2">
        <w:rPr>
          <w:sz w:val="14"/>
        </w:rPr>
        <w:t xml:space="preserve"> (Frayne 2016), </w:t>
      </w:r>
      <w:r w:rsidRPr="001E2270">
        <w:rPr>
          <w:rStyle w:val="StyleUnderline"/>
        </w:rPr>
        <w:t>assume an imminent technology-induced massive rise in unemployment.</w:t>
      </w:r>
      <w:r w:rsidRPr="00A72FF2">
        <w:rPr>
          <w:sz w:val="14"/>
        </w:rPr>
        <w:t xml:space="preserve"> This is welcomed as an opportunity to reduce and ultimately abolish work to liberate humankind (Srnicek and Williams 2015). </w:t>
      </w:r>
      <w:r w:rsidRPr="001E2270">
        <w:rPr>
          <w:rStyle w:val="StyleUnderline"/>
        </w:rPr>
        <w:t xml:space="preserve">Others </w:t>
      </w:r>
      <w:proofErr w:type="spellStart"/>
      <w:r w:rsidRPr="001E2270">
        <w:rPr>
          <w:rStyle w:val="StyleUnderline"/>
        </w:rPr>
        <w:t>emphasise</w:t>
      </w:r>
      <w:proofErr w:type="spellEnd"/>
      <w:r w:rsidRPr="001E2270">
        <w:rPr>
          <w:rStyle w:val="StyleUnderline"/>
        </w:rPr>
        <w:t xml:space="preserve"> </w:t>
      </w:r>
      <w:r w:rsidRPr="00A72FF2">
        <w:rPr>
          <w:sz w:val="14"/>
        </w:rPr>
        <w:t xml:space="preserve">the remarkable fact </w:t>
      </w:r>
      <w:r w:rsidRPr="001E2270">
        <w:rPr>
          <w:rStyle w:val="StyleUnderline"/>
        </w:rPr>
        <w:t>that</w:t>
      </w:r>
      <w:r w:rsidRPr="00A72FF2">
        <w:rPr>
          <w:sz w:val="14"/>
        </w:rPr>
        <w:t xml:space="preserve"> throughout the past two centuries </w:t>
      </w:r>
      <w:r w:rsidRPr="001E2270">
        <w:rPr>
          <w:rStyle w:val="StyleUnderline"/>
        </w:rPr>
        <w:t>technological development has not challenged the centrality of work in modern lives,</w:t>
      </w:r>
      <w:r w:rsidRPr="00A72FF2">
        <w:rPr>
          <w:sz w:val="14"/>
        </w:rPr>
        <w:t xml:space="preserve"> despite the prospect that technological change would allow for much shorter working hours (e.g., Keynes 1930). This has not </w:t>
      </w:r>
      <w:proofErr w:type="spellStart"/>
      <w:r w:rsidRPr="00A72FF2">
        <w:rPr>
          <w:sz w:val="14"/>
        </w:rPr>
        <w:t>materialised</w:t>
      </w:r>
      <w:proofErr w:type="spellEnd"/>
      <w:r w:rsidRPr="00A72FF2">
        <w:rPr>
          <w:sz w:val="14"/>
        </w:rPr>
        <w:t xml:space="preserve"> due to the requirements of a work-</w:t>
      </w:r>
      <w:proofErr w:type="spellStart"/>
      <w:r w:rsidRPr="00A72FF2">
        <w:rPr>
          <w:sz w:val="14"/>
        </w:rPr>
        <w:t>centred</w:t>
      </w:r>
      <w:proofErr w:type="spellEnd"/>
      <w:r w:rsidRPr="00A72FF2">
        <w:rPr>
          <w:sz w:val="14"/>
        </w:rPr>
        <w:t xml:space="preserve">, work-dependent society. On the contrary, </w:t>
      </w:r>
      <w:r w:rsidRPr="001E2270">
        <w:rPr>
          <w:rStyle w:val="StyleUnderline"/>
        </w:rPr>
        <w:t>work has become more central to modern societies.</w:t>
      </w:r>
      <w:r w:rsidRPr="00A72FF2">
        <w:rPr>
          <w:sz w:val="14"/>
        </w:rPr>
        <w:t xml:space="preserve"> These deeper structural and cultural aspects and dependencies seem to remain unaffected by technological trends (Paulsen 2017; Weeks 2011).</w:t>
      </w:r>
    </w:p>
    <w:p w14:paraId="28950D07" w14:textId="77777777" w:rsidR="00386205" w:rsidRPr="00A72FF2" w:rsidRDefault="00386205" w:rsidP="00386205">
      <w:pPr>
        <w:rPr>
          <w:sz w:val="14"/>
        </w:rPr>
      </w:pPr>
      <w:r w:rsidRPr="00A72FF2">
        <w:rPr>
          <w:sz w:val="14"/>
        </w:rPr>
        <w:t xml:space="preserve">The ecological case for </w:t>
      </w:r>
      <w:proofErr w:type="spellStart"/>
      <w:r w:rsidRPr="00A72FF2">
        <w:rPr>
          <w:sz w:val="14"/>
        </w:rPr>
        <w:t>postwork</w:t>
      </w:r>
      <w:proofErr w:type="spellEnd"/>
    </w:p>
    <w:p w14:paraId="79217F9C" w14:textId="77777777" w:rsidR="00386205" w:rsidRPr="00A72FF2" w:rsidRDefault="00386205" w:rsidP="00386205">
      <w:pPr>
        <w:rPr>
          <w:sz w:val="14"/>
        </w:rPr>
      </w:pPr>
      <w:r w:rsidRPr="00A72FF2">
        <w:rPr>
          <w:sz w:val="14"/>
        </w:rPr>
        <w:t xml:space="preserve">The perspective of </w:t>
      </w:r>
      <w:proofErr w:type="spellStart"/>
      <w:r w:rsidRPr="00A72FF2">
        <w:rPr>
          <w:rStyle w:val="StyleUnderline"/>
        </w:rPr>
        <w:t>postwork</w:t>
      </w:r>
      <w:proofErr w:type="spellEnd"/>
      <w:r w:rsidRPr="00A72FF2">
        <w:rPr>
          <w:sz w:val="14"/>
        </w:rPr>
        <w:t xml:space="preserve">/critiques of work </w:t>
      </w:r>
      <w:r w:rsidRPr="001E2270">
        <w:rPr>
          <w:rStyle w:val="StyleUnderline"/>
        </w:rPr>
        <w:t xml:space="preserve">may enrich sustainability debates </w:t>
      </w:r>
      <w:r w:rsidRPr="00A72FF2">
        <w:rPr>
          <w:sz w:val="14"/>
        </w:rPr>
        <w:t xml:space="preserve">in many ways; here, </w:t>
      </w:r>
      <w:r w:rsidRPr="001E2270">
        <w:rPr>
          <w:rStyle w:val="StyleUnderline"/>
        </w:rPr>
        <w:t>our focus is again on ecological concerns</w:t>
      </w:r>
      <w:r w:rsidRPr="00A72FF2">
        <w:rPr>
          <w:sz w:val="14"/>
        </w:rPr>
        <w:t xml:space="preserve">. First, </w:t>
      </w:r>
      <w:proofErr w:type="spellStart"/>
      <w:r w:rsidRPr="00877105">
        <w:rPr>
          <w:rStyle w:val="StyleUnderline"/>
          <w:highlight w:val="yellow"/>
        </w:rPr>
        <w:t>postwork</w:t>
      </w:r>
      <w:proofErr w:type="spellEnd"/>
      <w:r w:rsidRPr="00877105">
        <w:rPr>
          <w:rStyle w:val="StyleUnderline"/>
          <w:highlight w:val="yellow"/>
        </w:rPr>
        <w:t xml:space="preserve"> offers</w:t>
      </w:r>
      <w:r w:rsidRPr="001E2270">
        <w:rPr>
          <w:rStyle w:val="StyleUnderline"/>
        </w:rPr>
        <w:t xml:space="preserve"> a </w:t>
      </w:r>
      <w:proofErr w:type="gramStart"/>
      <w:r w:rsidRPr="001E2270">
        <w:rPr>
          <w:rStyle w:val="StyleUnderline"/>
        </w:rPr>
        <w:t>much needed</w:t>
      </w:r>
      <w:proofErr w:type="gramEnd"/>
      <w:r w:rsidRPr="001E2270">
        <w:rPr>
          <w:rStyle w:val="StyleUnderline"/>
        </w:rPr>
        <w:t xml:space="preserve"> </w:t>
      </w:r>
      <w:r w:rsidRPr="00877105">
        <w:rPr>
          <w:rStyle w:val="Emphasis"/>
          <w:highlight w:val="yellow"/>
        </w:rPr>
        <w:t xml:space="preserve">change in </w:t>
      </w:r>
      <w:r w:rsidRPr="001B11B6">
        <w:rPr>
          <w:rStyle w:val="Emphasis"/>
        </w:rPr>
        <w:t xml:space="preserve">focus in </w:t>
      </w:r>
      <w:r w:rsidRPr="00877105">
        <w:rPr>
          <w:rStyle w:val="Emphasis"/>
          <w:highlight w:val="yellow"/>
        </w:rPr>
        <w:t xml:space="preserve">sustainability </w:t>
      </w:r>
      <w:r w:rsidRPr="001B11B6">
        <w:rPr>
          <w:rStyle w:val="Emphasis"/>
        </w:rPr>
        <w:t>debates</w:t>
      </w:r>
      <w:r w:rsidRPr="00A72FF2">
        <w:rPr>
          <w:sz w:val="14"/>
        </w:rPr>
        <w:t xml:space="preserve">, </w:t>
      </w:r>
      <w:r w:rsidRPr="00877105">
        <w:rPr>
          <w:rStyle w:val="StyleUnderline"/>
          <w:highlight w:val="yellow"/>
        </w:rPr>
        <w:t>away from</w:t>
      </w:r>
      <w:r w:rsidRPr="001E2270">
        <w:rPr>
          <w:rStyle w:val="StyleUnderline"/>
        </w:rPr>
        <w:t xml:space="preserve"> narrow critiques of individual consumption </w:t>
      </w:r>
      <w:r w:rsidRPr="001E2270">
        <w:rPr>
          <w:rStyle w:val="Emphasis"/>
        </w:rPr>
        <w:t xml:space="preserve">and </w:t>
      </w:r>
      <w:r w:rsidRPr="001B11B6">
        <w:rPr>
          <w:rStyle w:val="Emphasis"/>
        </w:rPr>
        <w:t xml:space="preserve">the </w:t>
      </w:r>
      <w:r w:rsidRPr="00877105">
        <w:rPr>
          <w:rStyle w:val="Emphasis"/>
          <w:highlight w:val="yellow"/>
        </w:rPr>
        <w:t>overemphasis on ‘green jobs’,</w:t>
      </w:r>
      <w:r w:rsidRPr="00877105">
        <w:rPr>
          <w:sz w:val="14"/>
          <w:highlight w:val="yellow"/>
        </w:rPr>
        <w:t xml:space="preserve"> </w:t>
      </w:r>
      <w:r w:rsidRPr="00877105">
        <w:rPr>
          <w:rStyle w:val="StyleUnderline"/>
          <w:highlight w:val="yellow"/>
        </w:rPr>
        <w:t>towards understanding work as one central cause of sustained societal unsustainability</w:t>
      </w:r>
      <w:r w:rsidRPr="00A72FF2">
        <w:rPr>
          <w:sz w:val="14"/>
        </w:rPr>
        <w:t xml:space="preserve">. </w:t>
      </w:r>
      <w:proofErr w:type="spellStart"/>
      <w:r w:rsidRPr="001E2270">
        <w:rPr>
          <w:rStyle w:val="StyleUnderline"/>
        </w:rPr>
        <w:t>Postwork</w:t>
      </w:r>
      <w:proofErr w:type="spellEnd"/>
      <w:r w:rsidRPr="001E2270">
        <w:rPr>
          <w:rStyle w:val="StyleUnderline"/>
        </w:rPr>
        <w:t xml:space="preserve"> directs the focus towards </w:t>
      </w:r>
      <w:r w:rsidRPr="001E2270">
        <w:rPr>
          <w:rStyle w:val="Emphasis"/>
        </w:rPr>
        <w:t>crucial overlooked issues</w:t>
      </w:r>
      <w:r w:rsidRPr="00A72FF2">
        <w:rPr>
          <w:sz w:val="14"/>
        </w:rPr>
        <w:t xml:space="preserve">, </w:t>
      </w:r>
      <w:proofErr w:type="gramStart"/>
      <w:r w:rsidRPr="001E2270">
        <w:rPr>
          <w:rStyle w:val="StyleUnderline"/>
        </w:rPr>
        <w:t>e.g.</w:t>
      </w:r>
      <w:proofErr w:type="gramEnd"/>
      <w:r w:rsidRPr="001E2270">
        <w:rPr>
          <w:rStyle w:val="StyleUnderline"/>
        </w:rPr>
        <w:t xml:space="preserve"> the ways in which work is ecologically harmful, or which problems arise due to the social and cultural significance of modern-day work</w:t>
      </w:r>
      <w:r w:rsidRPr="00A72FF2">
        <w:rPr>
          <w:sz w:val="14"/>
        </w:rPr>
        <w:t xml:space="preserve">, </w:t>
      </w:r>
      <w:r w:rsidRPr="00877105">
        <w:rPr>
          <w:rStyle w:val="Emphasis"/>
          <w:highlight w:val="yellow"/>
        </w:rPr>
        <w:t>including existential dependencies on it.</w:t>
      </w:r>
      <w:r w:rsidRPr="00A72FF2">
        <w:rPr>
          <w:sz w:val="14"/>
        </w:rPr>
        <w:t xml:space="preserve"> </w:t>
      </w:r>
      <w:proofErr w:type="spellStart"/>
      <w:r w:rsidRPr="00A72FF2">
        <w:rPr>
          <w:rStyle w:val="StyleUnderline"/>
        </w:rPr>
        <w:t>Postwork</w:t>
      </w:r>
      <w:proofErr w:type="spellEnd"/>
      <w:r w:rsidRPr="00A72FF2">
        <w:rPr>
          <w:rStyle w:val="StyleUnderline"/>
        </w:rPr>
        <w:t xml:space="preserve"> seeks to </w:t>
      </w:r>
      <w:r w:rsidRPr="00A72FF2">
        <w:rPr>
          <w:rStyle w:val="Emphasis"/>
        </w:rPr>
        <w:t>re-</w:t>
      </w:r>
      <w:proofErr w:type="spellStart"/>
      <w:r w:rsidRPr="00A72FF2">
        <w:rPr>
          <w:rStyle w:val="Emphasis"/>
        </w:rPr>
        <w:t>politicise</w:t>
      </w:r>
      <w:proofErr w:type="spellEnd"/>
      <w:r w:rsidRPr="00A72FF2">
        <w:rPr>
          <w:rStyle w:val="Emphasis"/>
        </w:rPr>
        <w:t xml:space="preserve"> work</w:t>
      </w:r>
      <w:r w:rsidRPr="00A72FF2">
        <w:rPr>
          <w:sz w:val="14"/>
        </w:rPr>
        <w:t xml:space="preserve">, </w:t>
      </w:r>
      <w:proofErr w:type="spellStart"/>
      <w:r w:rsidRPr="001E2270">
        <w:rPr>
          <w:rStyle w:val="StyleUnderline"/>
        </w:rPr>
        <w:t>recognising</w:t>
      </w:r>
      <w:proofErr w:type="spellEnd"/>
      <w:r w:rsidRPr="001E2270">
        <w:rPr>
          <w:rStyle w:val="StyleUnderline"/>
        </w:rPr>
        <w:t xml:space="preserve"> that its conception and societal </w:t>
      </w:r>
      <w:proofErr w:type="spellStart"/>
      <w:r w:rsidRPr="001E2270">
        <w:rPr>
          <w:rStyle w:val="StyleUnderline"/>
        </w:rPr>
        <w:t>organisation</w:t>
      </w:r>
      <w:proofErr w:type="spellEnd"/>
      <w:r w:rsidRPr="001E2270">
        <w:rPr>
          <w:rStyle w:val="StyleUnderline"/>
        </w:rPr>
        <w:t xml:space="preserve"> are social constructs and therefore political, and must accordingly be open to debate</w:t>
      </w:r>
      <w:r w:rsidRPr="00A72FF2">
        <w:rPr>
          <w:sz w:val="14"/>
        </w:rPr>
        <w:t xml:space="preserve"> (Weeks 2011). </w:t>
      </w:r>
      <w:r w:rsidRPr="001E2270">
        <w:rPr>
          <w:rStyle w:val="StyleUnderline"/>
        </w:rPr>
        <w:t>This opens conceptual space and enables open-minded debates</w:t>
      </w:r>
      <w:r w:rsidRPr="00A72FF2">
        <w:rPr>
          <w:sz w:val="14"/>
        </w:rPr>
        <w:t xml:space="preserve"> </w:t>
      </w:r>
      <w:r w:rsidRPr="001E2270">
        <w:rPr>
          <w:rStyle w:val="StyleUnderline"/>
        </w:rPr>
        <w:t xml:space="preserve">about the meaning, </w:t>
      </w:r>
      <w:proofErr w:type="gramStart"/>
      <w:r w:rsidRPr="001E2270">
        <w:rPr>
          <w:rStyle w:val="StyleUnderline"/>
        </w:rPr>
        <w:t>value</w:t>
      </w:r>
      <w:proofErr w:type="gramEnd"/>
      <w:r w:rsidRPr="001E2270">
        <w:rPr>
          <w:rStyle w:val="StyleUnderline"/>
        </w:rPr>
        <w:t xml:space="preserve"> and purpose of work: what kind of work is, for individuals, society and the biosphere as a whole, meaningful, pointless, or outright harmful</w:t>
      </w:r>
      <w:r w:rsidRPr="00A72FF2">
        <w:rPr>
          <w:sz w:val="14"/>
        </w:rPr>
        <w:t xml:space="preserve"> (Graeber 2018)?</w:t>
      </w:r>
    </w:p>
    <w:p w14:paraId="15297B1C" w14:textId="77777777" w:rsidR="00386205" w:rsidRPr="00A72FF2" w:rsidRDefault="00386205" w:rsidP="00386205">
      <w:pPr>
        <w:rPr>
          <w:sz w:val="14"/>
        </w:rPr>
      </w:pPr>
      <w:r w:rsidRPr="00A72FF2">
        <w:rPr>
          <w:sz w:val="14"/>
        </w:rPr>
        <w:t xml:space="preserve">Such </w:t>
      </w:r>
      <w:r w:rsidRPr="00404E8D">
        <w:rPr>
          <w:rStyle w:val="StyleUnderline"/>
        </w:rPr>
        <w:t>debates and enhanced understanding about the means and ends of work,</w:t>
      </w:r>
      <w:r w:rsidRPr="00A72FF2">
        <w:rPr>
          <w:sz w:val="14"/>
        </w:rPr>
        <w:t xml:space="preserve"> and the range of problems associated with it, would be important in several regards. </w:t>
      </w:r>
      <w:r w:rsidRPr="00404E8D">
        <w:rPr>
          <w:rStyle w:val="StyleUnderline"/>
        </w:rPr>
        <w:t xml:space="preserve">In ecological regard it facilitates the ecologically necessary, substantial reduction of work, </w:t>
      </w:r>
      <w:proofErr w:type="gramStart"/>
      <w:r w:rsidRPr="00404E8D">
        <w:rPr>
          <w:rStyle w:val="StyleUnderline"/>
        </w:rPr>
        <w:t>production</w:t>
      </w:r>
      <w:proofErr w:type="gramEnd"/>
      <w:r w:rsidRPr="00404E8D">
        <w:rPr>
          <w:rStyle w:val="StyleUnderline"/>
        </w:rPr>
        <w:t xml:space="preserve"> and consumption </w:t>
      </w:r>
      <w:r w:rsidRPr="00A72FF2">
        <w:rPr>
          <w:sz w:val="14"/>
        </w:rPr>
        <w:t xml:space="preserve">(Frey 2019; Haberl et al. 2009). Reducing work/working hours is one of the key premises of </w:t>
      </w:r>
      <w:proofErr w:type="spellStart"/>
      <w:r w:rsidRPr="00A72FF2">
        <w:rPr>
          <w:sz w:val="14"/>
        </w:rPr>
        <w:t>postwork</w:t>
      </w:r>
      <w:proofErr w:type="spellEnd"/>
      <w:r w:rsidRPr="00A72FF2">
        <w:rPr>
          <w:sz w:val="14"/>
        </w:rPr>
        <w:t>, aiming at de-</w:t>
      </w:r>
      <w:proofErr w:type="spellStart"/>
      <w:r w:rsidRPr="00A72FF2">
        <w:rPr>
          <w:sz w:val="14"/>
        </w:rPr>
        <w:t>centring</w:t>
      </w:r>
      <w:proofErr w:type="spellEnd"/>
      <w:r w:rsidRPr="00A72FF2">
        <w:rPr>
          <w:sz w:val="14"/>
        </w:rPr>
        <w:t xml:space="preserve"> and de-</w:t>
      </w:r>
      <w:proofErr w:type="spellStart"/>
      <w:r w:rsidRPr="00A72FF2">
        <w:rPr>
          <w:sz w:val="14"/>
        </w:rPr>
        <w:t>normalising</w:t>
      </w:r>
      <w:proofErr w:type="spellEnd"/>
      <w:r w:rsidRPr="00A72FF2">
        <w:rPr>
          <w:sz w:val="14"/>
        </w:rPr>
        <w:t xml:space="preserve"> work, and releasing time, </w:t>
      </w:r>
      <w:proofErr w:type="gramStart"/>
      <w:r w:rsidRPr="00A72FF2">
        <w:rPr>
          <w:sz w:val="14"/>
        </w:rPr>
        <w:t>energy</w:t>
      </w:r>
      <w:proofErr w:type="gramEnd"/>
      <w:r w:rsidRPr="00A72FF2">
        <w:rPr>
          <w:sz w:val="14"/>
        </w:rPr>
        <w:t xml:space="preserve"> and creativity for purposes other than work (</w:t>
      </w:r>
      <w:proofErr w:type="spellStart"/>
      <w:r w:rsidRPr="00A72FF2">
        <w:rPr>
          <w:sz w:val="14"/>
        </w:rPr>
        <w:t>Coote</w:t>
      </w:r>
      <w:proofErr w:type="spellEnd"/>
      <w:r w:rsidRPr="00A72FF2">
        <w:rPr>
          <w:sz w:val="14"/>
        </w:rPr>
        <w:t xml:space="preserve"> 2013). </w:t>
      </w:r>
      <w:r w:rsidRPr="00404E8D">
        <w:rPr>
          <w:rStyle w:val="StyleUnderline"/>
        </w:rPr>
        <w:t>From an ecological perspective, reducing</w:t>
      </w:r>
      <w:r w:rsidRPr="00A72FF2">
        <w:rPr>
          <w:sz w:val="14"/>
        </w:rPr>
        <w:t xml:space="preserve"> the amount of </w:t>
      </w:r>
      <w:r w:rsidRPr="00404E8D">
        <w:rPr>
          <w:rStyle w:val="StyleUnderline"/>
        </w:rPr>
        <w:t>work would reduce the dependency on a commodity-intensive mode of living</w:t>
      </w:r>
      <w:r w:rsidRPr="00A72FF2">
        <w:rPr>
          <w:sz w:val="14"/>
        </w:rPr>
        <w:t xml:space="preserve">, and allow space for more sustainable practices (Frayne 2016). </w:t>
      </w:r>
      <w:r w:rsidRPr="00404E8D">
        <w:rPr>
          <w:rStyle w:val="StyleUnderline"/>
        </w:rPr>
        <w:t>Reducing work would also help mitigate all other work-induced environmental pressures</w:t>
      </w:r>
      <w:r w:rsidRPr="00A72FF2">
        <w:rPr>
          <w:sz w:val="14"/>
        </w:rPr>
        <w:t xml:space="preserve"> described above, especially the ‘Scale factor’ (Knight, Rosa, and Schor 2013), </w:t>
      </w:r>
      <w:proofErr w:type="gramStart"/>
      <w:r w:rsidRPr="00A72FF2">
        <w:rPr>
          <w:sz w:val="14"/>
        </w:rPr>
        <w:t>i.e.</w:t>
      </w:r>
      <w:proofErr w:type="gramEnd"/>
      <w:r w:rsidRPr="00A72FF2">
        <w:rPr>
          <w:sz w:val="14"/>
        </w:rPr>
        <w:t xml:space="preserve"> the amount of resources and energy consumed, and waste, including emissions, created through work. </w:t>
      </w:r>
      <w:r w:rsidRPr="00404E8D">
        <w:rPr>
          <w:rStyle w:val="StyleUnderline"/>
        </w:rPr>
        <w:t xml:space="preserve">A </w:t>
      </w:r>
      <w:proofErr w:type="spellStart"/>
      <w:r w:rsidRPr="00404E8D">
        <w:rPr>
          <w:rStyle w:val="StyleUnderline"/>
        </w:rPr>
        <w:t>postwork</w:t>
      </w:r>
      <w:proofErr w:type="spellEnd"/>
      <w:r w:rsidRPr="00404E8D">
        <w:rPr>
          <w:rStyle w:val="StyleUnderline"/>
        </w:rPr>
        <w:t xml:space="preserve"> approach facilitates debate on the politics of ecological</w:t>
      </w:r>
      <w:r w:rsidRPr="00A72FF2">
        <w:rPr>
          <w:sz w:val="14"/>
        </w:rPr>
        <w:t xml:space="preserve"> </w:t>
      </w:r>
      <w:r w:rsidRPr="00404E8D">
        <w:rPr>
          <w:rStyle w:val="StyleUnderline"/>
        </w:rPr>
        <w:t>work reduction which entails difficult question</w:t>
      </w:r>
      <w:r w:rsidRPr="00A72FF2">
        <w:rPr>
          <w:sz w:val="14"/>
        </w:rPr>
        <w:t xml:space="preserve">s: for example, </w:t>
      </w:r>
      <w:r w:rsidRPr="00404E8D">
        <w:rPr>
          <w:rStyle w:val="StyleUnderline"/>
        </w:rPr>
        <w:t>which industries and fields of employment are to be phased out?</w:t>
      </w:r>
      <w:r w:rsidRPr="00A72FF2">
        <w:rPr>
          <w:sz w:val="14"/>
        </w:rPr>
        <w:t xml:space="preserve"> Which fields will need to be </w:t>
      </w:r>
      <w:proofErr w:type="spellStart"/>
      <w:r w:rsidRPr="00A72FF2">
        <w:rPr>
          <w:sz w:val="14"/>
        </w:rPr>
        <w:t>favoured</w:t>
      </w:r>
      <w:proofErr w:type="spellEnd"/>
      <w:r w:rsidRPr="00A72FF2">
        <w:rPr>
          <w:sz w:val="14"/>
        </w:rPr>
        <w:t xml:space="preserve"> and upon what grounds? </w:t>
      </w:r>
      <w:r w:rsidRPr="00404E8D">
        <w:rPr>
          <w:rStyle w:val="StyleUnderline"/>
        </w:rPr>
        <w:t xml:space="preserve">Which kinds of work in which sectors are socially important and should therefore be </w:t>
      </w:r>
      <w:proofErr w:type="spellStart"/>
      <w:r w:rsidRPr="00404E8D">
        <w:rPr>
          <w:rStyle w:val="StyleUnderline"/>
        </w:rPr>
        <w:t>organised</w:t>
      </w:r>
      <w:proofErr w:type="spellEnd"/>
      <w:r w:rsidRPr="00404E8D">
        <w:rPr>
          <w:rStyle w:val="StyleUnderline"/>
        </w:rPr>
        <w:t xml:space="preserve"> differently</w:t>
      </w:r>
      <w:r w:rsidRPr="00A72FF2">
        <w:rPr>
          <w:sz w:val="14"/>
        </w:rPr>
        <w:t xml:space="preserve">, especially when altering the energy basis of work due to climate change mitigation which implies </w:t>
      </w:r>
      <w:proofErr w:type="spellStart"/>
      <w:r w:rsidRPr="00A72FF2">
        <w:rPr>
          <w:sz w:val="14"/>
        </w:rPr>
        <w:t>decentralised</w:t>
      </w:r>
      <w:proofErr w:type="spellEnd"/>
      <w:r w:rsidRPr="00A72FF2">
        <w:rPr>
          <w:sz w:val="14"/>
        </w:rPr>
        <w:t xml:space="preserve">, locally specific, </w:t>
      </w:r>
      <w:proofErr w:type="gramStart"/>
      <w:r w:rsidRPr="00A72FF2">
        <w:rPr>
          <w:sz w:val="14"/>
        </w:rPr>
        <w:t>intermittent</w:t>
      </w:r>
      <w:proofErr w:type="gramEnd"/>
      <w:r w:rsidRPr="00A72FF2">
        <w:rPr>
          <w:sz w:val="14"/>
        </w:rPr>
        <w:t xml:space="preserve"> and less concentrated energy sources (</w:t>
      </w:r>
      <w:proofErr w:type="spellStart"/>
      <w:r w:rsidRPr="00A72FF2">
        <w:rPr>
          <w:sz w:val="14"/>
        </w:rPr>
        <w:t>Malm</w:t>
      </w:r>
      <w:proofErr w:type="spellEnd"/>
      <w:r w:rsidRPr="00A72FF2">
        <w:rPr>
          <w:sz w:val="14"/>
        </w:rPr>
        <w:t xml:space="preserve"> 2013)? </w:t>
      </w:r>
      <w:r w:rsidRPr="00877105">
        <w:rPr>
          <w:rStyle w:val="StyleUnderline"/>
          <w:highlight w:val="yellow"/>
        </w:rPr>
        <w:t>These questions are decisive fo</w:t>
      </w:r>
      <w:r w:rsidRPr="00404E8D">
        <w:rPr>
          <w:rStyle w:val="StyleUnderline"/>
        </w:rPr>
        <w:t>r future (un-)</w:t>
      </w:r>
      <w:r w:rsidRPr="00877105">
        <w:rPr>
          <w:rStyle w:val="StyleUnderline"/>
          <w:highlight w:val="yellow"/>
        </w:rPr>
        <w:t>sustainability</w:t>
      </w:r>
      <w:r w:rsidRPr="00404E8D">
        <w:rPr>
          <w:rStyle w:val="StyleUnderline"/>
        </w:rPr>
        <w:t xml:space="preserve">, and </w:t>
      </w:r>
      <w:r w:rsidRPr="00877105">
        <w:rPr>
          <w:rStyle w:val="StyleUnderline"/>
          <w:highlight w:val="yellow"/>
        </w:rPr>
        <w:t>yet</w:t>
      </w:r>
      <w:r w:rsidRPr="00404E8D">
        <w:rPr>
          <w:rStyle w:val="StyleUnderline"/>
        </w:rPr>
        <w:t xml:space="preserve"> serious </w:t>
      </w:r>
      <w:r w:rsidRPr="00877105">
        <w:rPr>
          <w:rStyle w:val="StyleUnderline"/>
          <w:highlight w:val="yellow"/>
        </w:rPr>
        <w:t>attempts at a solution are</w:t>
      </w:r>
      <w:r w:rsidRPr="00404E8D">
        <w:rPr>
          <w:rStyle w:val="StyleUnderline"/>
        </w:rPr>
        <w:t xml:space="preserve"> </w:t>
      </w:r>
      <w:r w:rsidRPr="00404E8D">
        <w:rPr>
          <w:rStyle w:val="StyleUnderline"/>
        </w:rPr>
        <w:lastRenderedPageBreak/>
        <w:t xml:space="preserve">presently </w:t>
      </w:r>
      <w:r w:rsidRPr="00877105">
        <w:rPr>
          <w:rStyle w:val="StyleUnderline"/>
          <w:highlight w:val="yellow"/>
        </w:rPr>
        <w:t>forestalled by</w:t>
      </w:r>
      <w:r w:rsidRPr="00404E8D">
        <w:rPr>
          <w:rStyle w:val="StyleUnderline"/>
        </w:rPr>
        <w:t xml:space="preserve"> the </w:t>
      </w:r>
      <w:r w:rsidRPr="00877105">
        <w:rPr>
          <w:rStyle w:val="Emphasis"/>
          <w:highlight w:val="yellow"/>
        </w:rPr>
        <w:t>unquestioned sanctity that</w:t>
      </w:r>
      <w:r w:rsidRPr="00404E8D">
        <w:rPr>
          <w:rStyle w:val="Emphasis"/>
        </w:rPr>
        <w:t xml:space="preserve"> work</w:t>
      </w:r>
      <w:r w:rsidRPr="00877105">
        <w:rPr>
          <w:rStyle w:val="Emphasis"/>
          <w:highlight w:val="yellow"/>
        </w:rPr>
        <w:t>, ‘jobs’</w:t>
      </w:r>
      <w:r w:rsidRPr="00404E8D">
        <w:rPr>
          <w:rStyle w:val="Emphasis"/>
        </w:rPr>
        <w:t xml:space="preserve"> or ‘full employment’ </w:t>
      </w:r>
      <w:r w:rsidRPr="00877105">
        <w:rPr>
          <w:rStyle w:val="Emphasis"/>
          <w:highlight w:val="yellow"/>
        </w:rPr>
        <w:t>enjoy</w:t>
      </w:r>
      <w:r w:rsidRPr="00A72FF2">
        <w:rPr>
          <w:sz w:val="14"/>
        </w:rPr>
        <w:t xml:space="preserve"> (Frayne 2015b).</w:t>
      </w:r>
    </w:p>
    <w:p w14:paraId="7364A953" w14:textId="77777777" w:rsidR="00386205" w:rsidRPr="008018E5" w:rsidRDefault="00386205" w:rsidP="00386205">
      <w:pPr>
        <w:rPr>
          <w:b/>
          <w:iCs/>
          <w:u w:val="single"/>
          <w:bdr w:val="single" w:sz="12" w:space="0" w:color="auto"/>
        </w:rPr>
      </w:pPr>
      <w:proofErr w:type="spellStart"/>
      <w:r w:rsidRPr="00404E8D">
        <w:rPr>
          <w:rStyle w:val="StyleUnderline"/>
        </w:rPr>
        <w:t>Postwork</w:t>
      </w:r>
      <w:proofErr w:type="spellEnd"/>
      <w:r w:rsidRPr="00404E8D">
        <w:rPr>
          <w:rStyle w:val="StyleUnderline"/>
        </w:rPr>
        <w:t xml:space="preserve"> is also conducive to rethinking the </w:t>
      </w:r>
      <w:proofErr w:type="spellStart"/>
      <w:r w:rsidRPr="00404E8D">
        <w:rPr>
          <w:rStyle w:val="StyleUnderline"/>
        </w:rPr>
        <w:t>organisation</w:t>
      </w:r>
      <w:proofErr w:type="spellEnd"/>
      <w:r w:rsidRPr="00404E8D">
        <w:rPr>
          <w:rStyle w:val="StyleUnderline"/>
        </w:rPr>
        <w:t xml:space="preserve"> of work. </w:t>
      </w:r>
      <w:r w:rsidRPr="00877105">
        <w:rPr>
          <w:rStyle w:val="StyleUnderline"/>
          <w:highlight w:val="yellow"/>
        </w:rPr>
        <w:t>There are</w:t>
      </w:r>
      <w:r w:rsidRPr="00404E8D">
        <w:rPr>
          <w:rStyle w:val="StyleUnderline"/>
        </w:rPr>
        <w:t xml:space="preserve"> plausible </w:t>
      </w:r>
      <w:r w:rsidRPr="00877105">
        <w:rPr>
          <w:rStyle w:val="StyleUnderline"/>
          <w:highlight w:val="yellow"/>
        </w:rPr>
        <w:t xml:space="preserve">arguments in </w:t>
      </w:r>
      <w:proofErr w:type="spellStart"/>
      <w:r w:rsidRPr="00877105">
        <w:rPr>
          <w:rStyle w:val="StyleUnderline"/>
          <w:highlight w:val="yellow"/>
        </w:rPr>
        <w:t>favour</w:t>
      </w:r>
      <w:proofErr w:type="spellEnd"/>
      <w:r w:rsidRPr="00877105">
        <w:rPr>
          <w:rStyle w:val="StyleUnderline"/>
          <w:highlight w:val="yellow"/>
        </w:rPr>
        <w:t xml:space="preserve"> of</w:t>
      </w:r>
      <w:r w:rsidRPr="00404E8D">
        <w:rPr>
          <w:rStyle w:val="StyleUnderline"/>
        </w:rPr>
        <w:t xml:space="preserve"> new institutions of </w:t>
      </w:r>
      <w:r w:rsidRPr="00877105">
        <w:rPr>
          <w:rStyle w:val="Emphasis"/>
          <w:highlight w:val="yellow"/>
        </w:rPr>
        <w:t>democratic control over the economy</w:t>
      </w:r>
      <w:r w:rsidRPr="00404E8D">
        <w:rPr>
          <w:rStyle w:val="StyleUnderline"/>
        </w:rPr>
        <w:t>,</w:t>
      </w:r>
      <w:r w:rsidRPr="00A72FF2">
        <w:rPr>
          <w:sz w:val="14"/>
        </w:rPr>
        <w:t xml:space="preserve"> </w:t>
      </w:r>
      <w:proofErr w:type="gramStart"/>
      <w:r w:rsidRPr="00A72FF2">
        <w:rPr>
          <w:sz w:val="14"/>
        </w:rPr>
        <w:t>i.e.</w:t>
      </w:r>
      <w:proofErr w:type="gramEnd"/>
      <w:r w:rsidRPr="00A72FF2">
        <w:rPr>
          <w:sz w:val="14"/>
        </w:rPr>
        <w:t xml:space="preserve"> economic democracy (</w:t>
      </w:r>
      <w:proofErr w:type="spellStart"/>
      <w:r w:rsidRPr="00A72FF2">
        <w:rPr>
          <w:sz w:val="14"/>
        </w:rPr>
        <w:t>Johanisova</w:t>
      </w:r>
      <w:proofErr w:type="spellEnd"/>
      <w:r w:rsidRPr="00A72FF2">
        <w:rPr>
          <w:sz w:val="14"/>
        </w:rPr>
        <w:t xml:space="preserve"> and Wolf 2012). </w:t>
      </w:r>
      <w:r w:rsidRPr="00404E8D">
        <w:rPr>
          <w:rStyle w:val="StyleUnderline"/>
        </w:rPr>
        <w:t>This is urgent and necessary to distribute a very tight remaining carbon budget fairly and wisely</w:t>
      </w:r>
      <w:r w:rsidRPr="00A72FF2">
        <w:rPr>
          <w:sz w:val="14"/>
        </w:rPr>
        <w:t xml:space="preserve"> (IPCC 2018), to keep economic power in check, and </w:t>
      </w:r>
      <w:r w:rsidRPr="00404E8D">
        <w:rPr>
          <w:rStyle w:val="StyleUnderline"/>
        </w:rPr>
        <w:t xml:space="preserve">to gain public sovereignty over fundamental </w:t>
      </w:r>
      <w:r w:rsidRPr="001B11B6">
        <w:rPr>
          <w:rStyle w:val="StyleUnderline"/>
        </w:rPr>
        <w:t>economic decisions that are pivotal for (un-)sustainable trajectories</w:t>
      </w:r>
      <w:r w:rsidRPr="001B11B6">
        <w:rPr>
          <w:sz w:val="14"/>
        </w:rPr>
        <w:t xml:space="preserve"> (Gould, Pellow, and </w:t>
      </w:r>
      <w:proofErr w:type="spellStart"/>
      <w:r w:rsidRPr="001B11B6">
        <w:rPr>
          <w:sz w:val="14"/>
        </w:rPr>
        <w:t>Schnaiberg</w:t>
      </w:r>
      <w:proofErr w:type="spellEnd"/>
      <w:r w:rsidRPr="001B11B6">
        <w:rPr>
          <w:sz w:val="14"/>
        </w:rPr>
        <w:t xml:space="preserve"> 2004). </w:t>
      </w:r>
      <w:r w:rsidRPr="001B11B6">
        <w:rPr>
          <w:rStyle w:val="StyleUnderline"/>
        </w:rPr>
        <w:t xml:space="preserve">An obstacle to this is one institution </w:t>
      </w:r>
      <w:proofErr w:type="gramStart"/>
      <w:r w:rsidRPr="001B11B6">
        <w:rPr>
          <w:rStyle w:val="StyleUnderline"/>
        </w:rPr>
        <w:t>in particular which</w:t>
      </w:r>
      <w:proofErr w:type="gramEnd"/>
      <w:r w:rsidRPr="001B11B6">
        <w:rPr>
          <w:rStyle w:val="StyleUnderline"/>
        </w:rPr>
        <w:t xml:space="preserve"> is </w:t>
      </w:r>
      <w:r w:rsidRPr="001B11B6">
        <w:rPr>
          <w:rStyle w:val="Emphasis"/>
        </w:rPr>
        <w:t>rarely under close scrutiny</w:t>
      </w:r>
      <w:r w:rsidRPr="001B11B6">
        <w:rPr>
          <w:sz w:val="14"/>
        </w:rPr>
        <w:t xml:space="preserve">: </w:t>
      </w:r>
      <w:r w:rsidRPr="001B11B6">
        <w:rPr>
          <w:rStyle w:val="StyleUnderline"/>
        </w:rPr>
        <w:t xml:space="preserve">the </w:t>
      </w:r>
      <w:proofErr w:type="spellStart"/>
      <w:r w:rsidRPr="001B11B6">
        <w:rPr>
          <w:rStyle w:val="StyleUnderline"/>
        </w:rPr>
        <w:t>labour</w:t>
      </w:r>
      <w:proofErr w:type="spellEnd"/>
      <w:r w:rsidRPr="001B11B6">
        <w:rPr>
          <w:rStyle w:val="StyleUnderline"/>
        </w:rPr>
        <w:t xml:space="preserve"> market, a social construct linked to the advent of modern work in form of the commodity of </w:t>
      </w:r>
      <w:proofErr w:type="spellStart"/>
      <w:r w:rsidRPr="001B11B6">
        <w:rPr>
          <w:rStyle w:val="StyleUnderline"/>
        </w:rPr>
        <w:t>labour</w:t>
      </w:r>
      <w:proofErr w:type="spellEnd"/>
      <w:r w:rsidRPr="001B11B6">
        <w:rPr>
          <w:sz w:val="14"/>
        </w:rPr>
        <w:t xml:space="preserve"> (Applebaum 1992). </w:t>
      </w:r>
      <w:r w:rsidRPr="001B11B6">
        <w:rPr>
          <w:rStyle w:val="StyleUnderline"/>
        </w:rPr>
        <w:t xml:space="preserve">It is an </w:t>
      </w:r>
      <w:r w:rsidRPr="001B11B6">
        <w:rPr>
          <w:rStyle w:val="Emphasis"/>
        </w:rPr>
        <w:t>undemocratic mechanism</w:t>
      </w:r>
      <w:r w:rsidRPr="001B11B6">
        <w:rPr>
          <w:sz w:val="14"/>
        </w:rPr>
        <w:t xml:space="preserve">, usually </w:t>
      </w:r>
      <w:proofErr w:type="spellStart"/>
      <w:r w:rsidRPr="001B11B6">
        <w:rPr>
          <w:rStyle w:val="StyleUnderline"/>
        </w:rPr>
        <w:t>characterised</w:t>
      </w:r>
      <w:proofErr w:type="spellEnd"/>
      <w:r w:rsidRPr="001B11B6">
        <w:rPr>
          <w:rStyle w:val="StyleUnderline"/>
        </w:rPr>
        <w:t xml:space="preserve"> by high levels of </w:t>
      </w:r>
      <w:r w:rsidRPr="001B11B6">
        <w:rPr>
          <w:rStyle w:val="Emphasis"/>
        </w:rPr>
        <w:t>unfreedom and coercion</w:t>
      </w:r>
      <w:r w:rsidRPr="001B11B6">
        <w:rPr>
          <w:sz w:val="14"/>
        </w:rPr>
        <w:t xml:space="preserve"> (Anderson 2017; Graeber 2018; Paulsen 2015) </w:t>
      </w:r>
      <w:r w:rsidRPr="001B11B6">
        <w:rPr>
          <w:rStyle w:val="StyleUnderline"/>
        </w:rPr>
        <w:t xml:space="preserve">that allocates waged work in a </w:t>
      </w:r>
      <w:r w:rsidRPr="001B11B6">
        <w:rPr>
          <w:rStyle w:val="Emphasis"/>
        </w:rPr>
        <w:t>competitive mode as an artificially scarce, ‘fictitious’ commodity</w:t>
      </w:r>
      <w:r w:rsidRPr="001B11B6">
        <w:rPr>
          <w:sz w:val="14"/>
        </w:rPr>
        <w:t xml:space="preserve"> (Polanyi 2001 [1944]). 4 </w:t>
      </w:r>
      <w:r w:rsidRPr="001B11B6">
        <w:rPr>
          <w:rStyle w:val="StyleUnderline"/>
        </w:rPr>
        <w:t xml:space="preserve">It does so according to availability of money and motives of gain on the part of </w:t>
      </w:r>
      <w:proofErr w:type="gramStart"/>
      <w:r w:rsidRPr="001B11B6">
        <w:rPr>
          <w:rStyle w:val="StyleUnderline"/>
        </w:rPr>
        <w:t>employers, and</w:t>
      </w:r>
      <w:proofErr w:type="gramEnd"/>
      <w:r w:rsidRPr="001B11B6">
        <w:rPr>
          <w:rStyle w:val="StyleUnderline"/>
        </w:rPr>
        <w:t xml:space="preserve"> appears therefore inappropriate for distributing </w:t>
      </w:r>
      <w:proofErr w:type="spellStart"/>
      <w:r w:rsidRPr="001B11B6">
        <w:rPr>
          <w:rStyle w:val="StyleUnderline"/>
        </w:rPr>
        <w:t>labour</w:t>
      </w:r>
      <w:proofErr w:type="spellEnd"/>
      <w:r w:rsidRPr="001B11B6">
        <w:rPr>
          <w:rStyle w:val="StyleUnderline"/>
        </w:rPr>
        <w:t xml:space="preserve"> according to </w:t>
      </w:r>
      <w:r w:rsidRPr="001B11B6">
        <w:rPr>
          <w:rStyle w:val="Emphasis"/>
        </w:rPr>
        <w:t>sustainability criteria and related societal needs</w:t>
      </w:r>
      <w:r w:rsidRPr="001B11B6">
        <w:rPr>
          <w:sz w:val="14"/>
        </w:rPr>
        <w:t>.</w:t>
      </w:r>
      <w:r w:rsidRPr="00A72FF2">
        <w:rPr>
          <w:sz w:val="14"/>
        </w:rPr>
        <w:t xml:space="preserve"> </w:t>
      </w:r>
      <w:r w:rsidRPr="00877105">
        <w:rPr>
          <w:rStyle w:val="StyleUnderline"/>
          <w:highlight w:val="yellow"/>
        </w:rPr>
        <w:t xml:space="preserve">As long as </w:t>
      </w:r>
      <w:r w:rsidRPr="001B11B6">
        <w:rPr>
          <w:rStyle w:val="Emphasis"/>
        </w:rPr>
        <w:t xml:space="preserve">unsustainable and/or </w:t>
      </w:r>
      <w:r w:rsidRPr="00877105">
        <w:rPr>
          <w:rStyle w:val="Emphasis"/>
          <w:highlight w:val="yellow"/>
        </w:rPr>
        <w:t>unnecessary jobs are profitable</w:t>
      </w:r>
      <w:r w:rsidRPr="00404E8D">
        <w:rPr>
          <w:rStyle w:val="Emphasis"/>
        </w:rPr>
        <w:t xml:space="preserve"> </w:t>
      </w:r>
      <w:r w:rsidRPr="00A72FF2">
        <w:rPr>
          <w:sz w:val="14"/>
        </w:rPr>
        <w:t xml:space="preserve">and/or (well-)paid, </w:t>
      </w:r>
      <w:r w:rsidRPr="00877105">
        <w:rPr>
          <w:rStyle w:val="Emphasis"/>
          <w:highlight w:val="yellow"/>
        </w:rPr>
        <w:t>they will continue to exist</w:t>
      </w:r>
      <w:r w:rsidRPr="00A72FF2">
        <w:rPr>
          <w:sz w:val="14"/>
        </w:rPr>
        <w:t xml:space="preserve"> (</w:t>
      </w:r>
      <w:proofErr w:type="spellStart"/>
      <w:r w:rsidRPr="00A72FF2">
        <w:rPr>
          <w:sz w:val="14"/>
        </w:rPr>
        <w:t>Gorz</w:t>
      </w:r>
      <w:proofErr w:type="spellEnd"/>
      <w:r w:rsidRPr="00A72FF2">
        <w:rPr>
          <w:sz w:val="14"/>
        </w:rPr>
        <w:t xml:space="preserve"> 1989), </w:t>
      </w:r>
      <w:r w:rsidRPr="00404E8D">
        <w:rPr>
          <w:rStyle w:val="Emphasis"/>
        </w:rPr>
        <w:t xml:space="preserve">just </w:t>
      </w:r>
      <w:r w:rsidRPr="001B11B6">
        <w:rPr>
          <w:rStyle w:val="Emphasis"/>
        </w:rPr>
        <w:t xml:space="preserve">as </w:t>
      </w:r>
      <w:r w:rsidRPr="00877105">
        <w:rPr>
          <w:rStyle w:val="Emphasis"/>
          <w:highlight w:val="yellow"/>
        </w:rPr>
        <w:t xml:space="preserve">‘green </w:t>
      </w:r>
      <w:proofErr w:type="gramStart"/>
      <w:r w:rsidRPr="00877105">
        <w:rPr>
          <w:rStyle w:val="Emphasis"/>
          <w:highlight w:val="yellow"/>
        </w:rPr>
        <w:t>jobs’</w:t>
      </w:r>
      <w:proofErr w:type="gramEnd"/>
      <w:r w:rsidRPr="00877105">
        <w:rPr>
          <w:rStyle w:val="Emphasis"/>
          <w:highlight w:val="yellow"/>
        </w:rPr>
        <w:t xml:space="preserve"> must follow these same criteria </w:t>
      </w:r>
      <w:r w:rsidRPr="001B11B6">
        <w:rPr>
          <w:rStyle w:val="Emphasis"/>
        </w:rPr>
        <w:t>in order to be created.</w:t>
      </w:r>
      <w:r w:rsidRPr="001B11B6">
        <w:rPr>
          <w:sz w:val="14"/>
        </w:rPr>
        <w:t xml:space="preserve"> </w:t>
      </w:r>
      <w:r w:rsidRPr="001B11B6">
        <w:rPr>
          <w:rStyle w:val="StyleUnderline"/>
        </w:rPr>
        <w:t>An</w:t>
      </w:r>
      <w:r w:rsidRPr="00877105">
        <w:rPr>
          <w:rStyle w:val="StyleUnderline"/>
          <w:highlight w:val="yellow"/>
        </w:rPr>
        <w:t xml:space="preserve"> </w:t>
      </w:r>
      <w:r w:rsidRPr="001B11B6">
        <w:rPr>
          <w:rStyle w:val="Emphasis"/>
          <w:highlight w:val="yellow"/>
        </w:rPr>
        <w:t xml:space="preserve">ecological </w:t>
      </w:r>
      <w:proofErr w:type="spellStart"/>
      <w:r w:rsidRPr="001B11B6">
        <w:rPr>
          <w:rStyle w:val="Emphasis"/>
          <w:highlight w:val="yellow"/>
        </w:rPr>
        <w:t>postwork</w:t>
      </w:r>
      <w:proofErr w:type="spellEnd"/>
      <w:r w:rsidRPr="00877105">
        <w:rPr>
          <w:rStyle w:val="StyleUnderline"/>
          <w:highlight w:val="yellow"/>
        </w:rPr>
        <w:t xml:space="preserve"> </w:t>
      </w:r>
      <w:r w:rsidRPr="001B11B6">
        <w:rPr>
          <w:rStyle w:val="StyleUnderline"/>
        </w:rPr>
        <w:t xml:space="preserve">perspective </w:t>
      </w:r>
      <w:r w:rsidRPr="00877105">
        <w:rPr>
          <w:rStyle w:val="StyleUnderline"/>
          <w:highlight w:val="yellow"/>
        </w:rPr>
        <w:t xml:space="preserve">allows </w:t>
      </w:r>
      <w:r w:rsidRPr="001B11B6">
        <w:rPr>
          <w:rStyle w:val="StyleUnderline"/>
        </w:rPr>
        <w:t xml:space="preserve">to </w:t>
      </w:r>
      <w:r w:rsidRPr="001B11B6">
        <w:rPr>
          <w:rStyle w:val="Emphasis"/>
        </w:rPr>
        <w:t>question this on ecological grounds</w:t>
      </w:r>
      <w:r w:rsidRPr="001B11B6">
        <w:rPr>
          <w:rStyle w:val="StyleUnderline"/>
        </w:rPr>
        <w:t>, and it links to</w:t>
      </w:r>
      <w:r w:rsidRPr="00877105">
        <w:rPr>
          <w:rStyle w:val="StyleUnderline"/>
          <w:highlight w:val="yellow"/>
        </w:rPr>
        <w:t xml:space="preserve"> </w:t>
      </w:r>
      <w:r w:rsidRPr="001B11B6">
        <w:rPr>
          <w:rStyle w:val="Emphasis"/>
          <w:highlight w:val="yellow"/>
        </w:rPr>
        <w:t>debates</w:t>
      </w:r>
      <w:r w:rsidRPr="00877105">
        <w:rPr>
          <w:rStyle w:val="StyleUnderline"/>
          <w:highlight w:val="yellow"/>
        </w:rPr>
        <w:t xml:space="preserve"> on </w:t>
      </w:r>
      <w:r w:rsidRPr="00877105">
        <w:rPr>
          <w:rStyle w:val="Emphasis"/>
          <w:highlight w:val="yellow"/>
        </w:rPr>
        <w:t xml:space="preserve">different modes of </w:t>
      </w:r>
      <w:proofErr w:type="spellStart"/>
      <w:r w:rsidRPr="00877105">
        <w:rPr>
          <w:rStyle w:val="Emphasis"/>
          <w:highlight w:val="yellow"/>
        </w:rPr>
        <w:t>organising</w:t>
      </w:r>
      <w:proofErr w:type="spellEnd"/>
      <w:r w:rsidRPr="00877105">
        <w:rPr>
          <w:rStyle w:val="Emphasis"/>
          <w:highlight w:val="yellow"/>
        </w:rPr>
        <w:t xml:space="preserve"> socially necessary work</w:t>
      </w:r>
      <w:r w:rsidRPr="00877105">
        <w:rPr>
          <w:rStyle w:val="StyleUnderline"/>
          <w:highlight w:val="yellow"/>
        </w:rPr>
        <w:t xml:space="preserve">, </w:t>
      </w:r>
      <w:proofErr w:type="gramStart"/>
      <w:r w:rsidRPr="001B11B6">
        <w:rPr>
          <w:rStyle w:val="StyleUnderline"/>
        </w:rPr>
        <w:t>production</w:t>
      </w:r>
      <w:proofErr w:type="gramEnd"/>
      <w:r w:rsidRPr="001B11B6">
        <w:rPr>
          <w:rStyle w:val="StyleUnderline"/>
        </w:rPr>
        <w:t xml:space="preserve"> and </w:t>
      </w:r>
      <w:r w:rsidRPr="001B11B6">
        <w:rPr>
          <w:rStyle w:val="Emphasis"/>
        </w:rPr>
        <w:t xml:space="preserve">provisioning </w:t>
      </w:r>
      <w:r w:rsidRPr="00877105">
        <w:rPr>
          <w:rStyle w:val="Emphasis"/>
          <w:highlight w:val="yellow"/>
        </w:rPr>
        <w:t>in a de-commodified, democratic and sustainable mode.</w:t>
      </w:r>
    </w:p>
    <w:p w14:paraId="77C0D248" w14:textId="77777777" w:rsidR="00386205" w:rsidRPr="00A72FF2" w:rsidRDefault="00386205" w:rsidP="00386205">
      <w:pPr>
        <w:rPr>
          <w:sz w:val="14"/>
        </w:rPr>
      </w:pPr>
      <w:r w:rsidRPr="00A72FF2">
        <w:rPr>
          <w:sz w:val="14"/>
        </w:rPr>
        <w:t xml:space="preserve">Finally, </w:t>
      </w:r>
      <w:proofErr w:type="spellStart"/>
      <w:r w:rsidRPr="004F0127">
        <w:rPr>
          <w:rStyle w:val="StyleUnderline"/>
        </w:rPr>
        <w:t>postwork</w:t>
      </w:r>
      <w:proofErr w:type="spellEnd"/>
      <w:r w:rsidRPr="008018E5">
        <w:rPr>
          <w:rStyle w:val="StyleUnderline"/>
        </w:rPr>
        <w:t xml:space="preserve"> is helpful for ecological reasons because it </w:t>
      </w:r>
      <w:proofErr w:type="spellStart"/>
      <w:r w:rsidRPr="008018E5">
        <w:rPr>
          <w:rStyle w:val="Emphasis"/>
        </w:rPr>
        <w:t>criticises</w:t>
      </w:r>
      <w:proofErr w:type="spellEnd"/>
      <w:r w:rsidRPr="008018E5">
        <w:rPr>
          <w:rStyle w:val="Emphasis"/>
        </w:rPr>
        <w:t xml:space="preserve"> the cultural glorification of ‘hard work’,</w:t>
      </w:r>
      <w:r w:rsidRPr="00A72FF2">
        <w:rPr>
          <w:sz w:val="14"/>
        </w:rPr>
        <w:t xml:space="preserve"> merit </w:t>
      </w:r>
      <w:r w:rsidRPr="008018E5">
        <w:rPr>
          <w:rStyle w:val="StyleUnderline"/>
        </w:rPr>
        <w:t>and productivism, and the moral assumption that laziness and inaction are intrinsically bad</w:t>
      </w:r>
      <w:r w:rsidRPr="00A72FF2">
        <w:rPr>
          <w:sz w:val="14"/>
        </w:rPr>
        <w:t xml:space="preserve">, regardless the circumstances. </w:t>
      </w:r>
      <w:proofErr w:type="spellStart"/>
      <w:r w:rsidRPr="008018E5">
        <w:rPr>
          <w:rStyle w:val="StyleUnderline"/>
        </w:rPr>
        <w:t>Postwork</w:t>
      </w:r>
      <w:proofErr w:type="spellEnd"/>
      <w:r w:rsidRPr="008018E5">
        <w:rPr>
          <w:rStyle w:val="StyleUnderline"/>
        </w:rPr>
        <w:t xml:space="preserve"> is about a different mindset which </w:t>
      </w:r>
      <w:proofErr w:type="spellStart"/>
      <w:r w:rsidRPr="008018E5">
        <w:rPr>
          <w:rStyle w:val="Emphasis"/>
        </w:rPr>
        <w:t>problematises</w:t>
      </w:r>
      <w:proofErr w:type="spellEnd"/>
      <w:r w:rsidRPr="008018E5">
        <w:rPr>
          <w:rStyle w:val="Emphasis"/>
        </w:rPr>
        <w:t xml:space="preserve"> prevailing </w:t>
      </w:r>
      <w:proofErr w:type="spellStart"/>
      <w:r w:rsidRPr="008018E5">
        <w:rPr>
          <w:rStyle w:val="Emphasis"/>
        </w:rPr>
        <w:t>productivist</w:t>
      </w:r>
      <w:proofErr w:type="spellEnd"/>
      <w:r w:rsidRPr="008018E5">
        <w:rPr>
          <w:rStyle w:val="Emphasis"/>
        </w:rPr>
        <w:t xml:space="preserve"> attitudes</w:t>
      </w:r>
      <w:r w:rsidRPr="00A72FF2">
        <w:rPr>
          <w:sz w:val="14"/>
        </w:rPr>
        <w:t xml:space="preserve"> </w:t>
      </w:r>
      <w:r w:rsidRPr="008018E5">
        <w:rPr>
          <w:rStyle w:val="StyleUnderline"/>
        </w:rPr>
        <w:t>and allows the idea that being lazy or unproductive can be something inherently valuable</w:t>
      </w:r>
      <w:r w:rsidRPr="00A72FF2">
        <w:rPr>
          <w:sz w:val="14"/>
        </w:rPr>
        <w:t xml:space="preserve">. </w:t>
      </w:r>
      <w:r w:rsidRPr="008018E5">
        <w:rPr>
          <w:rStyle w:val="StyleUnderline"/>
        </w:rPr>
        <w:t xml:space="preserve">Idleness is conducive to an ecological agenda as </w:t>
      </w:r>
      <w:r w:rsidRPr="00877105">
        <w:rPr>
          <w:rStyle w:val="Emphasis"/>
          <w:highlight w:val="yellow"/>
        </w:rPr>
        <w:t>nothing is</w:t>
      </w:r>
      <w:r w:rsidRPr="008018E5">
        <w:rPr>
          <w:rStyle w:val="Emphasis"/>
        </w:rPr>
        <w:t xml:space="preserve"> evidently </w:t>
      </w:r>
      <w:r w:rsidRPr="00877105">
        <w:rPr>
          <w:rStyle w:val="Emphasis"/>
          <w:highlight w:val="yellow"/>
        </w:rPr>
        <w:t>more</w:t>
      </w:r>
      <w:r w:rsidRPr="008018E5">
        <w:rPr>
          <w:rStyle w:val="Emphasis"/>
        </w:rPr>
        <w:t xml:space="preserve"> </w:t>
      </w:r>
      <w:r w:rsidRPr="00877105">
        <w:rPr>
          <w:rStyle w:val="Emphasis"/>
          <w:highlight w:val="yellow"/>
        </w:rPr>
        <w:t>carbon-neutral</w:t>
      </w:r>
      <w:r w:rsidRPr="008018E5">
        <w:rPr>
          <w:rStyle w:val="Emphasis"/>
        </w:rPr>
        <w:t xml:space="preserve"> and environment-sparing </w:t>
      </w:r>
      <w:r w:rsidRPr="00877105">
        <w:rPr>
          <w:rStyle w:val="Emphasis"/>
          <w:highlight w:val="yellow"/>
        </w:rPr>
        <w:t xml:space="preserve">than being </w:t>
      </w:r>
      <w:proofErr w:type="gramStart"/>
      <w:r w:rsidRPr="00877105">
        <w:rPr>
          <w:rStyle w:val="Emphasis"/>
          <w:highlight w:val="yellow"/>
        </w:rPr>
        <w:t>a</w:t>
      </w:r>
      <w:r w:rsidRPr="008018E5">
        <w:rPr>
          <w:rStyle w:val="Emphasis"/>
        </w:rPr>
        <w:t xml:space="preserve">bsolutely </w:t>
      </w:r>
      <w:r w:rsidRPr="00877105">
        <w:rPr>
          <w:rStyle w:val="Emphasis"/>
          <w:highlight w:val="yellow"/>
        </w:rPr>
        <w:t>unproductive</w:t>
      </w:r>
      <w:proofErr w:type="gramEnd"/>
      <w:r w:rsidRPr="00A72FF2">
        <w:rPr>
          <w:sz w:val="14"/>
        </w:rPr>
        <w:t xml:space="preserve">. As time-use studies indicate, leisure, recreation and </w:t>
      </w:r>
      <w:proofErr w:type="spellStart"/>
      <w:r w:rsidRPr="00A72FF2">
        <w:rPr>
          <w:sz w:val="14"/>
        </w:rPr>
        <w:t>socialising</w:t>
      </w:r>
      <w:proofErr w:type="spellEnd"/>
      <w:r w:rsidRPr="00A72FF2">
        <w:rPr>
          <w:sz w:val="14"/>
        </w:rPr>
        <w:t xml:space="preserve"> have very low ecological impacts, with rest and sleep having virtually none (</w:t>
      </w:r>
      <w:proofErr w:type="spellStart"/>
      <w:r w:rsidRPr="00A72FF2">
        <w:rPr>
          <w:sz w:val="14"/>
        </w:rPr>
        <w:t>Druckman</w:t>
      </w:r>
      <w:proofErr w:type="spellEnd"/>
      <w:r w:rsidRPr="00A72FF2">
        <w:rPr>
          <w:sz w:val="14"/>
        </w:rPr>
        <w:t xml:space="preserve"> et al. 2012). Apart from humans, </w:t>
      </w:r>
      <w:r w:rsidRPr="008018E5">
        <w:rPr>
          <w:rStyle w:val="StyleUnderline"/>
        </w:rPr>
        <w:t>the biosphere also needs idle time for regeneration</w:t>
      </w:r>
      <w:r w:rsidRPr="00A72FF2">
        <w:rPr>
          <w:sz w:val="14"/>
        </w:rPr>
        <w:t>. In this sense, laziness or ‘</w:t>
      </w:r>
      <w:r w:rsidRPr="008018E5">
        <w:rPr>
          <w:rStyle w:val="StyleUnderline"/>
        </w:rPr>
        <w:t>ecological leisure’,</w:t>
      </w:r>
      <w:r w:rsidRPr="00A72FF2">
        <w:rPr>
          <w:sz w:val="14"/>
        </w:rPr>
        <w:t xml:space="preserve"> ideally sleep, </w:t>
      </w:r>
      <w:r w:rsidRPr="008018E5">
        <w:rPr>
          <w:rStyle w:val="StyleUnderline"/>
        </w:rPr>
        <w:t>can be regarded as supremely ecofriendly states of being that would help mitigate ecological pressures</w:t>
      </w:r>
      <w:r w:rsidRPr="00A72FF2">
        <w:rPr>
          <w:sz w:val="14"/>
        </w:rPr>
        <w:t xml:space="preserve">. Moreover, as </w:t>
      </w:r>
      <w:proofErr w:type="spellStart"/>
      <w:r w:rsidRPr="008018E5">
        <w:rPr>
          <w:rStyle w:val="StyleUnderline"/>
        </w:rPr>
        <w:t>postwork</w:t>
      </w:r>
      <w:proofErr w:type="spellEnd"/>
      <w:r w:rsidRPr="008018E5">
        <w:rPr>
          <w:rStyle w:val="StyleUnderline"/>
        </w:rPr>
        <w:t xml:space="preserve"> traces which changes in attitudes</w:t>
      </w:r>
      <w:r w:rsidRPr="00A72FF2">
        <w:rPr>
          <w:sz w:val="14"/>
        </w:rPr>
        <w:t xml:space="preserve"> towards time, efficiency and laziness </w:t>
      </w:r>
      <w:r w:rsidRPr="008018E5">
        <w:rPr>
          <w:rStyle w:val="StyleUnderline"/>
        </w:rPr>
        <w:t>have brought modern work culture and modern time regimes into being in the first place</w:t>
      </w:r>
      <w:r w:rsidRPr="00A72FF2">
        <w:rPr>
          <w:sz w:val="14"/>
        </w:rPr>
        <w:t xml:space="preserve"> and have dominated ever since (Thompson 1967; Weber 1992 [1905]), it provides crucial knowledge for understanding and potentially changing this historically peculiar construction. It can thereby take inspiration from longstanding traditions throughout human history, where leisure has usually been a high social ideal and regarded as vital for </w:t>
      </w:r>
      <w:proofErr w:type="spellStart"/>
      <w:r w:rsidRPr="00A72FF2">
        <w:rPr>
          <w:sz w:val="14"/>
        </w:rPr>
        <w:t>realising</w:t>
      </w:r>
      <w:proofErr w:type="spellEnd"/>
      <w:r w:rsidRPr="00A72FF2">
        <w:rPr>
          <w:sz w:val="14"/>
        </w:rPr>
        <w:t xml:space="preserve"> genuine freedom and quality of life (Applebaum 1992; </w:t>
      </w:r>
      <w:proofErr w:type="spellStart"/>
      <w:r w:rsidRPr="00A72FF2">
        <w:rPr>
          <w:sz w:val="14"/>
        </w:rPr>
        <w:t>Gorz</w:t>
      </w:r>
      <w:proofErr w:type="spellEnd"/>
      <w:r w:rsidRPr="00A72FF2">
        <w:rPr>
          <w:sz w:val="14"/>
        </w:rPr>
        <w:t xml:space="preserve"> 1989).</w:t>
      </w:r>
    </w:p>
    <w:p w14:paraId="3B4FFB2F" w14:textId="77777777" w:rsidR="00386205" w:rsidRPr="00A72FF2" w:rsidRDefault="00386205" w:rsidP="00386205">
      <w:pPr>
        <w:rPr>
          <w:sz w:val="14"/>
        </w:rPr>
      </w:pPr>
      <w:r w:rsidRPr="00A72FF2">
        <w:rPr>
          <w:sz w:val="14"/>
        </w:rPr>
        <w:t xml:space="preserve">Conclusions: </w:t>
      </w:r>
      <w:proofErr w:type="spellStart"/>
      <w:r w:rsidRPr="00A72FF2">
        <w:rPr>
          <w:sz w:val="14"/>
        </w:rPr>
        <w:t>postwork</w:t>
      </w:r>
      <w:proofErr w:type="spellEnd"/>
      <w:r w:rsidRPr="00A72FF2">
        <w:rPr>
          <w:sz w:val="14"/>
        </w:rPr>
        <w:t xml:space="preserve"> politics and practices</w:t>
      </w:r>
    </w:p>
    <w:p w14:paraId="06640AA0" w14:textId="77777777" w:rsidR="00386205" w:rsidRPr="00A72FF2" w:rsidRDefault="00386205" w:rsidP="00386205">
      <w:pPr>
        <w:rPr>
          <w:sz w:val="14"/>
        </w:rPr>
      </w:pPr>
      <w:r w:rsidRPr="00A72FF2">
        <w:rPr>
          <w:sz w:val="14"/>
        </w:rPr>
        <w:t xml:space="preserve">We argued that </w:t>
      </w:r>
      <w:r w:rsidRPr="008018E5">
        <w:rPr>
          <w:rStyle w:val="StyleUnderline"/>
        </w:rPr>
        <w:t xml:space="preserve">modern-day work is a central cause for </w:t>
      </w:r>
      <w:proofErr w:type="gramStart"/>
      <w:r w:rsidRPr="008018E5">
        <w:rPr>
          <w:rStyle w:val="StyleUnderline"/>
        </w:rPr>
        <w:t>unsustainability</w:t>
      </w:r>
      <w:r w:rsidRPr="00A72FF2">
        <w:rPr>
          <w:sz w:val="14"/>
        </w:rPr>
        <w:t xml:space="preserve">, </w:t>
      </w:r>
      <w:r w:rsidRPr="008018E5">
        <w:rPr>
          <w:rStyle w:val="StyleUnderline"/>
        </w:rPr>
        <w:t>and</w:t>
      </w:r>
      <w:proofErr w:type="gramEnd"/>
      <w:r w:rsidRPr="008018E5">
        <w:rPr>
          <w:rStyle w:val="StyleUnderline"/>
        </w:rPr>
        <w:t xml:space="preserve"> should therefore be transformed to advance towards sustainability</w:t>
      </w:r>
      <w:r w:rsidRPr="00A72FF2">
        <w:rPr>
          <w:sz w:val="14"/>
        </w:rPr>
        <w:t xml:space="preserve">. We have contributed to this field of research, firstly, by developing a </w:t>
      </w:r>
      <w:proofErr w:type="spellStart"/>
      <w:r w:rsidRPr="00A72FF2">
        <w:rPr>
          <w:sz w:val="14"/>
        </w:rPr>
        <w:t>systematisation</w:t>
      </w:r>
      <w:proofErr w:type="spellEnd"/>
      <w:r w:rsidRPr="00A72FF2">
        <w:rPr>
          <w:sz w:val="14"/>
        </w:rPr>
        <w:t xml:space="preserve"> of the ecological harms associated with work – comprising the factors Scale, Time, Income, and Work-induced Mobility, Infrastructure, and Consumption – taking those studies one step further which investigate the ecological impacts of working hours quantitatively. </w:t>
      </w:r>
      <w:r w:rsidRPr="008018E5">
        <w:rPr>
          <w:rStyle w:val="StyleUnderline"/>
        </w:rPr>
        <w:t>One of the analytical advantages of this approach is that it avoids the mystification of work through indirect measures of economic activity</w:t>
      </w:r>
      <w:r w:rsidRPr="00A72FF2">
        <w:rPr>
          <w:sz w:val="14"/>
        </w:rPr>
        <w:t xml:space="preserve"> (such as per capita GDP</w:t>
      </w:r>
      <w:r w:rsidRPr="008018E5">
        <w:rPr>
          <w:rStyle w:val="StyleUnderline"/>
        </w:rPr>
        <w:t xml:space="preserve">), as in the numerous analyses of the conflict </w:t>
      </w:r>
      <w:r w:rsidRPr="008018E5">
        <w:rPr>
          <w:rStyle w:val="StyleUnderline"/>
        </w:rPr>
        <w:lastRenderedPageBreak/>
        <w:t>between sustainability and economic growth in general</w:t>
      </w:r>
      <w:r w:rsidRPr="00A72FF2">
        <w:rPr>
          <w:sz w:val="14"/>
        </w:rPr>
        <w:t xml:space="preserve">. Our second substantial contribution consists in combining these ecological impacts of work with an analysis of the various structural dependencies on work in modern society, which spells out clearly what the recurring jobs-environment-dilemma </w:t>
      </w:r>
      <w:proofErr w:type="gramStart"/>
      <w:r w:rsidRPr="00A72FF2">
        <w:rPr>
          <w:sz w:val="14"/>
        </w:rPr>
        <w:t>actually implies</w:t>
      </w:r>
      <w:proofErr w:type="gramEnd"/>
      <w:r w:rsidRPr="00A72FF2">
        <w:rPr>
          <w:sz w:val="14"/>
        </w:rPr>
        <w:t>, and why it is so difficult to overcome. While this dilemma is often vaguely referred to, this has been the first more detailed analysis of the different dimensions that essentially constitute it. Reviewing the literature in environmental sociology and sustainability research more generally, we also found the work-environment-dilemma and the role of work itself are not sufficiently addressed and remain major unresolved issues.</w:t>
      </w:r>
    </w:p>
    <w:p w14:paraId="46F859B7" w14:textId="77777777" w:rsidR="00386205" w:rsidRPr="004F0127" w:rsidRDefault="00386205" w:rsidP="00386205">
      <w:pPr>
        <w:rPr>
          <w:u w:val="single"/>
        </w:rPr>
      </w:pPr>
      <w:r w:rsidRPr="00A72FF2">
        <w:rPr>
          <w:sz w:val="14"/>
        </w:rPr>
        <w:t xml:space="preserve">We proposed the field would benefit from taking up the long intellectual tradition of </w:t>
      </w:r>
      <w:proofErr w:type="spellStart"/>
      <w:r w:rsidRPr="008018E5">
        <w:rPr>
          <w:rStyle w:val="StyleUnderline"/>
        </w:rPr>
        <w:t>problematising</w:t>
      </w:r>
      <w:proofErr w:type="spellEnd"/>
      <w:r w:rsidRPr="008018E5">
        <w:rPr>
          <w:rStyle w:val="StyleUnderline"/>
        </w:rPr>
        <w:t xml:space="preserve"> modern-day work, through the approach of </w:t>
      </w:r>
      <w:proofErr w:type="spellStart"/>
      <w:r w:rsidRPr="008018E5">
        <w:rPr>
          <w:rStyle w:val="StyleUnderline"/>
        </w:rPr>
        <w:t>postwork</w:t>
      </w:r>
      <w:proofErr w:type="spellEnd"/>
      <w:r w:rsidRPr="008018E5">
        <w:rPr>
          <w:rStyle w:val="StyleUnderline"/>
        </w:rPr>
        <w:t xml:space="preserve"> or critiques of work</w:t>
      </w:r>
      <w:r w:rsidRPr="00A72FF2">
        <w:rPr>
          <w:sz w:val="14"/>
        </w:rPr>
        <w:t xml:space="preserve">. While the described problems of unsustainability and entrenched dependencies cannot easily be resolved, we </w:t>
      </w:r>
      <w:r w:rsidRPr="004F0127">
        <w:rPr>
          <w:sz w:val="14"/>
        </w:rPr>
        <w:t xml:space="preserve">discussed how </w:t>
      </w:r>
      <w:proofErr w:type="spellStart"/>
      <w:r w:rsidRPr="004F0127">
        <w:rPr>
          <w:rStyle w:val="StyleUnderline"/>
        </w:rPr>
        <w:t>postwork</w:t>
      </w:r>
      <w:proofErr w:type="spellEnd"/>
      <w:r w:rsidRPr="004F0127">
        <w:rPr>
          <w:rStyle w:val="StyleUnderline"/>
        </w:rPr>
        <w:t xml:space="preserve"> arguments can contribute to pointing out and understanding them, and to </w:t>
      </w:r>
      <w:proofErr w:type="gramStart"/>
      <w:r w:rsidRPr="004F0127">
        <w:rPr>
          <w:rStyle w:val="StyleUnderline"/>
        </w:rPr>
        <w:t>opening up</w:t>
      </w:r>
      <w:proofErr w:type="gramEnd"/>
      <w:r w:rsidRPr="004F0127">
        <w:rPr>
          <w:rStyle w:val="StyleUnderline"/>
        </w:rPr>
        <w:t xml:space="preserve"> new perspectives to advance sustainability debates</w:t>
      </w:r>
      <w:r w:rsidRPr="004F0127">
        <w:rPr>
          <w:sz w:val="14"/>
        </w:rPr>
        <w:t xml:space="preserve">. A third contribution is therefore to have introduced the concept of </w:t>
      </w:r>
      <w:proofErr w:type="spellStart"/>
      <w:r w:rsidRPr="004F0127">
        <w:rPr>
          <w:sz w:val="14"/>
        </w:rPr>
        <w:t>postwork</w:t>
      </w:r>
      <w:proofErr w:type="spellEnd"/>
      <w:r w:rsidRPr="004F0127">
        <w:rPr>
          <w:sz w:val="14"/>
        </w:rPr>
        <w:t xml:space="preserve">/critiques of work into sustainability research and the work-environment debate, and to have conducted an initial analysis of the ways in which </w:t>
      </w:r>
      <w:proofErr w:type="spellStart"/>
      <w:r w:rsidRPr="004F0127">
        <w:rPr>
          <w:sz w:val="14"/>
        </w:rPr>
        <w:t>postwork</w:t>
      </w:r>
      <w:proofErr w:type="spellEnd"/>
      <w:r w:rsidRPr="004F0127">
        <w:rPr>
          <w:sz w:val="14"/>
        </w:rPr>
        <w:t xml:space="preserve"> may be helpful for tackling ecological problems. </w:t>
      </w:r>
      <w:r w:rsidRPr="004F0127">
        <w:rPr>
          <w:rStyle w:val="StyleUnderline"/>
        </w:rPr>
        <w:t xml:space="preserve">Besides being ecologically beneficial, it may also serve </w:t>
      </w:r>
      <w:r w:rsidRPr="004F0127">
        <w:rPr>
          <w:rStyle w:val="Emphasis"/>
        </w:rPr>
        <w:t>emancipatory purposes to ‘raise broader questions about the place of work in our lives and spark the imagination of a life no longer so subordinate to it’</w:t>
      </w:r>
      <w:r w:rsidRPr="004F0127">
        <w:rPr>
          <w:sz w:val="14"/>
        </w:rPr>
        <w:t xml:space="preserve"> (Weeks 2011, 33). </w:t>
      </w:r>
      <w:proofErr w:type="gramStart"/>
      <w:r w:rsidRPr="004F0127">
        <w:rPr>
          <w:rStyle w:val="StyleUnderline"/>
        </w:rPr>
        <w:t>In order to</w:t>
      </w:r>
      <w:proofErr w:type="gramEnd"/>
      <w:r w:rsidRPr="004F0127">
        <w:rPr>
          <w:rStyle w:val="StyleUnderline"/>
        </w:rPr>
        <w:t xml:space="preserve"> inspire such ‘</w:t>
      </w:r>
      <w:proofErr w:type="spellStart"/>
      <w:r w:rsidRPr="004F0127">
        <w:rPr>
          <w:rStyle w:val="StyleUnderline"/>
        </w:rPr>
        <w:t>postwork</w:t>
      </w:r>
      <w:proofErr w:type="spellEnd"/>
      <w:r w:rsidRPr="004F0127">
        <w:rPr>
          <w:rStyle w:val="StyleUnderline"/>
        </w:rPr>
        <w:t xml:space="preserve"> imagination’</w:t>
      </w:r>
      <w:r w:rsidRPr="004F0127">
        <w:rPr>
          <w:sz w:val="14"/>
        </w:rPr>
        <w:t xml:space="preserve"> (Weeks 2011, 35, 110) </w:t>
      </w:r>
      <w:r w:rsidRPr="004F0127">
        <w:rPr>
          <w:rStyle w:val="StyleUnderline"/>
        </w:rPr>
        <w:t xml:space="preserve">and show that </w:t>
      </w:r>
      <w:proofErr w:type="spellStart"/>
      <w:r w:rsidRPr="004F0127">
        <w:rPr>
          <w:rStyle w:val="StyleUnderline"/>
        </w:rPr>
        <w:t>postwork</w:t>
      </w:r>
      <w:proofErr w:type="spellEnd"/>
      <w:r w:rsidRPr="004F0127">
        <w:rPr>
          <w:rStyle w:val="StyleUnderline"/>
        </w:rPr>
        <w:t xml:space="preserve"> ideas are not as detached from reality as they may sound, in this last section we briefly outline examples of existing </w:t>
      </w:r>
      <w:proofErr w:type="spellStart"/>
      <w:r w:rsidRPr="004F0127">
        <w:rPr>
          <w:rStyle w:val="StyleUnderline"/>
        </w:rPr>
        <w:t>postwork</w:t>
      </w:r>
      <w:proofErr w:type="spellEnd"/>
      <w:r w:rsidRPr="004F0127">
        <w:rPr>
          <w:rStyle w:val="StyleUnderline"/>
        </w:rPr>
        <w:t xml:space="preserve"> politics and practices.</w:t>
      </w:r>
    </w:p>
    <w:p w14:paraId="4096A729" w14:textId="77777777" w:rsidR="00386205" w:rsidRPr="00A72FF2" w:rsidRDefault="00386205" w:rsidP="00386205">
      <w:pPr>
        <w:rPr>
          <w:sz w:val="14"/>
        </w:rPr>
      </w:pPr>
      <w:r w:rsidRPr="004F0127">
        <w:rPr>
          <w:rStyle w:val="StyleUnderline"/>
        </w:rPr>
        <w:t>The most obvious example is the reduction of working hours</w:t>
      </w:r>
      <w:r w:rsidRPr="004F0127">
        <w:rPr>
          <w:sz w:val="14"/>
        </w:rPr>
        <w:t xml:space="preserve"> during the 19th and 20th centuries</w:t>
      </w:r>
      <w:r w:rsidRPr="00A72FF2">
        <w:rPr>
          <w:sz w:val="14"/>
        </w:rPr>
        <w:t xml:space="preserve">. These reforms were essential to the early </w:t>
      </w:r>
      <w:proofErr w:type="spellStart"/>
      <w:r w:rsidRPr="00A72FF2">
        <w:rPr>
          <w:sz w:val="14"/>
        </w:rPr>
        <w:t>labour</w:t>
      </w:r>
      <w:proofErr w:type="spellEnd"/>
      <w:r w:rsidRPr="00A72FF2">
        <w:rPr>
          <w:sz w:val="14"/>
        </w:rPr>
        <w:t xml:space="preserve"> movement, and the notion that increasing productivity entails shorter working hours has never been nearly as ‘radical’ as today (Paulsen 2017). </w:t>
      </w:r>
      <w:r w:rsidRPr="008018E5">
        <w:rPr>
          <w:rStyle w:val="StyleUnderline"/>
        </w:rPr>
        <w:t xml:space="preserve">As concerns about </w:t>
      </w:r>
      <w:r w:rsidRPr="008018E5">
        <w:rPr>
          <w:rStyle w:val="Emphasis"/>
        </w:rPr>
        <w:t>climate change are rising</w:t>
      </w:r>
      <w:r w:rsidRPr="008018E5">
        <w:rPr>
          <w:rStyle w:val="StyleUnderline"/>
        </w:rPr>
        <w:t xml:space="preserve">, there is also renewed awareness about the </w:t>
      </w:r>
      <w:r w:rsidRPr="008018E5">
        <w:rPr>
          <w:rStyle w:val="Emphasis"/>
        </w:rPr>
        <w:t>ecological benefits of worktime reduction,</w:t>
      </w:r>
      <w:r w:rsidRPr="00A72FF2">
        <w:rPr>
          <w:sz w:val="14"/>
        </w:rPr>
        <w:t xml:space="preserve"> besides a whole range of other social and economic advantages (</w:t>
      </w:r>
      <w:proofErr w:type="spellStart"/>
      <w:r w:rsidRPr="00A72FF2">
        <w:rPr>
          <w:sz w:val="14"/>
        </w:rPr>
        <w:t>Coote</w:t>
      </w:r>
      <w:proofErr w:type="spellEnd"/>
      <w:r w:rsidRPr="00A72FF2">
        <w:rPr>
          <w:sz w:val="14"/>
        </w:rPr>
        <w:t xml:space="preserve"> 2013; Frey 2019).</w:t>
      </w:r>
    </w:p>
    <w:p w14:paraId="6E979606" w14:textId="77777777" w:rsidR="00386205" w:rsidRPr="00A72FF2" w:rsidRDefault="00386205" w:rsidP="00386205">
      <w:pPr>
        <w:rPr>
          <w:sz w:val="14"/>
        </w:rPr>
      </w:pPr>
      <w:r w:rsidRPr="00A72FF2">
        <w:rPr>
          <w:sz w:val="14"/>
        </w:rPr>
        <w:t xml:space="preserve">Worktime reduction is usually taken up positively in public debate. Carlsson (2015, 184) sees a ‘growing minority of people’ who engage in practices other than waged work to support themselves and make meaningful contributions to society. Frayne (2015b) describes the practical refusal of work by average people who wish to live more independently of the treadmill of work. Across society, the disaffection with work is no marginal phenomenon (Graeber 2018; </w:t>
      </w:r>
      <w:proofErr w:type="spellStart"/>
      <w:r w:rsidRPr="00A72FF2">
        <w:rPr>
          <w:sz w:val="14"/>
        </w:rPr>
        <w:t>Cederström</w:t>
      </w:r>
      <w:proofErr w:type="spellEnd"/>
      <w:r w:rsidRPr="00A72FF2">
        <w:rPr>
          <w:sz w:val="14"/>
        </w:rPr>
        <w:t xml:space="preserve"> and Fleming 2012; Paulsen 2014, 2015; Weeks 2011); many </w:t>
      </w:r>
      <w:proofErr w:type="gramStart"/>
      <w:r w:rsidRPr="00A72FF2">
        <w:rPr>
          <w:sz w:val="14"/>
        </w:rPr>
        <w:t>start</w:t>
      </w:r>
      <w:proofErr w:type="gramEnd"/>
      <w:r w:rsidRPr="00A72FF2">
        <w:rPr>
          <w:sz w:val="14"/>
        </w:rPr>
        <w:t xml:space="preserve"> to </w:t>
      </w:r>
      <w:proofErr w:type="spellStart"/>
      <w:r w:rsidRPr="00A72FF2">
        <w:rPr>
          <w:sz w:val="14"/>
        </w:rPr>
        <w:t>realise</w:t>
      </w:r>
      <w:proofErr w:type="spellEnd"/>
      <w:r w:rsidRPr="00A72FF2">
        <w:rPr>
          <w:sz w:val="14"/>
        </w:rPr>
        <w:t xml:space="preserve"> the ‘dissonance between the mythical sanctity of work on the one hand, and the troubling realities of people’s actual experiences on the other’ (Frayne 2015b, 228). </w:t>
      </w:r>
      <w:r w:rsidRPr="008018E5">
        <w:rPr>
          <w:rStyle w:val="StyleUnderline"/>
        </w:rPr>
        <w:t xml:space="preserve">Public </w:t>
      </w:r>
      <w:r w:rsidRPr="00877105">
        <w:rPr>
          <w:rStyle w:val="StyleUnderline"/>
          <w:highlight w:val="yellow"/>
        </w:rPr>
        <w:t>debates are</w:t>
      </w:r>
      <w:r w:rsidRPr="008018E5">
        <w:rPr>
          <w:rStyle w:val="StyleUnderline"/>
        </w:rPr>
        <w:t xml:space="preserve"> therefore increasingly </w:t>
      </w:r>
      <w:r w:rsidRPr="00877105">
        <w:rPr>
          <w:rStyle w:val="StyleUnderline"/>
          <w:highlight w:val="yellow"/>
        </w:rPr>
        <w:t>receptive to</w:t>
      </w:r>
      <w:r w:rsidRPr="008018E5">
        <w:rPr>
          <w:rStyle w:val="StyleUnderline"/>
        </w:rPr>
        <w:t xml:space="preserve"> issues such as </w:t>
      </w:r>
      <w:r w:rsidRPr="00877105">
        <w:rPr>
          <w:rStyle w:val="StyleUnderline"/>
          <w:highlight w:val="yellow"/>
        </w:rPr>
        <w:t>industries’ responsibility for climate change</w:t>
      </w:r>
      <w:r w:rsidRPr="008018E5">
        <w:rPr>
          <w:rStyle w:val="StyleUnderline"/>
        </w:rPr>
        <w:t>, coercive ‘workfare’ policies, meaningless ‘</w:t>
      </w:r>
      <w:proofErr w:type="gramStart"/>
      <w:r w:rsidRPr="00877105">
        <w:rPr>
          <w:rStyle w:val="Emphasis"/>
          <w:highlight w:val="yellow"/>
        </w:rPr>
        <w:t>b</w:t>
      </w:r>
      <w:r w:rsidRPr="008018E5">
        <w:rPr>
          <w:rStyle w:val="StyleUnderline"/>
        </w:rPr>
        <w:t>ull</w:t>
      </w:r>
      <w:r w:rsidRPr="00877105">
        <w:rPr>
          <w:rStyle w:val="Emphasis"/>
          <w:highlight w:val="yellow"/>
        </w:rPr>
        <w:t>s</w:t>
      </w:r>
      <w:r w:rsidRPr="008018E5">
        <w:rPr>
          <w:rStyle w:val="StyleUnderline"/>
        </w:rPr>
        <w:t>hit</w:t>
      </w:r>
      <w:proofErr w:type="gramEnd"/>
      <w:r w:rsidRPr="008018E5">
        <w:rPr>
          <w:rStyle w:val="StyleUnderline"/>
        </w:rPr>
        <w:t xml:space="preserve"> </w:t>
      </w:r>
      <w:r w:rsidRPr="00877105">
        <w:rPr>
          <w:rStyle w:val="StyleUnderline"/>
          <w:highlight w:val="yellow"/>
        </w:rPr>
        <w:t>jobs’</w:t>
      </w:r>
      <w:r w:rsidRPr="008018E5">
        <w:rPr>
          <w:rStyle w:val="StyleUnderline"/>
        </w:rPr>
        <w:t xml:space="preserve">, </w:t>
      </w:r>
      <w:r w:rsidRPr="00A72FF2">
        <w:rPr>
          <w:sz w:val="14"/>
        </w:rPr>
        <w:t xml:space="preserve">or ‘work-life-balance’, </w:t>
      </w:r>
      <w:r w:rsidRPr="008018E5">
        <w:rPr>
          <w:rStyle w:val="StyleUnderline"/>
        </w:rPr>
        <w:t xml:space="preserve">shorter hours, </w:t>
      </w:r>
      <w:r w:rsidRPr="00877105">
        <w:rPr>
          <w:rStyle w:val="StyleUnderline"/>
          <w:highlight w:val="yellow"/>
        </w:rPr>
        <w:t>overwork and burnout</w:t>
      </w:r>
      <w:r w:rsidRPr="008018E5">
        <w:rPr>
          <w:rStyle w:val="StyleUnderline"/>
        </w:rPr>
        <w:t>; topics ‘that will not go away’</w:t>
      </w:r>
      <w:r w:rsidRPr="00A72FF2">
        <w:rPr>
          <w:sz w:val="14"/>
        </w:rPr>
        <w:t xml:space="preserve"> (</w:t>
      </w:r>
      <w:proofErr w:type="spellStart"/>
      <w:r w:rsidRPr="00A72FF2">
        <w:rPr>
          <w:sz w:val="14"/>
        </w:rPr>
        <w:t>Coote</w:t>
      </w:r>
      <w:proofErr w:type="spellEnd"/>
      <w:r w:rsidRPr="00A72FF2">
        <w:rPr>
          <w:sz w:val="14"/>
        </w:rPr>
        <w:t xml:space="preserve"> 2013, xix) </w:t>
      </w:r>
      <w:r w:rsidRPr="008018E5">
        <w:rPr>
          <w:rStyle w:val="StyleUnderline"/>
        </w:rPr>
        <w:t xml:space="preserve">and question the </w:t>
      </w:r>
      <w:proofErr w:type="spellStart"/>
      <w:r w:rsidRPr="008018E5">
        <w:rPr>
          <w:rStyle w:val="StyleUnderline"/>
        </w:rPr>
        <w:t>organisation</w:t>
      </w:r>
      <w:proofErr w:type="spellEnd"/>
      <w:r w:rsidRPr="008018E5">
        <w:rPr>
          <w:rStyle w:val="StyleUnderline"/>
        </w:rPr>
        <w:t xml:space="preserve"> of work society more fundamentally</w:t>
      </w:r>
      <w:r w:rsidRPr="00A72FF2">
        <w:rPr>
          <w:sz w:val="14"/>
        </w:rPr>
        <w:t>. 5</w:t>
      </w:r>
    </w:p>
    <w:p w14:paraId="486364FB" w14:textId="77777777" w:rsidR="00386205" w:rsidRPr="00A72FF2" w:rsidRDefault="00386205" w:rsidP="00386205">
      <w:pPr>
        <w:rPr>
          <w:sz w:val="14"/>
        </w:rPr>
      </w:pPr>
      <w:r w:rsidRPr="00A72FF2">
        <w:rPr>
          <w:sz w:val="14"/>
        </w:rPr>
        <w:t xml:space="preserve">The debate about an unconditional basic income (UBI) will also remain. </w:t>
      </w:r>
      <w:r w:rsidRPr="00877105">
        <w:rPr>
          <w:rStyle w:val="StyleUnderline"/>
          <w:highlight w:val="yellow"/>
        </w:rPr>
        <w:t>UBI would break</w:t>
      </w:r>
      <w:r w:rsidRPr="008018E5">
        <w:rPr>
          <w:rStyle w:val="StyleUnderline"/>
        </w:rPr>
        <w:t xml:space="preserve"> the </w:t>
      </w:r>
      <w:r w:rsidRPr="00877105">
        <w:rPr>
          <w:rStyle w:val="StyleUnderline"/>
          <w:highlight w:val="yellow"/>
        </w:rPr>
        <w:t>existential dependency</w:t>
      </w:r>
      <w:r w:rsidRPr="008018E5">
        <w:rPr>
          <w:rStyle w:val="StyleUnderline"/>
        </w:rPr>
        <w:t xml:space="preserve"> of livelihoods on paid work and serve as a new kind of social contract to entitle people to social security regardless of paid economic activity</w:t>
      </w:r>
      <w:r w:rsidRPr="00A72FF2">
        <w:rPr>
          <w:sz w:val="14"/>
        </w:rPr>
        <w:t>. In addition to countless models in theory, examples of UBI schemes exist in practice, either currently implemented or planned as ‘experiments’ (Srnicek and Williams 2015).</w:t>
      </w:r>
    </w:p>
    <w:p w14:paraId="2825D451" w14:textId="77777777" w:rsidR="00386205" w:rsidRPr="00A72FF2" w:rsidRDefault="00386205" w:rsidP="00386205">
      <w:pPr>
        <w:rPr>
          <w:sz w:val="14"/>
        </w:rPr>
      </w:pPr>
      <w:r w:rsidRPr="00A72FF2">
        <w:rPr>
          <w:sz w:val="14"/>
        </w:rPr>
        <w:t xml:space="preserve">The critique and </w:t>
      </w:r>
      <w:r w:rsidRPr="008018E5">
        <w:rPr>
          <w:rStyle w:val="StyleUnderline"/>
        </w:rPr>
        <w:t xml:space="preserve">refusal of work also takes place both within the sphere of wage </w:t>
      </w:r>
      <w:proofErr w:type="spellStart"/>
      <w:r w:rsidRPr="008018E5">
        <w:rPr>
          <w:rStyle w:val="StyleUnderline"/>
        </w:rPr>
        <w:t>labour</w:t>
      </w:r>
      <w:proofErr w:type="spellEnd"/>
      <w:r w:rsidRPr="008018E5">
        <w:rPr>
          <w:rStyle w:val="StyleUnderline"/>
        </w:rPr>
        <w:t xml:space="preserve"> and outside it. </w:t>
      </w:r>
      <w:r w:rsidRPr="00A72FF2">
        <w:rPr>
          <w:sz w:val="14"/>
        </w:rPr>
        <w:t xml:space="preserve">Within, </w:t>
      </w:r>
      <w:r w:rsidRPr="008018E5">
        <w:rPr>
          <w:rStyle w:val="StyleUnderline"/>
        </w:rPr>
        <w:t xml:space="preserve">the notions of absenteeism, tardiness, </w:t>
      </w:r>
      <w:r w:rsidRPr="00877105">
        <w:rPr>
          <w:rStyle w:val="StyleUnderline"/>
          <w:highlight w:val="yellow"/>
        </w:rPr>
        <w:t>shirking</w:t>
      </w:r>
      <w:r w:rsidRPr="008018E5">
        <w:rPr>
          <w:rStyle w:val="StyleUnderline"/>
        </w:rPr>
        <w:t xml:space="preserve">, theft, </w:t>
      </w:r>
      <w:r w:rsidRPr="00877105">
        <w:rPr>
          <w:rStyle w:val="StyleUnderline"/>
          <w:highlight w:val="yellow"/>
        </w:rPr>
        <w:t>or</w:t>
      </w:r>
      <w:r w:rsidRPr="008018E5">
        <w:rPr>
          <w:rStyle w:val="StyleUnderline"/>
        </w:rPr>
        <w:t xml:space="preserve"> </w:t>
      </w:r>
      <w:r w:rsidRPr="00877105">
        <w:rPr>
          <w:rStyle w:val="StyleUnderline"/>
          <w:highlight w:val="yellow"/>
        </w:rPr>
        <w:t>sabotage</w:t>
      </w:r>
      <w:r w:rsidRPr="00A72FF2">
        <w:rPr>
          <w:sz w:val="14"/>
        </w:rPr>
        <w:t xml:space="preserve"> (</w:t>
      </w:r>
      <w:proofErr w:type="spellStart"/>
      <w:r w:rsidRPr="00A72FF2">
        <w:rPr>
          <w:sz w:val="14"/>
        </w:rPr>
        <w:t>Pouget</w:t>
      </w:r>
      <w:proofErr w:type="spellEnd"/>
      <w:r w:rsidRPr="00A72FF2">
        <w:rPr>
          <w:sz w:val="14"/>
        </w:rPr>
        <w:t xml:space="preserve"> 1913 [1898]; </w:t>
      </w:r>
      <w:proofErr w:type="spellStart"/>
      <w:r w:rsidRPr="00A72FF2">
        <w:rPr>
          <w:sz w:val="14"/>
        </w:rPr>
        <w:t>Seyferth</w:t>
      </w:r>
      <w:proofErr w:type="spellEnd"/>
      <w:r w:rsidRPr="00A72FF2">
        <w:rPr>
          <w:sz w:val="14"/>
        </w:rPr>
        <w:t xml:space="preserve"> 2019) </w:t>
      </w:r>
      <w:r w:rsidRPr="008018E5">
        <w:rPr>
          <w:rStyle w:val="StyleUnderline"/>
        </w:rPr>
        <w:t xml:space="preserve">have a long tradition, dating back to early struggles against work and </w:t>
      </w:r>
      <w:proofErr w:type="spellStart"/>
      <w:r w:rsidRPr="008018E5">
        <w:rPr>
          <w:rStyle w:val="StyleUnderline"/>
        </w:rPr>
        <w:t>industrialisation</w:t>
      </w:r>
      <w:proofErr w:type="spellEnd"/>
      <w:r w:rsidRPr="00A72FF2">
        <w:rPr>
          <w:sz w:val="14"/>
        </w:rPr>
        <w:t xml:space="preserve"> (Thompson 1967), </w:t>
      </w:r>
      <w:r w:rsidRPr="008018E5">
        <w:rPr>
          <w:rStyle w:val="StyleUnderline"/>
        </w:rPr>
        <w:t>and common until today</w:t>
      </w:r>
      <w:r w:rsidRPr="00A72FF2">
        <w:rPr>
          <w:sz w:val="14"/>
        </w:rPr>
        <w:t xml:space="preserve"> (Paulsen 2014). The idea of such </w:t>
      </w:r>
      <w:r w:rsidRPr="00877105">
        <w:rPr>
          <w:rStyle w:val="Emphasis"/>
          <w:highlight w:val="yellow"/>
        </w:rPr>
        <w:t>deliberate ‘workplace resistance’</w:t>
      </w:r>
      <w:r w:rsidRPr="008018E5">
        <w:rPr>
          <w:rStyle w:val="StyleUnderline"/>
        </w:rPr>
        <w:t xml:space="preserve"> is that the ability to resist meaningless work and the </w:t>
      </w:r>
      <w:proofErr w:type="spellStart"/>
      <w:r w:rsidRPr="008018E5">
        <w:rPr>
          <w:rStyle w:val="StyleUnderline"/>
        </w:rPr>
        <w:t>internalised</w:t>
      </w:r>
      <w:proofErr w:type="spellEnd"/>
      <w:r w:rsidRPr="008018E5">
        <w:rPr>
          <w:rStyle w:val="StyleUnderline"/>
        </w:rPr>
        <w:t xml:space="preserve"> norms of work society, and be idle and useless while at work, </w:t>
      </w:r>
      <w:r w:rsidRPr="00877105">
        <w:rPr>
          <w:rStyle w:val="StyleUnderline"/>
          <w:highlight w:val="yellow"/>
        </w:rPr>
        <w:t>can be</w:t>
      </w:r>
      <w:r w:rsidRPr="008018E5">
        <w:rPr>
          <w:rStyle w:val="StyleUnderline"/>
        </w:rPr>
        <w:t xml:space="preserve"> </w:t>
      </w:r>
      <w:proofErr w:type="spellStart"/>
      <w:r w:rsidRPr="008018E5">
        <w:rPr>
          <w:rStyle w:val="Emphasis"/>
        </w:rPr>
        <w:t>recognised</w:t>
      </w:r>
      <w:proofErr w:type="spellEnd"/>
      <w:r w:rsidRPr="008018E5">
        <w:rPr>
          <w:rStyle w:val="StyleUnderline"/>
        </w:rPr>
        <w:t xml:space="preserve"> and </w:t>
      </w:r>
      <w:r w:rsidRPr="00877105">
        <w:rPr>
          <w:rStyle w:val="Emphasis"/>
          <w:highlight w:val="yellow"/>
        </w:rPr>
        <w:t xml:space="preserve">successfully </w:t>
      </w:r>
      <w:proofErr w:type="spellStart"/>
      <w:r w:rsidRPr="00877105">
        <w:rPr>
          <w:rStyle w:val="Emphasis"/>
          <w:highlight w:val="yellow"/>
        </w:rPr>
        <w:t>practised</w:t>
      </w:r>
      <w:proofErr w:type="spellEnd"/>
      <w:r w:rsidRPr="008018E5">
        <w:rPr>
          <w:rStyle w:val="Emphasis"/>
        </w:rPr>
        <w:t xml:space="preserve"> </w:t>
      </w:r>
      <w:r w:rsidRPr="00A72FF2">
        <w:rPr>
          <w:sz w:val="14"/>
        </w:rPr>
        <w:t xml:space="preserve">(Campagna 2013; Scott 2012). Similarly, </w:t>
      </w:r>
      <w:r w:rsidRPr="008018E5">
        <w:rPr>
          <w:rStyle w:val="StyleUnderline"/>
        </w:rPr>
        <w:t>there is a growing interest in productive practices,</w:t>
      </w:r>
      <w:r w:rsidRPr="00A72FF2">
        <w:rPr>
          <w:sz w:val="14"/>
        </w:rPr>
        <w:t xml:space="preserve"> social relations, </w:t>
      </w:r>
      <w:r w:rsidRPr="008018E5">
        <w:rPr>
          <w:rStyle w:val="StyleUnderline"/>
        </w:rPr>
        <w:t xml:space="preserve">and the commons outside the sphere of wage </w:t>
      </w:r>
      <w:proofErr w:type="spellStart"/>
      <w:r w:rsidRPr="008018E5">
        <w:rPr>
          <w:rStyle w:val="StyleUnderline"/>
        </w:rPr>
        <w:t>labour</w:t>
      </w:r>
      <w:proofErr w:type="spellEnd"/>
      <w:r w:rsidRPr="008018E5">
        <w:rPr>
          <w:rStyle w:val="StyleUnderline"/>
        </w:rPr>
        <w:t xml:space="preserve"> and market relations, for example in community-supported agriculture</w:t>
      </w:r>
      <w:r w:rsidRPr="00A72FF2">
        <w:rPr>
          <w:sz w:val="14"/>
        </w:rPr>
        <w:t xml:space="preserve">. </w:t>
      </w:r>
      <w:r w:rsidRPr="008018E5">
        <w:rPr>
          <w:rStyle w:val="Emphasis"/>
        </w:rPr>
        <w:t xml:space="preserve">This initiates ways of </w:t>
      </w:r>
      <w:proofErr w:type="spellStart"/>
      <w:r w:rsidRPr="008018E5">
        <w:rPr>
          <w:rStyle w:val="Emphasis"/>
        </w:rPr>
        <w:t>organising</w:t>
      </w:r>
      <w:proofErr w:type="spellEnd"/>
      <w:r w:rsidRPr="008018E5">
        <w:rPr>
          <w:rStyle w:val="Emphasis"/>
        </w:rPr>
        <w:t xml:space="preserve"> work and the economy to satisfy material needs otherwise than by means of commodity consumption</w:t>
      </w:r>
      <w:r w:rsidRPr="00A72FF2">
        <w:rPr>
          <w:sz w:val="14"/>
        </w:rPr>
        <w:t xml:space="preserve"> (Chamberlain 2018; Helfrich and </w:t>
      </w:r>
      <w:proofErr w:type="spellStart"/>
      <w:r w:rsidRPr="00A72FF2">
        <w:rPr>
          <w:sz w:val="14"/>
        </w:rPr>
        <w:t>Bollier</w:t>
      </w:r>
      <w:proofErr w:type="spellEnd"/>
      <w:r w:rsidRPr="00A72FF2">
        <w:rPr>
          <w:sz w:val="14"/>
        </w:rPr>
        <w:t xml:space="preserve"> 2015).</w:t>
      </w:r>
    </w:p>
    <w:p w14:paraId="4E4EE6D1" w14:textId="77777777" w:rsidR="00386205" w:rsidRPr="00A72FF2" w:rsidRDefault="00386205" w:rsidP="00386205">
      <w:pPr>
        <w:rPr>
          <w:sz w:val="14"/>
        </w:rPr>
      </w:pPr>
      <w:r w:rsidRPr="00A72FF2">
        <w:rPr>
          <w:sz w:val="14"/>
        </w:rPr>
        <w:lastRenderedPageBreak/>
        <w:t xml:space="preserve">For such modes of </w:t>
      </w:r>
      <w:proofErr w:type="spellStart"/>
      <w:r w:rsidRPr="00A72FF2">
        <w:rPr>
          <w:sz w:val="14"/>
        </w:rPr>
        <w:t>organising</w:t>
      </w:r>
      <w:proofErr w:type="spellEnd"/>
      <w:r w:rsidRPr="00A72FF2">
        <w:rPr>
          <w:sz w:val="14"/>
        </w:rPr>
        <w:t xml:space="preserve"> productive social relations in more varied ways, </w:t>
      </w:r>
      <w:r w:rsidRPr="00877105">
        <w:rPr>
          <w:rStyle w:val="StyleUnderline"/>
          <w:highlight w:val="yellow"/>
        </w:rPr>
        <w:t>inspiration could be drawn from</w:t>
      </w:r>
      <w:r w:rsidRPr="008018E5">
        <w:rPr>
          <w:rStyle w:val="StyleUnderline"/>
        </w:rPr>
        <w:t xml:space="preserve"> the forms of ‘</w:t>
      </w:r>
      <w:r w:rsidRPr="00877105">
        <w:rPr>
          <w:rStyle w:val="StyleUnderline"/>
          <w:highlight w:val="yellow"/>
        </w:rPr>
        <w:t>work’</w:t>
      </w:r>
      <w:r w:rsidRPr="008018E5">
        <w:rPr>
          <w:rStyle w:val="StyleUnderline"/>
        </w:rPr>
        <w:t xml:space="preserve"> that are </w:t>
      </w:r>
      <w:r w:rsidRPr="00877105">
        <w:rPr>
          <w:rStyle w:val="Emphasis"/>
          <w:highlight w:val="yellow"/>
        </w:rPr>
        <w:t>prevalent in the global South</w:t>
      </w:r>
      <w:r w:rsidRPr="00A72FF2">
        <w:rPr>
          <w:sz w:val="14"/>
        </w:rPr>
        <w:t xml:space="preserve"> </w:t>
      </w:r>
      <w:r w:rsidRPr="008018E5">
        <w:rPr>
          <w:rStyle w:val="StyleUnderline"/>
        </w:rPr>
        <w:t xml:space="preserve">in the so-called </w:t>
      </w:r>
      <w:r w:rsidRPr="008018E5">
        <w:rPr>
          <w:rStyle w:val="Emphasis"/>
        </w:rPr>
        <w:t>informal sector</w:t>
      </w:r>
      <w:r w:rsidRPr="00A72FF2">
        <w:rPr>
          <w:sz w:val="14"/>
        </w:rPr>
        <w:t xml:space="preserve"> </w:t>
      </w:r>
      <w:r w:rsidRPr="008018E5">
        <w:rPr>
          <w:rStyle w:val="StyleUnderline"/>
        </w:rPr>
        <w:t xml:space="preserve">and in </w:t>
      </w:r>
      <w:r w:rsidRPr="00877105">
        <w:rPr>
          <w:rStyle w:val="StyleUnderline"/>
          <w:highlight w:val="yellow"/>
        </w:rPr>
        <w:t>non-industrial crafts</w:t>
      </w:r>
      <w:r w:rsidRPr="008018E5">
        <w:rPr>
          <w:rStyle w:val="StyleUnderline"/>
        </w:rPr>
        <w:t xml:space="preserve"> and peasantry, neither of which resemble the cultural phenomenon of modern-day work</w:t>
      </w:r>
      <w:r w:rsidRPr="00A72FF2">
        <w:rPr>
          <w:sz w:val="14"/>
        </w:rPr>
        <w:t xml:space="preserve"> with its origins in the colonial North (</w:t>
      </w:r>
      <w:proofErr w:type="spellStart"/>
      <w:r w:rsidRPr="00A72FF2">
        <w:rPr>
          <w:sz w:val="14"/>
        </w:rPr>
        <w:t>Comaroff</w:t>
      </w:r>
      <w:proofErr w:type="spellEnd"/>
      <w:r w:rsidRPr="00A72FF2">
        <w:rPr>
          <w:sz w:val="14"/>
        </w:rPr>
        <w:t xml:space="preserve"> and </w:t>
      </w:r>
      <w:proofErr w:type="spellStart"/>
      <w:r w:rsidRPr="00A72FF2">
        <w:rPr>
          <w:sz w:val="14"/>
        </w:rPr>
        <w:t>Comaroff</w:t>
      </w:r>
      <w:proofErr w:type="spellEnd"/>
      <w:r w:rsidRPr="00A72FF2">
        <w:rPr>
          <w:sz w:val="14"/>
        </w:rPr>
        <w:t xml:space="preserve"> 1987; Thompson 1967). </w:t>
      </w:r>
      <w:r w:rsidRPr="008018E5">
        <w:rPr>
          <w:rStyle w:val="StyleUnderline"/>
        </w:rPr>
        <w:t>This</w:t>
      </w:r>
      <w:r w:rsidRPr="00A72FF2">
        <w:rPr>
          <w:sz w:val="14"/>
        </w:rPr>
        <w:t xml:space="preserve">, however, </w:t>
      </w:r>
      <w:r w:rsidRPr="00877105">
        <w:rPr>
          <w:rStyle w:val="StyleUnderline"/>
          <w:highlight w:val="yellow"/>
        </w:rPr>
        <w:t>contradicts the global development paradigm</w:t>
      </w:r>
      <w:r w:rsidRPr="008018E5">
        <w:rPr>
          <w:rStyle w:val="StyleUnderline"/>
        </w:rPr>
        <w:t xml:space="preserve">, under which </w:t>
      </w:r>
      <w:proofErr w:type="spellStart"/>
      <w:r w:rsidRPr="008018E5">
        <w:rPr>
          <w:rStyle w:val="StyleUnderline"/>
        </w:rPr>
        <w:t>industrialisation</w:t>
      </w:r>
      <w:proofErr w:type="spellEnd"/>
      <w:r w:rsidRPr="008018E5">
        <w:rPr>
          <w:rStyle w:val="StyleUnderline"/>
        </w:rPr>
        <w:t>, ‘economic upgrading’, global</w:t>
      </w:r>
      <w:r w:rsidRPr="00A72FF2">
        <w:rPr>
          <w:sz w:val="14"/>
        </w:rPr>
        <w:t xml:space="preserve"> (</w:t>
      </w:r>
      <w:proofErr w:type="spellStart"/>
      <w:r w:rsidRPr="00A72FF2">
        <w:rPr>
          <w:sz w:val="14"/>
        </w:rPr>
        <w:t>labour</w:t>
      </w:r>
      <w:proofErr w:type="spellEnd"/>
      <w:r w:rsidRPr="00A72FF2">
        <w:rPr>
          <w:sz w:val="14"/>
        </w:rPr>
        <w:t xml:space="preserve">) </w:t>
      </w:r>
      <w:r w:rsidRPr="008018E5">
        <w:rPr>
          <w:rStyle w:val="StyleUnderline"/>
        </w:rPr>
        <w:t>market integration and ‘structural transformation’ are pursued</w:t>
      </w:r>
      <w:r w:rsidRPr="00A72FF2">
        <w:rPr>
          <w:sz w:val="14"/>
        </w:rPr>
        <w:t xml:space="preserve">. </w:t>
      </w:r>
      <w:r w:rsidRPr="008018E5">
        <w:rPr>
          <w:rStyle w:val="StyleUnderline"/>
        </w:rPr>
        <w:t>Modern work</w:t>
      </w:r>
      <w:r w:rsidRPr="00A72FF2">
        <w:rPr>
          <w:sz w:val="14"/>
        </w:rPr>
        <w:t xml:space="preserve">, especially industrial factory jobs and ideally in cities, </w:t>
      </w:r>
      <w:r w:rsidRPr="008018E5">
        <w:rPr>
          <w:rStyle w:val="StyleUnderline"/>
        </w:rPr>
        <w:t>is supposed to help ‘the poor’ to escape their misery</w:t>
      </w:r>
      <w:r w:rsidRPr="00A72FF2">
        <w:rPr>
          <w:sz w:val="14"/>
        </w:rPr>
        <w:t xml:space="preserve"> (Banerjee and </w:t>
      </w:r>
      <w:proofErr w:type="spellStart"/>
      <w:r w:rsidRPr="00A72FF2">
        <w:rPr>
          <w:sz w:val="14"/>
        </w:rPr>
        <w:t>Duflo</w:t>
      </w:r>
      <w:proofErr w:type="spellEnd"/>
      <w:r w:rsidRPr="00A72FF2">
        <w:rPr>
          <w:sz w:val="14"/>
        </w:rPr>
        <w:t xml:space="preserve"> 2012; UNDP 2015). </w:t>
      </w:r>
      <w:r w:rsidRPr="008018E5">
        <w:rPr>
          <w:rStyle w:val="StyleUnderline"/>
        </w:rPr>
        <w:t xml:space="preserve">Many of these other forms of </w:t>
      </w:r>
      <w:r w:rsidRPr="008018E5">
        <w:rPr>
          <w:rStyle w:val="Emphasis"/>
        </w:rPr>
        <w:t>livelihood provisioning</w:t>
      </w:r>
      <w:r w:rsidRPr="008018E5">
        <w:rPr>
          <w:rStyle w:val="StyleUnderline"/>
        </w:rPr>
        <w:t xml:space="preserve"> and </w:t>
      </w:r>
      <w:r w:rsidRPr="008018E5">
        <w:rPr>
          <w:rStyle w:val="Emphasis"/>
        </w:rPr>
        <w:t>associated ways of life are thus disregarded</w:t>
      </w:r>
      <w:r w:rsidRPr="00A72FF2">
        <w:rPr>
          <w:sz w:val="14"/>
        </w:rPr>
        <w:t xml:space="preserve">, </w:t>
      </w:r>
      <w:r w:rsidRPr="008018E5">
        <w:rPr>
          <w:rStyle w:val="Emphasis"/>
        </w:rPr>
        <w:t>denigrated</w:t>
      </w:r>
      <w:r w:rsidRPr="00A72FF2">
        <w:rPr>
          <w:sz w:val="14"/>
        </w:rPr>
        <w:t xml:space="preserve"> </w:t>
      </w:r>
      <w:r w:rsidRPr="008018E5">
        <w:rPr>
          <w:rStyle w:val="StyleUnderline"/>
        </w:rPr>
        <w:t>or</w:t>
      </w:r>
      <w:r w:rsidRPr="00A72FF2">
        <w:rPr>
          <w:sz w:val="14"/>
        </w:rPr>
        <w:t xml:space="preserve"> </w:t>
      </w:r>
      <w:r w:rsidRPr="008018E5">
        <w:rPr>
          <w:rStyle w:val="Emphasis"/>
        </w:rPr>
        <w:t>destroyed</w:t>
      </w:r>
      <w:r w:rsidRPr="00A72FF2">
        <w:rPr>
          <w:sz w:val="14"/>
        </w:rPr>
        <w:t xml:space="preserve"> </w:t>
      </w:r>
      <w:r w:rsidRPr="008018E5">
        <w:rPr>
          <w:rStyle w:val="StyleUnderline"/>
        </w:rPr>
        <w:t>as</w:t>
      </w:r>
      <w:r w:rsidRPr="00A72FF2">
        <w:rPr>
          <w:sz w:val="14"/>
        </w:rPr>
        <w:t xml:space="preserve"> </w:t>
      </w:r>
      <w:r w:rsidRPr="008018E5">
        <w:rPr>
          <w:rStyle w:val="Emphasis"/>
        </w:rPr>
        <w:t>underdeveloped</w:t>
      </w:r>
      <w:r w:rsidRPr="00A72FF2">
        <w:rPr>
          <w:sz w:val="14"/>
        </w:rPr>
        <w:t xml:space="preserve">, </w:t>
      </w:r>
      <w:r w:rsidRPr="008018E5">
        <w:rPr>
          <w:rStyle w:val="Emphasis"/>
        </w:rPr>
        <w:t>backward, poor, and lazy</w:t>
      </w:r>
      <w:r w:rsidRPr="00A72FF2">
        <w:rPr>
          <w:sz w:val="14"/>
        </w:rPr>
        <w:t xml:space="preserve"> (Thompson 1967), </w:t>
      </w:r>
      <w:r w:rsidRPr="008018E5">
        <w:rPr>
          <w:rStyle w:val="StyleUnderline"/>
        </w:rPr>
        <w:t xml:space="preserve">and drawn into the formal system of waged work as </w:t>
      </w:r>
      <w:r w:rsidRPr="00877105">
        <w:rPr>
          <w:rStyle w:val="StyleUnderline"/>
          <w:highlight w:val="yellow"/>
        </w:rPr>
        <w:t xml:space="preserve">cheap </w:t>
      </w:r>
      <w:proofErr w:type="spellStart"/>
      <w:r w:rsidRPr="00877105">
        <w:rPr>
          <w:rStyle w:val="StyleUnderline"/>
          <w:highlight w:val="yellow"/>
        </w:rPr>
        <w:t>labour</w:t>
      </w:r>
      <w:proofErr w:type="spellEnd"/>
      <w:r w:rsidRPr="00877105">
        <w:rPr>
          <w:rStyle w:val="StyleUnderline"/>
          <w:highlight w:val="yellow"/>
        </w:rPr>
        <w:t xml:space="preserve"> in capitalist markets</w:t>
      </w:r>
      <w:r w:rsidRPr="00A72FF2">
        <w:rPr>
          <w:sz w:val="14"/>
        </w:rPr>
        <w:t xml:space="preserve"> and global supply chains – ‘</w:t>
      </w:r>
      <w:r w:rsidRPr="009B311C">
        <w:rPr>
          <w:rStyle w:val="StyleUnderline"/>
        </w:rPr>
        <w:t>improved living conditions’</w:t>
      </w:r>
      <w:r w:rsidRPr="008018E5">
        <w:rPr>
          <w:rStyle w:val="StyleUnderline"/>
        </w:rPr>
        <w:t xml:space="preserve"> as measured in formal pecuniary income</w:t>
      </w:r>
      <w:r w:rsidRPr="00A72FF2">
        <w:rPr>
          <w:sz w:val="14"/>
        </w:rPr>
        <w:t xml:space="preserve"> (</w:t>
      </w:r>
      <w:proofErr w:type="spellStart"/>
      <w:r w:rsidRPr="00A72FF2">
        <w:rPr>
          <w:sz w:val="14"/>
        </w:rPr>
        <w:t>Rosling</w:t>
      </w:r>
      <w:proofErr w:type="spellEnd"/>
      <w:r w:rsidRPr="00A72FF2">
        <w:rPr>
          <w:sz w:val="14"/>
        </w:rPr>
        <w:t xml:space="preserve"> 2018; </w:t>
      </w:r>
      <w:proofErr w:type="spellStart"/>
      <w:r w:rsidRPr="00A72FF2">
        <w:rPr>
          <w:sz w:val="14"/>
        </w:rPr>
        <w:t>Comaroff</w:t>
      </w:r>
      <w:proofErr w:type="spellEnd"/>
      <w:r w:rsidRPr="00A72FF2">
        <w:rPr>
          <w:sz w:val="14"/>
        </w:rPr>
        <w:t xml:space="preserve"> and </w:t>
      </w:r>
      <w:proofErr w:type="spellStart"/>
      <w:r w:rsidRPr="00A72FF2">
        <w:rPr>
          <w:sz w:val="14"/>
        </w:rPr>
        <w:t>Comaroff</w:t>
      </w:r>
      <w:proofErr w:type="spellEnd"/>
      <w:r w:rsidRPr="00A72FF2">
        <w:rPr>
          <w:sz w:val="14"/>
        </w:rPr>
        <w:t xml:space="preserve"> 1987). </w:t>
      </w:r>
      <w:r w:rsidRPr="008018E5">
        <w:rPr>
          <w:rStyle w:val="StyleUnderline"/>
        </w:rPr>
        <w:t xml:space="preserve">There are indications that these transformations </w:t>
      </w:r>
      <w:r w:rsidRPr="00877105">
        <w:rPr>
          <w:rStyle w:val="Emphasis"/>
          <w:highlight w:val="yellow"/>
        </w:rPr>
        <w:t xml:space="preserve">create structural poverty, highly vulnerable jobs and an imposed dependence on wage </w:t>
      </w:r>
      <w:proofErr w:type="spellStart"/>
      <w:r w:rsidRPr="00877105">
        <w:rPr>
          <w:rStyle w:val="Emphasis"/>
          <w:highlight w:val="yellow"/>
        </w:rPr>
        <w:t>labour</w:t>
      </w:r>
      <w:proofErr w:type="spellEnd"/>
      <w:r w:rsidRPr="00A72FF2">
        <w:rPr>
          <w:sz w:val="14"/>
        </w:rPr>
        <w:t xml:space="preserve"> (while few viable </w:t>
      </w:r>
      <w:proofErr w:type="gramStart"/>
      <w:r w:rsidRPr="00A72FF2">
        <w:rPr>
          <w:sz w:val="14"/>
        </w:rPr>
        <w:t>wage</w:t>
      </w:r>
      <w:proofErr w:type="gramEnd"/>
      <w:r w:rsidRPr="00A72FF2">
        <w:rPr>
          <w:sz w:val="14"/>
        </w:rPr>
        <w:t xml:space="preserve"> </w:t>
      </w:r>
      <w:proofErr w:type="spellStart"/>
      <w:r w:rsidRPr="00A72FF2">
        <w:rPr>
          <w:sz w:val="14"/>
        </w:rPr>
        <w:t>labour</w:t>
      </w:r>
      <w:proofErr w:type="spellEnd"/>
      <w:r w:rsidRPr="00A72FF2">
        <w:rPr>
          <w:sz w:val="14"/>
        </w:rPr>
        <w:t xml:space="preserve"> structures exist) (Hickel 2017; Srnicek and Williams 2015). </w:t>
      </w:r>
      <w:r w:rsidRPr="008018E5">
        <w:rPr>
          <w:rStyle w:val="StyleUnderline"/>
        </w:rPr>
        <w:t>There is also clear evidence of numerous struggles against capitalist development and for traditional livelihood protection and environmental justice</w:t>
      </w:r>
      <w:r w:rsidRPr="00A72FF2">
        <w:rPr>
          <w:sz w:val="14"/>
        </w:rPr>
        <w:t xml:space="preserve"> (</w:t>
      </w:r>
      <w:proofErr w:type="spellStart"/>
      <w:r w:rsidRPr="00A72FF2">
        <w:rPr>
          <w:sz w:val="14"/>
        </w:rPr>
        <w:t>Anguelovski</w:t>
      </w:r>
      <w:proofErr w:type="spellEnd"/>
      <w:r w:rsidRPr="00A72FF2">
        <w:rPr>
          <w:sz w:val="14"/>
        </w:rPr>
        <w:t xml:space="preserve"> 2015). </w:t>
      </w:r>
      <w:r w:rsidRPr="008018E5">
        <w:rPr>
          <w:rStyle w:val="StyleUnderline"/>
        </w:rPr>
        <w:t xml:space="preserve">These are aspects where </w:t>
      </w:r>
      <w:r w:rsidRPr="008018E5">
        <w:rPr>
          <w:rStyle w:val="Emphasis"/>
        </w:rPr>
        <w:t xml:space="preserve">a </w:t>
      </w:r>
      <w:proofErr w:type="spellStart"/>
      <w:r w:rsidRPr="008018E5">
        <w:rPr>
          <w:rStyle w:val="Emphasis"/>
        </w:rPr>
        <w:t>postwork</w:t>
      </w:r>
      <w:proofErr w:type="spellEnd"/>
      <w:r w:rsidRPr="008018E5">
        <w:rPr>
          <w:rStyle w:val="Emphasis"/>
        </w:rPr>
        <w:t xml:space="preserve"> orientation is relevant</w:t>
      </w:r>
      <w:r w:rsidRPr="00A72FF2">
        <w:rPr>
          <w:sz w:val="14"/>
        </w:rPr>
        <w:t xml:space="preserve"> beyond the </w:t>
      </w:r>
      <w:proofErr w:type="spellStart"/>
      <w:r w:rsidRPr="00A72FF2">
        <w:rPr>
          <w:sz w:val="14"/>
        </w:rPr>
        <w:t>industrialised</w:t>
      </w:r>
      <w:proofErr w:type="spellEnd"/>
      <w:r w:rsidRPr="00A72FF2">
        <w:rPr>
          <w:sz w:val="14"/>
        </w:rPr>
        <w:t xml:space="preserve"> societies of the global North, </w:t>
      </w:r>
      <w:r w:rsidRPr="008018E5">
        <w:rPr>
          <w:rStyle w:val="StyleUnderline"/>
        </w:rPr>
        <w:t>as it puts a focus on the modern phenomenon ‘work’ itself and the conditions that led to its predominance,</w:t>
      </w:r>
      <w:r w:rsidRPr="00A72FF2">
        <w:rPr>
          <w:sz w:val="14"/>
        </w:rPr>
        <w:t xml:space="preserve"> as it questions the common narrative that ‘jobs’ are an end in themselves and justify all kinds of problematic development, and as it allows to ask which alternative, postcolonial critiques and </w:t>
      </w:r>
      <w:proofErr w:type="spellStart"/>
      <w:r w:rsidRPr="00A72FF2">
        <w:rPr>
          <w:sz w:val="14"/>
        </w:rPr>
        <w:t>conceptualisations</w:t>
      </w:r>
      <w:proofErr w:type="spellEnd"/>
      <w:r w:rsidRPr="00A72FF2">
        <w:rPr>
          <w:sz w:val="14"/>
        </w:rPr>
        <w:t xml:space="preserve"> of ‘work’ exist and should be preserved.</w:t>
      </w:r>
    </w:p>
    <w:p w14:paraId="43F9AD07" w14:textId="77777777" w:rsidR="00386205" w:rsidRPr="008018E5" w:rsidRDefault="00386205" w:rsidP="00386205">
      <w:pPr>
        <w:rPr>
          <w:b/>
          <w:iCs/>
          <w:u w:val="single"/>
          <w:bdr w:val="single" w:sz="12" w:space="0" w:color="auto"/>
        </w:rPr>
      </w:pPr>
      <w:r w:rsidRPr="00A72FF2">
        <w:rPr>
          <w:sz w:val="14"/>
        </w:rPr>
        <w:t xml:space="preserve">To conclude, we clearly find traces of </w:t>
      </w:r>
      <w:proofErr w:type="spellStart"/>
      <w:r w:rsidRPr="00A72FF2">
        <w:rPr>
          <w:sz w:val="14"/>
        </w:rPr>
        <w:t>postwork</w:t>
      </w:r>
      <w:proofErr w:type="spellEnd"/>
      <w:r w:rsidRPr="00A72FF2">
        <w:rPr>
          <w:sz w:val="14"/>
        </w:rPr>
        <w:t xml:space="preserve"> </w:t>
      </w:r>
      <w:proofErr w:type="spellStart"/>
      <w:r w:rsidRPr="00A72FF2">
        <w:rPr>
          <w:sz w:val="14"/>
        </w:rPr>
        <w:t>organisation</w:t>
      </w:r>
      <w:proofErr w:type="spellEnd"/>
      <w:r w:rsidRPr="00A72FF2">
        <w:rPr>
          <w:sz w:val="14"/>
        </w:rPr>
        <w:t xml:space="preserve"> and politics in the present. However, these ideas are contested; they concern the roots of modern culture, </w:t>
      </w:r>
      <w:proofErr w:type="gramStart"/>
      <w:r w:rsidRPr="00A72FF2">
        <w:rPr>
          <w:sz w:val="14"/>
        </w:rPr>
        <w:t>society</w:t>
      </w:r>
      <w:proofErr w:type="gramEnd"/>
      <w:r w:rsidRPr="00A72FF2">
        <w:rPr>
          <w:sz w:val="14"/>
        </w:rPr>
        <w:t xml:space="preserve"> and industrial-capitalist economies. </w:t>
      </w:r>
      <w:r w:rsidRPr="008018E5">
        <w:rPr>
          <w:rStyle w:val="StyleUnderline"/>
        </w:rPr>
        <w:t xml:space="preserve">Waged work continues to be </w:t>
      </w:r>
      <w:proofErr w:type="spellStart"/>
      <w:r w:rsidRPr="008018E5">
        <w:rPr>
          <w:rStyle w:val="StyleUnderline"/>
        </w:rPr>
        <w:t>normalised</w:t>
      </w:r>
      <w:proofErr w:type="spellEnd"/>
      <w:r w:rsidRPr="008018E5">
        <w:rPr>
          <w:rStyle w:val="StyleUnderline"/>
        </w:rPr>
        <w:t xml:space="preserve">, alternatives beyond niches appear quite impractical for </w:t>
      </w:r>
      <w:proofErr w:type="spellStart"/>
      <w:r w:rsidRPr="008018E5">
        <w:rPr>
          <w:rStyle w:val="StyleUnderline"/>
        </w:rPr>
        <w:t>generalisation</w:t>
      </w:r>
      <w:proofErr w:type="spellEnd"/>
      <w:r w:rsidRPr="004313A5">
        <w:rPr>
          <w:rStyle w:val="Emphasis"/>
        </w:rPr>
        <w:t xml:space="preserve">. </w:t>
      </w:r>
      <w:r w:rsidRPr="004313A5">
        <w:rPr>
          <w:rStyle w:val="Emphasis"/>
          <w:sz w:val="48"/>
          <w:szCs w:val="48"/>
          <w:highlight w:val="yellow"/>
        </w:rPr>
        <w:t>Powerful economic interests, including trade unions, seek to perpetuate the status-quo</w:t>
      </w:r>
      <w:r w:rsidRPr="00A72FF2">
        <w:rPr>
          <w:sz w:val="14"/>
        </w:rPr>
        <w:t xml:space="preserve"> (Lundström, </w:t>
      </w:r>
      <w:proofErr w:type="spellStart"/>
      <w:r w:rsidRPr="00A72FF2">
        <w:rPr>
          <w:sz w:val="14"/>
        </w:rPr>
        <w:t>Räthzel</w:t>
      </w:r>
      <w:proofErr w:type="spellEnd"/>
      <w:r w:rsidRPr="00A72FF2">
        <w:rPr>
          <w:sz w:val="14"/>
        </w:rPr>
        <w:t xml:space="preserve">, and </w:t>
      </w:r>
      <w:proofErr w:type="spellStart"/>
      <w:r w:rsidRPr="00A72FF2">
        <w:rPr>
          <w:sz w:val="14"/>
        </w:rPr>
        <w:t>Uzzell</w:t>
      </w:r>
      <w:proofErr w:type="spellEnd"/>
      <w:r w:rsidRPr="00A72FF2">
        <w:rPr>
          <w:sz w:val="14"/>
        </w:rPr>
        <w:t xml:space="preserve"> 2015). </w:t>
      </w:r>
      <w:r w:rsidRPr="00877105">
        <w:rPr>
          <w:rStyle w:val="Emphasis"/>
          <w:highlight w:val="yellow"/>
        </w:rPr>
        <w:t>Job creation</w:t>
      </w:r>
      <w:r w:rsidRPr="008018E5">
        <w:rPr>
          <w:rStyle w:val="Emphasis"/>
        </w:rPr>
        <w:t xml:space="preserve"> </w:t>
      </w:r>
      <w:r w:rsidRPr="00A72FF2">
        <w:rPr>
          <w:sz w:val="14"/>
        </w:rPr>
        <w:t xml:space="preserve">and (global) </w:t>
      </w:r>
      <w:proofErr w:type="spellStart"/>
      <w:r w:rsidRPr="00A72FF2">
        <w:rPr>
          <w:sz w:val="14"/>
        </w:rPr>
        <w:t>labour</w:t>
      </w:r>
      <w:proofErr w:type="spellEnd"/>
      <w:r w:rsidRPr="00A72FF2">
        <w:rPr>
          <w:sz w:val="14"/>
        </w:rPr>
        <w:t xml:space="preserve"> market integration (regardless of what kind) </w:t>
      </w:r>
      <w:r w:rsidRPr="008018E5">
        <w:rPr>
          <w:rStyle w:val="StyleUnderline"/>
        </w:rPr>
        <w:t xml:space="preserve">are central policy goals of all political parties, and presently </w:t>
      </w:r>
      <w:r w:rsidRPr="008018E5">
        <w:rPr>
          <w:rStyle w:val="Emphasis"/>
        </w:rPr>
        <w:t xml:space="preserve">popular progressive debates on a Green New Deal tend to </w:t>
      </w:r>
      <w:r w:rsidRPr="00877105">
        <w:rPr>
          <w:rStyle w:val="Emphasis"/>
          <w:highlight w:val="yellow"/>
        </w:rPr>
        <w:t>exhibit a</w:t>
      </w:r>
      <w:r w:rsidRPr="008018E5">
        <w:rPr>
          <w:rStyle w:val="Emphasis"/>
        </w:rPr>
        <w:t xml:space="preserve"> rather </w:t>
      </w:r>
      <w:proofErr w:type="spellStart"/>
      <w:r w:rsidRPr="00877105">
        <w:rPr>
          <w:rStyle w:val="Emphasis"/>
          <w:highlight w:val="yellow"/>
        </w:rPr>
        <w:t>productivist</w:t>
      </w:r>
      <w:proofErr w:type="spellEnd"/>
      <w:r w:rsidRPr="00877105">
        <w:rPr>
          <w:rStyle w:val="Emphasis"/>
          <w:highlight w:val="yellow"/>
        </w:rPr>
        <w:t xml:space="preserve"> stance.</w:t>
      </w:r>
    </w:p>
    <w:p w14:paraId="5C6FBBDC" w14:textId="31322F47" w:rsidR="00E42E4C" w:rsidRDefault="00386205" w:rsidP="00386205">
      <w:pPr>
        <w:rPr>
          <w:rStyle w:val="Emphasis"/>
        </w:rPr>
      </w:pPr>
      <w:r w:rsidRPr="008018E5">
        <w:rPr>
          <w:rStyle w:val="StyleUnderline"/>
        </w:rPr>
        <w:t xml:space="preserve">There is one </w:t>
      </w:r>
      <w:proofErr w:type="gramStart"/>
      <w:r w:rsidRPr="008018E5">
        <w:rPr>
          <w:rStyle w:val="StyleUnderline"/>
        </w:rPr>
        <w:t>particular aspect</w:t>
      </w:r>
      <w:proofErr w:type="gramEnd"/>
      <w:r w:rsidRPr="008018E5">
        <w:rPr>
          <w:rStyle w:val="StyleUnderline"/>
        </w:rPr>
        <w:t xml:space="preserve"> that appears hopeful</w:t>
      </w:r>
      <w:r w:rsidRPr="00A72FF2">
        <w:rPr>
          <w:sz w:val="14"/>
        </w:rPr>
        <w:t xml:space="preserve">: </w:t>
      </w:r>
      <w:r w:rsidRPr="00877105">
        <w:rPr>
          <w:rStyle w:val="Emphasis"/>
          <w:highlight w:val="yellow"/>
        </w:rPr>
        <w:t xml:space="preserve">the present socio-economic system is </w:t>
      </w:r>
      <w:r w:rsidRPr="001B11B6">
        <w:rPr>
          <w:rStyle w:val="Emphasis"/>
        </w:rPr>
        <w:t xml:space="preserve">unsustainable in the literal sense that </w:t>
      </w:r>
      <w:r w:rsidRPr="007475E5">
        <w:rPr>
          <w:rStyle w:val="Emphasis"/>
        </w:rPr>
        <w:t xml:space="preserve">it is </w:t>
      </w:r>
      <w:r w:rsidRPr="00877105">
        <w:rPr>
          <w:rStyle w:val="Emphasis"/>
          <w:highlight w:val="yellow"/>
        </w:rPr>
        <w:t xml:space="preserve">physically impossible </w:t>
      </w:r>
      <w:r w:rsidRPr="001B11B6">
        <w:rPr>
          <w:rStyle w:val="Emphasis"/>
        </w:rPr>
        <w:t xml:space="preserve">to be sustained </w:t>
      </w:r>
      <w:r w:rsidRPr="00877105">
        <w:rPr>
          <w:rStyle w:val="Emphasis"/>
          <w:highlight w:val="yellow"/>
        </w:rPr>
        <w:t>in the long run</w:t>
      </w:r>
      <w:r w:rsidRPr="00A72FF2">
        <w:rPr>
          <w:sz w:val="14"/>
        </w:rPr>
        <w:t xml:space="preserve">. It was Weber (1992[1905]) who predicted that </w:t>
      </w:r>
      <w:r w:rsidRPr="008018E5">
        <w:rPr>
          <w:rStyle w:val="StyleUnderline"/>
        </w:rPr>
        <w:t xml:space="preserve">the powerful cosmos of the modern economic order will be determining with overwhelming force </w:t>
      </w:r>
      <w:r w:rsidRPr="008018E5">
        <w:rPr>
          <w:rStyle w:val="Emphasis"/>
        </w:rPr>
        <w:t>until the last bit of fossil fuel is burnt</w:t>
      </w:r>
      <w:r w:rsidRPr="00A72FF2">
        <w:rPr>
          <w:sz w:val="14"/>
        </w:rPr>
        <w:t xml:space="preserve"> – and exactly </w:t>
      </w:r>
      <w:r w:rsidRPr="00877105">
        <w:rPr>
          <w:rStyle w:val="StyleUnderline"/>
          <w:highlight w:val="yellow"/>
        </w:rPr>
        <w:t xml:space="preserve">this needs to happen </w:t>
      </w:r>
      <w:r w:rsidRPr="00877105">
        <w:rPr>
          <w:rStyle w:val="Emphasis"/>
          <w:highlight w:val="yellow"/>
        </w:rPr>
        <w:t>soon to avert catastrophic climate change</w:t>
      </w:r>
      <w:r w:rsidRPr="00A72FF2">
        <w:rPr>
          <w:sz w:val="14"/>
        </w:rPr>
        <w:t xml:space="preserve">. 6 </w:t>
      </w:r>
      <w:r w:rsidRPr="00877105">
        <w:rPr>
          <w:rStyle w:val="StyleUnderline"/>
          <w:highlight w:val="yellow"/>
        </w:rPr>
        <w:t xml:space="preserve">This is the </w:t>
      </w:r>
      <w:r w:rsidRPr="00877105">
        <w:rPr>
          <w:rStyle w:val="Emphasis"/>
          <w:highlight w:val="yellow"/>
        </w:rPr>
        <w:t>battlefield of sustainability</w:t>
      </w:r>
      <w:r w:rsidRPr="008018E5">
        <w:rPr>
          <w:rStyle w:val="StyleUnderline"/>
        </w:rPr>
        <w:t>,</w:t>
      </w:r>
      <w:r w:rsidRPr="00A72FF2">
        <w:rPr>
          <w:sz w:val="14"/>
        </w:rPr>
        <w:t xml:space="preserve"> </w:t>
      </w:r>
      <w:r w:rsidRPr="008018E5">
        <w:rPr>
          <w:rStyle w:val="StyleUnderline"/>
        </w:rPr>
        <w:t xml:space="preserve">and lately </w:t>
      </w:r>
      <w:r w:rsidRPr="00877105">
        <w:rPr>
          <w:rStyle w:val="StyleUnderline"/>
          <w:highlight w:val="yellow"/>
        </w:rPr>
        <w:t xml:space="preserve">there has been </w:t>
      </w:r>
      <w:r w:rsidRPr="00877105">
        <w:rPr>
          <w:rStyle w:val="Emphasis"/>
          <w:highlight w:val="yellow"/>
        </w:rPr>
        <w:t>renewed urgency and momentum for more profound social change</w:t>
      </w:r>
      <w:r w:rsidRPr="00877105">
        <w:rPr>
          <w:sz w:val="14"/>
          <w:highlight w:val="yellow"/>
        </w:rPr>
        <w:t>,</w:t>
      </w:r>
      <w:r w:rsidRPr="00A72FF2">
        <w:rPr>
          <w:sz w:val="14"/>
        </w:rPr>
        <w:t xml:space="preserve"> </w:t>
      </w:r>
      <w:r w:rsidRPr="008018E5">
        <w:rPr>
          <w:rStyle w:val="StyleUnderline"/>
        </w:rPr>
        <w:t xml:space="preserve">where it might be </w:t>
      </w:r>
      <w:proofErr w:type="spellStart"/>
      <w:r w:rsidRPr="008018E5">
        <w:rPr>
          <w:rStyle w:val="StyleUnderline"/>
        </w:rPr>
        <w:t>realised</w:t>
      </w:r>
      <w:proofErr w:type="spellEnd"/>
      <w:r w:rsidRPr="008018E5">
        <w:rPr>
          <w:rStyle w:val="StyleUnderline"/>
        </w:rPr>
        <w:t xml:space="preserve"> that a </w:t>
      </w:r>
      <w:r w:rsidRPr="008018E5">
        <w:rPr>
          <w:rStyle w:val="Emphasis"/>
        </w:rPr>
        <w:t>different societal trajectory beyond work and productivism for their own sake is more sustainable and desirable for the future.</w:t>
      </w:r>
    </w:p>
    <w:p w14:paraId="6D4C908E" w14:textId="2D5288A7" w:rsidR="00403499" w:rsidRDefault="00403499" w:rsidP="00386205">
      <w:pPr>
        <w:rPr>
          <w:rStyle w:val="Emphasis"/>
        </w:rPr>
      </w:pPr>
    </w:p>
    <w:p w14:paraId="52514C41" w14:textId="13E72E6F" w:rsidR="00403499" w:rsidRDefault="00403499" w:rsidP="00386205">
      <w:pPr>
        <w:rPr>
          <w:rStyle w:val="Emphasis"/>
        </w:rPr>
      </w:pPr>
    </w:p>
    <w:p w14:paraId="26ED237B" w14:textId="77777777" w:rsidR="00403499" w:rsidRPr="00F601E6" w:rsidRDefault="00403499" w:rsidP="00386205"/>
    <w:sectPr w:rsidR="00403499"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0002AFF" w:usb1="C000ACF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86205"/>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65A"/>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86205"/>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499"/>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46D4"/>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763E5"/>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BF270EB"/>
  <w14:defaultImageDpi w14:val="300"/>
  <w15:docId w15:val="{516229F3-804B-B34E-9105-3D378633B4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6546D4"/>
    <w:pPr>
      <w:spacing w:after="160" w:line="259" w:lineRule="auto"/>
    </w:pPr>
    <w:rPr>
      <w:rFonts w:ascii="Times New Roman" w:hAnsi="Times New Roman" w:cs="Times New Roman"/>
    </w:rPr>
  </w:style>
  <w:style w:type="paragraph" w:styleId="Heading1">
    <w:name w:val="heading 1"/>
    <w:aliases w:val="Pocket"/>
    <w:basedOn w:val="Normal"/>
    <w:next w:val="Normal"/>
    <w:link w:val="Heading1Char"/>
    <w:uiPriority w:val="9"/>
    <w:qFormat/>
    <w:rsid w:val="006546D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6546D4"/>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itation,Heading 3 Char1 Char Char,Heading 3 Char Char Char Char,Citation Char Char Char Char,Citation Char1 Char Char,Heading 3 Char Char1,Citation Char Char1,cites Char,citation Char,citation Char Char Char Char Char Char, Char Char,no"/>
    <w:basedOn w:val="Normal"/>
    <w:next w:val="Normal"/>
    <w:link w:val="Heading3Char"/>
    <w:uiPriority w:val="9"/>
    <w:unhideWhenUsed/>
    <w:qFormat/>
    <w:rsid w:val="006546D4"/>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9"/>
    <w:unhideWhenUsed/>
    <w:qFormat/>
    <w:rsid w:val="006546D4"/>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6546D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546D4"/>
  </w:style>
  <w:style w:type="character" w:customStyle="1" w:styleId="Heading1Char">
    <w:name w:val="Heading 1 Char"/>
    <w:aliases w:val="Pocket Char"/>
    <w:basedOn w:val="DefaultParagraphFont"/>
    <w:link w:val="Heading1"/>
    <w:uiPriority w:val="9"/>
    <w:rsid w:val="006546D4"/>
    <w:rPr>
      <w:rFonts w:ascii="Times New Roman" w:eastAsiaTheme="majorEastAsia" w:hAnsi="Times New Roman" w:cstheme="majorBidi"/>
      <w:b/>
      <w:bCs/>
      <w:sz w:val="52"/>
      <w:szCs w:val="32"/>
    </w:rPr>
  </w:style>
  <w:style w:type="character" w:customStyle="1" w:styleId="Heading2Char">
    <w:name w:val="Heading 2 Char"/>
    <w:aliases w:val="Hat Char"/>
    <w:basedOn w:val="DefaultParagraphFont"/>
    <w:link w:val="Heading2"/>
    <w:uiPriority w:val="9"/>
    <w:rsid w:val="006546D4"/>
    <w:rPr>
      <w:rFonts w:ascii="Times New Roman" w:eastAsiaTheme="majorEastAsia" w:hAnsi="Times New Roman" w:cstheme="majorBidi"/>
      <w:b/>
      <w:bCs/>
      <w:sz w:val="44"/>
      <w:szCs w:val="44"/>
      <w:u w:val="double"/>
    </w:rPr>
  </w:style>
  <w:style w:type="character" w:customStyle="1" w:styleId="Heading3Char">
    <w:name w:val="Heading 3 Char"/>
    <w:aliases w:val="Block Char,Citation Char,Heading 3 Char1 Char Char Char,Heading 3 Char Char Char Char Char,Citation Char Char Char Char Char,Citation Char1 Char Char Char,Heading 3 Char Char1 Char,Citation Char Char1 Char,cites Char Char, Char Char Char"/>
    <w:basedOn w:val="DefaultParagraphFont"/>
    <w:link w:val="Heading3"/>
    <w:uiPriority w:val="9"/>
    <w:rsid w:val="006546D4"/>
    <w:rPr>
      <w:rFonts w:ascii="Times New Roman" w:eastAsiaTheme="majorEastAsia" w:hAnsi="Times New Roman"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
    <w:basedOn w:val="DefaultParagraphFont"/>
    <w:link w:val="Heading4"/>
    <w:uiPriority w:val="9"/>
    <w:rsid w:val="006546D4"/>
    <w:rPr>
      <w:rFonts w:ascii="Times New Roman" w:eastAsiaTheme="majorEastAsia" w:hAnsi="Times New Roman"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1"/>
    <w:qFormat/>
    <w:rsid w:val="006546D4"/>
    <w:rPr>
      <w:b/>
      <w:sz w:val="26"/>
      <w:u w:val="none"/>
    </w:rPr>
  </w:style>
  <w:style w:type="character" w:customStyle="1" w:styleId="StyleUnderline">
    <w:name w:val="Style Underline"/>
    <w:aliases w:val="Underline,Intense Emphasis1,Style Bold Underline,apple-style-span + 6 pt,Kern at 16 pt,Bold,Intense Emphasis11,Intense Emphasis2,HHeading 3 + 12 pt,Style,ci,Underline Char,Cards + Font: 12 pt Char,Intense Emphasis111,Intense Emphasis1111"/>
    <w:basedOn w:val="DefaultParagraphFont"/>
    <w:uiPriority w:val="1"/>
    <w:qFormat/>
    <w:rsid w:val="006546D4"/>
    <w:rPr>
      <w:b w:val="0"/>
      <w:sz w:val="22"/>
      <w:u w:val="single"/>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B"/>
    <w:basedOn w:val="DefaultParagraphFont"/>
    <w:link w:val="Emphasis1"/>
    <w:uiPriority w:val="20"/>
    <w:qFormat/>
    <w:rsid w:val="006546D4"/>
    <w:rPr>
      <w:rFonts w:ascii="Times New Roman" w:hAnsi="Times New Roman" w:cs="Times New Roman"/>
      <w:b/>
      <w:i w:val="0"/>
      <w:iCs/>
      <w:sz w:val="22"/>
      <w:u w:val="single"/>
      <w:bdr w:val="single" w:sz="12" w:space="0" w:color="auto"/>
    </w:rPr>
  </w:style>
  <w:style w:type="character" w:styleId="FollowedHyperlink">
    <w:name w:val="FollowedHyperlink"/>
    <w:basedOn w:val="DefaultParagraphFont"/>
    <w:uiPriority w:val="99"/>
    <w:semiHidden/>
    <w:unhideWhenUsed/>
    <w:rsid w:val="006546D4"/>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Char Char1,Tags v 2 Char1,Heading 1 Char1,Pocket Char1,TAG "/>
    <w:basedOn w:val="DefaultParagraphFont"/>
    <w:uiPriority w:val="99"/>
    <w:unhideWhenUsed/>
    <w:rsid w:val="006546D4"/>
    <w:rPr>
      <w:color w:val="auto"/>
      <w:u w:val="none"/>
    </w:rPr>
  </w:style>
  <w:style w:type="paragraph" w:styleId="DocumentMap">
    <w:name w:val="Document Map"/>
    <w:basedOn w:val="Normal"/>
    <w:link w:val="DocumentMapChar"/>
    <w:uiPriority w:val="99"/>
    <w:semiHidden/>
    <w:unhideWhenUsed/>
    <w:rsid w:val="006546D4"/>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6546D4"/>
    <w:rPr>
      <w:rFonts w:ascii="Lucida Grande" w:hAnsi="Lucida Grande" w:cs="Lucida Grande"/>
    </w:rPr>
  </w:style>
  <w:style w:type="paragraph" w:customStyle="1" w:styleId="Emphasis1">
    <w:name w:val="Emphasis1"/>
    <w:basedOn w:val="Normal"/>
    <w:link w:val="Emphasis"/>
    <w:autoRedefine/>
    <w:uiPriority w:val="20"/>
    <w:qFormat/>
    <w:rsid w:val="00386205"/>
    <w:pPr>
      <w:pBdr>
        <w:top w:val="single" w:sz="4" w:space="1" w:color="auto"/>
        <w:left w:val="single" w:sz="4" w:space="4" w:color="auto"/>
        <w:bottom w:val="single" w:sz="4" w:space="1" w:color="auto"/>
        <w:right w:val="single" w:sz="4" w:space="4" w:color="auto"/>
      </w:pBdr>
      <w:ind w:left="720"/>
      <w:jc w:val="both"/>
    </w:pPr>
    <w:rPr>
      <w:b/>
      <w:iCs/>
      <w:sz w:val="22"/>
      <w:u w:val="single"/>
      <w:bdr w:val="single" w:sz="12"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tandfonline.com/doi/full/10.1080/23251042.2015.1041212"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tandfonline.com/doi/full/10.1080/23251042.2015.1041212"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tandfonline.com/doi/full/10.1080/23251042.2015.1041212"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tandfonline.com/doi/full/10.1080/23251042.2015.1041212" TargetMode="External"/><Relationship Id="rId5" Type="http://schemas.openxmlformats.org/officeDocument/2006/relationships/numbering" Target="numbering.xml"/><Relationship Id="rId15" Type="http://schemas.openxmlformats.org/officeDocument/2006/relationships/hyperlink" Target="https://www.tandfonline.com/doi/full/10.1080/23251042.2015.1041212" TargetMode="External"/><Relationship Id="rId10" Type="http://schemas.openxmlformats.org/officeDocument/2006/relationships/hyperlink" Target="https://www.umu.se/sociologiska-institutionen/" TargetMode="External"/><Relationship Id="rId4" Type="http://schemas.openxmlformats.org/officeDocument/2006/relationships/customXml" Target="../customXml/item4.xml"/><Relationship Id="rId9" Type="http://schemas.openxmlformats.org/officeDocument/2006/relationships/hyperlink" Target="https://www.umu.se/sociologiska-institutionen/" TargetMode="External"/><Relationship Id="rId14" Type="http://schemas.openxmlformats.org/officeDocument/2006/relationships/hyperlink" Target="https://www.tandfonline.com/doi/full/10.1080/23251042.2015.1041212"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penelopestolle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12</TotalTime>
  <Pages>9</Pages>
  <Words>4999</Words>
  <Characters>28497</Characters>
  <Application>Microsoft Office Word</Application>
  <DocSecurity>0</DocSecurity>
  <Lines>237</Lines>
  <Paragraphs>66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33430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Stoller, Penelope</cp:lastModifiedBy>
  <cp:revision>2</cp:revision>
  <dcterms:created xsi:type="dcterms:W3CDTF">2021-11-06T15:19:00Z</dcterms:created>
  <dcterms:modified xsi:type="dcterms:W3CDTF">2021-11-06T17:24:00Z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