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1E83E" w14:textId="77777777" w:rsidR="00242845" w:rsidRPr="00A24362" w:rsidRDefault="00242845" w:rsidP="00242845">
      <w:pPr>
        <w:pStyle w:val="Heading4"/>
        <w:rPr>
          <w:rFonts w:cs="Calibri"/>
          <w:iCs/>
        </w:rPr>
      </w:pPr>
      <w:r w:rsidRPr="00A24362">
        <w:rPr>
          <w:rFonts w:cs="Calibri"/>
        </w:rPr>
        <w:t>Interp – reductions are permanent</w:t>
      </w:r>
    </w:p>
    <w:p w14:paraId="2B576D57" w14:textId="77777777" w:rsidR="00242845" w:rsidRPr="00A24362" w:rsidRDefault="00242845" w:rsidP="00242845">
      <w:r w:rsidRPr="00A24362">
        <w:rPr>
          <w:rStyle w:val="Style13ptBold"/>
        </w:rPr>
        <w:t>Reynolds 59</w:t>
      </w:r>
      <w:r w:rsidRPr="00A24362">
        <w:t>.  Judge (In the Matter of Doris A. Montesani, Petitioner, v. Arthur Levitt, as Comptroller of the State of New York, et al., Respondents [NO NUMBER IN ORIGINAL] Supreme Court of New York, Appellate Division, Third Department 9 A.D.2d 51; 189 N.Y.S.2d 695; 1959 N.Y. App. Div. LEXIS 7391 August 13, 1959)</w:t>
      </w:r>
    </w:p>
    <w:p w14:paraId="540A5BC6" w14:textId="77777777" w:rsidR="00242845" w:rsidRPr="003174F1" w:rsidRDefault="00242845" w:rsidP="00242845">
      <w:pPr>
        <w:widowControl w:val="0"/>
        <w:rPr>
          <w:b/>
          <w:sz w:val="26"/>
          <w:u w:val="single"/>
        </w:rPr>
      </w:pPr>
      <w:r w:rsidRPr="00A24362">
        <w:t xml:space="preserve">Section 83's counterpart with regard to nondisability pensioners, section 84, prescribes a reduction only if the pensioner should again take a public job. The disability pensioner is penalized if he takes any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section 83 were payable whenever the pensioner died or stopped his other employment the whole purpose of the provision would be defeated, i.e., the System might just as well have continued payments during the other employment since it must later pay it anyway. The section says "reduced", does not say that monthly payments shall be temporarily suspended; it says that the pension itself shall be reduced. </w:t>
      </w:r>
      <w:r w:rsidRPr="00A24362">
        <w:rPr>
          <w:rStyle w:val="StyleUnderline"/>
        </w:rPr>
        <w:t xml:space="preserve">The plain dictionary </w:t>
      </w:r>
      <w:r w:rsidRPr="00BC5E7A">
        <w:rPr>
          <w:rStyle w:val="StyleUnderline"/>
          <w:highlight w:val="cyan"/>
        </w:rPr>
        <w:t>meaning of the word is to diminish</w:t>
      </w:r>
      <w:r w:rsidRPr="00A24362">
        <w:rPr>
          <w:rStyle w:val="StyleUnderline"/>
        </w:rPr>
        <w:t xml:space="preserve">, lower or degrade. </w:t>
      </w:r>
      <w:r w:rsidRPr="00BC5E7A">
        <w:rPr>
          <w:rStyle w:val="StyleUnderline"/>
          <w:highlight w:val="cyan"/>
        </w:rPr>
        <w:t xml:space="preserve">The word "reduce" seems </w:t>
      </w:r>
      <w:r w:rsidRPr="00A24362">
        <w:rPr>
          <w:rStyle w:val="StyleUnderline"/>
        </w:rPr>
        <w:t xml:space="preserve">adequately </w:t>
      </w:r>
      <w:r w:rsidRPr="00BC5E7A">
        <w:rPr>
          <w:rStyle w:val="StyleUnderline"/>
          <w:highlight w:val="cyan"/>
        </w:rPr>
        <w:t>to indicate permanency</w:t>
      </w:r>
      <w:r w:rsidRPr="00A24362">
        <w:rPr>
          <w:sz w:val="20"/>
          <w:u w:val="thick"/>
        </w:rPr>
        <w:t>.</w:t>
      </w:r>
      <w:r w:rsidRPr="00A24362">
        <w:t xml:space="preserve"> Aside from the practical aspect indicating permanency other indicia point to the same conclusion. From 1924 (L. 1924, ch. 619) to 1947 (L. 1947, ch. 841) a provision appeared in the Civil Service Law which read substantially as follows: "If the pension of a beneficiary is reduced for any reason, the amount of such reduction shall be transferred from the pension reserve fund to the pension accumulation fund during that period that such reduction is in effect." (See L. 1924, ch. 619, § 2 [Civil Service Law, § 58, subd. 4]; L. 1947, ch. 841 [Civil Service Law, § 66, subd. e].) This provision reappears in the 1955 Retirement and Social Security Law as subdivision f of section 24. This provision is useful for interpretative purposes. Since it prescribes that moneys not paid because of reduction should be transferred back to the accumulation fund the conclusion is inescapable that such reductions were meant to be permanent. If temporary suspensions were intended this bookkeeping device would result in a false picture of the funds, i.e., the reserve fund would be depleted when it would contain adequate funds to meet eventual payments 57*57 to present pensioners. Likewise, the accumulation fund would be improperly inflated with respect to the present pensioners. Section 64 of the Retirement and Social Security Law (§ 85 under the 1947 act) provides that any disability pension must be reduced by the amount payable pursuant to the Workmen's Compensation Law if applicable. In Matter of Dalton v. City of Yonkers (262 App. Div. 321, 323 [1941]) this </w:t>
      </w:r>
      <w:r w:rsidRPr="00A24362">
        <w:rPr>
          <w:rStyle w:val="StyleUnderline"/>
        </w:rPr>
        <w:t>court interpreted "reduce" to mean "offset" in holding that under then section 67 (relating to Workmen's Compensation benefits as do its successors sections 85 and 64), pensions were to be offset by compensation benefits. This is merely another indication that "</w:t>
      </w:r>
      <w:r w:rsidRPr="00BC5E7A">
        <w:rPr>
          <w:rStyle w:val="StyleUnderline"/>
          <w:highlight w:val="cyan"/>
        </w:rPr>
        <w:t>reduce" means a diminishing</w:t>
      </w:r>
      <w:r w:rsidRPr="00A24362">
        <w:rPr>
          <w:rStyle w:val="StyleUnderline"/>
        </w:rPr>
        <w:t xml:space="preserve"> of the pension pursuant to a given formula </w:t>
      </w:r>
      <w:r w:rsidRPr="00BC5E7A">
        <w:rPr>
          <w:rStyle w:val="Emphasis"/>
          <w:highlight w:val="cyan"/>
        </w:rPr>
        <w:t>rather than a</w:t>
      </w:r>
      <w:r w:rsidRPr="00A24362">
        <w:rPr>
          <w:rStyle w:val="Emphasis"/>
        </w:rPr>
        <w:t xml:space="preserve"> mere recoverable, </w:t>
      </w:r>
      <w:r w:rsidRPr="00BC5E7A">
        <w:rPr>
          <w:rStyle w:val="Emphasis"/>
          <w:highlight w:val="cyan"/>
        </w:rPr>
        <w:t>temporary suspension</w:t>
      </w:r>
      <w:r w:rsidRPr="00A24362">
        <w:rPr>
          <w:rStyle w:val="Emphasis"/>
        </w:rPr>
        <w:t xml:space="preserve"> during the time</w:t>
      </w:r>
      <w:r w:rsidRPr="00A24362">
        <w:rPr>
          <w:rStyle w:val="StyleUnderline"/>
        </w:rPr>
        <w:t xml:space="preserve"> other benefits or salaries are being received by the pensioner. (Also, cf., Retirement and Social Security Law, § 101 [§ 84 under the 1947 act].) </w:t>
      </w:r>
    </w:p>
    <w:p w14:paraId="2C6FAB79" w14:textId="77777777" w:rsidR="00242845" w:rsidRPr="00A24362" w:rsidRDefault="00242845" w:rsidP="00242845">
      <w:pPr>
        <w:pStyle w:val="Heading4"/>
        <w:rPr>
          <w:rFonts w:cs="Calibri"/>
        </w:rPr>
      </w:pPr>
      <w:r w:rsidRPr="00A24362">
        <w:rPr>
          <w:rFonts w:cs="Calibri"/>
        </w:rPr>
        <w:t xml:space="preserve">Violation – </w:t>
      </w:r>
      <w:r>
        <w:rPr>
          <w:rFonts w:cs="Calibri"/>
        </w:rPr>
        <w:t xml:space="preserve"> they don’t defend permancence </w:t>
      </w:r>
    </w:p>
    <w:p w14:paraId="5312140D" w14:textId="77777777" w:rsidR="00242845" w:rsidRPr="00A24362" w:rsidRDefault="00242845" w:rsidP="00242845"/>
    <w:p w14:paraId="7798216B" w14:textId="77777777" w:rsidR="00242845" w:rsidRPr="00A24362" w:rsidRDefault="00242845" w:rsidP="00242845">
      <w:pPr>
        <w:pStyle w:val="Heading4"/>
        <w:rPr>
          <w:rFonts w:cs="Calibri"/>
        </w:rPr>
      </w:pPr>
      <w:r w:rsidRPr="00A24362">
        <w:rPr>
          <w:rFonts w:cs="Calibri"/>
        </w:rPr>
        <w:t xml:space="preserve">Negate – </w:t>
      </w:r>
    </w:p>
    <w:p w14:paraId="2246F8E3" w14:textId="77777777" w:rsidR="00242845" w:rsidRDefault="00242845" w:rsidP="00242845">
      <w:pPr>
        <w:pStyle w:val="Heading4"/>
        <w:rPr>
          <w:rFonts w:cs="Calibri"/>
        </w:rPr>
      </w:pPr>
      <w:r w:rsidRPr="00A24362">
        <w:rPr>
          <w:rFonts w:cs="Calibri"/>
        </w:rPr>
        <w:t>Limits and topic lit – their model allows adding on infinite random suspensions to IP protections, anything from conditioning IP protections on human rights to monopolistic tendencies – the core of the debate is reducing IP protections, not temporarily suspending them</w:t>
      </w:r>
    </w:p>
    <w:p w14:paraId="17C6EF6A" w14:textId="77777777" w:rsidR="00242845" w:rsidRPr="003F7901" w:rsidRDefault="00242845" w:rsidP="00242845"/>
    <w:p w14:paraId="3637A117" w14:textId="77777777" w:rsidR="00242845" w:rsidRDefault="00242845" w:rsidP="00D46F36">
      <w:pPr>
        <w:pStyle w:val="Heading3"/>
        <w:rPr>
          <w:rFonts w:cs="Calibri"/>
        </w:rPr>
      </w:pPr>
    </w:p>
    <w:p w14:paraId="19998577" w14:textId="77777777" w:rsidR="00242845" w:rsidRDefault="00242845" w:rsidP="00D46F36">
      <w:pPr>
        <w:pStyle w:val="Heading3"/>
        <w:rPr>
          <w:rFonts w:cs="Calibri"/>
        </w:rPr>
      </w:pPr>
    </w:p>
    <w:p w14:paraId="1741D64F" w14:textId="0F2BAD06" w:rsidR="00D46F36" w:rsidRPr="00405D88" w:rsidRDefault="00D46F36" w:rsidP="00D46F36">
      <w:pPr>
        <w:pStyle w:val="Heading3"/>
        <w:rPr>
          <w:rFonts w:cs="Calibri"/>
        </w:rPr>
      </w:pPr>
      <w:r>
        <w:rPr>
          <w:rFonts w:cs="Calibri"/>
        </w:rPr>
        <w:lastRenderedPageBreak/>
        <w:t>Bioterror - Longer</w:t>
      </w:r>
      <w:r w:rsidRPr="00405D88">
        <w:rPr>
          <w:rFonts w:cs="Calibri"/>
        </w:rPr>
        <w:t xml:space="preserve"> NC Shell</w:t>
      </w:r>
    </w:p>
    <w:p w14:paraId="53C74D1F" w14:textId="77777777" w:rsidR="00D46F36" w:rsidRPr="00405D88" w:rsidRDefault="00D46F36" w:rsidP="00D46F36">
      <w:pPr>
        <w:pStyle w:val="Heading4"/>
        <w:rPr>
          <w:rFonts w:cs="Calibri"/>
        </w:rPr>
      </w:pPr>
      <w:r w:rsidRPr="00405D88">
        <w:rPr>
          <w:rFonts w:cs="Calibri"/>
        </w:rPr>
        <w:t xml:space="preserve">The pharma industry is strong now but patents </w:t>
      </w:r>
      <w:r>
        <w:rPr>
          <w:rFonts w:cs="Calibri"/>
        </w:rPr>
        <w:t xml:space="preserve">are </w:t>
      </w:r>
      <w:r w:rsidRPr="00405D88">
        <w:rPr>
          <w:rFonts w:cs="Calibri"/>
        </w:rPr>
        <w:t>key for continued economic growth. Batell and PhRMA 14:</w:t>
      </w:r>
    </w:p>
    <w:p w14:paraId="1FE66F7C" w14:textId="77777777" w:rsidR="00D46F36" w:rsidRPr="00405D88" w:rsidRDefault="00D46F36" w:rsidP="00D46F36">
      <w:pPr>
        <w:spacing w:after="0" w:line="240" w:lineRule="auto"/>
        <w:rPr>
          <w:rFonts w:eastAsia="Times New Roman"/>
          <w:sz w:val="24"/>
        </w:rPr>
      </w:pPr>
      <w:r w:rsidRPr="00405D88">
        <w:t>Batell and PhRMA {</w:t>
      </w:r>
      <w:r w:rsidRPr="00405D88">
        <w:rPr>
          <w:rFonts w:eastAsia="Times New Roman"/>
          <w:sz w:val="24"/>
        </w:rPr>
        <w:t>Battelle is the world’s largest nonprofit independent research and development organization, providing innovative solutions to the world’s most pressing needs through its four global businesses: Laboratory Management, National Security, Energy, Environment and Material Sciences, and Health and Life Sciences. The Pharmaceutical Research and Manufacturers of America (PhRMA) represents the country’s leading pharmaceutical research and biotechnology companies, which are devoted to inventing medicines that allow patients to live longer, healthier, and more productive lives.}, 14 – “The U.S. Biopharmaceutical Industry: Perspectives on Future Growth and The Factors That Will Drive It,” http://phrma-docs.phrma.org/sites/default/files/pdf/2014-economic-futures-report.pdf//marlborough-wr//</w:t>
      </w:r>
    </w:p>
    <w:p w14:paraId="664FBDFD" w14:textId="77777777" w:rsidR="00D46F36" w:rsidRPr="00405D88" w:rsidRDefault="00D46F36" w:rsidP="00D46F36">
      <w:pPr>
        <w:ind w:left="720"/>
        <w:rPr>
          <w:sz w:val="12"/>
        </w:rPr>
      </w:pPr>
      <w:r w:rsidRPr="00405D88">
        <w:rPr>
          <w:sz w:val="12"/>
        </w:rPr>
        <w:t xml:space="preserve">Compared to other capital-intensive, advanced manufacturing industries in the U.S., </w:t>
      </w:r>
      <w:r w:rsidRPr="00405D88">
        <w:rPr>
          <w:rStyle w:val="Emphasis"/>
        </w:rPr>
        <w:t>the biopharmaceutical industry is a leader in R&amp;D</w:t>
      </w:r>
      <w:r w:rsidRPr="00405D88">
        <w:rPr>
          <w:rStyle w:val="StyleUnderline"/>
        </w:rPr>
        <w:t xml:space="preserve"> investment, IP generation, venture capital investment, and R&amp;D employment. Policies and infrastructure that helped foster these </w:t>
      </w:r>
      <w:r w:rsidRPr="009E7424">
        <w:rPr>
          <w:rStyle w:val="StyleUnderline"/>
          <w:highlight w:val="yellow"/>
        </w:rPr>
        <w:t>innovative activities</w:t>
      </w:r>
      <w:r w:rsidRPr="00405D88">
        <w:rPr>
          <w:rStyle w:val="StyleUnderline"/>
        </w:rPr>
        <w:t xml:space="preserve"> have </w:t>
      </w:r>
      <w:r w:rsidRPr="009E7424">
        <w:rPr>
          <w:rStyle w:val="StyleUnderline"/>
          <w:highlight w:val="yellow"/>
        </w:rPr>
        <w:t>allowed the U.S. to seize global leadership in biopharmaceutical R&amp;D</w:t>
      </w:r>
      <w:r w:rsidRPr="00405D88">
        <w:rPr>
          <w:sz w:val="12"/>
        </w:rPr>
        <w:t xml:space="preserve"> over the past 30 years. However, as this report details, other countries are seeking to compete with the U.S. by borrowing and building upon some of these pro-innovation policies to improve their own operating environment and become more favorable to biopharmaceutical companies making decisions about where to locate their R&amp;D and manufacturing activities. A unique contribution of this report was the inclusion of the perspective of senior-level strategic planning executives of biopharmaceutical companies regarding what policy areas they see as most likely to impact the favorability of the U.S. business operating environment. The executives cited the following factors as having the most impact on the favorability of the operating environment and hence, potential growth of the innovative biopharmaceutical industry in the U.S.: • Coverage and payment policies that support and encourage medical innovation • A well-functioning, science-based regulatory system • </w:t>
      </w:r>
      <w:r w:rsidRPr="00405D88">
        <w:rPr>
          <w:rStyle w:val="StyleUnderline"/>
        </w:rPr>
        <w:t xml:space="preserve">Strong IP protection and enforcement in the U.S. and abroad </w:t>
      </w:r>
      <w:r w:rsidRPr="009E7424">
        <w:rPr>
          <w:rStyle w:val="StyleUnderline"/>
          <w:highlight w:val="yellow"/>
        </w:rPr>
        <w:t>The top</w:t>
      </w:r>
      <w:r w:rsidRPr="00405D88">
        <w:rPr>
          <w:rStyle w:val="StyleUnderline"/>
        </w:rPr>
        <w:t xml:space="preserve"> sub-</w:t>
      </w:r>
      <w:r w:rsidRPr="009E7424">
        <w:rPr>
          <w:rStyle w:val="StyleUnderline"/>
          <w:highlight w:val="yellow"/>
        </w:rPr>
        <w:t>attribute</w:t>
      </w:r>
      <w:r w:rsidRPr="00405D88">
        <w:rPr>
          <w:rStyle w:val="StyleUnderline"/>
        </w:rPr>
        <w:t xml:space="preserve"> identified as </w:t>
      </w:r>
      <w:r w:rsidRPr="009E7424">
        <w:rPr>
          <w:rStyle w:val="StyleUnderline"/>
          <w:highlight w:val="yellow"/>
        </w:rPr>
        <w:t>driving future</w:t>
      </w:r>
      <w:r w:rsidRPr="00405D88">
        <w:rPr>
          <w:rStyle w:val="StyleUnderline"/>
        </w:rPr>
        <w:t xml:space="preserve"> biopharmaceutical industry </w:t>
      </w:r>
      <w:r w:rsidRPr="009E7424">
        <w:rPr>
          <w:rStyle w:val="StyleUnderline"/>
          <w:highlight w:val="yellow"/>
        </w:rPr>
        <w:t>growth</w:t>
      </w:r>
      <w:r w:rsidRPr="00405D88">
        <w:rPr>
          <w:rStyle w:val="StyleUnderline"/>
        </w:rPr>
        <w:t xml:space="preserve"> i</w:t>
      </w:r>
      <w:r w:rsidRPr="00405D88">
        <w:rPr>
          <w:sz w:val="12"/>
        </w:rPr>
        <w:t xml:space="preserve">n the U.S. cited by executives </w:t>
      </w:r>
      <w:r w:rsidRPr="009E7424">
        <w:rPr>
          <w:rStyle w:val="StyleUnderline"/>
          <w:highlight w:val="yellow"/>
        </w:rPr>
        <w:t>was</w:t>
      </w:r>
      <w:r w:rsidRPr="00405D88">
        <w:rPr>
          <w:rStyle w:val="StyleUnderline"/>
        </w:rPr>
        <w:t xml:space="preserve"> </w:t>
      </w:r>
      <w:r w:rsidRPr="00405D88">
        <w:rPr>
          <w:rStyle w:val="Emphasis"/>
        </w:rPr>
        <w:t xml:space="preserve">a domestic IP system that provides adequate </w:t>
      </w:r>
      <w:r w:rsidRPr="009E7424">
        <w:rPr>
          <w:rStyle w:val="Emphasis"/>
          <w:highlight w:val="yellow"/>
        </w:rPr>
        <w:t>patent rights and data protection.</w:t>
      </w:r>
      <w:r w:rsidRPr="00405D88">
        <w:rPr>
          <w:rStyle w:val="StyleUnderline"/>
        </w:rPr>
        <w:t xml:space="preserve"> Collectively, these factors underscore the need to reduce uncertainties and ensure adequate incentives for the </w:t>
      </w:r>
      <w:r w:rsidRPr="00405D88">
        <w:rPr>
          <w:rStyle w:val="Emphasis"/>
        </w:rPr>
        <w:t>lengthy, costly, and risky R&amp;D investments</w:t>
      </w:r>
      <w:r w:rsidRPr="00405D88">
        <w:rPr>
          <w:rStyle w:val="StyleUnderline"/>
        </w:rPr>
        <w:t xml:space="preserve"> necessary to develop new treatments needed by patients and society to address our </w:t>
      </w:r>
      <w:r w:rsidRPr="00405D88">
        <w:rPr>
          <w:rStyle w:val="Emphasis"/>
        </w:rPr>
        <w:t xml:space="preserve">most costly and challenging diseases. </w:t>
      </w:r>
      <w:r w:rsidRPr="009E7424">
        <w:rPr>
          <w:rStyle w:val="StyleUnderline"/>
          <w:highlight w:val="yellow"/>
        </w:rPr>
        <w:t>With more than 300,000 jobs at stake</w:t>
      </w:r>
      <w:r w:rsidRPr="00405D88">
        <w:rPr>
          <w:rStyle w:val="StyleUnderline"/>
        </w:rPr>
        <w:t xml:space="preserve"> between the two scenarios, </w:t>
      </w:r>
      <w:r w:rsidRPr="009E7424">
        <w:rPr>
          <w:rStyle w:val="StyleUnderline"/>
          <w:highlight w:val="yellow"/>
        </w:rPr>
        <w:t xml:space="preserve">the continued growth </w:t>
      </w:r>
      <w:r w:rsidRPr="00405D88">
        <w:rPr>
          <w:rStyle w:val="StyleUnderline"/>
        </w:rPr>
        <w:t xml:space="preserve">and leadership </w:t>
      </w:r>
      <w:r w:rsidRPr="009E7424">
        <w:rPr>
          <w:rStyle w:val="StyleUnderline"/>
          <w:highlight w:val="yellow"/>
        </w:rPr>
        <w:t xml:space="preserve">of the </w:t>
      </w:r>
      <w:r w:rsidRPr="00405D88">
        <w:rPr>
          <w:rStyle w:val="StyleUnderline"/>
        </w:rPr>
        <w:t xml:space="preserve">U.S. innovative </w:t>
      </w:r>
      <w:r w:rsidRPr="009E7424">
        <w:rPr>
          <w:rStyle w:val="StyleUnderline"/>
          <w:highlight w:val="yellow"/>
        </w:rPr>
        <w:t xml:space="preserve">biopharmaceutical industry </w:t>
      </w:r>
      <w:r w:rsidRPr="009E7424">
        <w:rPr>
          <w:rStyle w:val="Emphasis"/>
          <w:highlight w:val="yellow"/>
        </w:rPr>
        <w:t>cannot be taken for granted</w:t>
      </w:r>
      <w:r w:rsidRPr="009E7424">
        <w:rPr>
          <w:rStyle w:val="StyleUnderline"/>
          <w:highlight w:val="yellow"/>
        </w:rPr>
        <w:t>.</w:t>
      </w:r>
      <w:r w:rsidRPr="00405D88">
        <w:rPr>
          <w:sz w:val="12"/>
        </w:rPr>
        <w:t xml:space="preserve"> Continued innovation is fundamental to U.S. economic well-being and the nation’s ability to compete effectively in a globalized economy and to take advantage of the expected growth in demand for new medicines around the world. Just as other countries have drawn lessons from the growth of the U.S. biopharmaceutical sector, the U.S. needs to assess how it can improve the environment for innovation and continue to boost job creation by increasing R&amp;D investment, fostering a robust talent pool, enhancing economic growth and sustainability, and continuing to bring new medicines to patients. </w:t>
      </w:r>
    </w:p>
    <w:p w14:paraId="1C3879DD" w14:textId="77777777" w:rsidR="00D46F36" w:rsidRPr="00405D88" w:rsidRDefault="00D46F36" w:rsidP="00D46F36">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r w:rsidRPr="00405D88">
        <w:rPr>
          <w:rFonts w:cs="Calibri"/>
        </w:rPr>
        <w:t>Macdole and Ezell 4-29:</w:t>
      </w:r>
    </w:p>
    <w:p w14:paraId="3DA7DCCA" w14:textId="77777777" w:rsidR="00D46F36" w:rsidRPr="00405D88" w:rsidRDefault="00D46F36" w:rsidP="00D46F36">
      <w:r w:rsidRPr="00405D88">
        <w:t xml:space="preserve">Jaci Mcdole and Stephen Ezell {Jaci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w:t>
      </w:r>
      <w:r w:rsidRPr="00405D88">
        <w:lastRenderedPageBreak/>
        <w:t>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Brivo Systems and Lynx Capital, a boutique investment bank. Ezell holds a B.S. from the School of Foreign Service at Georgetown University, with an honors certificate from Georgetown’s Landegger International Business Diplomacy program.}, 21 - ("Ten Ways Ip Has Enabled Innovations That Have Helped Sustain The World Through The Pandemic," Information Technology &amp; Innovation Foundation, 4-29-2021, https://itif.org/publications/2021/04/29/ten-ways-ip-has-enabled-innovations-have-helped-sustain-world-through)//marlborough-wr/</w:t>
      </w:r>
    </w:p>
    <w:p w14:paraId="6BCE127D" w14:textId="77777777" w:rsidR="00D46F36" w:rsidRPr="00405D88" w:rsidRDefault="00D46F36" w:rsidP="00D46F36">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in an effort </w:t>
      </w:r>
      <w:r w:rsidRPr="009E7424">
        <w:rPr>
          <w:rStyle w:val="StyleUnderline"/>
          <w:highlight w:val="yellow"/>
        </w:rPr>
        <w:t>to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are: Bharat Biotech: </w:t>
      </w:r>
      <w:r w:rsidRPr="009E7424">
        <w:rPr>
          <w:rStyle w:val="StyleUnderline"/>
          <w:highlight w:val="yellow"/>
        </w:rPr>
        <w:t>Covaxin</w:t>
      </w:r>
      <w:r w:rsidRPr="00405D88">
        <w:rPr>
          <w:sz w:val="12"/>
        </w:rPr>
        <w:t xml:space="preserve"> Gilead: </w:t>
      </w:r>
      <w:r w:rsidRPr="009E7424">
        <w:rPr>
          <w:rStyle w:val="StyleUnderline"/>
          <w:highlight w:val="yellow"/>
        </w:rPr>
        <w:t>Remdesivir</w:t>
      </w:r>
      <w:r w:rsidRPr="00405D88">
        <w:rPr>
          <w:sz w:val="12"/>
        </w:rPr>
        <w:t xml:space="preserve"> LumiraDX: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Ingeniería Médica: </w:t>
      </w:r>
      <w:r w:rsidRPr="00405D88">
        <w:rPr>
          <w:rStyle w:val="StyleUnderline"/>
        </w:rPr>
        <w:t>CápsulaXE</w:t>
      </w:r>
      <w:r w:rsidRPr="00405D88">
        <w:rPr>
          <w:sz w:val="12"/>
        </w:rPr>
        <w:t xml:space="preserve"> Surgical Theater: </w:t>
      </w:r>
      <w:r w:rsidRPr="00405D88">
        <w:rPr>
          <w:rStyle w:val="StyleUnderline"/>
        </w:rPr>
        <w:t>Precision VR</w:t>
      </w:r>
      <w:r w:rsidRPr="00405D88">
        <w:rPr>
          <w:sz w:val="12"/>
        </w:rPr>
        <w:t xml:space="preserve"> Tombot: Jennie Starship Technologies: </w:t>
      </w:r>
      <w:r w:rsidRPr="00405D88">
        <w:rPr>
          <w:rStyle w:val="StyleUnderline"/>
        </w:rPr>
        <w:t>Autonomous Delivery Robots</w:t>
      </w:r>
      <w:r w:rsidRPr="00405D88">
        <w:rPr>
          <w:sz w:val="12"/>
        </w:rPr>
        <w:t xml:space="preserve"> Triax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w:t>
      </w:r>
      <w:r w:rsidRPr="00405D88">
        <w:rPr>
          <w:sz w:val="12"/>
        </w:rPr>
        <w:lastRenderedPageBreak/>
        <w:t xml:space="preserve">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in an effort to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w:t>
      </w:r>
      <w:r w:rsidRPr="00405D88">
        <w:rPr>
          <w:rStyle w:val="StyleUnderline"/>
        </w:rPr>
        <w:lastRenderedPageBreak/>
        <w:t>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the world has seen unexpected collaborations, especially between biopharmaceutical companies worldwide such as Gilead and Eva Pharma or Bharat Biotech and Ocugen</w:t>
      </w:r>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5BA82ED5" w14:textId="77777777" w:rsidR="00D46F36" w:rsidRPr="009026E1" w:rsidRDefault="00D46F36" w:rsidP="00D46F36">
      <w:pPr>
        <w:pStyle w:val="Heading4"/>
      </w:pPr>
      <w:r>
        <w:lastRenderedPageBreak/>
        <w:t>This sets a precedent that spills over to all future diseases – Hopkins 21:</w:t>
      </w:r>
    </w:p>
    <w:p w14:paraId="5E199118" w14:textId="77777777" w:rsidR="00D46F36" w:rsidRPr="00405D88" w:rsidRDefault="00D46F36" w:rsidP="00D46F36">
      <w:r w:rsidRPr="00405D88">
        <w:t>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For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Term ," WSJ, 5-7-2021, https://www.wsj.com/articles/u-s-support-for-patent-waiver-unlikely-to-cost-covid-19-vaccine-makers-in-short-term-11620414260)//marlborough-wr/</w:t>
      </w:r>
    </w:p>
    <w:p w14:paraId="15E03F41" w14:textId="77777777" w:rsidR="00D46F36" w:rsidRPr="00856058" w:rsidRDefault="00D46F36" w:rsidP="00D46F36">
      <w:pPr>
        <w:ind w:left="720"/>
        <w:rPr>
          <w:sz w:val="12"/>
        </w:rPr>
      </w:pPr>
      <w:r w:rsidRPr="00405D88">
        <w:rPr>
          <w:sz w:val="12"/>
        </w:rPr>
        <w:t xml:space="preserve">The Biden administration’s unexpected support for </w:t>
      </w:r>
      <w:hyperlink r:id="rId9" w:tgtFrame="_blank" w:history="1">
        <w:r w:rsidRPr="00405D88">
          <w:rPr>
            <w:rStyle w:val="StyleUnderline"/>
          </w:rPr>
          <w:t>temporarily waiving Covid-19 vaccine patents</w:t>
        </w:r>
      </w:hyperlink>
      <w:r w:rsidRPr="00405D88">
        <w:rPr>
          <w:sz w:val="12"/>
        </w:rPr>
        <w:t xml:space="preserve"> won’t</w:t>
      </w:r>
      <w:r w:rsidRPr="00405D88">
        <w:rPr>
          <w:rStyle w:val="StyleUnderline"/>
        </w:rPr>
        <w:t xml:space="preserve"> </w:t>
      </w:r>
      <w:r w:rsidRPr="00405D88">
        <w:rPr>
          <w:sz w:val="12"/>
        </w:rPr>
        <w:t xml:space="preserve">have an immediate financial impact on the companies making the shots, industry officials and analysts said. Yet the decision </w:t>
      </w:r>
      <w:r w:rsidRPr="00405D88">
        <w:rPr>
          <w:rStyle w:val="StyleUnderline"/>
        </w:rPr>
        <w:t>could mark a shift in Washington’s longstanding support of the industry’s valuable intellectual property</w:t>
      </w:r>
      <w:r w:rsidRPr="00405D88">
        <w:rPr>
          <w:sz w:val="12"/>
        </w:rPr>
        <w:t xml:space="preserve">, patent-law experts said. </w:t>
      </w:r>
      <w:r w:rsidRPr="009E7424">
        <w:rPr>
          <w:rStyle w:val="StyleUnderline"/>
          <w:highlight w:val="yellow"/>
        </w:rPr>
        <w:t>A waiver</w:t>
      </w:r>
      <w:r w:rsidRPr="00405D88">
        <w:rPr>
          <w:sz w:val="12"/>
        </w:rPr>
        <w:t xml:space="preserve">, if it does go into effect, </w:t>
      </w:r>
      <w:r w:rsidRPr="009E7424">
        <w:rPr>
          <w:rStyle w:val="Emphasis"/>
          <w:highlight w:val="yellow"/>
        </w:rPr>
        <w:t>may pose long-term risks to the vaccine makers</w:t>
      </w:r>
      <w:r w:rsidRPr="00405D88">
        <w:rPr>
          <w:sz w:val="12"/>
        </w:rPr>
        <w:t xml:space="preserve">, analysts said. </w:t>
      </w:r>
      <w:hyperlink r:id="rId10" w:history="1">
        <w:r w:rsidRPr="00405D88">
          <w:rPr>
            <w:rStyle w:val="Hyperlink"/>
            <w:rFonts w:eastAsiaTheme="majorEastAsia"/>
            <w:sz w:val="12"/>
          </w:rPr>
          <w:t>Moderna</w:t>
        </w:r>
      </w:hyperlink>
      <w:r w:rsidRPr="00405D88">
        <w:rPr>
          <w:sz w:val="12"/>
        </w:rPr>
        <w:t xml:space="preserve"> Inc., </w:t>
      </w:r>
      <w:hyperlink r:id="rId11" w:history="1">
        <w:r w:rsidRPr="00405D88">
          <w:rPr>
            <w:rStyle w:val="Hyperlink"/>
            <w:rFonts w:eastAsiaTheme="majorEastAsia"/>
            <w:sz w:val="12"/>
          </w:rPr>
          <w:t xml:space="preserve">MRNA -4.12% </w:t>
        </w:r>
      </w:hyperlink>
      <w:hyperlink r:id="rId12" w:history="1">
        <w:r w:rsidRPr="00405D88">
          <w:rPr>
            <w:rStyle w:val="Hyperlink"/>
            <w:rFonts w:eastAsiaTheme="majorEastAsia"/>
            <w:sz w:val="12"/>
          </w:rPr>
          <w:t>Pfizer</w:t>
        </w:r>
      </w:hyperlink>
      <w:r w:rsidRPr="00405D88">
        <w:rPr>
          <w:sz w:val="12"/>
        </w:rPr>
        <w:t xml:space="preserve"> Inc. </w:t>
      </w:r>
      <w:hyperlink r:id="rId13" w:history="1">
        <w:r w:rsidRPr="00405D88">
          <w:rPr>
            <w:rStyle w:val="Hyperlink"/>
            <w:rFonts w:eastAsiaTheme="majorEastAsia"/>
            <w:sz w:val="12"/>
          </w:rPr>
          <w:t xml:space="preserve">PFE -3.10% </w:t>
        </w:r>
      </w:hyperlink>
      <w:r w:rsidRPr="00405D88">
        <w:rPr>
          <w:sz w:val="12"/>
        </w:rPr>
        <w:t xml:space="preserve">and other </w:t>
      </w:r>
      <w:r w:rsidRPr="00405D88">
        <w:rPr>
          <w:rStyle w:val="StyleUnderline"/>
        </w:rPr>
        <w:t>vaccine makers weren’t counting on sales from the developing countries that would gain access to the vaccine technology</w:t>
      </w:r>
      <w:r w:rsidRPr="00405D88">
        <w:rPr>
          <w:sz w:val="12"/>
        </w:rPr>
        <w:t xml:space="preserve">, analysts said. If patents and other crucial product information behind the technology is made available, it would take at least several months before shots were produced, industry officials said. Yet </w:t>
      </w:r>
      <w:r w:rsidRPr="00405D88">
        <w:rPr>
          <w:rStyle w:val="StyleUnderline"/>
        </w:rPr>
        <w:t>long-term Covid-19 sales could take a hit if other companies and countries gained access to the technologies and figured out how to use it.</w:t>
      </w:r>
      <w:r w:rsidRPr="00405D88">
        <w:rPr>
          <w:sz w:val="12"/>
        </w:rPr>
        <w:t xml:space="preserve"> </w:t>
      </w:r>
      <w:r w:rsidRPr="008B06F5">
        <w:rPr>
          <w:rStyle w:val="StyleUnderline"/>
        </w:rPr>
        <w:t xml:space="preserve">Western drugmakers could also </w:t>
      </w:r>
      <w:r w:rsidRPr="008B06F5">
        <w:rPr>
          <w:rStyle w:val="Emphasis"/>
        </w:rPr>
        <w:t>confront competition sooner for other medicines</w:t>
      </w:r>
      <w:r w:rsidRPr="008B06F5">
        <w:rPr>
          <w:rStyle w:val="StyleUnderline"/>
        </w:rPr>
        <w:t xml:space="preserve"> they are hoping to make using the technologies.</w:t>
      </w:r>
      <w:r w:rsidRPr="00405D88">
        <w:rPr>
          <w:sz w:val="12"/>
        </w:rPr>
        <w:t xml:space="preserve"> </w:t>
      </w:r>
      <w:r w:rsidRPr="009E7424">
        <w:rPr>
          <w:rStyle w:val="StyleUnderline"/>
          <w:highlight w:val="yellow"/>
        </w:rPr>
        <w:t>A</w:t>
      </w:r>
      <w:r w:rsidRPr="00405D88">
        <w:rPr>
          <w:rStyle w:val="StyleUnderline"/>
        </w:rPr>
        <w:t xml:space="preserve"> W</w:t>
      </w:r>
      <w:r w:rsidRPr="00405D88">
        <w:rPr>
          <w:sz w:val="12"/>
        </w:rPr>
        <w:t xml:space="preserve">orld </w:t>
      </w:r>
      <w:r w:rsidRPr="00405D88">
        <w:rPr>
          <w:rStyle w:val="StyleUnderline"/>
        </w:rPr>
        <w:t>T</w:t>
      </w:r>
      <w:r w:rsidRPr="00405D88">
        <w:rPr>
          <w:sz w:val="12"/>
        </w:rPr>
        <w:t xml:space="preserve">rade </w:t>
      </w:r>
      <w:r w:rsidRPr="00405D88">
        <w:rPr>
          <w:rStyle w:val="StyleUnderline"/>
        </w:rPr>
        <w:t>O</w:t>
      </w:r>
      <w:r w:rsidRPr="00405D88">
        <w:rPr>
          <w:sz w:val="12"/>
        </w:rPr>
        <w:t xml:space="preserve">rganization </w:t>
      </w:r>
      <w:r w:rsidRPr="009E7424">
        <w:rPr>
          <w:rStyle w:val="StyleUnderline"/>
          <w:highlight w:val="yellow"/>
        </w:rPr>
        <w:t>waiver</w:t>
      </w:r>
      <w:r w:rsidRPr="00405D88">
        <w:rPr>
          <w:rStyle w:val="StyleUnderline"/>
        </w:rPr>
        <w:t xml:space="preserve"> could also</w:t>
      </w:r>
      <w:r w:rsidRPr="00405D88">
        <w:rPr>
          <w:rStyle w:val="Emphasis"/>
        </w:rPr>
        <w:t xml:space="preserve"> set a precedent for waiving patents for other medicines</w:t>
      </w:r>
      <w:r w:rsidRPr="00405D88">
        <w:rPr>
          <w:sz w:val="12"/>
        </w:rPr>
        <w:t>, a long-sought goal of some developing countries, patient groups and others to try to reduce the costs of prescription drugs. “</w:t>
      </w:r>
      <w:r w:rsidRPr="00405D88">
        <w:rPr>
          <w:rStyle w:val="Emphasis"/>
        </w:rPr>
        <w:t xml:space="preserve">It </w:t>
      </w:r>
      <w:r w:rsidRPr="009E7424">
        <w:rPr>
          <w:rStyle w:val="Emphasis"/>
          <w:highlight w:val="yellow"/>
        </w:rPr>
        <w:t>sets a tremendous precedent of waiving IP rights that’s likely going to come up in future pandemics or in other serious diseases</w:t>
      </w:r>
      <w:r w:rsidRPr="00405D88">
        <w:rPr>
          <w:sz w:val="12"/>
        </w:rPr>
        <w:t>,” said David Silverstein, a patent lawyer at Axinn, Veltrop &amp; Harkrider LLP who advises drugmakers. “Other than that, this is largely symbolic.”</w:t>
      </w:r>
    </w:p>
    <w:p w14:paraId="56E76BEA" w14:textId="77777777" w:rsidR="00D46F36" w:rsidRPr="00405D88" w:rsidRDefault="00D46F36" w:rsidP="00D46F36">
      <w:pPr>
        <w:pStyle w:val="Heading4"/>
        <w:rPr>
          <w:rFonts w:cs="Calibri"/>
          <w:u w:val="single"/>
        </w:rPr>
      </w:pPr>
      <w:r w:rsidRPr="00405D88">
        <w:rPr>
          <w:rFonts w:cs="Calibri"/>
        </w:rPr>
        <w:t xml:space="preserve">Pharmaceutical innovation is </w:t>
      </w:r>
      <w:r w:rsidRPr="00405D88">
        <w:rPr>
          <w:rFonts w:cs="Calibri"/>
          <w:u w:val="single"/>
        </w:rPr>
        <w:t>key to protecting against future pandemics</w:t>
      </w:r>
      <w:r>
        <w:rPr>
          <w:rFonts w:cs="Calibri"/>
          <w:u w:val="single"/>
        </w:rPr>
        <w:t xml:space="preserve">, </w:t>
      </w:r>
      <w:r w:rsidRPr="00405D88">
        <w:rPr>
          <w:rFonts w:cs="Calibri"/>
          <w:u w:val="single"/>
        </w:rPr>
        <w:t>bioterrorism, and antibiotic resistance.</w:t>
      </w:r>
    </w:p>
    <w:p w14:paraId="0723DEE8" w14:textId="77777777" w:rsidR="00D46F36" w:rsidRPr="00405D88" w:rsidRDefault="00D46F36" w:rsidP="00D46F36">
      <w:pPr>
        <w:rPr>
          <w:sz w:val="16"/>
        </w:rPr>
      </w:pPr>
      <w:r w:rsidRPr="00405D88">
        <w:rPr>
          <w:rStyle w:val="Style13ptBold"/>
        </w:rPr>
        <w:t>Marjanovic and Fejiao ‘20</w:t>
      </w:r>
      <w:r w:rsidRPr="00405D88">
        <w:rPr>
          <w:sz w:val="16"/>
        </w:rPr>
        <w:t xml:space="preserve"> Marjanovic, Sonja, and Carolina Feijao. Sonja Marjanovic, Ph.D., Judge Business School, University of Cambridge. Carolina Feijao, Ph.D. in biochemistry, University of Cambridge; M.Sc. in quantitive biology, Imperial College London; B.Sc. in biology, University of Lisbon. "Pharmaceutical Innovation for Infectious Disease Management: From Troubleshooting to Sustainable Models of Engagement." (2020). [Quality Control]</w:t>
      </w:r>
    </w:p>
    <w:p w14:paraId="062B172B" w14:textId="77777777" w:rsidR="00D46F36" w:rsidRPr="00405D88" w:rsidRDefault="00D46F36" w:rsidP="00D46F36">
      <w:pPr>
        <w:ind w:left="720"/>
        <w:rPr>
          <w:sz w:val="8"/>
        </w:rPr>
      </w:pPr>
      <w:r w:rsidRPr="00405D88">
        <w:rPr>
          <w:sz w:val="8"/>
        </w:rPr>
        <w:t xml:space="preserve">As key actors in the healthcare innovation landscape, pharmaceutical and life sci-ences companies have been called on to develop medicines, vaccines and diagnostics for pressing public health challenges. The COVID-19 crisis is one such challenge, but there are many others. For example, MERS, SARS, Ebola, Zika and avian and swine flu are also infectious diseases that represent public health threats. </w:t>
      </w:r>
      <w:r w:rsidRPr="00405D88">
        <w:rPr>
          <w:u w:val="single"/>
        </w:rPr>
        <w:t xml:space="preserve">Infectious agents such as </w:t>
      </w:r>
      <w:r w:rsidRPr="009E7424">
        <w:rPr>
          <w:highlight w:val="yellow"/>
          <w:u w:val="single"/>
        </w:rPr>
        <w:t>anthrax, smallpox and tularemia</w:t>
      </w:r>
      <w:r w:rsidRPr="00405D88">
        <w:rPr>
          <w:u w:val="single"/>
        </w:rPr>
        <w:t xml:space="preserve"> could </w:t>
      </w:r>
      <w:r w:rsidRPr="009E7424">
        <w:rPr>
          <w:highlight w:val="yellow"/>
          <w:u w:val="single"/>
        </w:rPr>
        <w:t>present threats in a</w:t>
      </w:r>
      <w:r w:rsidRPr="001E68E0">
        <w:rPr>
          <w:u w:val="single"/>
        </w:rPr>
        <w:t xml:space="preserve"> </w:t>
      </w:r>
      <w:r w:rsidRPr="009E7424">
        <w:rPr>
          <w:b/>
          <w:bCs/>
          <w:highlight w:val="yellow"/>
          <w:u w:val="single"/>
        </w:rPr>
        <w:t>bioterrorism con-text</w:t>
      </w:r>
      <w:r w:rsidRPr="009E7424">
        <w:rPr>
          <w:sz w:val="8"/>
          <w:highlight w:val="yellow"/>
        </w:rPr>
        <w:t>.</w:t>
      </w:r>
      <w:r w:rsidRPr="00405D88">
        <w:rPr>
          <w:sz w:val="8"/>
        </w:rPr>
        <w:t xml:space="preserve">1 </w:t>
      </w:r>
      <w:r w:rsidRPr="009E7424">
        <w:rPr>
          <w:highlight w:val="yellow"/>
          <w:u w:val="single"/>
        </w:rPr>
        <w:t>The</w:t>
      </w:r>
      <w:r w:rsidRPr="00405D88">
        <w:rPr>
          <w:u w:val="single"/>
        </w:rPr>
        <w:t xml:space="preserve"> general </w:t>
      </w:r>
      <w:r w:rsidRPr="009E7424">
        <w:rPr>
          <w:highlight w:val="yellow"/>
          <w:u w:val="single"/>
        </w:rPr>
        <w:t>threat</w:t>
      </w:r>
      <w:r w:rsidRPr="00405D88">
        <w:rPr>
          <w:u w:val="single"/>
        </w:rPr>
        <w:t xml:space="preserve"> to public health that is </w:t>
      </w:r>
      <w:r w:rsidRPr="009E7424">
        <w:rPr>
          <w:highlight w:val="yellow"/>
          <w:u w:val="single"/>
        </w:rPr>
        <w:t>posed by</w:t>
      </w:r>
      <w:r w:rsidRPr="009E7424">
        <w:rPr>
          <w:b/>
          <w:bCs/>
          <w:highlight w:val="yellow"/>
          <w:u w:val="single"/>
        </w:rPr>
        <w:t xml:space="preserve"> antimicrobial resistance</w:t>
      </w:r>
      <w:r w:rsidRPr="009E7424">
        <w:rPr>
          <w:highlight w:val="yellow"/>
          <w:u w:val="single"/>
        </w:rPr>
        <w:t xml:space="preserve"> is</w:t>
      </w:r>
      <w:r w:rsidRPr="00405D88">
        <w:rPr>
          <w:u w:val="single"/>
        </w:rPr>
        <w:t xml:space="preserve"> also </w:t>
      </w:r>
      <w:r w:rsidRPr="001E68E0">
        <w:rPr>
          <w:b/>
          <w:bCs/>
          <w:u w:val="single"/>
        </w:rPr>
        <w:t>well-recognised</w:t>
      </w:r>
      <w:r w:rsidRPr="00405D88">
        <w:rPr>
          <w:u w:val="single"/>
        </w:rPr>
        <w:t xml:space="preserve"> as </w:t>
      </w:r>
      <w:r w:rsidRPr="001E68E0">
        <w:rPr>
          <w:u w:val="single"/>
        </w:rPr>
        <w:t xml:space="preserve">an area </w:t>
      </w:r>
      <w:r w:rsidRPr="009E7424">
        <w:rPr>
          <w:b/>
          <w:bCs/>
          <w:highlight w:val="yellow"/>
          <w:u w:val="single"/>
        </w:rPr>
        <w:t>in need of pharmaceutical innovation</w:t>
      </w:r>
      <w:r w:rsidRPr="009E7424">
        <w:rPr>
          <w:highlight w:val="yellow"/>
          <w:u w:val="single"/>
        </w:rPr>
        <w:t>.</w:t>
      </w:r>
      <w:r w:rsidRPr="00405D88">
        <w:rPr>
          <w:u w:val="single"/>
        </w:rPr>
        <w:t xml:space="preserve"> </w:t>
      </w:r>
      <w:r w:rsidRPr="00405D88">
        <w:rPr>
          <w:sz w:val="8"/>
        </w:rPr>
        <w:t xml:space="preserve">Innovating in response to these challenges does not always align well with pharmaceutical industry commercial models, shareholder expectations and compe-tition within the industry. However, </w:t>
      </w:r>
      <w:r w:rsidRPr="009E7424">
        <w:rPr>
          <w:highlight w:val="yellow"/>
          <w:u w:val="single"/>
        </w:rPr>
        <w:t>the</w:t>
      </w:r>
      <w:r w:rsidRPr="00405D88">
        <w:rPr>
          <w:u w:val="single"/>
        </w:rPr>
        <w:t xml:space="preserve"> </w:t>
      </w:r>
      <w:r w:rsidRPr="009E7424">
        <w:rPr>
          <w:highlight w:val="yellow"/>
          <w:u w:val="single"/>
        </w:rPr>
        <w:t>expertise, networks and infrastructure</w:t>
      </w:r>
      <w:r w:rsidRPr="00405D88">
        <w:rPr>
          <w:u w:val="single"/>
        </w:rPr>
        <w:t xml:space="preserve"> </w:t>
      </w:r>
      <w:r w:rsidRPr="009E7424">
        <w:rPr>
          <w:highlight w:val="yellow"/>
          <w:u w:val="single"/>
        </w:rPr>
        <w:t xml:space="preserve">that industry has </w:t>
      </w:r>
      <w:r w:rsidRPr="001E68E0">
        <w:rPr>
          <w:u w:val="single"/>
        </w:rPr>
        <w:t>within its reach</w:t>
      </w:r>
      <w:r w:rsidRPr="00405D88">
        <w:rPr>
          <w:sz w:val="8"/>
        </w:rPr>
        <w:t xml:space="preserve">, as well as public expectations and the moral imperative, </w:t>
      </w:r>
      <w:r w:rsidRPr="009E7424">
        <w:rPr>
          <w:highlight w:val="yellow"/>
          <w:u w:val="single"/>
        </w:rPr>
        <w:t>make pharmaceutical companies</w:t>
      </w:r>
      <w:r w:rsidRPr="00405D88">
        <w:rPr>
          <w:u w:val="single"/>
        </w:rPr>
        <w:t xml:space="preserve"> and the wider life sciences sector an </w:t>
      </w:r>
      <w:r w:rsidRPr="009E7424">
        <w:rPr>
          <w:b/>
          <w:bCs/>
          <w:highlight w:val="yellow"/>
          <w:u w:val="single"/>
        </w:rPr>
        <w:t>indispensable</w:t>
      </w:r>
      <w:r w:rsidRPr="00405D88">
        <w:rPr>
          <w:b/>
          <w:bCs/>
          <w:u w:val="single"/>
        </w:rPr>
        <w:t xml:space="preserve"> </w:t>
      </w:r>
      <w:r w:rsidRPr="00405D88">
        <w:rPr>
          <w:u w:val="single"/>
        </w:rPr>
        <w:t xml:space="preserve">partner </w:t>
      </w:r>
      <w:r w:rsidRPr="001E68E0">
        <w:rPr>
          <w:u w:val="single"/>
        </w:rPr>
        <w:t>in the search for solutions</w:t>
      </w:r>
      <w:r w:rsidRPr="00405D88">
        <w:rPr>
          <w:u w:val="single"/>
        </w:rPr>
        <w:t xml:space="preserve"> that save lives</w:t>
      </w:r>
      <w:r w:rsidRPr="00405D88">
        <w:rPr>
          <w:sz w:val="8"/>
        </w:rPr>
        <w:t xml:space="preserve">. </w:t>
      </w:r>
      <w:r w:rsidRPr="009E7424">
        <w:rPr>
          <w:highlight w:val="yellow"/>
          <w:u w:val="single"/>
        </w:rPr>
        <w:t>This</w:t>
      </w:r>
      <w:r w:rsidRPr="00405D88">
        <w:rPr>
          <w:u w:val="single"/>
        </w:rPr>
        <w:t xml:space="preserve"> perspective </w:t>
      </w:r>
      <w:r w:rsidRPr="009E7424">
        <w:rPr>
          <w:highlight w:val="yellow"/>
          <w:u w:val="single"/>
        </w:rPr>
        <w:t>argues for</w:t>
      </w:r>
      <w:r w:rsidRPr="00405D88">
        <w:rPr>
          <w:u w:val="single"/>
        </w:rPr>
        <w:t xml:space="preserve"> the need to establish more sustainable and scalable ways of </w:t>
      </w:r>
      <w:r w:rsidRPr="009E7424">
        <w:rPr>
          <w:rStyle w:val="Emphasis"/>
          <w:highlight w:val="yellow"/>
        </w:rPr>
        <w:t>incentivising pharmaceu-tical innovation</w:t>
      </w:r>
      <w:r w:rsidRPr="00405D88">
        <w:rPr>
          <w:u w:val="single"/>
        </w:rPr>
        <w:t xml:space="preserve">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1E68E0">
        <w:rPr>
          <w:u w:val="single"/>
        </w:rPr>
        <w:t xml:space="preserve">contributing to the search for effective medicines, vaccines or diagnostics is </w:t>
      </w:r>
      <w:r w:rsidRPr="001E68E0">
        <w:rPr>
          <w:b/>
          <w:bCs/>
          <w:u w:val="single"/>
        </w:rPr>
        <w:t>essential</w:t>
      </w:r>
      <w:r w:rsidRPr="001E68E0">
        <w:rPr>
          <w:u w:val="single"/>
        </w:rPr>
        <w:t xml:space="preserve"> for socially responsible companies</w:t>
      </w:r>
      <w:r w:rsidRPr="00405D88">
        <w:rPr>
          <w:u w:val="single"/>
        </w:rPr>
        <w:t xml:space="preserve"> in the sec-tor</w:t>
      </w:r>
      <w:r w:rsidRPr="00405D88">
        <w:rPr>
          <w:sz w:val="8"/>
        </w:rPr>
        <w:t xml:space="preserve">.2 It is therefore unsurprising that we are seeing indus-try-wide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accel-erate the development of potential therapies for COVID-19) and supporting national efforts to expand diagnosis and testing capacity and ensure affordable and ready access to potential solutions.3,5,6 </w:t>
      </w:r>
      <w:r w:rsidRPr="001E68E0">
        <w:rPr>
          <w:u w:val="single"/>
        </w:rPr>
        <w:t xml:space="preserve">The primary purpose of such innovation is to </w:t>
      </w:r>
      <w:r w:rsidRPr="001E68E0">
        <w:rPr>
          <w:b/>
          <w:bCs/>
          <w:u w:val="single"/>
        </w:rPr>
        <w:t>benefit patients</w:t>
      </w:r>
      <w:r w:rsidRPr="001E68E0">
        <w:rPr>
          <w:u w:val="single"/>
        </w:rPr>
        <w:t xml:space="preserve"> and wider </w:t>
      </w:r>
      <w:r w:rsidRPr="001E68E0">
        <w:rPr>
          <w:b/>
          <w:bCs/>
          <w:u w:val="single"/>
        </w:rPr>
        <w:t>population health</w:t>
      </w:r>
      <w:r w:rsidRPr="00405D88">
        <w:rPr>
          <w:u w:val="single"/>
        </w:rPr>
        <w:t xml:space="preserve">. </w:t>
      </w:r>
      <w:r w:rsidRPr="00405D88">
        <w:rPr>
          <w:sz w:val="8"/>
        </w:rPr>
        <w:t xml:space="preserve">Although there are also reputational benefits from involvement that can be realised across the industry, there are likely to be rela-tively few companies that are ‘commercial’ winners.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t>
      </w:r>
      <w:r w:rsidRPr="00405D88">
        <w:rPr>
          <w:u w:val="single"/>
        </w:rPr>
        <w:t xml:space="preserve">we need to consider how pharmaceutical innovation for responding to emerging infectious diseases can best be enabled beyond the current crisis. Many public health threats (including those associated with other </w:t>
      </w:r>
      <w:r w:rsidRPr="009E7424">
        <w:rPr>
          <w:b/>
          <w:bCs/>
          <w:highlight w:val="yellow"/>
          <w:u w:val="single"/>
        </w:rPr>
        <w:t>infectious diseases</w:t>
      </w:r>
      <w:r w:rsidRPr="009E7424">
        <w:rPr>
          <w:highlight w:val="yellow"/>
          <w:u w:val="single"/>
        </w:rPr>
        <w:t xml:space="preserve">, </w:t>
      </w:r>
      <w:r w:rsidRPr="009E7424">
        <w:rPr>
          <w:b/>
          <w:bCs/>
          <w:highlight w:val="yellow"/>
          <w:u w:val="single"/>
        </w:rPr>
        <w:t>bioterror-ism</w:t>
      </w:r>
      <w:r w:rsidRPr="00405D88">
        <w:rPr>
          <w:u w:val="single"/>
        </w:rPr>
        <w:t xml:space="preserve"> agents </w:t>
      </w:r>
      <w:r w:rsidRPr="009E7424">
        <w:rPr>
          <w:b/>
          <w:bCs/>
          <w:highlight w:val="yellow"/>
          <w:u w:val="single"/>
        </w:rPr>
        <w:t>and antimicrobial resistance</w:t>
      </w:r>
      <w:r w:rsidRPr="00405D88">
        <w:rPr>
          <w:u w:val="single"/>
        </w:rPr>
        <w:t xml:space="preserve">) </w:t>
      </w:r>
      <w:r w:rsidRPr="009E7424">
        <w:rPr>
          <w:highlight w:val="yellow"/>
          <w:u w:val="single"/>
        </w:rPr>
        <w:t xml:space="preserve">are </w:t>
      </w:r>
      <w:r w:rsidRPr="009E7424">
        <w:rPr>
          <w:b/>
          <w:bCs/>
          <w:highlight w:val="yellow"/>
          <w:u w:val="single"/>
        </w:rPr>
        <w:t>urgently in need of pharmaceutical innovation</w:t>
      </w:r>
      <w:r w:rsidRPr="009E7424">
        <w:rPr>
          <w:highlight w:val="yellow"/>
          <w:u w:val="single"/>
        </w:rPr>
        <w:t xml:space="preserve">, </w:t>
      </w:r>
      <w:r w:rsidRPr="009E7424">
        <w:rPr>
          <w:b/>
          <w:bCs/>
          <w:highlight w:val="yellow"/>
          <w:u w:val="single"/>
        </w:rPr>
        <w:t>even if their impacts are not as visible</w:t>
      </w:r>
      <w:r w:rsidRPr="00405D88">
        <w:rPr>
          <w:u w:val="single"/>
        </w:rPr>
        <w:t xml:space="preserve"> to society </w:t>
      </w:r>
      <w:r w:rsidRPr="009E7424">
        <w:rPr>
          <w:b/>
          <w:bCs/>
          <w:highlight w:val="yellow"/>
          <w:u w:val="single"/>
        </w:rPr>
        <w:t>as COVID</w:t>
      </w:r>
      <w:r w:rsidRPr="00405D88">
        <w:rPr>
          <w:u w:val="single"/>
        </w:rPr>
        <w:t xml:space="preserve">-19 is in the imme-diate term. </w:t>
      </w:r>
      <w:r w:rsidRPr="00405D88">
        <w:rPr>
          <w:sz w:val="8"/>
        </w:rPr>
        <w:t xml:space="preserve">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405D88">
        <w:rPr>
          <w:u w:val="single"/>
        </w:rPr>
        <w:t xml:space="preserve">levels of </w:t>
      </w:r>
      <w:r w:rsidRPr="009E7424">
        <w:rPr>
          <w:highlight w:val="yellow"/>
          <w:u w:val="single"/>
        </w:rPr>
        <w:t>activity in response to</w:t>
      </w:r>
      <w:r w:rsidRPr="00405D88">
        <w:rPr>
          <w:u w:val="single"/>
        </w:rPr>
        <w:t xml:space="preserve"> the threat of </w:t>
      </w:r>
      <w:r w:rsidRPr="009E7424">
        <w:rPr>
          <w:highlight w:val="yellow"/>
          <w:u w:val="single"/>
        </w:rPr>
        <w:t>antimicrobial resistance are</w:t>
      </w:r>
      <w:r w:rsidRPr="00405D88">
        <w:rPr>
          <w:u w:val="single"/>
        </w:rPr>
        <w:t xml:space="preserve"> still </w:t>
      </w:r>
      <w:r w:rsidRPr="009E7424">
        <w:rPr>
          <w:b/>
          <w:bCs/>
          <w:highlight w:val="yellow"/>
          <w:u w:val="single"/>
        </w:rPr>
        <w:t>low</w:t>
      </w:r>
      <w:r w:rsidRPr="00405D88">
        <w:rPr>
          <w:u w:val="single"/>
        </w:rPr>
        <w:t>.</w:t>
      </w:r>
      <w:r w:rsidRPr="00405D88">
        <w:rPr>
          <w:sz w:val="8"/>
        </w:rPr>
        <w:t>12 There are important policy questions as to whether – and how – industry could engage with such public health threats to an even greater extent under improved innova-tion conditions.</w:t>
      </w:r>
    </w:p>
    <w:p w14:paraId="3E247888" w14:textId="77777777" w:rsidR="00D46F36" w:rsidRPr="00405D88" w:rsidRDefault="00D46F36" w:rsidP="00D46F36">
      <w:pPr>
        <w:pStyle w:val="Heading4"/>
        <w:rPr>
          <w:rFonts w:cs="Calibri"/>
        </w:rPr>
      </w:pPr>
      <w:r w:rsidRPr="00405D88">
        <w:rPr>
          <w:rFonts w:cs="Calibri"/>
        </w:rPr>
        <w:t>Bioterror causes extinction---</w:t>
      </w:r>
      <w:r>
        <w:rPr>
          <w:rFonts w:cs="Calibri"/>
        </w:rPr>
        <w:t>quick innovation</w:t>
      </w:r>
      <w:r w:rsidRPr="00405D88">
        <w:rPr>
          <w:rFonts w:cs="Calibri"/>
        </w:rPr>
        <w:t xml:space="preserve"> key</w:t>
      </w:r>
    </w:p>
    <w:p w14:paraId="1830BDD2" w14:textId="77777777" w:rsidR="00D46F36" w:rsidRPr="00405D88" w:rsidRDefault="00D46F36" w:rsidP="00D46F36">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20EECE8C" w14:textId="77777777" w:rsidR="00D46F36" w:rsidRPr="00405D88" w:rsidRDefault="00D46F36" w:rsidP="00D46F36">
      <w:pPr>
        <w:ind w:left="720"/>
        <w:rPr>
          <w:rStyle w:val="StyleUnderline"/>
        </w:rPr>
      </w:pPr>
      <w:r w:rsidRPr="009E7424">
        <w:rPr>
          <w:rStyle w:val="StyleUnderline"/>
          <w:highlight w:val="yellow"/>
        </w:rPr>
        <w:t>Bioterror</w:t>
      </w:r>
      <w:r w:rsidRPr="00405D88">
        <w:rPr>
          <w:rStyle w:val="StyleUnderline"/>
        </w:rPr>
        <w:t>ists</w:t>
      </w:r>
      <w:r w:rsidRPr="009E7424">
        <w:rPr>
          <w:rStyle w:val="StyleUnderline"/>
          <w:highlight w:val="yellow"/>
        </w:rPr>
        <w:t xml:space="preserve"> could</w:t>
      </w:r>
      <w:r w:rsidRPr="00405D88">
        <w:rPr>
          <w:sz w:val="10"/>
        </w:rPr>
        <w:t xml:space="preserve"> one day </w:t>
      </w:r>
      <w:r w:rsidRPr="009E7424">
        <w:rPr>
          <w:rStyle w:val="Emphasis"/>
          <w:highlight w:val="yellow"/>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9E7424">
        <w:rPr>
          <w:rStyle w:val="Emphasis"/>
          <w:highlight w:val="yellow"/>
        </w:rPr>
        <w:t xml:space="preserve">more </w:t>
      </w:r>
      <w:r w:rsidRPr="00405D88">
        <w:rPr>
          <w:rStyle w:val="Emphasis"/>
        </w:rPr>
        <w:t xml:space="preserve">deadly </w:t>
      </w:r>
      <w:r w:rsidRPr="009E7424">
        <w:rPr>
          <w:rStyle w:val="Emphasis"/>
          <w:highlight w:val="yellow"/>
        </w:rPr>
        <w:t>than nuclear war</w:t>
      </w:r>
      <w:r w:rsidRPr="00405D88">
        <w:rPr>
          <w:sz w:val="10"/>
        </w:rPr>
        <w:t xml:space="preserve">, Bill Gates will warn world leaders. </w:t>
      </w:r>
      <w:r w:rsidRPr="009E7424">
        <w:rPr>
          <w:rStyle w:val="Emphasis"/>
          <w:highlight w:val="yellow"/>
        </w:rPr>
        <w:t>Rapid advances</w:t>
      </w:r>
      <w:r w:rsidRPr="009E7424">
        <w:rPr>
          <w:rStyle w:val="StyleUnderline"/>
          <w:highlight w:val="yellow"/>
        </w:rPr>
        <w:t xml:space="preserve"> in genetic engineering have opened</w:t>
      </w:r>
      <w:r w:rsidRPr="00405D88">
        <w:rPr>
          <w:rStyle w:val="StyleUnderline"/>
        </w:rPr>
        <w:t xml:space="preserve"> the </w:t>
      </w:r>
      <w:r w:rsidRPr="009E7424">
        <w:rPr>
          <w:rStyle w:val="StyleUnderline"/>
          <w:highlight w:val="yellow"/>
        </w:rPr>
        <w:t>door for small</w:t>
      </w:r>
      <w:r w:rsidRPr="00405D88">
        <w:rPr>
          <w:rStyle w:val="StyleUnderline"/>
        </w:rPr>
        <w:t xml:space="preserve"> terrorism</w:t>
      </w:r>
      <w:r w:rsidRPr="00405D88">
        <w:rPr>
          <w:sz w:val="10"/>
        </w:rPr>
        <w:t xml:space="preserve"> </w:t>
      </w:r>
      <w:r w:rsidRPr="009E7424">
        <w:rPr>
          <w:rStyle w:val="StyleUnderline"/>
          <w:highlight w:val="yellow"/>
        </w:rPr>
        <w:t>groups to</w:t>
      </w:r>
      <w:r w:rsidRPr="00405D88">
        <w:rPr>
          <w:rStyle w:val="StyleUnderline"/>
        </w:rPr>
        <w:t xml:space="preserve"> tailor and </w:t>
      </w:r>
      <w:r w:rsidRPr="009E7424">
        <w:rPr>
          <w:rStyle w:val="StyleUnderline"/>
          <w:highlight w:val="yellow"/>
        </w:rPr>
        <w:t>easily turn</w:t>
      </w:r>
      <w:r w:rsidRPr="00405D88">
        <w:rPr>
          <w:rStyle w:val="StyleUnderline"/>
        </w:rPr>
        <w:t xml:space="preserve"> biological </w:t>
      </w:r>
      <w:r w:rsidRPr="009E7424">
        <w:rPr>
          <w:rStyle w:val="StyleUnderline"/>
          <w:highlight w:val="yellow"/>
        </w:rPr>
        <w:t>viruses into weapons</w:t>
      </w:r>
      <w:r w:rsidRPr="00405D88">
        <w:rPr>
          <w:sz w:val="10"/>
        </w:rPr>
        <w:t xml:space="preserve">. </w:t>
      </w:r>
      <w:r w:rsidRPr="00405D88">
        <w:rPr>
          <w:rStyle w:val="StyleUnderline"/>
        </w:rPr>
        <w:t>A resulting disease pandemic is currently one of the most deadly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r w:rsidRPr="00405D88">
        <w:rPr>
          <w:sz w:val="10"/>
        </w:rPr>
        <w:t xml:space="preserve">Mr Gates, whose charitable foundationis funding research into </w:t>
      </w:r>
      <w:r w:rsidRPr="00405D88">
        <w:rPr>
          <w:rStyle w:val="StyleUnderline"/>
        </w:rPr>
        <w:t>quickly spotting outbreaks and speeding up vaccine production</w:t>
      </w:r>
      <w:r w:rsidRPr="00405D88">
        <w:rPr>
          <w:sz w:val="10"/>
        </w:rPr>
        <w:t>, said the defence and security establishment “have not been following biology and I’m here to bring them a little bit of bad news”. Mr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9E7424">
        <w:rPr>
          <w:rStyle w:val="Emphasis"/>
          <w:highlight w:val="yellow"/>
        </w:rPr>
        <w:t>nuclear weapons</w:t>
      </w:r>
      <w:r w:rsidRPr="00405D88">
        <w:rPr>
          <w:sz w:val="10"/>
        </w:rPr>
        <w:t>, you’d think you</w:t>
      </w:r>
      <w:r w:rsidRPr="00405D88">
        <w:t xml:space="preserve"> </w:t>
      </w:r>
      <w:r w:rsidRPr="009E7424">
        <w:rPr>
          <w:rStyle w:val="Emphasis"/>
          <w:highlight w:val="yellow"/>
        </w:rPr>
        <w:t>would</w:t>
      </w:r>
      <w:r w:rsidRPr="00405D88">
        <w:rPr>
          <w:sz w:val="10"/>
        </w:rPr>
        <w:t xml:space="preserve"> probably </w:t>
      </w:r>
      <w:r w:rsidRPr="009E7424">
        <w:rPr>
          <w:rStyle w:val="Emphasis"/>
          <w:highlight w:val="yellow"/>
        </w:rPr>
        <w:t>stop</w:t>
      </w:r>
      <w:r w:rsidRPr="00405D88">
        <w:rPr>
          <w:sz w:val="10"/>
        </w:rPr>
        <w:t xml:space="preserve"> after </w:t>
      </w:r>
      <w:r w:rsidRPr="009E7424">
        <w:rPr>
          <w:rStyle w:val="Emphasis"/>
          <w:highlight w:val="yellow"/>
        </w:rPr>
        <w:t>killing</w:t>
      </w:r>
      <w:r w:rsidRPr="00405D88">
        <w:rPr>
          <w:sz w:val="10"/>
        </w:rPr>
        <w:t xml:space="preserve"> 100million. </w:t>
      </w:r>
      <w:r w:rsidRPr="009E7424">
        <w:rPr>
          <w:rStyle w:val="Emphasis"/>
          <w:highlight w:val="yellow"/>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9E7424">
        <w:rPr>
          <w:rStyle w:val="StyleUnderline"/>
          <w:highlight w:val="yellow"/>
        </w:rPr>
        <w:t>there are no</w:t>
      </w:r>
      <w:r w:rsidRPr="00405D88">
        <w:rPr>
          <w:rStyle w:val="StyleUnderline"/>
        </w:rPr>
        <w:t xml:space="preserve"> real </w:t>
      </w:r>
      <w:r w:rsidRPr="009E7424">
        <w:rPr>
          <w:rStyle w:val="StyleUnderline"/>
          <w:highlight w:val="yellow"/>
        </w:rPr>
        <w:t>preparations</w:t>
      </w:r>
      <w:r w:rsidRPr="00405D88">
        <w:rPr>
          <w:sz w:val="10"/>
        </w:rPr>
        <w:t xml:space="preserve">. That, if it got out and spread, would be a larger number.” He said </w:t>
      </w:r>
      <w:r w:rsidRPr="009E7424">
        <w:rPr>
          <w:rStyle w:val="StyleUnderline"/>
          <w:highlight w:val="yellow"/>
        </w:rPr>
        <w:t xml:space="preserve">developments in genetic engineering </w:t>
      </w:r>
      <w:r w:rsidRPr="00405D88">
        <w:rPr>
          <w:sz w:val="10"/>
        </w:rPr>
        <w:t xml:space="preserve">were </w:t>
      </w:r>
      <w:r w:rsidRPr="009E7424">
        <w:rPr>
          <w:rStyle w:val="StyleUnderline"/>
          <w:highlight w:val="yellow"/>
        </w:rPr>
        <w:t xml:space="preserve">proceeding at a </w:t>
      </w:r>
      <w:r w:rsidRPr="009E7424">
        <w:rPr>
          <w:rStyle w:val="Emphasis"/>
          <w:highlight w:val="yellow"/>
        </w:rPr>
        <w:t>“mind-blowing rate”.</w:t>
      </w:r>
      <w:r w:rsidRPr="009E7424">
        <w:rPr>
          <w:rStyle w:val="StyleUnderline"/>
          <w:highlight w:val="yellow"/>
        </w:rPr>
        <w:t xml:space="preserve"> Bio</w:t>
      </w:r>
      <w:r w:rsidRPr="00405D88">
        <w:rPr>
          <w:rStyle w:val="StyleUnderline"/>
        </w:rPr>
        <w:t xml:space="preserve">logical </w:t>
      </w:r>
      <w:r w:rsidRPr="009E7424">
        <w:rPr>
          <w:rStyle w:val="StyleUnderline"/>
          <w:highlight w:val="yellow"/>
        </w:rPr>
        <w:t>warfare</w:t>
      </w:r>
      <w:r w:rsidRPr="00405D88">
        <w:rPr>
          <w:rStyle w:val="StyleUnderline"/>
        </w:rPr>
        <w:t xml:space="preserve"> ambitions </w:t>
      </w:r>
      <w:r w:rsidRPr="00405D88">
        <w:rPr>
          <w:sz w:val="10"/>
        </w:rPr>
        <w:t>once limited to a handful of nation states are</w:t>
      </w:r>
      <w:r w:rsidRPr="009E7424">
        <w:rPr>
          <w:rStyle w:val="StyleUnderline"/>
          <w:highlight w:val="yellow"/>
        </w:rPr>
        <w:t xml:space="preserve"> now open to small groups with </w:t>
      </w:r>
      <w:r w:rsidRPr="009E7424">
        <w:rPr>
          <w:rStyle w:val="Emphasis"/>
          <w:highlight w:val="yellow"/>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9E7424">
        <w:rPr>
          <w:rStyle w:val="StyleUnderline"/>
          <w:highlight w:val="yellow"/>
        </w:rPr>
        <w:t>gene editing</w:t>
      </w:r>
      <w:r w:rsidRPr="00405D88">
        <w:rPr>
          <w:rStyle w:val="StyleUnderline"/>
        </w:rPr>
        <w:t xml:space="preserve"> technology </w:t>
      </w:r>
      <w:r w:rsidRPr="009E7424">
        <w:rPr>
          <w:rStyle w:val="StyleUnderline"/>
          <w:highlight w:val="yellow"/>
        </w:rPr>
        <w:t xml:space="preserve">would make it </w:t>
      </w:r>
      <w:r w:rsidRPr="009E7424">
        <w:rPr>
          <w:rStyle w:val="Emphasis"/>
          <w:highlight w:val="yellow"/>
        </w:rPr>
        <w:t>difficult to spot</w:t>
      </w:r>
      <w:r w:rsidRPr="009E7424">
        <w:rPr>
          <w:rStyle w:val="StyleUnderline"/>
          <w:highlight w:val="yellow"/>
        </w:rPr>
        <w:t xml:space="preserve"> any</w:t>
      </w:r>
      <w:r w:rsidRPr="00405D88">
        <w:rPr>
          <w:rStyle w:val="StyleUnderline"/>
        </w:rPr>
        <w:t xml:space="preserve"> potential </w:t>
      </w:r>
      <w:r w:rsidRPr="009E7424">
        <w:rPr>
          <w:rStyle w:val="StyleUnderline"/>
          <w:highlight w:val="yellow"/>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‘Hmmm.. I wonder why he wants Plutonium?’” Mr Gates said </w:t>
      </w:r>
      <w:r w:rsidRPr="009E7424">
        <w:rPr>
          <w:rStyle w:val="Emphasis"/>
          <w:highlight w:val="yellow"/>
        </w:rPr>
        <w:t>the</w:t>
      </w:r>
      <w:r w:rsidRPr="00A30173">
        <w:rPr>
          <w:rStyle w:val="Emphasis"/>
        </w:rPr>
        <w:t xml:space="preserve"> potential </w:t>
      </w:r>
      <w:r w:rsidRPr="009E7424">
        <w:rPr>
          <w:rStyle w:val="Emphasis"/>
          <w:highlight w:val="yellow"/>
        </w:rPr>
        <w:t>death toll</w:t>
      </w:r>
      <w:r w:rsidRPr="00A30173">
        <w:rPr>
          <w:rStyle w:val="Emphasis"/>
        </w:rPr>
        <w:t xml:space="preserve"> from a disease outbreak </w:t>
      </w:r>
      <w:r w:rsidRPr="009E7424">
        <w:rPr>
          <w:rStyle w:val="Emphasis"/>
          <w:highlight w:val="yellow"/>
        </w:rPr>
        <w:t>could be higher than</w:t>
      </w:r>
      <w:r w:rsidRPr="00A30173">
        <w:rPr>
          <w:rStyle w:val="Emphasis"/>
        </w:rPr>
        <w:t xml:space="preserve"> other threats such as </w:t>
      </w:r>
      <w:r w:rsidRPr="009E7424">
        <w:rPr>
          <w:rStyle w:val="Emphasis"/>
          <w:highlight w:val="yellow"/>
        </w:rPr>
        <w:t xml:space="preserve">climate change </w:t>
      </w:r>
      <w:r w:rsidRPr="00A30173">
        <w:rPr>
          <w:rStyle w:val="Emphasis"/>
        </w:rPr>
        <w:t>or nuclear war.</w:t>
      </w:r>
      <w:r w:rsidRPr="00405D88">
        <w:rPr>
          <w:sz w:val="10"/>
        </w:rPr>
        <w:t xml:space="preserve"> He said: “This is like earthquakes, you should think in order of magnitudes. If you can kill 10 people that’s a one, 100 people that’s a two... Bioterrorism is the thing that can give you not just sixes, but sevens, eights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Mr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recognised risks. He said: “Should the world be serious about this? It is somewhat serious about normal classic warfare and nuclear warfare, but today it is not very serious about bio-defence or natural epidemics.” He went on: “They do tend to say ‘How easy is it to get fissile material and how accurate are the plans out on the internet for dirty bombs, plutonium bombs and hydrogen bombs?’ “They have some people that do that. What I am suggesting is that the number of people that look at </w:t>
      </w:r>
      <w:r w:rsidRPr="009E7424">
        <w:rPr>
          <w:rStyle w:val="Emphasis"/>
          <w:highlight w:val="yellow"/>
        </w:rPr>
        <w:t xml:space="preserve">bio-defence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9E7424">
        <w:rPr>
          <w:rStyle w:val="Emphasis"/>
          <w:highlight w:val="yellow"/>
        </w:rPr>
        <w:t>can prevent epidemics spreading out of control</w:t>
      </w:r>
      <w:r w:rsidRPr="00405D88">
        <w:rPr>
          <w:rStyle w:val="StyleUnderline"/>
        </w:rPr>
        <w:t xml:space="preserve">. </w:t>
      </w:r>
      <w:r w:rsidRPr="00405D88">
        <w:rPr>
          <w:sz w:val="10"/>
        </w:rPr>
        <w:t xml:space="preserve">Mr Gates will say in his speech that most of the things needed to protect against a naturally occurring pandemic are the same things needed to prepare for an intentional biological attack. </w:t>
      </w:r>
      <w:r w:rsidRPr="00405D88">
        <w:rPr>
          <w:rStyle w:val="StyleUnderline"/>
        </w:rPr>
        <w:t>Nations must amass an arsenal of new weapons to fight such a disease outbreak, including vaccines, drugs and diagnostic techniques</w:t>
      </w:r>
      <w:r w:rsidRPr="00405D88">
        <w:rPr>
          <w:sz w:val="10"/>
        </w:rPr>
        <w:t xml:space="preserve">. </w:t>
      </w:r>
      <w:r w:rsidRPr="009E7424">
        <w:rPr>
          <w:rStyle w:val="StyleUnderline"/>
          <w:highlight w:val="yellow"/>
        </w:rPr>
        <w:t xml:space="preserve">Being able to develop a vaccine </w:t>
      </w:r>
      <w:r w:rsidRPr="009E7424">
        <w:rPr>
          <w:rStyle w:val="Emphasis"/>
          <w:highlight w:val="yellow"/>
        </w:rPr>
        <w:t>a</w:t>
      </w:r>
      <w:r w:rsidRPr="00405D88">
        <w:rPr>
          <w:sz w:val="10"/>
        </w:rPr>
        <w:t xml:space="preserve">s </w:t>
      </w:r>
      <w:r w:rsidRPr="009E7424">
        <w:rPr>
          <w:rStyle w:val="Emphasis"/>
          <w:highlight w:val="yellow"/>
        </w:rPr>
        <w:t>s</w:t>
      </w:r>
      <w:r w:rsidRPr="00405D88">
        <w:rPr>
          <w:sz w:val="10"/>
        </w:rPr>
        <w:t xml:space="preserve">oon </w:t>
      </w:r>
      <w:r w:rsidRPr="009E7424">
        <w:rPr>
          <w:rStyle w:val="Emphasis"/>
          <w:highlight w:val="yellow"/>
        </w:rPr>
        <w:t>a</w:t>
      </w:r>
      <w:r w:rsidRPr="00405D88">
        <w:rPr>
          <w:sz w:val="10"/>
        </w:rPr>
        <w:t xml:space="preserve">s </w:t>
      </w:r>
      <w:r w:rsidRPr="009E7424">
        <w:rPr>
          <w:rStyle w:val="Emphasis"/>
          <w:highlight w:val="yellow"/>
        </w:rPr>
        <w:t>p</w:t>
      </w:r>
      <w:r w:rsidRPr="00405D88">
        <w:rPr>
          <w:sz w:val="10"/>
        </w:rPr>
        <w:t>ossible</w:t>
      </w:r>
      <w:r w:rsidRPr="00405D88">
        <w:rPr>
          <w:rStyle w:val="StyleUnderline"/>
        </w:rPr>
        <w:t xml:space="preserve"> against a new outbreak </w:t>
      </w:r>
      <w:r w:rsidRPr="009E7424">
        <w:rPr>
          <w:rStyle w:val="StyleUnderline"/>
          <w:highlight w:val="yellow"/>
        </w:rPr>
        <w:t>is</w:t>
      </w:r>
      <w:r w:rsidRPr="00405D88">
        <w:rPr>
          <w:rStyle w:val="StyleUnderline"/>
        </w:rPr>
        <w:t xml:space="preserve"> particularly </w:t>
      </w:r>
      <w:r w:rsidRPr="009E7424">
        <w:rPr>
          <w:rStyle w:val="StyleUnderline"/>
          <w:highlight w:val="yellow"/>
        </w:rPr>
        <w:t>important</w:t>
      </w:r>
      <w:r w:rsidRPr="00405D88">
        <w:rPr>
          <w:rStyle w:val="StyleUnderline"/>
        </w:rPr>
        <w:t xml:space="preserve"> and could save huge numbers of lives, scientists working at his foundation believe.</w:t>
      </w:r>
    </w:p>
    <w:p w14:paraId="230223C6" w14:textId="38A43FEF" w:rsidR="00E42E4C" w:rsidRDefault="00D46F36" w:rsidP="00D46F36">
      <w:pPr>
        <w:pStyle w:val="Heading1"/>
      </w:pPr>
      <w:r>
        <w:lastRenderedPageBreak/>
        <w:t>CP</w:t>
      </w:r>
    </w:p>
    <w:p w14:paraId="103588DF" w14:textId="70D08CB4" w:rsidR="00D46F36" w:rsidRDefault="00D46F36" w:rsidP="00D46F36"/>
    <w:p w14:paraId="0FF7AEED" w14:textId="387751FB" w:rsidR="00D46F36" w:rsidRDefault="00D46F36" w:rsidP="00D46F36">
      <w:pPr>
        <w:pStyle w:val="Heading4"/>
        <w:rPr>
          <w:rFonts w:cs="Calibri"/>
        </w:rPr>
      </w:pPr>
      <w:r>
        <w:t xml:space="preserve">CP: </w:t>
      </w:r>
      <w:r w:rsidRPr="00A3390D">
        <w:rPr>
          <w:rFonts w:cs="Calibri"/>
        </w:rPr>
        <w:t xml:space="preserve">Plan – the member nations of the World Trade Organization ought to </w:t>
      </w:r>
      <w:r>
        <w:rPr>
          <w:rFonts w:cs="Calibri"/>
        </w:rPr>
        <w:t>fund legal cannabis companies</w:t>
      </w:r>
    </w:p>
    <w:p w14:paraId="5490D94F" w14:textId="53ED7E58" w:rsidR="00D46F36" w:rsidRDefault="00D46F36" w:rsidP="00D46F36"/>
    <w:p w14:paraId="5914DD38" w14:textId="7B7FADD8" w:rsidR="00D46F36" w:rsidRDefault="00D46F36" w:rsidP="00D46F36">
      <w:pPr>
        <w:pStyle w:val="Heading1"/>
      </w:pPr>
      <w:r>
        <w:lastRenderedPageBreak/>
        <w:t>Neolib K</w:t>
      </w:r>
    </w:p>
    <w:p w14:paraId="6C3D3FD6" w14:textId="04C6E510" w:rsidR="00D46F36" w:rsidRDefault="00D46F36" w:rsidP="00D46F36"/>
    <w:p w14:paraId="2122B7EF" w14:textId="77777777" w:rsidR="00D46F36" w:rsidRPr="00E0694B" w:rsidRDefault="00D46F36" w:rsidP="00D46F36">
      <w:pPr>
        <w:pStyle w:val="Heading3"/>
      </w:pPr>
      <w:r>
        <w:lastRenderedPageBreak/>
        <w:t>Short Neolib NC</w:t>
      </w:r>
    </w:p>
    <w:p w14:paraId="4BF7133B" w14:textId="77777777" w:rsidR="00D46F36" w:rsidRPr="007142A4" w:rsidRDefault="00D46F36" w:rsidP="00D46F36">
      <w:pPr>
        <w:pStyle w:val="Heading4"/>
        <w:rPr>
          <w:rStyle w:val="Style13ptBold"/>
          <w:rFonts w:ascii="AppleSystemUIFont" w:hAnsi="AppleSystemUIFont" w:cs="AppleSystemUIFont"/>
        </w:rPr>
      </w:pPr>
      <w:r w:rsidRPr="007142A4">
        <w:t xml:space="preserve">The Aff’s portrayal of a world with reduced IP protections as an “information commons” where </w:t>
      </w:r>
      <w:r>
        <w:t>___INSERT AFF IMAPCT____</w:t>
      </w:r>
      <w:r w:rsidRPr="007142A4">
        <w:t xml:space="preserve"> is solved by deregulation perpetuates the neoliberal myth of </w:t>
      </w:r>
      <w:r>
        <w:t xml:space="preserve">increased competition ensuring </w:t>
      </w:r>
      <w:r w:rsidRPr="007142A4">
        <w:t xml:space="preserve">a perfect market </w:t>
      </w:r>
      <w:r w:rsidRPr="007142A4">
        <w:br/>
      </w:r>
      <w:r w:rsidRPr="007142A4">
        <w:rPr>
          <w:rStyle w:val="Style13ptBold"/>
          <w:b/>
        </w:rPr>
        <w:t xml:space="preserve">Kapczynski 14 </w:t>
      </w:r>
      <w:r w:rsidRPr="007142A4">
        <w:rPr>
          <w:b w:val="0"/>
        </w:rPr>
        <w:t xml:space="preserve">[(Amy,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 </w:t>
      </w:r>
      <w:hyperlink r:id="rId14" w:history="1">
        <w:r w:rsidRPr="007142A4">
          <w:rPr>
            <w:rStyle w:val="Hyperlink"/>
            <w:b w:val="0"/>
          </w:rPr>
          <w:t>https://scholarship.law.duke.edu/cgi/viewcontent.cgi?article=4710&amp;context=lcp</w:t>
        </w:r>
      </w:hyperlink>
      <w:r w:rsidRPr="007142A4">
        <w:rPr>
          <w:b w:val="0"/>
        </w:rPr>
        <w:t>] BC</w:t>
      </w:r>
    </w:p>
    <w:p w14:paraId="60A99C3E" w14:textId="77777777" w:rsidR="00D46F36" w:rsidRPr="00F1071C" w:rsidRDefault="00D46F36" w:rsidP="00D46F36">
      <w:pPr>
        <w:spacing w:after="0" w:line="240" w:lineRule="auto"/>
        <w:ind w:left="720"/>
        <w:rPr>
          <w:rFonts w:ascii="Times New Roman" w:eastAsia="Times New Roman" w:hAnsi="Times New Roman" w:cs="Times New Roman"/>
          <w:sz w:val="10"/>
        </w:rPr>
      </w:pPr>
      <w:r w:rsidRPr="00F1071C">
        <w:rPr>
          <w:sz w:val="10"/>
        </w:rPr>
        <w:t xml:space="preserve">Over the last decade or so, </w:t>
      </w:r>
      <w:r w:rsidRPr="002F2989">
        <w:rPr>
          <w:rStyle w:val="StyleUnderline"/>
        </w:rPr>
        <w:t xml:space="preserve">a powerful set of </w:t>
      </w:r>
      <w:r w:rsidRPr="002F2989">
        <w:rPr>
          <w:rStyle w:val="Emphasis"/>
        </w:rPr>
        <w:t>critiques has emerged</w:t>
      </w:r>
      <w:r w:rsidRPr="002F2989">
        <w:rPr>
          <w:rStyle w:val="StyleUnderline"/>
        </w:rPr>
        <w:t xml:space="preserve"> to contest the dominant account just sketched out as well as the contemporary </w:t>
      </w:r>
      <w:r w:rsidRPr="002F2989">
        <w:rPr>
          <w:rStyle w:val="Emphasis"/>
        </w:rPr>
        <w:t>state of IP law</w:t>
      </w:r>
      <w:r w:rsidRPr="00F1071C">
        <w:rPr>
          <w:sz w:val="10"/>
        </w:rPr>
        <w:t xml:space="preserve">.12 </w:t>
      </w:r>
      <w:r w:rsidRPr="002F2989">
        <w:rPr>
          <w:rStyle w:val="StyleUnderline"/>
        </w:rPr>
        <w:t>These arguments have come from many directions</w:t>
      </w:r>
      <w:r w:rsidRPr="00F1071C">
        <w:rPr>
          <w:sz w:val="10"/>
        </w:rPr>
        <w:t xml:space="preserve">, some even arising from scholars who previously were champions of the dominant account.13 </w:t>
      </w:r>
      <w:r w:rsidRPr="002F2989">
        <w:rPr>
          <w:rStyle w:val="StyleUnderline"/>
        </w:rPr>
        <w:t>The most prominent</w:t>
      </w:r>
      <w:r w:rsidRPr="00B02763">
        <w:rPr>
          <w:rStyle w:val="StyleUnderline"/>
        </w:rPr>
        <w:t xml:space="preserve"> and potent line of theoretical critique in the legal literature </w:t>
      </w:r>
      <w:r w:rsidRPr="00316FE1">
        <w:rPr>
          <w:rStyle w:val="StyleUnderline"/>
        </w:rPr>
        <w:t>has come in the guise of</w:t>
      </w:r>
      <w:r>
        <w:rPr>
          <w:rStyle w:val="StyleUnderline"/>
        </w:rPr>
        <w:t xml:space="preserve"> </w:t>
      </w:r>
      <w:r w:rsidRPr="00B02763">
        <w:rPr>
          <w:rStyle w:val="StyleUnderline"/>
        </w:rPr>
        <w:t xml:space="preserve"> </w:t>
      </w:r>
      <w:r w:rsidRPr="002F2989">
        <w:rPr>
          <w:rStyle w:val="StyleUnderline"/>
          <w:highlight w:val="yellow"/>
        </w:rPr>
        <w:t>arguments for</w:t>
      </w:r>
      <w:r w:rsidRPr="00B02763">
        <w:rPr>
          <w:rStyle w:val="StyleUnderline"/>
        </w:rPr>
        <w:t xml:space="preserve"> free culture and </w:t>
      </w:r>
      <w:r w:rsidRPr="002F2989">
        <w:rPr>
          <w:rStyle w:val="StyleUnderline"/>
          <w:highlight w:val="yellow"/>
        </w:rPr>
        <w:t xml:space="preserve">the </w:t>
      </w:r>
      <w:r w:rsidRPr="002F2989">
        <w:rPr>
          <w:rStyle w:val="Emphasis"/>
          <w:highlight w:val="yellow"/>
        </w:rPr>
        <w:t>“information commons”</w:t>
      </w:r>
      <w:r w:rsidRPr="00F1071C">
        <w:rPr>
          <w:sz w:val="10"/>
        </w:rPr>
        <w:t xml:space="preserve"> and has been most influentially articulated by Lawrence Lessig and Yochai Benkler.14 </w:t>
      </w:r>
      <w:r w:rsidRPr="00B02763">
        <w:rPr>
          <w:rStyle w:val="StyleUnderline"/>
        </w:rPr>
        <w:t xml:space="preserve">Both </w:t>
      </w:r>
      <w:r w:rsidRPr="002F2989">
        <w:rPr>
          <w:rStyle w:val="StyleUnderline"/>
          <w:highlight w:val="yellow"/>
        </w:rPr>
        <w:t>have stressed the problems with</w:t>
      </w:r>
      <w:r w:rsidRPr="00B02763">
        <w:rPr>
          <w:rStyle w:val="StyleUnderline"/>
        </w:rPr>
        <w:t xml:space="preserve"> expansive </w:t>
      </w:r>
      <w:r w:rsidRPr="002F2989">
        <w:rPr>
          <w:rStyle w:val="StyleUnderline"/>
          <w:highlight w:val="yellow"/>
        </w:rPr>
        <w:t>exclusive rights</w:t>
      </w:r>
      <w:r w:rsidRPr="00B02763">
        <w:rPr>
          <w:rStyle w:val="StyleUnderline"/>
        </w:rPr>
        <w:t xml:space="preserve"> regimes </w:t>
      </w:r>
      <w:r w:rsidRPr="007D6437">
        <w:rPr>
          <w:rStyle w:val="StyleUnderline"/>
        </w:rPr>
        <w:t>in information and have also sketched a set of actually existing alternatives</w:t>
      </w:r>
      <w:r w:rsidRPr="00B02763">
        <w:rPr>
          <w:rStyle w:val="StyleUnderline"/>
        </w:rPr>
        <w:t xml:space="preserve"> </w:t>
      </w:r>
      <w:r w:rsidRPr="002F2989">
        <w:rPr>
          <w:rStyle w:val="StyleUnderline"/>
          <w:highlight w:val="yellow"/>
        </w:rPr>
        <w:t>to market-based</w:t>
      </w:r>
      <w:r w:rsidRPr="00B02763">
        <w:rPr>
          <w:rStyle w:val="StyleUnderline"/>
        </w:rPr>
        <w:t xml:space="preserve"> exclusionary </w:t>
      </w:r>
      <w:r w:rsidRPr="007D6437">
        <w:rPr>
          <w:rStyle w:val="StyleUnderline"/>
        </w:rPr>
        <w:t>forms of info</w:t>
      </w:r>
      <w:r w:rsidRPr="00B02763">
        <w:rPr>
          <w:rStyle w:val="StyleUnderline"/>
        </w:rPr>
        <w:t xml:space="preserve">rmation and cultural </w:t>
      </w:r>
      <w:r w:rsidRPr="002F2989">
        <w:rPr>
          <w:rStyle w:val="StyleUnderline"/>
          <w:highlight w:val="yellow"/>
        </w:rPr>
        <w:t>production</w:t>
      </w:r>
      <w:r w:rsidRPr="00B02763">
        <w:rPr>
          <w:rStyle w:val="StyleUnderline"/>
        </w:rPr>
        <w:t>.</w:t>
      </w:r>
      <w:r>
        <w:rPr>
          <w:rStyle w:val="StyleUnderline"/>
        </w:rPr>
        <w:t xml:space="preserve"> </w:t>
      </w:r>
      <w:r w:rsidRPr="00F1071C">
        <w:rPr>
          <w:sz w:val="10"/>
        </w:rPr>
        <w:t xml:space="preserve">Lessig has written a series of influential books that have made him a “rock star of the information age,”15 particularly for young Internet and free-culture activists. </w:t>
      </w:r>
      <w:r w:rsidRPr="00B02763">
        <w:rPr>
          <w:rStyle w:val="StyleUnderline"/>
        </w:rPr>
        <w:t xml:space="preserve">He has argued powerfully, for example, that </w:t>
      </w:r>
      <w:r w:rsidRPr="007D6437">
        <w:rPr>
          <w:rStyle w:val="StyleUnderline"/>
        </w:rPr>
        <w:t xml:space="preserve">existing </w:t>
      </w:r>
      <w:r w:rsidRPr="002F2989">
        <w:rPr>
          <w:rStyle w:val="StyleUnderline"/>
          <w:highlight w:val="yellow"/>
        </w:rPr>
        <w:t>copyright law is in</w:t>
      </w:r>
      <w:r w:rsidRPr="007D6437">
        <w:rPr>
          <w:rStyle w:val="StyleUnderline"/>
        </w:rPr>
        <w:t xml:space="preserve"> deep</w:t>
      </w:r>
      <w:r w:rsidRPr="00B02763">
        <w:rPr>
          <w:rStyle w:val="StyleUnderline"/>
        </w:rPr>
        <w:t xml:space="preserve"> </w:t>
      </w:r>
      <w:r w:rsidRPr="002F2989">
        <w:rPr>
          <w:rStyle w:val="Emphasis"/>
          <w:highlight w:val="yellow"/>
        </w:rPr>
        <w:t>conflict with</w:t>
      </w:r>
      <w:r w:rsidRPr="00B02763">
        <w:rPr>
          <w:rStyle w:val="Emphasis"/>
        </w:rPr>
        <w:t xml:space="preserve"> the radical </w:t>
      </w:r>
      <w:r w:rsidRPr="007D6437">
        <w:rPr>
          <w:rStyle w:val="Emphasis"/>
        </w:rPr>
        <w:t>new possibilities for creativity</w:t>
      </w:r>
      <w:r w:rsidRPr="007D6437">
        <w:rPr>
          <w:rStyle w:val="StyleUnderline"/>
        </w:rPr>
        <w:t xml:space="preserve"> in the digital age.</w:t>
      </w:r>
      <w:r w:rsidRPr="00F1071C">
        <w:rPr>
          <w:sz w:val="10"/>
        </w:rPr>
        <w:t xml:space="preserve"> As he points out, when a mother posting a video of her toddler dancing to a Prince song on YouTube is threatened with a $150,000 fine for copyright infringement, something has gone seriously awry.16 Lessig also contends that copyright law today is too long, too expansive, and instantiates a “permission culture” that is antithetical to free expression in the age of the remix.17 As he puts it, “</w:t>
      </w:r>
      <w:r w:rsidRPr="007D6437">
        <w:rPr>
          <w:rStyle w:val="StyleUnderline"/>
        </w:rPr>
        <w:t>the Internet has unleashed an extraordinary possibility for many to participate in the process of building and cultivating a culture that reaches far beyond local boundaries</w:t>
      </w:r>
      <w:r w:rsidRPr="00B02763">
        <w:rPr>
          <w:rStyle w:val="StyleUnderline"/>
        </w:rPr>
        <w:t xml:space="preserve">,” creating </w:t>
      </w:r>
      <w:r w:rsidRPr="002F2989">
        <w:rPr>
          <w:rStyle w:val="StyleUnderline"/>
          <w:highlight w:val="yellow"/>
        </w:rPr>
        <w:t>the possibility of markets</w:t>
      </w:r>
      <w:r w:rsidRPr="007D6437">
        <w:rPr>
          <w:rStyle w:val="StyleUnderline"/>
        </w:rPr>
        <w:t xml:space="preserve"> that “include a much</w:t>
      </w:r>
      <w:r w:rsidRPr="00B02763">
        <w:rPr>
          <w:rStyle w:val="StyleUnderline"/>
        </w:rPr>
        <w:t xml:space="preserve"> wider </w:t>
      </w:r>
      <w:r w:rsidRPr="007D6437">
        <w:rPr>
          <w:rStyle w:val="StyleUnderline"/>
        </w:rPr>
        <w:t xml:space="preserve">and more diverse range of creators,” if </w:t>
      </w:r>
      <w:r w:rsidRPr="002F2989">
        <w:rPr>
          <w:rStyle w:val="StyleUnderline"/>
          <w:highlight w:val="yellow"/>
        </w:rPr>
        <w:t xml:space="preserve">not </w:t>
      </w:r>
      <w:r w:rsidRPr="002F2989">
        <w:rPr>
          <w:rStyle w:val="Emphasis"/>
          <w:highlight w:val="yellow"/>
        </w:rPr>
        <w:t>stifled by incumbents who use IP law to “protect themselves against</w:t>
      </w:r>
      <w:r w:rsidRPr="007D6437">
        <w:rPr>
          <w:rStyle w:val="Emphasis"/>
        </w:rPr>
        <w:t xml:space="preserve"> t</w:t>
      </w:r>
      <w:r w:rsidRPr="00B02763">
        <w:rPr>
          <w:rStyle w:val="Emphasis"/>
        </w:rPr>
        <w:t xml:space="preserve">his </w:t>
      </w:r>
      <w:r w:rsidRPr="002F2989">
        <w:rPr>
          <w:rStyle w:val="Emphasis"/>
          <w:highlight w:val="yellow"/>
        </w:rPr>
        <w:t>competition</w:t>
      </w:r>
      <w:r w:rsidRPr="00B02763">
        <w:rPr>
          <w:rStyle w:val="StyleUnderline"/>
        </w:rPr>
        <w:t>.”18</w:t>
      </w:r>
      <w:r>
        <w:rPr>
          <w:rStyle w:val="StyleUnderline"/>
        </w:rPr>
        <w:t xml:space="preserve"> </w:t>
      </w:r>
      <w:r w:rsidRPr="00F1071C">
        <w:rPr>
          <w:sz w:val="10"/>
          <w:szCs w:val="12"/>
        </w:rPr>
        <w:t xml:space="preserve">Benkler’s work has also been extraordinarily formative in the field, particularly for his insights into the multiplicity of modes of information production. As he has stressed, the conventional justification for IP does not account for the many successful and longstanding modes of market nonexclusionary information production.19 For example, attorneys write articles to attract clients, software developers sell services customizing free and opensource software for individual clients, and bands give music away for free to increase revenues from touring or merchandise.20 More pathbreaking still is Benkler’s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Benkler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market.”23 Because commons-based peer production is not hierarchically organized and is motivated by social dynamics and concerns, it also offers new possibilities for human development, human freedom, a more critical approach to culture, and more democratic forms of political participation.24 </w:t>
      </w:r>
      <w:r w:rsidRPr="00F1071C">
        <w:rPr>
          <w:sz w:val="10"/>
        </w:rPr>
        <w:t xml:space="preserve">This line of critique has been profoundly generative and has helped launch an important new conceptualization of the commons as a paradigm. That paradigm, as a recent book puts it, “helps us ‘get outside’ of the dominant discourse of the market economy and helps us represent different, more wholesome ways of being.”25 Proponents of the commons concept draw upon contemporary articulations of successful commons-based resource management by Elinor Ostrom and her followers.26 They do mobilize retellings of the political and economic history of the commons in land in Europe before enclosure,27 and recent evidence from psychology and behavioral economics that suggests that humans have deep tendencies toward cooperation and reciprocation.28 They argue that A key revelation of the commons way of thinking is that we humans are not in fact isolated, atomistic individuals. We are not amoebas with no human agency except hedonistic “utility preferences” expressed in the marketplace. No: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 This stands, of course, as a powerful rebuke to the neoliberal imaginary, which “constructs and interpellates individuals as . . . rational, calculating creatures whose moral autonomy is measured by their capacity for ‘self-care’— the ability to provide for their own needs and service their own ambitions.”30 III Given this radical—and, in my view, critically important—attempt to rethink the subject at the core of neoliberal accounts, it is all the more striking that </w:t>
      </w:r>
      <w:r w:rsidRPr="002F2989">
        <w:rPr>
          <w:rStyle w:val="Emphasis"/>
          <w:highlight w:val="yellow"/>
        </w:rPr>
        <w:t>proponents of the commons</w:t>
      </w:r>
      <w:r w:rsidRPr="00B02763">
        <w:rPr>
          <w:rStyle w:val="Emphasis"/>
        </w:rPr>
        <w:t xml:space="preserve"> often appear to </w:t>
      </w:r>
      <w:r w:rsidRPr="002F2989">
        <w:rPr>
          <w:rStyle w:val="Emphasis"/>
          <w:highlight w:val="yellow"/>
        </w:rPr>
        <w:t>adopt a neoliberal image of the state.</w:t>
      </w:r>
      <w:r w:rsidRPr="00F1071C">
        <w:rPr>
          <w:sz w:val="10"/>
        </w:rPr>
        <w:t xml:space="preserve"> For example, the introduction to a recently edited volume that gathers writings on the commons from seventy-three authors in thirty countries (entitled, tellingly, The Wealth of the Commons: A World Beyond Market and State) has this to say: </w:t>
      </w:r>
      <w:r w:rsidRPr="002F2989">
        <w:rPr>
          <w:rStyle w:val="StyleUnderline"/>
        </w:rPr>
        <w:t>The presumption that the state can and will intervene to represent the interests of citizens is no longer credible</w:t>
      </w:r>
      <w:r w:rsidRPr="00F1071C">
        <w:rPr>
          <w:sz w:val="10"/>
        </w:rPr>
        <w:t xml:space="preserve">. Unable to govern for the long term, captured by commercial interests and hobbled by stodgy bureaucratic structures in an age of nimble electronic networks, the state is arguably incapable of meeting the needs of citizens as a whole.31 </w:t>
      </w:r>
      <w:r w:rsidRPr="002F2989">
        <w:rPr>
          <w:rStyle w:val="StyleUnderline"/>
        </w:rPr>
        <w:t xml:space="preserve">The commons, </w:t>
      </w:r>
      <w:r w:rsidRPr="002F2989">
        <w:rPr>
          <w:rStyle w:val="StyleUnderline"/>
        </w:rPr>
        <w:lastRenderedPageBreak/>
        <w:t>they suggest, is a concept that seeks not only to liberate us from predatory and dysfunctional markets, but also from predatory and dysfunctional states</w:t>
      </w:r>
      <w:r w:rsidRPr="00F1071C">
        <w:rPr>
          <w:sz w:val="10"/>
        </w:rPr>
        <w:t xml:space="preserve">. Something immediately seems incongruous here. </w:t>
      </w:r>
      <w:r w:rsidRPr="002F2989">
        <w:rPr>
          <w:rStyle w:val="Emphasis"/>
        </w:rPr>
        <w:t>If people are inherently cooperative reciprocators, why are states irredeemably corrupt?</w:t>
      </w:r>
      <w:r w:rsidRPr="00F1071C">
        <w:rPr>
          <w:sz w:val="10"/>
        </w:rPr>
        <w:t xml:space="preserve"> After all, as Harold Demsetz famously wrote in his 1967 attack on Arrow’s optimism about state production of information, “[g]overnment is a group of people.”32 Lessig, one of the progenitors of the language of the commons in the informational domain, often leads with a similar view of the state: [I]f the twentieth century taught us one lesson, it is the dominance of private over state ordering. Markets work better than Tammany Hall in deciding who should get what, when. Or as Nobel Prize-winning economist Ronald Coase put it, whatever problems there are with the market, the problems with government are more profound.33 </w:t>
      </w:r>
      <w:r w:rsidRPr="002F2989">
        <w:rPr>
          <w:rStyle w:val="StyleUnderline"/>
        </w:rPr>
        <w:t xml:space="preserve">Lessig reveals his own sense of the power of this conception of the state when he seeks to tar IP law with the same brush; </w:t>
      </w:r>
      <w:r w:rsidRPr="002F2989">
        <w:rPr>
          <w:rStyle w:val="StyleUnderline"/>
          <w:highlight w:val="yellow"/>
        </w:rPr>
        <w:t>we should rebel against</w:t>
      </w:r>
      <w:r w:rsidRPr="00B02763">
        <w:rPr>
          <w:rStyle w:val="StyleUnderline"/>
        </w:rPr>
        <w:t xml:space="preserve"> current </w:t>
      </w:r>
      <w:r w:rsidRPr="002F2989">
        <w:rPr>
          <w:rStyle w:val="StyleUnderline"/>
          <w:highlight w:val="yellow"/>
        </w:rPr>
        <w:t>IP</w:t>
      </w:r>
      <w:r w:rsidRPr="00B02763">
        <w:rPr>
          <w:rStyle w:val="StyleUnderline"/>
        </w:rPr>
        <w:t xml:space="preserve"> law, he suggests, </w:t>
      </w:r>
      <w:r w:rsidRPr="002F2989">
        <w:rPr>
          <w:rStyle w:val="StyleUnderline"/>
          <w:highlight w:val="yellow"/>
        </w:rPr>
        <w:t>because we should “limit the government’s role in</w:t>
      </w:r>
      <w:r w:rsidRPr="001E7B4B">
        <w:rPr>
          <w:rStyle w:val="StyleUnderline"/>
          <w:highlight w:val="green"/>
        </w:rPr>
        <w:t xml:space="preserve"> </w:t>
      </w:r>
      <w:r w:rsidRPr="002F2989">
        <w:rPr>
          <w:rStyle w:val="StyleUnderline"/>
        </w:rPr>
        <w:t xml:space="preserve">choosing </w:t>
      </w:r>
      <w:r w:rsidRPr="002F2989">
        <w:rPr>
          <w:rStyle w:val="StyleUnderline"/>
          <w:highlight w:val="yellow"/>
        </w:rPr>
        <w:t>the future of creativity</w:t>
      </w:r>
      <w:r w:rsidRPr="00F1071C">
        <w:rPr>
          <w:sz w:val="10"/>
          <w:highlight w:val="yellow"/>
        </w:rPr>
        <w:t>.”</w:t>
      </w:r>
      <w:r w:rsidRPr="00F1071C">
        <w:rPr>
          <w:sz w:val="10"/>
        </w:rPr>
        <w:t xml:space="preserve">34 Benkler is more measured but admits as well to viewing the state as “a relatively suspect actor.”35 We should worry, he suggests, that direct governmental intervention “leads to centralization in the hands of government agencies and powerful political lobbies,”36 a view that echoes the neoliberal account described above. It should perhaps not surprise us that leading </w:t>
      </w:r>
      <w:r w:rsidRPr="002F2989">
        <w:rPr>
          <w:rStyle w:val="Emphasis"/>
          <w:highlight w:val="yellow"/>
        </w:rPr>
        <w:t>critics of neoliberal information policy embrace a neoliberal conception of the state</w:t>
      </w:r>
      <w:r w:rsidRPr="00F1071C">
        <w:rPr>
          <w:sz w:val="10"/>
        </w:rPr>
        <w:t xml:space="preserve">. After all, </w:t>
      </w:r>
      <w:r w:rsidRPr="002F2989">
        <w:rPr>
          <w:rStyle w:val="StyleUnderline"/>
        </w:rPr>
        <w:t>neoliberalism is not merely an ideology, but also a set of policy prescriptions that may have helped to call forth the state that it has described.</w:t>
      </w:r>
      <w:r w:rsidRPr="00F1071C">
        <w:rPr>
          <w:sz w:val="10"/>
        </w:rPr>
        <w:t xml:space="preserve"> As David Harvey puts it, </w:t>
      </w:r>
      <w:r w:rsidRPr="001E7B4B">
        <w:rPr>
          <w:rStyle w:val="Emphasis"/>
        </w:rPr>
        <w:t>“[t]he neoliberal fear that special-interest groups would pervert and subvert the state is nowhere better realized than in Washington, where armies of corporate lobbyists . . . effectively dictate legislation to match their special interests</w:t>
      </w:r>
      <w:r w:rsidRPr="00F1071C">
        <w:rPr>
          <w:sz w:val="10"/>
        </w:rPr>
        <w:t xml:space="preserve">.”37 </w:t>
      </w:r>
      <w:r w:rsidRPr="001E7B4B">
        <w:rPr>
          <w:rStyle w:val="StyleUnderline"/>
        </w:rPr>
        <w:t>There are, it must be said, few areas of law that better exemplify this problem than IP law</w:t>
      </w:r>
      <w:r w:rsidRPr="00F1071C">
        <w:rPr>
          <w:sz w:val="10"/>
        </w:rPr>
        <w:t>. For example, Jessica Litman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TradeRelated Aspects of Intellectual Property Rights (</w:t>
      </w:r>
      <w:r w:rsidRPr="001E7B4B">
        <w:rPr>
          <w:rStyle w:val="StyleUnderline"/>
        </w:rPr>
        <w:t>TRIPS</w:t>
      </w:r>
      <w:r w:rsidRPr="00F1071C">
        <w:rPr>
          <w:sz w:val="10"/>
        </w:rPr>
        <w:t xml:space="preserve">) Agreement. </w:t>
      </w:r>
      <w:r w:rsidRPr="001E7B4B">
        <w:rPr>
          <w:rStyle w:val="StyleUnderline"/>
        </w:rPr>
        <w:t>TRIPS came into force in 1996, revolutionizing international IP law by both imposing new standards and by rendering them enforceable through the WTO’s disputeresolution system,</w:t>
      </w:r>
      <w:r w:rsidRPr="00F1071C">
        <w:rPr>
          <w:sz w:val="10"/>
        </w:rPr>
        <w:t xml:space="preserve"> which authorizes trade retaliation to enforce its judgments. Most countries in the world are members of TRIPS, and the Agreement introduced, for developing countries in particular, substantial new obligations, such as the obligation to grant patents on medicines and food-related inventions. Several excellent histories of the treaty have been written, documenting its beginnings as a brash idea proposed by “twelve chief executive officers (representing pharmaceutical, entertainment, and software industries).”39 As Susan Sell has described, the </w:t>
      </w:r>
      <w:r w:rsidRPr="001E7B4B">
        <w:rPr>
          <w:rStyle w:val="Emphasis"/>
        </w:rPr>
        <w:t xml:space="preserve">TRIPS Agreement was a triumph of industry organizing. </w:t>
      </w:r>
      <w:r w:rsidRPr="00F1071C">
        <w:rPr>
          <w:sz w:val="10"/>
        </w:rPr>
        <w:t xml:space="preserve">Through </w:t>
      </w:r>
      <w:r w:rsidRPr="001E7B4B">
        <w:rPr>
          <w:rStyle w:val="StyleUnderline"/>
        </w:rPr>
        <w:t>TRIPS</w:t>
      </w:r>
      <w:r w:rsidRPr="00F1071C">
        <w:rPr>
          <w:sz w:val="10"/>
        </w:rPr>
        <w:t xml:space="preserve">, Industry </w:t>
      </w:r>
      <w:r w:rsidRPr="001E7B4B">
        <w:rPr>
          <w:rStyle w:val="Emphasis"/>
        </w:rPr>
        <w:t>revealed its power to identify and define a trade problem, devise a solution, and reduce it to a concrete proposal that could be sold to governments.</w:t>
      </w:r>
      <w:r w:rsidRPr="00883E30">
        <w:rPr>
          <w:rStyle w:val="Emphasis"/>
        </w:rPr>
        <w:t xml:space="preserve"> </w:t>
      </w:r>
      <w:r w:rsidRPr="00F1071C">
        <w:rPr>
          <w:rFonts w:ascii="Times New Roman" w:eastAsia="Times New Roman" w:hAnsi="Times New Roman" w:cs="Times New Roman"/>
          <w:sz w:val="10"/>
        </w:rPr>
        <w:t>These private sector actors succeeded in getting most of what they wanted from a global IP agreement, which now has the status of public international law.</w:t>
      </w:r>
    </w:p>
    <w:p w14:paraId="65DBE03F" w14:textId="77777777" w:rsidR="00D46F36" w:rsidRDefault="00D46F36" w:rsidP="00D46F36"/>
    <w:p w14:paraId="3F36B60A" w14:textId="77777777" w:rsidR="00D46F36" w:rsidRPr="00201E5B" w:rsidRDefault="00D46F36" w:rsidP="00D46F36">
      <w:pPr>
        <w:pStyle w:val="Heading4"/>
      </w:pPr>
      <w:r w:rsidRPr="00201E5B">
        <w:t>Neoliberalism rips apart communal bonds to maintain the illusion that structural inequalities are individual problems – the impact is systemic victim-blaming, poverty, and violence.</w:t>
      </w:r>
    </w:p>
    <w:p w14:paraId="30F27FB7" w14:textId="77777777" w:rsidR="00D46F36" w:rsidRPr="00201E5B" w:rsidRDefault="00D46F36" w:rsidP="00D46F36">
      <w:pPr>
        <w:rPr>
          <w:rStyle w:val="Style13ptBold"/>
          <w:b w:val="0"/>
          <w:sz w:val="28"/>
        </w:rPr>
      </w:pPr>
      <w:r w:rsidRPr="00BD682C">
        <w:rPr>
          <w:rStyle w:val="Heading4Char"/>
        </w:rPr>
        <w:t xml:space="preserve">Smith 12 </w:t>
      </w:r>
      <w:r w:rsidRPr="00981BB9">
        <w:rPr>
          <w:rStyle w:val="Style13ptBold"/>
          <w:sz w:val="18"/>
        </w:rPr>
        <w:t>[(Candace, author for Societpages, cites Bruno Amable, Associate Professor of Economics at Paris School of Economics) “Neoliberalism and Individualism: Ego Leads to Interpersonal Violence?” Sociology Lens is the associated site for Sociology Compass, Wiley-Blackwell’s review journal on all fields sociological] AT</w:t>
      </w:r>
    </w:p>
    <w:p w14:paraId="621A6067" w14:textId="77777777" w:rsidR="00D46F36" w:rsidRPr="00E51987" w:rsidRDefault="00D46F36" w:rsidP="00D46F36">
      <w:pPr>
        <w:ind w:left="720"/>
        <w:rPr>
          <w:b/>
          <w:sz w:val="12"/>
        </w:rPr>
      </w:pPr>
      <w:r w:rsidRPr="00B34310">
        <w:rPr>
          <w:sz w:val="12"/>
          <w:szCs w:val="12"/>
        </w:rPr>
        <w:t>There appears to be a link between neoliberalism, individualism, and violence. In reference to the association between neoliberalism and individualism, consider</w:t>
      </w:r>
      <w:r w:rsidRPr="00E51987">
        <w:rPr>
          <w:rStyle w:val="Emphasis"/>
        </w:rPr>
        <w:t xml:space="preserve"> </w:t>
      </w:r>
      <w:r w:rsidRPr="007C41FD">
        <w:rPr>
          <w:rStyle w:val="Emphasis"/>
          <w:highlight w:val="yellow"/>
        </w:rPr>
        <w:t>neoliberalism’s insistence that we</w:t>
      </w:r>
      <w:r w:rsidRPr="00E51987">
        <w:rPr>
          <w:rStyle w:val="Emphasis"/>
        </w:rPr>
        <w:t xml:space="preserve"> do not need society since we </w:t>
      </w:r>
      <w:r w:rsidRPr="007C41FD">
        <w:rPr>
          <w:rStyle w:val="Emphasis"/>
          <w:highlight w:val="yellow"/>
        </w:rPr>
        <w:t>are</w:t>
      </w:r>
      <w:r w:rsidRPr="00E51987">
        <w:rPr>
          <w:rStyle w:val="StyleUnderline"/>
        </w:rPr>
        <w:t xml:space="preserve"> </w:t>
      </w:r>
      <w:r w:rsidRPr="004E437F">
        <w:rPr>
          <w:sz w:val="12"/>
          <w:szCs w:val="12"/>
        </w:rPr>
        <w:t xml:space="preserve">all </w:t>
      </w:r>
      <w:r w:rsidRPr="007C41FD">
        <w:rPr>
          <w:rStyle w:val="Emphasis"/>
          <w:highlight w:val="yellow"/>
        </w:rPr>
        <w:t>solely responsible for our</w:t>
      </w:r>
      <w:r w:rsidRPr="00E51987">
        <w:rPr>
          <w:rStyle w:val="StyleUnderline"/>
        </w:rPr>
        <w:t xml:space="preserve"> </w:t>
      </w:r>
      <w:r w:rsidRPr="004E437F">
        <w:rPr>
          <w:sz w:val="12"/>
          <w:szCs w:val="12"/>
        </w:rPr>
        <w:t>personal</w:t>
      </w:r>
      <w:r w:rsidRPr="00E51987">
        <w:rPr>
          <w:rStyle w:val="StyleUnderline"/>
        </w:rPr>
        <w:t xml:space="preserve"> </w:t>
      </w:r>
      <w:r w:rsidRPr="007C41FD">
        <w:rPr>
          <w:rStyle w:val="Emphasis"/>
          <w:highlight w:val="yellow"/>
        </w:rPr>
        <w:t>well-being</w:t>
      </w:r>
      <w:r w:rsidRPr="00E51987">
        <w:rPr>
          <w:sz w:val="12"/>
        </w:rPr>
        <w:t xml:space="preserve"> (Peters 2001; Brown 2003)</w:t>
      </w:r>
      <w:r w:rsidRPr="00E51987">
        <w:rPr>
          <w:rStyle w:val="Emphasis"/>
        </w:rPr>
        <w:t>.</w:t>
      </w:r>
      <w:r w:rsidRPr="00E51987">
        <w:rPr>
          <w:sz w:val="12"/>
        </w:rPr>
        <w:t xml:space="preserve"> From a criminological standpoint, it is not hard to understand </w:t>
      </w:r>
      <w:r w:rsidRPr="00B34310">
        <w:rPr>
          <w:sz w:val="12"/>
          <w:szCs w:val="12"/>
        </w:rPr>
        <w:t>how this focus on the individual</w:t>
      </w:r>
      <w:r w:rsidRPr="00E51987">
        <w:rPr>
          <w:rStyle w:val="Emphasis"/>
        </w:rPr>
        <w:t xml:space="preserve"> </w:t>
      </w:r>
      <w:r w:rsidRPr="007C41FD">
        <w:rPr>
          <w:rStyle w:val="Emphasis"/>
          <w:highlight w:val="yellow"/>
        </w:rPr>
        <w:t>can lead to violence.</w:t>
      </w:r>
      <w:r w:rsidRPr="00E51987">
        <w:rPr>
          <w:sz w:val="12"/>
        </w:rPr>
        <w:t xml:space="preserve"> According to Hirschi’s (1969) social control theory, for instance, broken </w:t>
      </w:r>
      <w:r w:rsidRPr="00B34310">
        <w:rPr>
          <w:sz w:val="12"/>
          <w:szCs w:val="12"/>
        </w:rPr>
        <w:t xml:space="preserve">or weak social bonds free a person to engage in deviancy. </w:t>
      </w:r>
      <w:r w:rsidRPr="00E51987">
        <w:rPr>
          <w:sz w:val="12"/>
        </w:rPr>
        <w:t xml:space="preserve">Since, according to this theory, individuals are naturally self-interested, they can use the opportunity of individualization to overcome the restraining powers of society. Bearing in mind </w:t>
      </w:r>
      <w:r w:rsidRPr="007C41FD">
        <w:rPr>
          <w:rStyle w:val="Emphasis"/>
          <w:highlight w:val="yellow"/>
        </w:rPr>
        <w:t>neoliberalism’s tendency to value the individual over society</w:t>
      </w:r>
      <w:r w:rsidRPr="00E51987">
        <w:rPr>
          <w:rStyle w:val="Emphasis"/>
        </w:rPr>
        <w:t>,</w:t>
      </w:r>
      <w:r w:rsidRPr="00E51987">
        <w:rPr>
          <w:sz w:val="12"/>
        </w:rPr>
        <w:t xml:space="preserve"> it could be argued that this ideology is hazardous as it acts to</w:t>
      </w:r>
      <w:r w:rsidRPr="00E51987">
        <w:rPr>
          <w:rStyle w:val="StyleUnderline"/>
        </w:rPr>
        <w:t xml:space="preserve"> </w:t>
      </w:r>
      <w:r w:rsidRPr="007C41FD">
        <w:rPr>
          <w:rStyle w:val="Emphasis"/>
          <w:highlight w:val="yellow"/>
        </w:rPr>
        <w:t>tear apart</w:t>
      </w:r>
      <w:r w:rsidRPr="00E51987">
        <w:rPr>
          <w:rStyle w:val="StyleUnderline"/>
        </w:rPr>
        <w:t xml:space="preserve"> </w:t>
      </w:r>
      <w:r w:rsidRPr="00E51987">
        <w:rPr>
          <w:sz w:val="12"/>
        </w:rPr>
        <w:t xml:space="preserve">important </w:t>
      </w:r>
      <w:r w:rsidRPr="007C41FD">
        <w:rPr>
          <w:rStyle w:val="Emphasis"/>
          <w:highlight w:val="yellow"/>
        </w:rPr>
        <w:t>social bonds and</w:t>
      </w:r>
      <w:r w:rsidRPr="00E51987">
        <w:rPr>
          <w:rStyle w:val="StyleUnderline"/>
        </w:rPr>
        <w:t xml:space="preserve"> </w:t>
      </w:r>
      <w:r w:rsidRPr="00E51987">
        <w:rPr>
          <w:sz w:val="12"/>
        </w:rPr>
        <w:t>to thereby</w:t>
      </w:r>
      <w:r w:rsidRPr="00E51987">
        <w:rPr>
          <w:rStyle w:val="StyleUnderline"/>
        </w:rPr>
        <w:t xml:space="preserve"> </w:t>
      </w:r>
      <w:r w:rsidRPr="007C41FD">
        <w:rPr>
          <w:rStyle w:val="Emphasis"/>
          <w:highlight w:val="yellow"/>
        </w:rPr>
        <w:t>contribute to</w:t>
      </w:r>
      <w:r w:rsidRPr="00E51987">
        <w:rPr>
          <w:rStyle w:val="StyleUnderline"/>
        </w:rPr>
        <w:t xml:space="preserve"> </w:t>
      </w:r>
      <w:r w:rsidRPr="00E51987">
        <w:rPr>
          <w:sz w:val="12"/>
        </w:rPr>
        <w:t>the occurrence of</w:t>
      </w:r>
      <w:r w:rsidRPr="00E51987">
        <w:rPr>
          <w:rStyle w:val="StyleUnderline"/>
        </w:rPr>
        <w:t xml:space="preserve"> </w:t>
      </w:r>
      <w:r w:rsidRPr="007C41FD">
        <w:rPr>
          <w:rStyle w:val="Emphasis"/>
          <w:highlight w:val="yellow"/>
        </w:rPr>
        <w:t>ego-driven crimes</w:t>
      </w:r>
      <w:r w:rsidRPr="00E51987">
        <w:rPr>
          <w:sz w:val="12"/>
        </w:rPr>
        <w:t xml:space="preserve">, including violent interpersonal crimes. Such a thought suggests that as neoliberalism becomes more prominent in a country, it can be expected that individualism and, as a result, interpersonal violence within that country will increase. When it comes to individualization, this idea is one of the fundamental aspects of neoliberalism. In fact, Bauman (2000:34) argues that in neoliberal states “individualization is a fate, not a choice.” As Amable (2011) explains, neoliberals have realized that in order </w:t>
      </w:r>
      <w:r w:rsidRPr="00E51987">
        <w:rPr>
          <w:rStyle w:val="Emphasis"/>
        </w:rPr>
        <w:t xml:space="preserve">for their ideology to be successful, a state’s populace must internalize the belief that individuals are only </w:t>
      </w:r>
      <w:r w:rsidRPr="00B34310">
        <w:rPr>
          <w:sz w:val="12"/>
          <w:szCs w:val="12"/>
        </w:rPr>
        <w:t>to be</w:t>
      </w:r>
      <w:r w:rsidRPr="00E51987">
        <w:rPr>
          <w:rStyle w:val="Emphasis"/>
        </w:rPr>
        <w:t xml:space="preserve"> rewarded based on </w:t>
      </w:r>
      <w:r w:rsidRPr="00B34310">
        <w:rPr>
          <w:sz w:val="12"/>
          <w:szCs w:val="12"/>
        </w:rPr>
        <w:t>their</w:t>
      </w:r>
      <w:r w:rsidRPr="00E51987">
        <w:rPr>
          <w:rStyle w:val="Emphasis"/>
        </w:rPr>
        <w:t xml:space="preserve"> personal effort.</w:t>
      </w:r>
      <w:r w:rsidRPr="00E51987">
        <w:rPr>
          <w:sz w:val="12"/>
        </w:rPr>
        <w:t xml:space="preserve"> With such an ego-driven focus, Scharff (2011) explains that the process of </w:t>
      </w:r>
      <w:r w:rsidRPr="007C41FD">
        <w:rPr>
          <w:rStyle w:val="Emphasis"/>
          <w:highlight w:val="yellow"/>
        </w:rPr>
        <w:lastRenderedPageBreak/>
        <w:t>individualization engenders a climate where structural inequalities are converted into individual problems.</w:t>
      </w:r>
      <w:r w:rsidRPr="00E51987">
        <w:rPr>
          <w:sz w:val="12"/>
        </w:rPr>
        <w:t xml:space="preserve"> </w:t>
      </w:r>
      <w:r w:rsidRPr="00E51987">
        <w:rPr>
          <w:b/>
          <w:sz w:val="12"/>
        </w:rPr>
        <w:t xml:space="preserve"> </w:t>
      </w:r>
    </w:p>
    <w:p w14:paraId="28F12FDA" w14:textId="77777777" w:rsidR="00D46F36" w:rsidRPr="00C46288" w:rsidRDefault="00D46F36" w:rsidP="00D46F36">
      <w:pPr>
        <w:pStyle w:val="Heading4"/>
      </w:pPr>
      <w:r w:rsidRPr="00C46288">
        <w:t xml:space="preserve">The alt is to </w:t>
      </w:r>
      <w:r>
        <w:t>reject the aff in favor of a critique that cultivates educated hope</w:t>
      </w:r>
      <w:r w:rsidRPr="00C46288">
        <w:t xml:space="preserve"> - evaluate the aff and alt on the level of ideological commitments – these policies won’t happen which takes out consequentialism good offense – BUT </w:t>
      </w:r>
      <w:r>
        <w:t>u</w:t>
      </w:r>
      <w:r w:rsidRPr="00C46288">
        <w:t>ntil we unlearn the assumption that getting government out of the way will let markets flourish and solve all our problems, we'll never be able to engage in robust, communitarian policymaking that truly centers human need and our obligations to others.</w:t>
      </w:r>
      <w:r>
        <w:t xml:space="preserve"> Wilson 17:</w:t>
      </w:r>
    </w:p>
    <w:p w14:paraId="47C58F44" w14:textId="77777777" w:rsidR="00D46F36" w:rsidRDefault="00D46F36" w:rsidP="00D46F36">
      <w:r w:rsidRPr="00734F3C">
        <w:t>Julie A. Wilson {Julie A. Wilson is Associate Professor, Allegheny College, Department of Communication Arts and Theatre. She has a Ph.D. from the University of Minnesota in Critical Media Studies and a M.A. in Comparative Studies in Discourse and Society. Her  B.A. came from Macalester College, where she graduated Summa Cum Laude, Phi Beta Kappa}, 17 - ("Neoliberalism (Key Ideas in Media &amp;amp; Cultural Studies): 9781138654631: Media Studies Books @ Amazon.com," Routledge, 7-19-2017, https://books.google.com/books?id=5pouDwAAQBAJ&amp;pg=PT29&amp;lpg=PT29&amp;dq=%22unlearn+neoliberalism%22&amp;source=bl&amp;ots=vIhe_sQ1Wk&amp;sig=ACfU3U0i7yO8ittjco_PDzZGO7rxU89CYA&amp;hl=en&amp;sa=X&amp;ved=2ahUKEwiN4631n_ryAhUdCTQIHWLNAzcQ6AF6BAgCEAM#v=onepage&amp;q&amp;f=false)//marlborough-wr/</w:t>
      </w:r>
    </w:p>
    <w:p w14:paraId="01161214" w14:textId="77777777" w:rsidR="00D46F36" w:rsidRPr="003C07C8" w:rsidRDefault="00D46F36" w:rsidP="00D46F36">
      <w:pPr>
        <w:ind w:left="720"/>
        <w:rPr>
          <w:rStyle w:val="Emphasis"/>
        </w:rPr>
      </w:pPr>
      <w:r w:rsidRPr="00734F3C">
        <w:rPr>
          <w:rStyle w:val="Emphasis"/>
        </w:rPr>
        <w:t>New Stories for New Worlds</w:t>
      </w:r>
      <w:r>
        <w:rPr>
          <w:rStyle w:val="Emphasis"/>
        </w:rPr>
        <w:t xml:space="preserve"> </w:t>
      </w:r>
      <w:r w:rsidRPr="003C07C8">
        <w:rPr>
          <w:sz w:val="12"/>
        </w:rPr>
        <w:t xml:space="preserve">As we will see in our mapping of the neoliberal conjuncture, </w:t>
      </w:r>
      <w:r w:rsidRPr="00C46288">
        <w:rPr>
          <w:rStyle w:val="StyleUnderline"/>
          <w:highlight w:val="yellow"/>
        </w:rPr>
        <w:t>competition's</w:t>
      </w:r>
      <w:r w:rsidRPr="00734F3C">
        <w:rPr>
          <w:rStyle w:val="StyleUnderline"/>
        </w:rPr>
        <w:t xml:space="preserve"> totalizing yet tenuous </w:t>
      </w:r>
      <w:r w:rsidRPr="00C46288">
        <w:rPr>
          <w:rStyle w:val="StyleUnderline"/>
          <w:highlight w:val="yellow"/>
        </w:rPr>
        <w:t>power over our</w:t>
      </w:r>
      <w:r w:rsidRPr="00734F3C">
        <w:rPr>
          <w:rStyle w:val="StyleUnderline"/>
        </w:rPr>
        <w:t xml:space="preserve"> everyday </w:t>
      </w:r>
      <w:r w:rsidRPr="00C46288">
        <w:rPr>
          <w:rStyle w:val="StyleUnderline"/>
          <w:highlight w:val="yellow"/>
        </w:rPr>
        <w:t>lives is rooted in</w:t>
      </w:r>
      <w:r w:rsidRPr="003C07C8">
        <w:rPr>
          <w:sz w:val="12"/>
        </w:rPr>
        <w:t xml:space="preserve"> what Keating calls “</w:t>
      </w:r>
      <w:r w:rsidRPr="00C46288">
        <w:rPr>
          <w:rStyle w:val="Emphasis"/>
          <w:highlight w:val="yellow"/>
        </w:rPr>
        <w:t>status quo stories</w:t>
      </w:r>
      <w:r w:rsidRPr="003C07C8">
        <w:rPr>
          <w:sz w:val="12"/>
        </w:rPr>
        <w:t>”—</w:t>
      </w:r>
      <w:r w:rsidRPr="00734F3C">
        <w:rPr>
          <w:rStyle w:val="StyleUnderline"/>
        </w:rPr>
        <w:t>those stories</w:t>
      </w:r>
      <w:r>
        <w:rPr>
          <w:rStyle w:val="StyleUnderline"/>
        </w:rPr>
        <w:t xml:space="preserve"> </w:t>
      </w:r>
      <w:r w:rsidRPr="00734F3C">
        <w:rPr>
          <w:rStyle w:val="StyleUnderline"/>
        </w:rPr>
        <w:t>that</w:t>
      </w:r>
      <w:r w:rsidRPr="003C07C8">
        <w:rPr>
          <w:sz w:val="12"/>
        </w:rPr>
        <w:t xml:space="preserve"> get told in popular culture, and that </w:t>
      </w:r>
      <w:r w:rsidRPr="00734F3C">
        <w:rPr>
          <w:rStyle w:val="StyleUnderline"/>
        </w:rPr>
        <w:t>we often tell ourselves</w:t>
      </w:r>
      <w:r w:rsidRPr="003C07C8">
        <w:rPr>
          <w:sz w:val="12"/>
        </w:rPr>
        <w:t xml:space="preserve">, </w:t>
      </w:r>
      <w:r w:rsidRPr="00C46288">
        <w:rPr>
          <w:rStyle w:val="StyleUnderline"/>
          <w:highlight w:val="yellow"/>
        </w:rPr>
        <w:t>which</w:t>
      </w:r>
      <w:r w:rsidRPr="00734F3C">
        <w:rPr>
          <w:rStyle w:val="StyleUnderline"/>
        </w:rPr>
        <w:t xml:space="preserve"> cement our relationship to our present conjuncture and our</w:t>
      </w:r>
      <w:r>
        <w:rPr>
          <w:rStyle w:val="StyleUnderline"/>
        </w:rPr>
        <w:t xml:space="preserve"> </w:t>
      </w:r>
      <w:r w:rsidRPr="00734F3C">
        <w:rPr>
          <w:rStyle w:val="StyleUnderline"/>
        </w:rPr>
        <w:t>investment in the world as we currently know it.</w:t>
      </w:r>
      <w:r w:rsidRPr="003C07C8">
        <w:rPr>
          <w:sz w:val="12"/>
        </w:rPr>
        <w:t xml:space="preserve"> She explains: Generally spoken with great certainty, </w:t>
      </w:r>
      <w:r w:rsidRPr="00734F3C">
        <w:rPr>
          <w:rStyle w:val="StyleUnderline"/>
        </w:rPr>
        <w:t>these</w:t>
      </w:r>
      <w:r w:rsidRPr="003C07C8">
        <w:rPr>
          <w:sz w:val="12"/>
        </w:rPr>
        <w:t xml:space="preserve"> and similar comments (</w:t>
      </w:r>
      <w:r w:rsidRPr="00734F3C">
        <w:rPr>
          <w:rStyle w:val="StyleUnderline"/>
        </w:rPr>
        <w:t>commands</w:t>
      </w:r>
      <w:r w:rsidRPr="003C07C8">
        <w:rPr>
          <w:sz w:val="12"/>
        </w:rPr>
        <w:t xml:space="preserve">, really) </w:t>
      </w:r>
      <w:r w:rsidRPr="00C46288">
        <w:rPr>
          <w:rStyle w:val="Emphasis"/>
          <w:highlight w:val="yellow"/>
        </w:rPr>
        <w:t>reflect unthinking affirmation of the existing reality and a stubborn, equally unthinking resistance to change.</w:t>
      </w:r>
      <w:r w:rsidRPr="003C07C8">
        <w:rPr>
          <w:sz w:val="12"/>
        </w:rPr>
        <w:t xml:space="preserve"> </w:t>
      </w:r>
      <w:r w:rsidRPr="00734F3C">
        <w:rPr>
          <w:rStyle w:val="StyleUnderline"/>
        </w:rPr>
        <w:t xml:space="preserve">Because </w:t>
      </w:r>
      <w:r w:rsidRPr="00C46288">
        <w:rPr>
          <w:rStyle w:val="StyleUnderline"/>
        </w:rPr>
        <w:t>we believe that our status-quo stories represent accurate factual statements</w:t>
      </w:r>
      <w:r w:rsidRPr="00C46288">
        <w:rPr>
          <w:sz w:val="12"/>
        </w:rPr>
        <w:t xml:space="preserve"> about ourselves, other people, and the world</w:t>
      </w:r>
      <w:r w:rsidRPr="00C46288">
        <w:rPr>
          <w:rStyle w:val="StyleUnderline"/>
        </w:rPr>
        <w:t>, we view them as permanent, unchanging facts.</w:t>
      </w:r>
      <w:r w:rsidRPr="00C46288">
        <w:rPr>
          <w:sz w:val="12"/>
          <w:highlight w:val="yellow"/>
        </w:rPr>
        <w:t xml:space="preserve"> </w:t>
      </w:r>
      <w:r w:rsidRPr="00C46288">
        <w:rPr>
          <w:rStyle w:val="Emphasis"/>
          <w:highlight w:val="yellow"/>
        </w:rPr>
        <w:t>This belief in the status-quo's permanence becomes self-fulfilling:</w:t>
      </w:r>
      <w:r w:rsidRPr="00C46288">
        <w:rPr>
          <w:sz w:val="12"/>
          <w:highlight w:val="yellow"/>
        </w:rPr>
        <w:t xml:space="preserve"> </w:t>
      </w:r>
      <w:r w:rsidRPr="00C46288">
        <w:rPr>
          <w:rStyle w:val="StyleUnderline"/>
          <w:highlight w:val="yellow"/>
        </w:rPr>
        <w:t xml:space="preserve">We do not try to make change because change is impossible </w:t>
      </w:r>
      <w:r w:rsidRPr="00C46288">
        <w:rPr>
          <w:rStyle w:val="StyleUnderline"/>
        </w:rPr>
        <w:t>to make.</w:t>
      </w:r>
      <w:r w:rsidRPr="003C07C8">
        <w:rPr>
          <w:sz w:val="12"/>
        </w:rPr>
        <w:t xml:space="preserve"> “It's always been that way,” we tell ourselves, “so why waste our energy trying to change things?” “People are just like that-it's human nature, so plan accordingly and alter your expectations! There's no point in trying to change human nature!" </w:t>
      </w:r>
      <w:r w:rsidRPr="00734F3C">
        <w:rPr>
          <w:rStyle w:val="StyleUnderline"/>
        </w:rPr>
        <w:t>Status-quo stories</w:t>
      </w:r>
      <w:r>
        <w:rPr>
          <w:rStyle w:val="StyleUnderline"/>
        </w:rPr>
        <w:t xml:space="preserve"> </w:t>
      </w:r>
      <w:r w:rsidRPr="00734F3C">
        <w:rPr>
          <w:rStyle w:val="StyleUnderline"/>
        </w:rPr>
        <w:t>trap us in our current circumstances and conditions; they limit our</w:t>
      </w:r>
      <w:r>
        <w:rPr>
          <w:rStyle w:val="StyleUnderline"/>
        </w:rPr>
        <w:t xml:space="preserve"> </w:t>
      </w:r>
      <w:r w:rsidRPr="00734F3C">
        <w:rPr>
          <w:rStyle w:val="StyleUnderline"/>
        </w:rPr>
        <w:t xml:space="preserve">imaginations because </w:t>
      </w:r>
      <w:r w:rsidRPr="00D124D5">
        <w:rPr>
          <w:rStyle w:val="Emphasis"/>
        </w:rPr>
        <w:t>they prevent us from envisioning alternate possibilities.</w:t>
      </w:r>
      <w:r w:rsidRPr="003C07C8">
        <w:rPr>
          <w:sz w:val="12"/>
        </w:rPr>
        <w:t xml:space="preserve">10 </w:t>
      </w:r>
      <w:r w:rsidRPr="00734F3C">
        <w:rPr>
          <w:rStyle w:val="StyleUnderline"/>
        </w:rPr>
        <w:t>Status-quo stories double down on reality, making it seem like</w:t>
      </w:r>
      <w:r>
        <w:rPr>
          <w:rStyle w:val="StyleUnderline"/>
        </w:rPr>
        <w:t xml:space="preserve"> </w:t>
      </w:r>
      <w:r w:rsidRPr="00734F3C">
        <w:rPr>
          <w:rStyle w:val="StyleUnderline"/>
        </w:rPr>
        <w:t>those socially constructed forces impinging on us are natural</w:t>
      </w:r>
      <w:r>
        <w:rPr>
          <w:rStyle w:val="StyleUnderline"/>
        </w:rPr>
        <w:t xml:space="preserve"> </w:t>
      </w:r>
      <w:r w:rsidRPr="00734F3C">
        <w:rPr>
          <w:rStyle w:val="StyleUnderline"/>
        </w:rPr>
        <w:t>rather than historical, political, and subject to change.</w:t>
      </w:r>
      <w:r w:rsidRPr="003C07C8">
        <w:rPr>
          <w:sz w:val="12"/>
        </w:rPr>
        <w:t xml:space="preserve"> “Status-quo stories have a numbing effect,” Keating writes. “</w:t>
      </w:r>
      <w:r w:rsidRPr="00C46288">
        <w:rPr>
          <w:rStyle w:val="StyleUnderline"/>
          <w:highlight w:val="yellow"/>
        </w:rPr>
        <w:t>When we organize our lives around such stories or</w:t>
      </w:r>
      <w:r w:rsidRPr="00734F3C">
        <w:rPr>
          <w:rStyle w:val="StyleUnderline"/>
        </w:rPr>
        <w:t xml:space="preserve"> in other ways </w:t>
      </w:r>
      <w:r w:rsidRPr="00C46288">
        <w:rPr>
          <w:rStyle w:val="StyleUnderline"/>
          <w:highlight w:val="yellow"/>
        </w:rPr>
        <w:t>use them</w:t>
      </w:r>
      <w:r w:rsidRPr="00734F3C">
        <w:rPr>
          <w:rStyle w:val="StyleUnderline"/>
        </w:rPr>
        <w:t xml:space="preserve"> as ethical</w:t>
      </w:r>
      <w:r>
        <w:rPr>
          <w:rStyle w:val="StyleUnderline"/>
        </w:rPr>
        <w:t xml:space="preserve"> </w:t>
      </w:r>
      <w:r w:rsidRPr="00734F3C">
        <w:rPr>
          <w:rStyle w:val="StyleUnderline"/>
        </w:rPr>
        <w:t>roadmaps or guides</w:t>
      </w:r>
      <w:r w:rsidRPr="00C46288">
        <w:rPr>
          <w:rStyle w:val="StyleUnderline"/>
          <w:highlight w:val="yellow"/>
        </w:rPr>
        <w:t>, they prevent us from</w:t>
      </w:r>
      <w:r w:rsidRPr="00734F3C">
        <w:rPr>
          <w:rStyle w:val="StyleUnderline"/>
        </w:rPr>
        <w:t xml:space="preserve"> extending our</w:t>
      </w:r>
      <w:r>
        <w:rPr>
          <w:rStyle w:val="StyleUnderline"/>
        </w:rPr>
        <w:t xml:space="preserve"> </w:t>
      </w:r>
      <w:r w:rsidRPr="00734F3C">
        <w:rPr>
          <w:rStyle w:val="StyleUnderline"/>
        </w:rPr>
        <w:t xml:space="preserve">imaginations and </w:t>
      </w:r>
      <w:r w:rsidRPr="00C46288">
        <w:rPr>
          <w:rStyle w:val="StyleUnderline"/>
          <w:highlight w:val="yellow"/>
        </w:rPr>
        <w:t>exploring additional possibilities.</w:t>
      </w:r>
      <w:r w:rsidRPr="003C07C8">
        <w:rPr>
          <w:sz w:val="12"/>
        </w:rPr>
        <w:t xml:space="preserve">"11 One of my students aptly described neoliberal culture as a “status-quo storytelling machine.” </w:t>
      </w:r>
      <w:r w:rsidRPr="00C46288">
        <w:rPr>
          <w:rStyle w:val="StyleUnderline"/>
          <w:highlight w:val="yellow"/>
        </w:rPr>
        <w:t>To keep us living in competition, neoliberalism generates</w:t>
      </w:r>
      <w:r w:rsidRPr="00734F3C">
        <w:rPr>
          <w:rStyle w:val="StyleUnderline"/>
        </w:rPr>
        <w:t xml:space="preserve"> a host of status-quo stories</w:t>
      </w:r>
      <w:r>
        <w:rPr>
          <w:rStyle w:val="StyleUnderline"/>
        </w:rPr>
        <w:t xml:space="preserve"> </w:t>
      </w:r>
      <w:r w:rsidRPr="00734F3C">
        <w:rPr>
          <w:rStyle w:val="StyleUnderline"/>
        </w:rPr>
        <w:t>about the naturalness and inevitability of self-enclosed</w:t>
      </w:r>
      <w:r>
        <w:rPr>
          <w:rStyle w:val="StyleUnderline"/>
        </w:rPr>
        <w:t xml:space="preserve"> </w:t>
      </w:r>
      <w:r w:rsidRPr="00734F3C">
        <w:rPr>
          <w:rStyle w:val="StyleUnderline"/>
        </w:rPr>
        <w:t>individualism.</w:t>
      </w:r>
      <w:r w:rsidRPr="003C07C8">
        <w:rPr>
          <w:sz w:val="12"/>
        </w:rPr>
        <w:t xml:space="preserve"> Indeed, we might say that </w:t>
      </w:r>
      <w:r w:rsidRPr="00C46288">
        <w:rPr>
          <w:rStyle w:val="Emphasis"/>
          <w:highlight w:val="yellow"/>
        </w:rPr>
        <w:t>self-enclosed individualism</w:t>
      </w:r>
      <w:r w:rsidRPr="00734F3C">
        <w:rPr>
          <w:rStyle w:val="StyleUnderline"/>
        </w:rPr>
        <w:t xml:space="preserve"> operates as the foundational status quo story of</w:t>
      </w:r>
      <w:r>
        <w:rPr>
          <w:rStyle w:val="StyleUnderline"/>
        </w:rPr>
        <w:t xml:space="preserve"> </w:t>
      </w:r>
      <w:r w:rsidRPr="00734F3C">
        <w:rPr>
          <w:rStyle w:val="StyleUnderline"/>
        </w:rPr>
        <w:t>neoliberal culture</w:t>
      </w:r>
      <w:r w:rsidRPr="00C46288">
        <w:rPr>
          <w:rStyle w:val="StyleUnderline"/>
          <w:highlight w:val="yellow"/>
        </w:rPr>
        <w:t>, where competition has become synonymous with all of life.</w:t>
      </w:r>
      <w:r w:rsidRPr="00734F3C">
        <w:rPr>
          <w:rStyle w:val="StyleUnderline"/>
        </w:rPr>
        <w:t xml:space="preserve"> Self-enclosed individualism keeps us not only</w:t>
      </w:r>
      <w:r>
        <w:rPr>
          <w:rStyle w:val="StyleUnderline"/>
        </w:rPr>
        <w:t xml:space="preserve"> </w:t>
      </w:r>
      <w:r w:rsidRPr="00734F3C">
        <w:rPr>
          <w:rStyle w:val="StyleUnderline"/>
        </w:rPr>
        <w:lastRenderedPageBreak/>
        <w:t>divided</w:t>
      </w:r>
      <w:r w:rsidRPr="003C07C8">
        <w:rPr>
          <w:sz w:val="12"/>
        </w:rPr>
        <w:t xml:space="preserve"> from one another, </w:t>
      </w:r>
      <w:r w:rsidRPr="00734F3C">
        <w:rPr>
          <w:rStyle w:val="Emphasis"/>
        </w:rPr>
        <w:t>but also actively pitted against each</w:t>
      </w:r>
      <w:r>
        <w:rPr>
          <w:rStyle w:val="Emphasis"/>
        </w:rPr>
        <w:t xml:space="preserve"> </w:t>
      </w:r>
      <w:r w:rsidRPr="00734F3C">
        <w:rPr>
          <w:rStyle w:val="Emphasis"/>
        </w:rPr>
        <w:t>other.</w:t>
      </w:r>
      <w:r w:rsidRPr="003C07C8">
        <w:rPr>
          <w:sz w:val="12"/>
        </w:rPr>
        <w:t xml:space="preserve"> </w:t>
      </w:r>
      <w:r w:rsidRPr="00734F3C">
        <w:rPr>
          <w:rStyle w:val="StyleUnderline"/>
        </w:rPr>
        <w:t>We are stuck in an oppositional consciousness that refuses</w:t>
      </w:r>
      <w:r>
        <w:rPr>
          <w:rStyle w:val="StyleUnderline"/>
        </w:rPr>
        <w:t xml:space="preserve"> </w:t>
      </w:r>
      <w:r w:rsidRPr="00734F3C">
        <w:rPr>
          <w:rStyle w:val="StyleUnderline"/>
        </w:rPr>
        <w:t>to acknowledge our social interconnections, even though, as our</w:t>
      </w:r>
      <w:r>
        <w:rPr>
          <w:rStyle w:val="StyleUnderline"/>
        </w:rPr>
        <w:t xml:space="preserve"> </w:t>
      </w:r>
      <w:r w:rsidRPr="00734F3C">
        <w:rPr>
          <w:rStyle w:val="StyleUnderline"/>
        </w:rPr>
        <w:t>shared anxieties suggest, we've never had more in common than</w:t>
      </w:r>
      <w:r>
        <w:rPr>
          <w:rStyle w:val="StyleUnderline"/>
        </w:rPr>
        <w:t xml:space="preserve"> </w:t>
      </w:r>
      <w:r w:rsidRPr="00734F3C">
        <w:rPr>
          <w:rStyle w:val="StyleUnderline"/>
        </w:rPr>
        <w:t>right now</w:t>
      </w:r>
      <w:r w:rsidRPr="003C07C8">
        <w:rPr>
          <w:sz w:val="12"/>
        </w:rPr>
        <w:t xml:space="preserve">! No matter where we are or what we're doing, </w:t>
      </w:r>
      <w:r w:rsidRPr="00C46288">
        <w:rPr>
          <w:rStyle w:val="Emphasis"/>
          <w:highlight w:val="yellow"/>
        </w:rPr>
        <w:t>neoliberal culture encourages us to see each other through a competitive lens that makes the transformation of our social world, and ourselves, impossible.</w:t>
      </w:r>
      <w:r w:rsidRPr="003C07C8">
        <w:rPr>
          <w:sz w:val="12"/>
        </w:rPr>
        <w:t xml:space="preserve"> We become incapable of acknowledging how our fortunes and fates are entwined with those of others who are living very different realities. We become callous and hardened to the suffering of others. We see suffering and death everywhere, and while this might register as bad or wrong or upsetting, we nonetheless stay stuck within the horizons of our own self-enclosed bubbles. The devastating powers of status-quo stories are clear in so many of the conversations we have on college campuses about power, privilege, and difference. In fact, I started teaching courses on neoliberal culture to help my students understand the broader histories and contexts that were impinging on these conversations and making them so fraught, and ultimately so unproductive. Time and time again, in open community forums and classroom discussions of systemic inequalities, I watched students voice painful personal experiences only to get nowhere. Indeed, when asked to consider various forms of privilege, many of my white, male students get defensive. The idea that they haven't earned their place through their own decisions and hard work, but rather benefited from inherited wealth and opportunity, means that they are not good people from the perspective of neoliberalism. Talking about issues of privilege threatens to diminish their sense of self and individual value, so they recoil from conversations that ask them to see their place within broader legacies of settler colonialism, patriarchy, and capitalism. Accordingly, they hold on tight to status-quo stories of self-enclosed individualism to protect themselves, doubling down on their privilege to secure their status in a competitive world. However, it is important to see that status-quo stories of self- enclosed individualism also inform my students from historically oppressed and marginalized groups. These students suffer daily: they live in an environment that professes to celebrate “diversity,” while, in the context of their own lives, they are reminded again and again just how much they don't belong or matter. Not surprisingly, they demand “safe spaces” and protection for themselves and their peers, and they often draw hard lines between allies and enemies. Here too though, we see neoliberal stories at work. What matters for my students, and rightly so, is the way that “microaggressions”—those daily, mundane experiences of discrimination that accumulate over time-diminish their own capacities for flourishing as self-enclosed individuals. My point here is not to suggest that </w:t>
      </w:r>
      <w:r w:rsidRPr="00734F3C">
        <w:rPr>
          <w:rStyle w:val="StyleUnderline"/>
        </w:rPr>
        <w:t>privileged students and</w:t>
      </w:r>
      <w:r>
        <w:rPr>
          <w:rStyle w:val="StyleUnderline"/>
        </w:rPr>
        <w:t xml:space="preserve"> </w:t>
      </w:r>
      <w:r w:rsidRPr="00734F3C">
        <w:rPr>
          <w:rStyle w:val="StyleUnderline"/>
        </w:rPr>
        <w:t>marginalized students</w:t>
      </w:r>
      <w:r w:rsidRPr="003C07C8">
        <w:rPr>
          <w:sz w:val="12"/>
        </w:rPr>
        <w:t xml:space="preserve"> are the same because they are both invested in a version of self-enclosed individualism. Rather, my point is they </w:t>
      </w:r>
      <w:r w:rsidRPr="00734F3C">
        <w:rPr>
          <w:rStyle w:val="StyleUnderline"/>
        </w:rPr>
        <w:t>share a situation; despite their different and unequal social</w:t>
      </w:r>
      <w:r>
        <w:rPr>
          <w:rStyle w:val="StyleUnderline"/>
        </w:rPr>
        <w:t xml:space="preserve"> </w:t>
      </w:r>
      <w:r w:rsidRPr="00734F3C">
        <w:rPr>
          <w:rStyle w:val="StyleUnderline"/>
        </w:rPr>
        <w:t>positions, they have similar feelings-of defensiveness and a fear of</w:t>
      </w:r>
      <w:r>
        <w:rPr>
          <w:rStyle w:val="StyleUnderline"/>
        </w:rPr>
        <w:t xml:space="preserve"> </w:t>
      </w:r>
      <w:r w:rsidRPr="00734F3C">
        <w:rPr>
          <w:rStyle w:val="StyleUnderline"/>
        </w:rPr>
        <w:t>failure—and status-quo stories in common.</w:t>
      </w:r>
      <w:r w:rsidRPr="003C07C8">
        <w:rPr>
          <w:sz w:val="12"/>
        </w:rPr>
        <w:t xml:space="preserve"> </w:t>
      </w:r>
      <w:r w:rsidRPr="00734F3C">
        <w:rPr>
          <w:rStyle w:val="StyleUnderline"/>
        </w:rPr>
        <w:t>These commonalities</w:t>
      </w:r>
      <w:r>
        <w:rPr>
          <w:rStyle w:val="StyleUnderline"/>
        </w:rPr>
        <w:t xml:space="preserve"> </w:t>
      </w:r>
      <w:r w:rsidRPr="00734F3C">
        <w:rPr>
          <w:rStyle w:val="StyleUnderline"/>
        </w:rPr>
        <w:t>do not imply evenness or equality, but rather interconnection, that</w:t>
      </w:r>
      <w:r>
        <w:rPr>
          <w:rStyle w:val="StyleUnderline"/>
        </w:rPr>
        <w:t xml:space="preserve"> </w:t>
      </w:r>
      <w:r w:rsidRPr="00734F3C">
        <w:rPr>
          <w:rStyle w:val="StyleUnderline"/>
        </w:rPr>
        <w:t>is, a shared conjuncture.</w:t>
      </w:r>
      <w:r w:rsidRPr="003C07C8">
        <w:rPr>
          <w:sz w:val="12"/>
        </w:rPr>
        <w:t xml:space="preserve"> </w:t>
      </w:r>
      <w:r w:rsidRPr="00734F3C">
        <w:rPr>
          <w:rStyle w:val="Emphasis"/>
        </w:rPr>
        <w:t xml:space="preserve">It is </w:t>
      </w:r>
      <w:r w:rsidRPr="00C46288">
        <w:rPr>
          <w:rStyle w:val="Emphasis"/>
          <w:highlight w:val="yellow"/>
        </w:rPr>
        <w:t>the recognition of</w:t>
      </w:r>
      <w:r w:rsidRPr="00734F3C">
        <w:rPr>
          <w:rStyle w:val="Emphasis"/>
        </w:rPr>
        <w:t xml:space="preserve"> this conjunctural</w:t>
      </w:r>
      <w:r>
        <w:rPr>
          <w:rStyle w:val="Emphasis"/>
        </w:rPr>
        <w:t xml:space="preserve"> </w:t>
      </w:r>
      <w:r w:rsidRPr="00C46288">
        <w:rPr>
          <w:rStyle w:val="Emphasis"/>
          <w:highlight w:val="yellow"/>
        </w:rPr>
        <w:t>interconnection</w:t>
      </w:r>
      <w:r w:rsidRPr="00734F3C">
        <w:rPr>
          <w:rStyle w:val="Emphasis"/>
        </w:rPr>
        <w:t xml:space="preserve"> that </w:t>
      </w:r>
      <w:r w:rsidRPr="00C46288">
        <w:rPr>
          <w:rStyle w:val="Emphasis"/>
          <w:highlight w:val="yellow"/>
        </w:rPr>
        <w:t xml:space="preserve">can thread our lives together and open up </w:t>
      </w:r>
      <w:r w:rsidRPr="00C46288">
        <w:rPr>
          <w:rStyle w:val="Emphasis"/>
        </w:rPr>
        <w:t>possibilities for</w:t>
      </w:r>
      <w:r w:rsidRPr="00734F3C">
        <w:rPr>
          <w:rStyle w:val="Emphasis"/>
        </w:rPr>
        <w:t xml:space="preserve"> more </w:t>
      </w:r>
      <w:r w:rsidRPr="00C46288">
        <w:rPr>
          <w:rStyle w:val="Emphasis"/>
          <w:highlight w:val="yellow"/>
        </w:rPr>
        <w:t>egalitarian futures.</w:t>
      </w:r>
      <w:r w:rsidRPr="003C07C8">
        <w:rPr>
          <w:sz w:val="12"/>
        </w:rPr>
        <w:t xml:space="preserve"> However, </w:t>
      </w:r>
      <w:r w:rsidRPr="00C46288">
        <w:rPr>
          <w:rStyle w:val="Emphasis"/>
          <w:highlight w:val="yellow"/>
        </w:rPr>
        <w:t>living in competition and the oppositional consciousness it demands obscure</w:t>
      </w:r>
      <w:r w:rsidRPr="00734F3C">
        <w:rPr>
          <w:rStyle w:val="Emphasis"/>
        </w:rPr>
        <w:t xml:space="preserve"> these commonalities and </w:t>
      </w:r>
      <w:r w:rsidRPr="00C46288">
        <w:rPr>
          <w:rStyle w:val="Emphasis"/>
          <w:highlight w:val="yellow"/>
        </w:rPr>
        <w:t>the interconnections that could bring students into new relations with one another.</w:t>
      </w:r>
      <w:r w:rsidRPr="003C07C8">
        <w:rPr>
          <w:sz w:val="12"/>
        </w:rPr>
        <w:t xml:space="preserve"> As a result, </w:t>
      </w:r>
      <w:r w:rsidRPr="00734F3C">
        <w:rPr>
          <w:rStyle w:val="StyleUnderline"/>
        </w:rPr>
        <w:t>we</w:t>
      </w:r>
      <w:r>
        <w:rPr>
          <w:rStyle w:val="StyleUnderline"/>
        </w:rPr>
        <w:t xml:space="preserve"> </w:t>
      </w:r>
      <w:r w:rsidRPr="00734F3C">
        <w:rPr>
          <w:rStyle w:val="StyleUnderline"/>
        </w:rPr>
        <w:t>stay caught up in the world as we know it. We stay stuck in</w:t>
      </w:r>
      <w:r>
        <w:rPr>
          <w:rStyle w:val="StyleUnderline"/>
        </w:rPr>
        <w:t xml:space="preserve"> </w:t>
      </w:r>
      <w:r w:rsidRPr="00734F3C">
        <w:rPr>
          <w:rStyle w:val="StyleUnderline"/>
        </w:rPr>
        <w:t>competition, even though we all are yearning for different worlds.</w:t>
      </w:r>
      <w:r>
        <w:rPr>
          <w:rStyle w:val="StyleUnderline"/>
        </w:rPr>
        <w:t xml:space="preserve"> </w:t>
      </w:r>
      <w:r w:rsidRPr="00734F3C">
        <w:rPr>
          <w:rStyle w:val="StyleUnderline"/>
        </w:rPr>
        <w:t>We desperately need new stories, stories that offer us different</w:t>
      </w:r>
      <w:r>
        <w:rPr>
          <w:rStyle w:val="StyleUnderline"/>
        </w:rPr>
        <w:t xml:space="preserve"> </w:t>
      </w:r>
      <w:r w:rsidRPr="00734F3C">
        <w:rPr>
          <w:rStyle w:val="StyleUnderline"/>
        </w:rPr>
        <w:t>pathways to each other.</w:t>
      </w:r>
      <w:r w:rsidRPr="003C07C8">
        <w:rPr>
          <w:sz w:val="12"/>
        </w:rPr>
        <w:t xml:space="preserve"> As Keating puts it, we need stories that help us move from “me” to “we” consciousness.12 However, this book is not going to write these new stories for you. Rather, the goal of this book is to provide you with the resources for writing these new stories in and through your own lives. The Work of Critique Ultimately, </w:t>
      </w:r>
      <w:r w:rsidRPr="00C46288">
        <w:rPr>
          <w:rStyle w:val="StyleUnderline"/>
          <w:highlight w:val="yellow"/>
        </w:rPr>
        <w:t>writing new stories will require</w:t>
      </w:r>
      <w:r w:rsidRPr="003C07C8">
        <w:rPr>
          <w:sz w:val="12"/>
        </w:rPr>
        <w:t xml:space="preserve"> a new sense of yourself and your world, as well as what is possible, and realizing this new sense will require, </w:t>
      </w:r>
      <w:r w:rsidRPr="00734F3C">
        <w:rPr>
          <w:rStyle w:val="StyleUnderline"/>
        </w:rPr>
        <w:t xml:space="preserve">first and foremost, cultivating </w:t>
      </w:r>
      <w:r w:rsidRPr="00C46288">
        <w:rPr>
          <w:rStyle w:val="Emphasis"/>
          <w:highlight w:val="yellow"/>
        </w:rPr>
        <w:t>a deeply critical orientation</w:t>
      </w:r>
      <w:r w:rsidRPr="00734F3C">
        <w:rPr>
          <w:rStyle w:val="StyleUnderline"/>
        </w:rPr>
        <w:t xml:space="preserve"> </w:t>
      </w:r>
      <w:r w:rsidRPr="00C46288">
        <w:rPr>
          <w:rStyle w:val="StyleUnderline"/>
          <w:highlight w:val="yellow"/>
        </w:rPr>
        <w:t xml:space="preserve">toward the world </w:t>
      </w:r>
      <w:r w:rsidRPr="00C46288">
        <w:rPr>
          <w:rStyle w:val="StyleUnderline"/>
        </w:rPr>
        <w:t xml:space="preserve">as </w:t>
      </w:r>
      <w:r w:rsidRPr="00C46288">
        <w:rPr>
          <w:rStyle w:val="StyleUnderline"/>
          <w:highlight w:val="yellow"/>
        </w:rPr>
        <w:t>we currently know</w:t>
      </w:r>
      <w:r w:rsidRPr="00734F3C">
        <w:rPr>
          <w:rStyle w:val="StyleUnderline"/>
        </w:rPr>
        <w:t xml:space="preserve"> and</w:t>
      </w:r>
      <w:r>
        <w:rPr>
          <w:rStyle w:val="StyleUnderline"/>
        </w:rPr>
        <w:t xml:space="preserve"> </w:t>
      </w:r>
      <w:r w:rsidRPr="00734F3C">
        <w:rPr>
          <w:rStyle w:val="StyleUnderline"/>
        </w:rPr>
        <w:t xml:space="preserve">experience it. </w:t>
      </w:r>
      <w:r w:rsidRPr="00C46288">
        <w:rPr>
          <w:rStyle w:val="StyleUnderline"/>
          <w:highlight w:val="yellow"/>
        </w:rPr>
        <w:t>This critical orientation dislodges the sense of inevitability of neoliberalism, self-enclosed individualism, and living in competition; it</w:t>
      </w:r>
      <w:r w:rsidRPr="00734F3C">
        <w:rPr>
          <w:rStyle w:val="StyleUnderline"/>
        </w:rPr>
        <w:t xml:space="preserve"> knows that things don't have to be this</w:t>
      </w:r>
      <w:r>
        <w:rPr>
          <w:rStyle w:val="StyleUnderline"/>
        </w:rPr>
        <w:t xml:space="preserve"> </w:t>
      </w:r>
      <w:r w:rsidRPr="00734F3C">
        <w:rPr>
          <w:rStyle w:val="StyleUnderline"/>
        </w:rPr>
        <w:t>way and, thus</w:t>
      </w:r>
      <w:r w:rsidRPr="00C46288">
        <w:rPr>
          <w:rStyle w:val="StyleUnderline"/>
          <w:highlight w:val="yellow"/>
        </w:rPr>
        <w:t xml:space="preserve">, senses </w:t>
      </w:r>
      <w:r w:rsidRPr="00C46288">
        <w:rPr>
          <w:rStyle w:val="StyleUnderline"/>
        </w:rPr>
        <w:t xml:space="preserve">the </w:t>
      </w:r>
      <w:r w:rsidRPr="00C46288">
        <w:rPr>
          <w:rStyle w:val="StyleUnderline"/>
          <w:highlight w:val="yellow"/>
        </w:rPr>
        <w:t>possibilities for resistance</w:t>
      </w:r>
      <w:r w:rsidRPr="00734F3C">
        <w:rPr>
          <w:rStyle w:val="StyleUnderline"/>
        </w:rPr>
        <w:t xml:space="preserve"> and</w:t>
      </w:r>
      <w:r>
        <w:rPr>
          <w:rStyle w:val="StyleUnderline"/>
        </w:rPr>
        <w:t xml:space="preserve"> </w:t>
      </w:r>
      <w:r w:rsidRPr="00734F3C">
        <w:rPr>
          <w:rStyle w:val="StyleUnderline"/>
        </w:rPr>
        <w:t>transformation that are everywhere.</w:t>
      </w:r>
      <w:r>
        <w:rPr>
          <w:rStyle w:val="StyleUnderline"/>
        </w:rPr>
        <w:t xml:space="preserve"> </w:t>
      </w:r>
      <w:r w:rsidRPr="003C07C8">
        <w:rPr>
          <w:sz w:val="12"/>
        </w:rPr>
        <w:t xml:space="preserve">It is so crucial to understand that </w:t>
      </w:r>
      <w:r w:rsidRPr="00C46288">
        <w:rPr>
          <w:rStyle w:val="StyleUnderline"/>
          <w:highlight w:val="yellow"/>
        </w:rPr>
        <w:t xml:space="preserve">this critical orientation is not simply about saying that aspects of neoliberal culture are “bad” </w:t>
      </w:r>
      <w:r w:rsidRPr="00C46288">
        <w:rPr>
          <w:rStyle w:val="StyleUnderline"/>
        </w:rPr>
        <w:t xml:space="preserve">or "wrong.” Rather, </w:t>
      </w:r>
      <w:r w:rsidRPr="00C46288">
        <w:rPr>
          <w:rStyle w:val="Emphasis"/>
        </w:rPr>
        <w:t>the work of critique is about seeing the flows of power and ways of thinking that make the neoliberal conjuncture</w:t>
      </w:r>
      <w:r>
        <w:rPr>
          <w:rStyle w:val="Emphasis"/>
        </w:rPr>
        <w:t xml:space="preserve"> </w:t>
      </w:r>
      <w:r w:rsidRPr="00734F3C">
        <w:rPr>
          <w:rStyle w:val="Emphasis"/>
        </w:rPr>
        <w:t>possible and hold it together.</w:t>
      </w:r>
      <w:r w:rsidRPr="003C07C8">
        <w:rPr>
          <w:sz w:val="12"/>
        </w:rPr>
        <w:t xml:space="preserve"> </w:t>
      </w:r>
      <w:r w:rsidRPr="00734F3C">
        <w:rPr>
          <w:rStyle w:val="StyleUnderline"/>
        </w:rPr>
        <w:t>Critique is therefore a mode of</w:t>
      </w:r>
      <w:r>
        <w:rPr>
          <w:rStyle w:val="StyleUnderline"/>
        </w:rPr>
        <w:t xml:space="preserve"> </w:t>
      </w:r>
      <w:r w:rsidRPr="00734F3C">
        <w:rPr>
          <w:rStyle w:val="StyleUnderline"/>
        </w:rPr>
        <w:t>knowing—a form of everyday intellectual work—that is aimed at</w:t>
      </w:r>
      <w:r>
        <w:rPr>
          <w:rStyle w:val="StyleUnderline"/>
        </w:rPr>
        <w:t xml:space="preserve"> </w:t>
      </w:r>
      <w:r w:rsidRPr="00734F3C">
        <w:rPr>
          <w:rStyle w:val="StyleUnderline"/>
        </w:rPr>
        <w:t>exposing the myriad workings of power and its status-quo stories.</w:t>
      </w:r>
      <w:r>
        <w:rPr>
          <w:rStyle w:val="StyleUnderline"/>
        </w:rPr>
        <w:t xml:space="preserve"> </w:t>
      </w:r>
      <w:r w:rsidRPr="003C07C8">
        <w:rPr>
          <w:sz w:val="12"/>
        </w:rPr>
        <w:t xml:space="preserve">As Michel Foucault explains, “A critique is not a matter of saying that things are not right as they are. It is a matter of pointing out on what kinds of assumptions, what kinds of familiar, unchallenged, unconsidered modes of thought the practices that we accept rest.”13 To clarify Foucault's idea, let's think back to the student discussions of power and privilege discussed above. The work of critique is not simply about pointing out privilege, although this is, of course, vital work. </w:t>
      </w:r>
      <w:r w:rsidRPr="00C46288">
        <w:rPr>
          <w:rStyle w:val="StyleUnderline"/>
          <w:highlight w:val="yellow"/>
        </w:rPr>
        <w:t>The</w:t>
      </w:r>
      <w:r w:rsidRPr="00734F3C">
        <w:rPr>
          <w:rStyle w:val="StyleUnderline"/>
        </w:rPr>
        <w:t xml:space="preserve"> work of </w:t>
      </w:r>
      <w:r w:rsidRPr="00C46288">
        <w:rPr>
          <w:rStyle w:val="StyleUnderline"/>
          <w:highlight w:val="yellow"/>
        </w:rPr>
        <w:t>critique</w:t>
      </w:r>
      <w:r w:rsidRPr="00734F3C">
        <w:rPr>
          <w:rStyle w:val="StyleUnderline"/>
        </w:rPr>
        <w:t xml:space="preserve"> goes beyond pointing</w:t>
      </w:r>
      <w:r>
        <w:rPr>
          <w:rStyle w:val="StyleUnderline"/>
        </w:rPr>
        <w:t xml:space="preserve"> </w:t>
      </w:r>
      <w:r w:rsidRPr="00734F3C">
        <w:rPr>
          <w:rStyle w:val="StyleUnderline"/>
        </w:rPr>
        <w:t xml:space="preserve">out what's wrong and </w:t>
      </w:r>
      <w:r w:rsidRPr="00C46288">
        <w:rPr>
          <w:rStyle w:val="StyleUnderline"/>
          <w:highlight w:val="yellow"/>
        </w:rPr>
        <w:t xml:space="preserve">seeks to unravel the socially constructed conjuncture in which these problems emerge and get negotiated. For only then can we step outside of the competitive, oppositional consciousness of neoliberal culture and begin to imagine a radically different future built </w:t>
      </w:r>
      <w:r w:rsidRPr="00C46288">
        <w:rPr>
          <w:rStyle w:val="StyleUnderline"/>
          <w:highlight w:val="yellow"/>
        </w:rPr>
        <w:lastRenderedPageBreak/>
        <w:t>on equality and shared security.</w:t>
      </w:r>
      <w:r>
        <w:rPr>
          <w:rStyle w:val="StyleUnderline"/>
        </w:rPr>
        <w:t xml:space="preserve"> </w:t>
      </w:r>
      <w:r w:rsidRPr="003C07C8">
        <w:rPr>
          <w:sz w:val="12"/>
        </w:rPr>
        <w:t xml:space="preserve">This work of dislodging the inevitability of our conjuncture and its status-quo stories is hard but vital intellectual work that requires not only critique of our social world, but also transformation of ourselves. Indeed, truly critical work is always profoundly disruptive of our own identities and knowledges. This work can be immensely painful, as it strips away the certainty and comfort provided by status-quo stories. This work can also be, and should be, immensely joyful and life-giving, as it enables us to free ourselves from the status-quo stories and devastating limitations they put on our lives, imaginations, and social relationships. This mix of pain and joy at the heart of critical work comes from the way that critique asks us to “lose confidence” in our world. As feminist theorist Sara Ahmed writes, Losing confidence: it can be a feeling of something gradually going away from you, being eroded. You sense the erosion. You might stumble, hesitate, falter; things might gradually unravel so you end up holding onto the barest of threads. It might be an experience in the present that throws things up, throws you off balance.... When you lose confidence it can feel like you are losing yourself: like you have gone into hiding from yourself.4 Losing confidence in your world is thus a form of existential crisis —you are disoriented; your world is shattered. At the same time, </w:t>
      </w:r>
      <w:r w:rsidRPr="00734F3C">
        <w:rPr>
          <w:rStyle w:val="StyleUnderline"/>
        </w:rPr>
        <w:t>losing confidence in status-quo stories means gaining confidence</w:t>
      </w:r>
      <w:r>
        <w:rPr>
          <w:rStyle w:val="StyleUnderline"/>
        </w:rPr>
        <w:t xml:space="preserve"> </w:t>
      </w:r>
      <w:r w:rsidRPr="00734F3C">
        <w:rPr>
          <w:rStyle w:val="StyleUnderline"/>
        </w:rPr>
        <w:t>for resistance and transformation. We become bolder, less anxious,</w:t>
      </w:r>
      <w:r>
        <w:rPr>
          <w:rStyle w:val="StyleUnderline"/>
        </w:rPr>
        <w:t xml:space="preserve"> </w:t>
      </w:r>
      <w:r w:rsidRPr="00734F3C">
        <w:rPr>
          <w:rStyle w:val="StyleUnderline"/>
        </w:rPr>
        <w:t>more optimistic, capable of social interconnection, political</w:t>
      </w:r>
      <w:r>
        <w:rPr>
          <w:rStyle w:val="StyleUnderline"/>
        </w:rPr>
        <w:t xml:space="preserve"> </w:t>
      </w:r>
      <w:r w:rsidRPr="00734F3C">
        <w:rPr>
          <w:rStyle w:val="StyleUnderline"/>
        </w:rPr>
        <w:t>intervention, and acting on and from a place of commonality. This</w:t>
      </w:r>
      <w:r>
        <w:rPr>
          <w:rStyle w:val="StyleUnderline"/>
        </w:rPr>
        <w:t xml:space="preserve"> </w:t>
      </w:r>
      <w:r w:rsidRPr="00734F3C">
        <w:rPr>
          <w:rStyle w:val="StyleUnderline"/>
        </w:rPr>
        <w:t>is real freedom.</w:t>
      </w:r>
      <w:r>
        <w:rPr>
          <w:rStyle w:val="StyleUnderline"/>
        </w:rPr>
        <w:t xml:space="preserve"> </w:t>
      </w:r>
      <w:r w:rsidRPr="00734F3C">
        <w:rPr>
          <w:rStyle w:val="StyleUnderline"/>
        </w:rPr>
        <w:t>Critique is ultimately about unlearning our world so that we</w:t>
      </w:r>
      <w:r>
        <w:rPr>
          <w:rStyle w:val="StyleUnderline"/>
        </w:rPr>
        <w:t xml:space="preserve"> </w:t>
      </w:r>
      <w:r w:rsidRPr="00734F3C">
        <w:rPr>
          <w:rStyle w:val="StyleUnderline"/>
        </w:rPr>
        <w:t xml:space="preserve">might reconstruct it anew. </w:t>
      </w:r>
      <w:r w:rsidRPr="00D124D5">
        <w:rPr>
          <w:rStyle w:val="StyleUnderline"/>
          <w:highlight w:val="yellow"/>
        </w:rPr>
        <w:t>Losing confidence in neoliberal culture means being able to say no to it in</w:t>
      </w:r>
      <w:r w:rsidRPr="00734F3C">
        <w:rPr>
          <w:rStyle w:val="StyleUnderline"/>
        </w:rPr>
        <w:t xml:space="preserve"> the conduct of </w:t>
      </w:r>
      <w:r w:rsidRPr="00D124D5">
        <w:rPr>
          <w:rStyle w:val="StyleUnderline"/>
          <w:highlight w:val="yellow"/>
        </w:rPr>
        <w:t>our daily lives.</w:t>
      </w:r>
      <w:r>
        <w:rPr>
          <w:rStyle w:val="StyleUnderline"/>
        </w:rPr>
        <w:t xml:space="preserve"> </w:t>
      </w:r>
      <w:r w:rsidRPr="00D124D5">
        <w:rPr>
          <w:rStyle w:val="StyleUnderline"/>
          <w:highlight w:val="yellow"/>
        </w:rPr>
        <w:t>In these capacities for resistance, we</w:t>
      </w:r>
      <w:r w:rsidRPr="00734F3C">
        <w:rPr>
          <w:rStyle w:val="StyleUnderline"/>
        </w:rPr>
        <w:t xml:space="preserve"> gain confidence that another</w:t>
      </w:r>
      <w:r>
        <w:rPr>
          <w:rStyle w:val="StyleUnderline"/>
        </w:rPr>
        <w:t xml:space="preserve"> </w:t>
      </w:r>
      <w:r w:rsidRPr="00734F3C">
        <w:rPr>
          <w:rStyle w:val="StyleUnderline"/>
        </w:rPr>
        <w:t>world might actually be better, worth opening ourselves up to,</w:t>
      </w:r>
      <w:r>
        <w:rPr>
          <w:rStyle w:val="StyleUnderline"/>
        </w:rPr>
        <w:t xml:space="preserve"> </w:t>
      </w:r>
      <w:r w:rsidRPr="00734F3C">
        <w:rPr>
          <w:rStyle w:val="StyleUnderline"/>
        </w:rPr>
        <w:t xml:space="preserve">worth fighting for. We begin to </w:t>
      </w:r>
      <w:r w:rsidRPr="00D124D5">
        <w:rPr>
          <w:rStyle w:val="StyleUnderline"/>
          <w:highlight w:val="yellow"/>
        </w:rPr>
        <w:t>cultivate</w:t>
      </w:r>
      <w:r w:rsidRPr="003C07C8">
        <w:rPr>
          <w:sz w:val="12"/>
        </w:rPr>
        <w:t xml:space="preserve"> what Henry Giroux calls </w:t>
      </w:r>
      <w:r w:rsidRPr="00D124D5">
        <w:rPr>
          <w:rStyle w:val="Emphasis"/>
          <w:highlight w:val="yellow"/>
        </w:rPr>
        <w:t>educated hope</w:t>
      </w:r>
      <w:r w:rsidRPr="00734F3C">
        <w:rPr>
          <w:rStyle w:val="Emphasis"/>
        </w:rPr>
        <w:t>.</w:t>
      </w:r>
      <w:r w:rsidRPr="003C07C8">
        <w:rPr>
          <w:sz w:val="12"/>
        </w:rPr>
        <w:t xml:space="preserve"> </w:t>
      </w:r>
      <w:r w:rsidRPr="00734F3C">
        <w:rPr>
          <w:rStyle w:val="StyleUnderline"/>
        </w:rPr>
        <w:t>Educated hope is</w:t>
      </w:r>
      <w:r w:rsidRPr="003C07C8">
        <w:rPr>
          <w:sz w:val="12"/>
        </w:rPr>
        <w:t xml:space="preserve"> not “a romanticized and empty” version of hope; rather, it is </w:t>
      </w:r>
      <w:r w:rsidRPr="00734F3C">
        <w:rPr>
          <w:rStyle w:val="StyleUnderline"/>
        </w:rPr>
        <w:t>a form of hope enabled by critique</w:t>
      </w:r>
      <w:r>
        <w:rPr>
          <w:rStyle w:val="StyleUnderline"/>
        </w:rPr>
        <w:t xml:space="preserve"> </w:t>
      </w:r>
      <w:r w:rsidRPr="00734F3C">
        <w:rPr>
          <w:rStyle w:val="StyleUnderline"/>
        </w:rPr>
        <w:t>that “taps into our deepest experiences and longing for a life of</w:t>
      </w:r>
      <w:r>
        <w:rPr>
          <w:rStyle w:val="StyleUnderline"/>
        </w:rPr>
        <w:t xml:space="preserve"> </w:t>
      </w:r>
      <w:r w:rsidRPr="00734F3C">
        <w:rPr>
          <w:rStyle w:val="StyleUnderline"/>
        </w:rPr>
        <w:t>dignity with others, a life in which it becomes possible to imagine</w:t>
      </w:r>
      <w:r>
        <w:rPr>
          <w:rStyle w:val="StyleUnderline"/>
        </w:rPr>
        <w:t xml:space="preserve"> </w:t>
      </w:r>
      <w:r w:rsidRPr="00734F3C">
        <w:rPr>
          <w:rStyle w:val="StyleUnderline"/>
        </w:rPr>
        <w:t>a future that does not mimic the present.”</w:t>
      </w:r>
      <w:r w:rsidRPr="003C07C8">
        <w:rPr>
          <w:sz w:val="12"/>
        </w:rPr>
        <w:t xml:space="preserve"> </w:t>
      </w:r>
      <w:r w:rsidRPr="00734F3C">
        <w:rPr>
          <w:rStyle w:val="StyleUnderline"/>
        </w:rPr>
        <w:t>With educated hope,</w:t>
      </w:r>
      <w:r>
        <w:rPr>
          <w:rStyle w:val="StyleUnderline"/>
        </w:rPr>
        <w:t xml:space="preserve"> </w:t>
      </w:r>
      <w:r w:rsidRPr="00734F3C">
        <w:rPr>
          <w:rStyle w:val="StyleUnderline"/>
        </w:rPr>
        <w:t>our sense of who we are and of what might be possible shifts in</w:t>
      </w:r>
      <w:r>
        <w:rPr>
          <w:rStyle w:val="StyleUnderline"/>
        </w:rPr>
        <w:t xml:space="preserve"> </w:t>
      </w:r>
      <w:r w:rsidRPr="00734F3C">
        <w:rPr>
          <w:rStyle w:val="StyleUnderline"/>
        </w:rPr>
        <w:t xml:space="preserve">profound ways. </w:t>
      </w:r>
      <w:r w:rsidRPr="00D124D5">
        <w:rPr>
          <w:rStyle w:val="StyleUnderline"/>
        </w:rPr>
        <w:t>This is when those new worlds we are longing for open up.</w:t>
      </w:r>
      <w:r>
        <w:rPr>
          <w:rStyle w:val="StyleUnderline"/>
        </w:rPr>
        <w:t xml:space="preserve"> </w:t>
      </w:r>
      <w:r w:rsidRPr="003C07C8">
        <w:rPr>
          <w:sz w:val="12"/>
        </w:rPr>
        <w:t xml:space="preserve">What’s to Come Each of the chapters that follow offer a variety of intellectual tools for mapping the neoliberal conjuncture. Taken together, they are designed to produce a holistic and thick understanding of neoliberalism and its myriad powers to shape our identities, sensibilities, social worlds, and political horizons. </w:t>
      </w:r>
      <w:r w:rsidRPr="00734F3C">
        <w:rPr>
          <w:rStyle w:val="StyleUnderline"/>
        </w:rPr>
        <w:t>Having a thick</w:t>
      </w:r>
      <w:r>
        <w:rPr>
          <w:rStyle w:val="StyleUnderline"/>
        </w:rPr>
        <w:t xml:space="preserve"> </w:t>
      </w:r>
      <w:r w:rsidRPr="00734F3C">
        <w:rPr>
          <w:rStyle w:val="StyleUnderline"/>
        </w:rPr>
        <w:t>understanding of neoliberalism means that you feel in your bones</w:t>
      </w:r>
      <w:r>
        <w:rPr>
          <w:rStyle w:val="StyleUnderline"/>
        </w:rPr>
        <w:t xml:space="preserve"> </w:t>
      </w:r>
      <w:r w:rsidRPr="00734F3C">
        <w:rPr>
          <w:rStyle w:val="StyleUnderline"/>
        </w:rPr>
        <w:t>that there is nothing natural or inevitable about neoliberalism and</w:t>
      </w:r>
      <w:r>
        <w:rPr>
          <w:rStyle w:val="StyleUnderline"/>
        </w:rPr>
        <w:t xml:space="preserve"> </w:t>
      </w:r>
      <w:r w:rsidRPr="00734F3C">
        <w:rPr>
          <w:rStyle w:val="StyleUnderline"/>
        </w:rPr>
        <w:t>its status-quo stories. It means that you understand that</w:t>
      </w:r>
      <w:r>
        <w:rPr>
          <w:rStyle w:val="StyleUnderline"/>
        </w:rPr>
        <w:t xml:space="preserve"> </w:t>
      </w:r>
      <w:r w:rsidRPr="00734F3C">
        <w:rPr>
          <w:rStyle w:val="StyleUnderline"/>
        </w:rPr>
        <w:t>neoliberalism is the outcome of a range of contingent historical</w:t>
      </w:r>
      <w:r>
        <w:rPr>
          <w:rStyle w:val="StyleUnderline"/>
        </w:rPr>
        <w:t xml:space="preserve"> </w:t>
      </w:r>
      <w:r w:rsidRPr="00734F3C">
        <w:rPr>
          <w:rStyle w:val="StyleUnderline"/>
        </w:rPr>
        <w:t>processes that have consequences across social, political, economic,</w:t>
      </w:r>
      <w:r>
        <w:rPr>
          <w:rStyle w:val="StyleUnderline"/>
        </w:rPr>
        <w:t xml:space="preserve"> </w:t>
      </w:r>
      <w:r w:rsidRPr="00734F3C">
        <w:rPr>
          <w:rStyle w:val="StyleUnderline"/>
        </w:rPr>
        <w:t>and cultural fields.</w:t>
      </w:r>
      <w:r w:rsidRPr="003C07C8">
        <w:rPr>
          <w:sz w:val="12"/>
        </w:rPr>
        <w:t xml:space="preserve"> In other words, by the end of our journey, you'll know how our </w:t>
      </w:r>
      <w:r w:rsidRPr="00D124D5">
        <w:rPr>
          <w:rStyle w:val="Emphasis"/>
          <w:highlight w:val="yellow"/>
        </w:rPr>
        <w:t>neoliberal conjuncture</w:t>
      </w:r>
      <w:r w:rsidRPr="003C07C8">
        <w:rPr>
          <w:sz w:val="12"/>
        </w:rPr>
        <w:t xml:space="preserve"> has been, and </w:t>
      </w:r>
      <w:r w:rsidRPr="00D124D5">
        <w:rPr>
          <w:rStyle w:val="Emphasis"/>
          <w:highlight w:val="yellow"/>
        </w:rPr>
        <w:t>continues to be</w:t>
      </w:r>
      <w:r w:rsidRPr="00D124D5">
        <w:rPr>
          <w:sz w:val="12"/>
          <w:highlight w:val="yellow"/>
        </w:rPr>
        <w:t xml:space="preserve">, </w:t>
      </w:r>
      <w:r w:rsidRPr="00D124D5">
        <w:rPr>
          <w:rStyle w:val="Emphasis"/>
          <w:highlight w:val="yellow"/>
        </w:rPr>
        <w:t>constructed.</w:t>
      </w:r>
      <w:r w:rsidRPr="003C07C8">
        <w:rPr>
          <w:sz w:val="12"/>
        </w:rPr>
        <w:t xml:space="preserve"> You'll also, therefore, be able to sense the </w:t>
      </w:r>
      <w:r w:rsidRPr="003C07C8">
        <w:rPr>
          <w:rStyle w:val="StyleUnderline"/>
        </w:rPr>
        <w:t>other worlds</w:t>
      </w:r>
      <w:r w:rsidRPr="003C07C8">
        <w:rPr>
          <w:sz w:val="12"/>
        </w:rPr>
        <w:t xml:space="preserve"> on the horizon that </w:t>
      </w:r>
      <w:r w:rsidRPr="003C07C8">
        <w:rPr>
          <w:rStyle w:val="StyleUnderline"/>
        </w:rPr>
        <w:t>are just waiting to be</w:t>
      </w:r>
      <w:r>
        <w:rPr>
          <w:rStyle w:val="StyleUnderline"/>
        </w:rPr>
        <w:t xml:space="preserve"> </w:t>
      </w:r>
      <w:r w:rsidRPr="003C07C8">
        <w:rPr>
          <w:rStyle w:val="StyleUnderline"/>
        </w:rPr>
        <w:t>constructed, so long as, together, we can develop the resources,</w:t>
      </w:r>
      <w:r>
        <w:rPr>
          <w:rStyle w:val="StyleUnderline"/>
        </w:rPr>
        <w:t xml:space="preserve"> </w:t>
      </w:r>
      <w:r w:rsidRPr="003C07C8">
        <w:rPr>
          <w:rStyle w:val="StyleUnderline"/>
        </w:rPr>
        <w:t>capacities, and stories of interconnection for bringing them into</w:t>
      </w:r>
      <w:r>
        <w:rPr>
          <w:rStyle w:val="StyleUnderline"/>
        </w:rPr>
        <w:t xml:space="preserve"> </w:t>
      </w:r>
      <w:r w:rsidRPr="003C07C8">
        <w:rPr>
          <w:rStyle w:val="StyleUnderline"/>
        </w:rPr>
        <w:t>being.</w:t>
      </w:r>
      <w:r>
        <w:rPr>
          <w:rStyle w:val="StyleUnderline"/>
        </w:rPr>
        <w:t xml:space="preserve"> </w:t>
      </w:r>
      <w:r w:rsidRPr="003C07C8">
        <w:rPr>
          <w:sz w:val="12"/>
        </w:rPr>
        <w:t xml:space="preserve">More specifically, the book is divided into two sections. The first section, titled “Critical Foundations,” focuses on cultivating a broad, critical orientation toward neoliberal culture. The first chapter charts the rise of neoliberal hegemony through four historical phases. The goal is to illustrate exactly how competition came to be the driving cultural force in our everyday lives. As we will see, </w:t>
      </w:r>
      <w:r w:rsidRPr="003C07C8">
        <w:rPr>
          <w:rStyle w:val="Emphasis"/>
        </w:rPr>
        <w:t>there is nothing natural or inevitable about neoliberalism.</w:t>
      </w:r>
      <w:r>
        <w:rPr>
          <w:rStyle w:val="Emphasis"/>
        </w:rPr>
        <w:t xml:space="preserve"> </w:t>
      </w:r>
      <w:r w:rsidRPr="003C07C8">
        <w:rPr>
          <w:rStyle w:val="StyleUnderline"/>
        </w:rPr>
        <w:t>It was a political and class-based project to remake capitalism and</w:t>
      </w:r>
      <w:r>
        <w:rPr>
          <w:rStyle w:val="StyleUnderline"/>
        </w:rPr>
        <w:t xml:space="preserve"> </w:t>
      </w:r>
      <w:r w:rsidRPr="003C07C8">
        <w:rPr>
          <w:rStyle w:val="StyleUnderline"/>
        </w:rPr>
        <w:t>liberal democracy that was conceived, organized for, and</w:t>
      </w:r>
      <w:r>
        <w:rPr>
          <w:rStyle w:val="StyleUnderline"/>
        </w:rPr>
        <w:t xml:space="preserve"> </w:t>
      </w:r>
      <w:r w:rsidRPr="003C07C8">
        <w:rPr>
          <w:rStyle w:val="StyleUnderline"/>
        </w:rPr>
        <w:t>eventually won.</w:t>
      </w:r>
      <w:r w:rsidRPr="003C07C8">
        <w:rPr>
          <w:sz w:val="12"/>
        </w:rPr>
        <w:t xml:space="preserve"> In the second chapter, we delve into the world of neoliberal theory and its critical consequences. Here we'll explore exactly what neoliberal thinkers believe about the state, markets, and human actors, and what distinguishes neoliberalism from earlier schools of liberal thought. We'll also interrogate what I call the four Ds—disposability, dispossession, disimagination, and de- democratization—which, taken together, enable us to clearly see and articulate what is so devastating about the rise of neoliberalism. The third chapter examines the cultural powers specific to neoliberalism. </w:t>
      </w:r>
      <w:r w:rsidRPr="00D124D5">
        <w:rPr>
          <w:rStyle w:val="Emphasis"/>
          <w:highlight w:val="yellow"/>
        </w:rPr>
        <w:t>Neoliberalism advances through</w:t>
      </w:r>
      <w:r w:rsidRPr="003C07C8">
        <w:rPr>
          <w:rStyle w:val="Emphasis"/>
        </w:rPr>
        <w:t xml:space="preserve"> culture,</w:t>
      </w:r>
      <w:r>
        <w:rPr>
          <w:rStyle w:val="Emphasis"/>
        </w:rPr>
        <w:t xml:space="preserve"> </w:t>
      </w:r>
      <w:r w:rsidRPr="003C07C8">
        <w:rPr>
          <w:rStyle w:val="Emphasis"/>
        </w:rPr>
        <w:t xml:space="preserve">specifically through </w:t>
      </w:r>
      <w:r w:rsidRPr="00D124D5">
        <w:rPr>
          <w:rStyle w:val="Emphasis"/>
          <w:highlight w:val="yellow"/>
        </w:rPr>
        <w:t>the promotion of an enterprise culture that works to impose competition as a norm</w:t>
      </w:r>
      <w:r w:rsidRPr="003C07C8">
        <w:rPr>
          <w:rStyle w:val="Emphasis"/>
        </w:rPr>
        <w:t xml:space="preserve"> across all arenas of social</w:t>
      </w:r>
      <w:r>
        <w:rPr>
          <w:rStyle w:val="Emphasis"/>
        </w:rPr>
        <w:t xml:space="preserve"> </w:t>
      </w:r>
      <w:r w:rsidRPr="003C07C8">
        <w:rPr>
          <w:rStyle w:val="Emphasis"/>
        </w:rPr>
        <w:t>life.</w:t>
      </w:r>
      <w:r w:rsidRPr="003C07C8">
        <w:rPr>
          <w:sz w:val="12"/>
        </w:rPr>
        <w:t xml:space="preserve"> In order to see and specify how neoliberalism works through culture, we take contemporary education as a case study and unpack the entangled cultural powers of neoliberal governmentality, affect, and ideology. The second section is titled “Neoliberal Culture.” In these chapters, we explore the worlds of neoliberal labor, affect, and politics respectively, tracing what happens when our everyday lives as workers, individuals, and citizens become organized around living in competition. The fourth chapter examines how neoliberalism turns everyday life into a “hustle,” where all the contexts of daily life become animated by the demands of neoliberal labor. At stake here are the ways in which we are all hustling to get by, yet we stay radically divided from one another along lines of gender, race, and class thanks to the norm of self- enterprise. The next chapter hones in on what it feels like to inhabit enterprise culture by exploring neoliberal affect and the care of the self. As we already know, </w:t>
      </w:r>
      <w:r w:rsidRPr="003C07C8">
        <w:rPr>
          <w:rStyle w:val="StyleUnderline"/>
        </w:rPr>
        <w:t>living in competition breeds</w:t>
      </w:r>
      <w:r>
        <w:rPr>
          <w:rStyle w:val="StyleUnderline"/>
        </w:rPr>
        <w:t xml:space="preserve"> </w:t>
      </w:r>
      <w:r w:rsidRPr="003C07C8">
        <w:rPr>
          <w:rStyle w:val="StyleUnderline"/>
        </w:rPr>
        <w:t>widespread anxiety, not to mention depression and illness, making</w:t>
      </w:r>
      <w:r>
        <w:rPr>
          <w:rStyle w:val="StyleUnderline"/>
        </w:rPr>
        <w:t xml:space="preserve"> </w:t>
      </w:r>
      <w:r w:rsidRPr="003C07C8">
        <w:rPr>
          <w:rStyle w:val="StyleUnderline"/>
        </w:rPr>
        <w:t>self-care an ongoing, pressing problem of everyday life</w:t>
      </w:r>
      <w:r w:rsidRPr="003C07C8">
        <w:rPr>
          <w:sz w:val="12"/>
        </w:rPr>
        <w:t xml:space="preserve">. While neoliberal culture offers us plenty of tools for self-care that ultimately keep us stuck in our self-enclosed individualism, this chapter also considers how self-care might be a site for resistance and political intervention. The final chapter focuses on neoliberal politics, tracing what happens to citizenship and social action in our contemporary conjuncture. As we'll see, </w:t>
      </w:r>
      <w:r w:rsidRPr="003C07C8">
        <w:rPr>
          <w:rStyle w:val="StyleUnderline"/>
        </w:rPr>
        <w:t>neoliberalism</w:t>
      </w:r>
      <w:r>
        <w:rPr>
          <w:rStyle w:val="StyleUnderline"/>
        </w:rPr>
        <w:t xml:space="preserve"> </w:t>
      </w:r>
      <w:r w:rsidRPr="003C07C8">
        <w:rPr>
          <w:rStyle w:val="StyleUnderline"/>
        </w:rPr>
        <w:t xml:space="preserve">privatizes our political horizons </w:t>
      </w:r>
      <w:r w:rsidRPr="003C07C8">
        <w:rPr>
          <w:rStyle w:val="StyleUnderline"/>
        </w:rPr>
        <w:lastRenderedPageBreak/>
        <w:t>by remaking democracy into a</w:t>
      </w:r>
      <w:r>
        <w:rPr>
          <w:rStyle w:val="StyleUnderline"/>
        </w:rPr>
        <w:t xml:space="preserve"> </w:t>
      </w:r>
      <w:r w:rsidRPr="003C07C8">
        <w:rPr>
          <w:rStyle w:val="StyleUnderline"/>
        </w:rPr>
        <w:t>market competition for visibility and equality.</w:t>
      </w:r>
      <w:r>
        <w:rPr>
          <w:rStyle w:val="StyleUnderline"/>
        </w:rPr>
        <w:t xml:space="preserve"> </w:t>
      </w:r>
      <w:r w:rsidRPr="003C07C8">
        <w:rPr>
          <w:rStyle w:val="StyleUnderline"/>
        </w:rPr>
        <w:t>Throughout this mapping of the neoliberal conjuncture, we will</w:t>
      </w:r>
      <w:r>
        <w:rPr>
          <w:rStyle w:val="StyleUnderline"/>
        </w:rPr>
        <w:t xml:space="preserve"> </w:t>
      </w:r>
      <w:r w:rsidRPr="003C07C8">
        <w:rPr>
          <w:rStyle w:val="StyleUnderline"/>
        </w:rPr>
        <w:t>engage in a mode of critical work that will, hopefully, enable you</w:t>
      </w:r>
      <w:r>
        <w:rPr>
          <w:rStyle w:val="StyleUnderline"/>
        </w:rPr>
        <w:t xml:space="preserve"> </w:t>
      </w:r>
      <w:r w:rsidRPr="003C07C8">
        <w:rPr>
          <w:rStyle w:val="StyleUnderline"/>
        </w:rPr>
        <w:t>to unlearn neoliberalism and thus begin to write new stories about</w:t>
      </w:r>
      <w:r>
        <w:rPr>
          <w:rStyle w:val="StyleUnderline"/>
        </w:rPr>
        <w:t xml:space="preserve"> </w:t>
      </w:r>
      <w:r w:rsidRPr="003C07C8">
        <w:rPr>
          <w:rStyle w:val="StyleUnderline"/>
        </w:rPr>
        <w:t>our conjuncture—including both our commonalities and</w:t>
      </w:r>
      <w:r>
        <w:rPr>
          <w:rStyle w:val="StyleUnderline"/>
        </w:rPr>
        <w:t xml:space="preserve"> </w:t>
      </w:r>
      <w:r w:rsidRPr="003C07C8">
        <w:rPr>
          <w:rStyle w:val="StyleUnderline"/>
        </w:rPr>
        <w:t>differences—and the alternative worlds we are yearning for.</w:t>
      </w:r>
      <w:r>
        <w:rPr>
          <w:rStyle w:val="StyleUnderline"/>
        </w:rPr>
        <w:t xml:space="preserve"> </w:t>
      </w:r>
      <w:r w:rsidRPr="003C07C8">
        <w:rPr>
          <w:sz w:val="12"/>
        </w:rPr>
        <w:t xml:space="preserve">Indeed, our </w:t>
      </w:r>
      <w:r w:rsidRPr="003C07C8">
        <w:rPr>
          <w:rStyle w:val="Emphasis"/>
        </w:rPr>
        <w:t>critical work will only matter to the extent that it</w:t>
      </w:r>
      <w:r>
        <w:rPr>
          <w:rStyle w:val="Emphasis"/>
        </w:rPr>
        <w:t xml:space="preserve"> </w:t>
      </w:r>
      <w:r w:rsidRPr="003C07C8">
        <w:rPr>
          <w:rStyle w:val="Emphasis"/>
        </w:rPr>
        <w:t>opens up our individual and collective horizons to a future beyond</w:t>
      </w:r>
      <w:r>
        <w:rPr>
          <w:rStyle w:val="Emphasis"/>
        </w:rPr>
        <w:t xml:space="preserve"> </w:t>
      </w:r>
      <w:r w:rsidRPr="003C07C8">
        <w:rPr>
          <w:rStyle w:val="Emphasis"/>
        </w:rPr>
        <w:t>living in competition.</w:t>
      </w:r>
    </w:p>
    <w:p w14:paraId="46C02BBC" w14:textId="77777777" w:rsidR="00D46F36" w:rsidRPr="008F1A3E" w:rsidRDefault="00D46F36" w:rsidP="00D46F36"/>
    <w:p w14:paraId="5D4E5514" w14:textId="0FB4417B" w:rsidR="00D46F36" w:rsidRDefault="00242845" w:rsidP="00242845">
      <w:pPr>
        <w:pStyle w:val="Heading1"/>
      </w:pPr>
      <w:r>
        <w:lastRenderedPageBreak/>
        <w:t>Case</w:t>
      </w:r>
    </w:p>
    <w:p w14:paraId="1140C801" w14:textId="7D458A4D" w:rsidR="00242845" w:rsidRDefault="00242845" w:rsidP="00242845"/>
    <w:p w14:paraId="41C0F767" w14:textId="77777777" w:rsidR="00242845" w:rsidRDefault="00242845" w:rsidP="00242845">
      <w:pPr>
        <w:pStyle w:val="Heading2"/>
      </w:pPr>
      <w:r>
        <w:lastRenderedPageBreak/>
        <w:t>AT Opioid AC</w:t>
      </w:r>
    </w:p>
    <w:p w14:paraId="22E003A9" w14:textId="77777777" w:rsidR="00242845" w:rsidRDefault="00242845" w:rsidP="00242845">
      <w:pPr>
        <w:pStyle w:val="Heading4"/>
        <w:numPr>
          <w:ilvl w:val="0"/>
          <w:numId w:val="12"/>
        </w:numPr>
        <w:tabs>
          <w:tab w:val="num" w:pos="360"/>
        </w:tabs>
        <w:ind w:left="360"/>
      </w:pPr>
      <w:r>
        <w:t xml:space="preserve">The world is not suffering from a shortage of independently produced opioids – fentanyl is flooding every market for opioids and almost all recreational heroin now contains fatal doses in just a few milligrams – the aff </w:t>
      </w:r>
    </w:p>
    <w:p w14:paraId="06F92AB0" w14:textId="77777777" w:rsidR="00242845" w:rsidRDefault="00242845" w:rsidP="00242845">
      <w:pPr>
        <w:pStyle w:val="Heading4"/>
        <w:ind w:left="720"/>
      </w:pPr>
      <w:r>
        <w:t xml:space="preserve">a) decreases regulation of opioids, meaning that those independent producers who use fentanyl or heroin because it’s cheaper than other opiates will NOT have their products’ strength either flagged or accurately reported by the quality control measures that firms like Purdue have been forced to impose </w:t>
      </w:r>
    </w:p>
    <w:p w14:paraId="1FE74F92" w14:textId="77777777" w:rsidR="00242845" w:rsidRPr="002C2E99" w:rsidRDefault="00242845" w:rsidP="00242845">
      <w:pPr>
        <w:pStyle w:val="Heading4"/>
        <w:ind w:left="720"/>
      </w:pPr>
      <w:r>
        <w:t xml:space="preserve">b) incentivizes the addition of MORE addictive substances because, with more market competition from generics and more opportunities for addicts and soon-to-be addicts to get their hands on opioids and opiates, it becomes hugely profitable for a given producer to provide a bigger hit than everybody else. That same principle led to Oxycontin’s success over Vicodin and Percocet – now imagine the damaging impact of more producers competing to serve a greater audience of people more addicted than they were twenty years ago, WITH MORE ACCESS TO AND LESS REGULATION OF MORE ADDICTIVE SUBSTANCES. The aff’s plan is basically “member nations of the world trade organization ought to supercharge the opioid crisis.” </w:t>
      </w:r>
    </w:p>
    <w:p w14:paraId="6FD7B829" w14:textId="77777777" w:rsidR="00242845" w:rsidRPr="00242845" w:rsidRDefault="00242845" w:rsidP="00242845"/>
    <w:p w14:paraId="0BB2D05A" w14:textId="2BFE7092" w:rsidR="00D46F36" w:rsidRPr="00D46F36" w:rsidRDefault="00D46F36" w:rsidP="00D46F36"/>
    <w:sectPr w:rsidR="00D46F36" w:rsidRPr="00D46F3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Times New Roman"/>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FCD54D9"/>
    <w:multiLevelType w:val="hybridMultilevel"/>
    <w:tmpl w:val="9698D2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337F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37F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2845"/>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05D7"/>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6F36"/>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3ED885"/>
  <w14:defaultImageDpi w14:val="300"/>
  <w15:docId w15:val="{8FE7EDFA-8907-3947-B1C5-C07508479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46F3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337F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337F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1337F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Ch"/>
    <w:basedOn w:val="Normal"/>
    <w:next w:val="Normal"/>
    <w:link w:val="Heading4Char"/>
    <w:uiPriority w:val="9"/>
    <w:unhideWhenUsed/>
    <w:qFormat/>
    <w:rsid w:val="001337F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337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37FD"/>
  </w:style>
  <w:style w:type="character" w:customStyle="1" w:styleId="Heading1Char">
    <w:name w:val="Heading 1 Char"/>
    <w:aliases w:val="Pocket Char"/>
    <w:basedOn w:val="DefaultParagraphFont"/>
    <w:link w:val="Heading1"/>
    <w:uiPriority w:val="9"/>
    <w:rsid w:val="001337F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337FD"/>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1337F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9"/>
    <w:rsid w:val="001337F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337FD"/>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S"/>
    <w:basedOn w:val="DefaultParagraphFont"/>
    <w:link w:val="card"/>
    <w:uiPriority w:val="1"/>
    <w:qFormat/>
    <w:rsid w:val="001337FD"/>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1337F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337F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TA"/>
    <w:basedOn w:val="DefaultParagraphFont"/>
    <w:link w:val="Card0"/>
    <w:uiPriority w:val="99"/>
    <w:unhideWhenUsed/>
    <w:rsid w:val="001337FD"/>
    <w:rPr>
      <w:color w:val="auto"/>
      <w:u w:val="none"/>
    </w:rPr>
  </w:style>
  <w:style w:type="paragraph" w:styleId="DocumentMap">
    <w:name w:val="Document Map"/>
    <w:basedOn w:val="Normal"/>
    <w:link w:val="DocumentMapChar"/>
    <w:uiPriority w:val="99"/>
    <w:semiHidden/>
    <w:unhideWhenUsed/>
    <w:rsid w:val="001337F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337FD"/>
    <w:rPr>
      <w:rFonts w:ascii="Lucida Grande" w:hAnsi="Lucida Grande" w:cs="Lucida Grande"/>
    </w:rPr>
  </w:style>
  <w:style w:type="paragraph" w:customStyle="1" w:styleId="textbold">
    <w:name w:val="text bold"/>
    <w:basedOn w:val="Normal"/>
    <w:link w:val="Emphasis"/>
    <w:uiPriority w:val="20"/>
    <w:qFormat/>
    <w:rsid w:val="00D46F36"/>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Very Small Text"/>
    <w:basedOn w:val="Normal"/>
    <w:next w:val="Normal"/>
    <w:link w:val="StyleUnderline"/>
    <w:uiPriority w:val="1"/>
    <w:qFormat/>
    <w:rsid w:val="00D46F36"/>
    <w:pPr>
      <w:ind w:left="288" w:right="288"/>
    </w:pPr>
    <w:rPr>
      <w:rFonts w:asciiTheme="minorHAnsi" w:hAnsiTheme="minorHAnsi"/>
      <w:u w:val="single"/>
    </w:rPr>
  </w:style>
  <w:style w:type="paragraph" w:customStyle="1" w:styleId="Card0">
    <w:name w:val="Card"/>
    <w:aliases w:val="Dont use,No Spacing41,No Spacing111112,Note Level 2,No Spacing1121,No Spacing112,No Spacing1,Small Text,Tag and Cite,nonunderlined,Tag and Ci,No Spacing11211,tag,No Spacing6,No Spacing7,No Spacing8,Card Format,No Spacing23,No Spacing13"/>
    <w:basedOn w:val="Heading1"/>
    <w:link w:val="Hyperlink"/>
    <w:autoRedefine/>
    <w:uiPriority w:val="99"/>
    <w:qFormat/>
    <w:rsid w:val="00D46F3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sj.com/market-data/quotes/PFE?mod=chiclet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sj.com/market-data/quotes/PF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sj.com/market-data/quotes/MRNA?mod=chiclet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wsj.com/market-data/quotes/MRNA" TargetMode="External"/><Relationship Id="rId4" Type="http://schemas.openxmlformats.org/officeDocument/2006/relationships/customXml" Target="../customXml/item4.xml"/><Relationship Id="rId9" Type="http://schemas.openxmlformats.org/officeDocument/2006/relationships/hyperlink" Target="https://www.wsj.com/articles/u-s-backs-waiver-of-intellectual-property-protection-for-covid-19-vaccines-11620243518?mod=article_inline" TargetMode="External"/><Relationship Id="rId14" Type="http://schemas.openxmlformats.org/officeDocument/2006/relationships/hyperlink" Target="https://scholarship.law.duke.edu/cgi/viewcontent.cgi?article=4710&amp;context=lc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g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17</Pages>
  <Words>9994</Words>
  <Characters>56972</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66833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Salkin, Margalit</cp:lastModifiedBy>
  <cp:revision>3</cp:revision>
  <dcterms:created xsi:type="dcterms:W3CDTF">2021-10-08T23:20:00Z</dcterms:created>
  <dcterms:modified xsi:type="dcterms:W3CDTF">2021-10-08T23:44:00Z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