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F9E5" w14:textId="77777777" w:rsidR="00920B71" w:rsidRDefault="00920B71" w:rsidP="00920B71">
      <w:pPr>
        <w:pStyle w:val="Heading1"/>
      </w:pPr>
      <w:r>
        <w:t>Politics DA</w:t>
      </w:r>
    </w:p>
    <w:p w14:paraId="46CB87E7" w14:textId="77777777" w:rsidR="00920B71" w:rsidRDefault="00920B71" w:rsidP="00920B71"/>
    <w:p w14:paraId="09298E3A" w14:textId="77777777" w:rsidR="00920B71" w:rsidRDefault="00920B71" w:rsidP="00920B71">
      <w:pPr>
        <w:pStyle w:val="Heading3"/>
        <w:rPr>
          <w:rFonts w:eastAsia="MS Gothic"/>
        </w:rPr>
      </w:pPr>
      <w:r>
        <w:rPr>
          <w:rFonts w:eastAsia="MS Gothic"/>
        </w:rPr>
        <w:t>NC - Infrastructure DA</w:t>
      </w:r>
    </w:p>
    <w:p w14:paraId="1A41EA5D" w14:textId="77777777" w:rsidR="00920B71" w:rsidRPr="002E0CF6" w:rsidRDefault="00920B71" w:rsidP="00920B71">
      <w:pPr>
        <w:keepNext/>
        <w:keepLines/>
        <w:spacing w:before="40" w:after="0"/>
        <w:outlineLvl w:val="3"/>
        <w:rPr>
          <w:rFonts w:eastAsia="MS Gothic" w:cs="Times New Roman"/>
          <w:b/>
          <w:iCs/>
          <w:sz w:val="26"/>
        </w:rPr>
      </w:pPr>
      <w:r w:rsidRPr="002E0CF6">
        <w:rPr>
          <w:rFonts w:eastAsia="MS Gothic" w:cs="Times New Roman"/>
          <w:b/>
          <w:iCs/>
          <w:sz w:val="26"/>
        </w:rPr>
        <w:t>Biden not pushing</w:t>
      </w:r>
      <w:r w:rsidRPr="002E0CF6">
        <w:rPr>
          <w:rFonts w:eastAsia="MS Gothic" w:cs="Times New Roman"/>
          <w:b/>
          <w:i/>
          <w:iCs/>
          <w:sz w:val="26"/>
        </w:rPr>
        <w:t xml:space="preserve"> </w:t>
      </w:r>
      <w:r w:rsidRPr="002E0CF6">
        <w:rPr>
          <w:rFonts w:eastAsia="MS Gothic" w:cs="Times New Roman"/>
          <w:b/>
          <w:iCs/>
          <w:sz w:val="26"/>
        </w:rPr>
        <w:t>the waiver</w:t>
      </w:r>
    </w:p>
    <w:p w14:paraId="6DC8BA77" w14:textId="77777777" w:rsidR="00920B71" w:rsidRPr="002E0CF6" w:rsidRDefault="00920B71" w:rsidP="00920B71">
      <w:pPr>
        <w:rPr>
          <w:rFonts w:eastAsia="Cambria"/>
        </w:rPr>
      </w:pPr>
      <w:r w:rsidRPr="002E0CF6">
        <w:rPr>
          <w:rFonts w:eastAsia="Cambria"/>
          <w:b/>
          <w:bCs/>
        </w:rPr>
        <w:t>Ramachandran, 8-21</w:t>
      </w:r>
      <w:r w:rsidRPr="002E0CF6">
        <w:rPr>
          <w:rFonts w:eastAsia="Cambria"/>
        </w:rPr>
        <w:t xml:space="preserve">, 21, Reshma Ramachandran is a family medicine physician and fellow at the National Clinician Scholars Program at Yale University. She sits on the board of the non-profit organization Universities Allied for Essential Medicines North </w:t>
      </w:r>
      <w:proofErr w:type="gramStart"/>
      <w:r w:rsidRPr="002E0CF6">
        <w:rPr>
          <w:rFonts w:eastAsia="Cambria"/>
        </w:rPr>
        <w:t>America, and</w:t>
      </w:r>
      <w:proofErr w:type="gramEnd"/>
      <w:r w:rsidRPr="002E0CF6">
        <w:rPr>
          <w:rFonts w:eastAsia="Cambria"/>
        </w:rPr>
        <w:t xml:space="preserve"> is a member of the People's Vaccine Alliance and co-host of the Free The Vaccine campaign. Asia Russell is the Executive Director of the non-profit Health GAP, a member of the People's Vaccine Alliance and partner organization of the Free </w:t>
      </w:r>
      <w:proofErr w:type="gramStart"/>
      <w:r w:rsidRPr="002E0CF6">
        <w:rPr>
          <w:rFonts w:eastAsia="Cambria"/>
        </w:rPr>
        <w:t>The</w:t>
      </w:r>
      <w:proofErr w:type="gramEnd"/>
      <w:r w:rsidRPr="002E0CF6">
        <w:rPr>
          <w:rFonts w:eastAsia="Cambria"/>
        </w:rPr>
        <w:t xml:space="preserve"> Vaccine campaign, CNN, Biden's failing global Covid-19 response, https://www.cnn.com/2021/08/21/opinions/biden-global-covid-response-ramachandran-russell/index.html</w:t>
      </w:r>
    </w:p>
    <w:p w14:paraId="48A6486A" w14:textId="77777777" w:rsidR="00920B71" w:rsidRPr="002E0CF6" w:rsidRDefault="00920B71" w:rsidP="00920B71">
      <w:pPr>
        <w:ind w:left="720"/>
        <w:rPr>
          <w:rFonts w:eastAsia="Cambria"/>
          <w:sz w:val="12"/>
        </w:rPr>
      </w:pPr>
      <w:r w:rsidRPr="002E0CF6">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2E0CF6">
        <w:rPr>
          <w:rFonts w:eastAsia="Cambria"/>
          <w:b/>
          <w:bCs/>
          <w:highlight w:val="yellow"/>
          <w:u w:val="single"/>
        </w:rPr>
        <w:t>Despite his promise to support an IP waiver for Covid-19 vaccines, Biden has done</w:t>
      </w:r>
      <w:r w:rsidRPr="002E0CF6">
        <w:rPr>
          <w:rFonts w:eastAsia="Cambria"/>
          <w:b/>
          <w:bCs/>
          <w:u w:val="single"/>
        </w:rPr>
        <w:t xml:space="preserve"> seemingly </w:t>
      </w:r>
      <w:r w:rsidRPr="002E0CF6">
        <w:rPr>
          <w:rFonts w:eastAsia="Cambria"/>
          <w:b/>
          <w:bCs/>
          <w:highlight w:val="yellow"/>
          <w:u w:val="single"/>
        </w:rPr>
        <w:t>little to encourage</w:t>
      </w:r>
      <w:r w:rsidRPr="002E0CF6">
        <w:rPr>
          <w:rFonts w:eastAsia="Cambria"/>
          <w:b/>
          <w:bCs/>
          <w:u w:val="single"/>
        </w:rPr>
        <w:t xml:space="preserve"> his counterparts in </w:t>
      </w:r>
      <w:r w:rsidRPr="002E0CF6">
        <w:rPr>
          <w:rFonts w:eastAsia="Cambria"/>
          <w:b/>
          <w:bCs/>
          <w:highlight w:val="yellow"/>
          <w:u w:val="single"/>
        </w:rPr>
        <w:t>other wealthy nations including the E</w:t>
      </w:r>
      <w:r w:rsidRPr="002E0CF6">
        <w:rPr>
          <w:rFonts w:eastAsia="Cambria"/>
          <w:b/>
          <w:bCs/>
          <w:u w:val="single"/>
        </w:rPr>
        <w:t xml:space="preserve">uropean </w:t>
      </w:r>
      <w:r w:rsidRPr="002E0CF6">
        <w:rPr>
          <w:rFonts w:eastAsia="Cambria"/>
          <w:b/>
          <w:bCs/>
          <w:highlight w:val="yellow"/>
          <w:u w:val="single"/>
        </w:rPr>
        <w:t>U</w:t>
      </w:r>
      <w:r w:rsidRPr="002E0CF6">
        <w:rPr>
          <w:rFonts w:eastAsia="Cambria"/>
          <w:b/>
          <w:bCs/>
          <w:u w:val="single"/>
        </w:rPr>
        <w:t xml:space="preserve">nion </w:t>
      </w:r>
      <w:r w:rsidRPr="002E0CF6">
        <w:rPr>
          <w:rFonts w:eastAsia="Cambria"/>
          <w:b/>
          <w:bCs/>
          <w:highlight w:val="yellow"/>
          <w:u w:val="single"/>
        </w:rPr>
        <w:t>and</w:t>
      </w:r>
      <w:r w:rsidRPr="002E0CF6">
        <w:rPr>
          <w:rFonts w:eastAsia="Cambria"/>
          <w:b/>
          <w:bCs/>
          <w:u w:val="single"/>
        </w:rPr>
        <w:t xml:space="preserve"> </w:t>
      </w:r>
      <w:r w:rsidRPr="002E0CF6">
        <w:rPr>
          <w:rFonts w:eastAsia="Cambria"/>
          <w:b/>
          <w:bCs/>
          <w:highlight w:val="yellow"/>
          <w:u w:val="single"/>
        </w:rPr>
        <w:t>U</w:t>
      </w:r>
      <w:r w:rsidRPr="002E0CF6">
        <w:rPr>
          <w:rFonts w:eastAsia="Cambria"/>
          <w:b/>
          <w:bCs/>
          <w:u w:val="single"/>
        </w:rPr>
        <w:t xml:space="preserve">nited </w:t>
      </w:r>
      <w:r w:rsidRPr="002E0CF6">
        <w:rPr>
          <w:rFonts w:eastAsia="Cambria"/>
          <w:b/>
          <w:bCs/>
          <w:highlight w:val="yellow"/>
          <w:u w:val="single"/>
        </w:rPr>
        <w:t>K</w:t>
      </w:r>
      <w:r w:rsidRPr="002E0CF6">
        <w:rPr>
          <w:rFonts w:eastAsia="Cambria"/>
          <w:b/>
          <w:bCs/>
          <w:u w:val="single"/>
        </w:rPr>
        <w:t xml:space="preserve">ingdom </w:t>
      </w:r>
      <w:r w:rsidRPr="002E0CF6">
        <w:rPr>
          <w:rFonts w:eastAsia="Cambria"/>
          <w:b/>
          <w:bCs/>
          <w:highlight w:val="yellow"/>
          <w:u w:val="single"/>
        </w:rPr>
        <w:t>to do the same</w:t>
      </w:r>
      <w:r w:rsidRPr="002E0CF6">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2E34D49D" w14:textId="77777777" w:rsidR="00920B71" w:rsidRPr="002E0CF6" w:rsidRDefault="00920B71" w:rsidP="00920B71">
      <w:pPr>
        <w:keepNext/>
        <w:keepLines/>
        <w:spacing w:before="40" w:after="0"/>
        <w:outlineLvl w:val="3"/>
        <w:rPr>
          <w:rFonts w:eastAsia="MS Gothic" w:cs="Times New Roman"/>
          <w:b/>
          <w:iCs/>
          <w:sz w:val="26"/>
        </w:rPr>
      </w:pPr>
      <w:r w:rsidRPr="002E0CF6">
        <w:rPr>
          <w:rFonts w:eastAsia="MS Gothic" w:cs="Times New Roman"/>
          <w:b/>
          <w:iCs/>
          <w:sz w:val="26"/>
        </w:rPr>
        <w:t>Biden going weak on IPR burns capital and trades-off with other agenda items</w:t>
      </w:r>
      <w:r>
        <w:rPr>
          <w:rFonts w:eastAsia="MS Gothic" w:cs="Times New Roman"/>
          <w:b/>
          <w:iCs/>
          <w:sz w:val="26"/>
        </w:rPr>
        <w:t>. Arun 21:</w:t>
      </w:r>
    </w:p>
    <w:p w14:paraId="3BCD572A" w14:textId="77777777" w:rsidR="00920B71" w:rsidRPr="002E0CF6" w:rsidRDefault="00920B71" w:rsidP="00920B71">
      <w:pPr>
        <w:rPr>
          <w:rFonts w:eastAsia="Cambria"/>
        </w:rPr>
      </w:pPr>
      <w:r w:rsidRPr="002E0CF6">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4F95AEB6" w14:textId="77777777" w:rsidR="00920B71" w:rsidRPr="002E0CF6" w:rsidRDefault="00920B71" w:rsidP="00920B71">
      <w:pPr>
        <w:ind w:left="720"/>
        <w:rPr>
          <w:rFonts w:eastAsia="Cambria"/>
          <w:b/>
          <w:bCs/>
          <w:u w:val="single"/>
        </w:rPr>
      </w:pPr>
      <w:r w:rsidRPr="002E0CF6">
        <w:rPr>
          <w:rFonts w:eastAsia="Cambria"/>
          <w:sz w:val="12"/>
        </w:rPr>
        <w:t>So</w:t>
      </w:r>
      <w:r w:rsidRPr="00B63FF6">
        <w:rPr>
          <w:sz w:val="12"/>
        </w:rPr>
        <w:t>, what</w:t>
      </w:r>
      <w:r w:rsidRPr="002E0CF6">
        <w:rPr>
          <w:rFonts w:eastAsia="Cambria"/>
          <w:b/>
          <w:bCs/>
          <w:u w:val="single"/>
        </w:rPr>
        <w:t xml:space="preserve"> </w:t>
      </w:r>
      <w:r w:rsidRPr="002E0CF6">
        <w:rPr>
          <w:rFonts w:eastAsia="Cambria"/>
          <w:b/>
          <w:bCs/>
          <w:highlight w:val="yellow"/>
          <w:u w:val="single"/>
        </w:rPr>
        <w:t>can Biden</w:t>
      </w:r>
      <w:r w:rsidRPr="002E0CF6">
        <w:rPr>
          <w:rFonts w:eastAsia="Cambria"/>
          <w:b/>
          <w:bCs/>
          <w:u w:val="single"/>
        </w:rPr>
        <w:t xml:space="preserve"> </w:t>
      </w:r>
      <w:r w:rsidRPr="00B63FF6">
        <w:rPr>
          <w:sz w:val="12"/>
        </w:rPr>
        <w:t xml:space="preserve">do, </w:t>
      </w:r>
      <w:r w:rsidRPr="002E0CF6">
        <w:rPr>
          <w:rFonts w:eastAsia="Cambria"/>
          <w:sz w:val="12"/>
        </w:rPr>
        <w:t xml:space="preserve">to scale up vaccine production? Remove export restrictions. Buy out the intellectual property rights (IPRs) of successful vaccine candidates, </w:t>
      </w:r>
      <w:r w:rsidRPr="00B63FF6">
        <w:rPr>
          <w:rStyle w:val="StyleUnderline"/>
          <w:highlight w:val="yellow"/>
        </w:rPr>
        <w:t>strip vaccine know-how of patents and royalties</w:t>
      </w:r>
      <w:r w:rsidRPr="002E0CF6">
        <w:rPr>
          <w:rFonts w:eastAsia="Cambria"/>
          <w:b/>
          <w:bCs/>
          <w:u w:val="single"/>
        </w:rPr>
        <w:t xml:space="preserve">, </w:t>
      </w:r>
      <w:r w:rsidRPr="00B63FF6">
        <w:rPr>
          <w:sz w:val="12"/>
        </w:rPr>
        <w:t xml:space="preserve">and make it available as a global public good. This is tactically superior to waiving IPR at the World Trade </w:t>
      </w:r>
      <w:proofErr w:type="spellStart"/>
      <w:r w:rsidRPr="00B63FF6">
        <w:rPr>
          <w:sz w:val="12"/>
        </w:rPr>
        <w:t>Organisation</w:t>
      </w:r>
      <w:proofErr w:type="spellEnd"/>
      <w:r w:rsidRPr="00B63FF6">
        <w:rPr>
          <w:sz w:val="12"/>
        </w:rPr>
        <w:t xml:space="preserve"> (WTO) for Biden, as the</w:t>
      </w:r>
      <w:r w:rsidRPr="002E0CF6">
        <w:rPr>
          <w:rFonts w:eastAsia="Cambria"/>
          <w:b/>
          <w:bCs/>
          <w:u w:val="single"/>
        </w:rPr>
        <w:t xml:space="preserve"> </w:t>
      </w:r>
      <w:r w:rsidRPr="002E0CF6">
        <w:rPr>
          <w:rFonts w:eastAsia="Cambria"/>
          <w:b/>
          <w:bCs/>
          <w:highlight w:val="yellow"/>
          <w:u w:val="single"/>
        </w:rPr>
        <w:t xml:space="preserve">Republicans have already started a campaign against such threats to capitalism and Biden needs all the political </w:t>
      </w:r>
      <w:proofErr w:type="gramStart"/>
      <w:r w:rsidRPr="002E0CF6">
        <w:rPr>
          <w:rFonts w:eastAsia="Cambria"/>
          <w:b/>
          <w:bCs/>
          <w:highlight w:val="yellow"/>
          <w:u w:val="single"/>
        </w:rPr>
        <w:t>capital</w:t>
      </w:r>
      <w:proofErr w:type="gramEnd"/>
      <w:r w:rsidRPr="002E0CF6">
        <w:rPr>
          <w:rFonts w:eastAsia="Cambria"/>
          <w:b/>
          <w:bCs/>
          <w:highlight w:val="yellow"/>
          <w:u w:val="single"/>
        </w:rPr>
        <w:t xml:space="preserve"> he has to push his American Jobs Plan through the Senate</w:t>
      </w:r>
      <w:r w:rsidRPr="00B63FF6">
        <w:rPr>
          <w:rFonts w:eastAsia="Cambria"/>
          <w:b/>
          <w:bCs/>
          <w:u w:val="single"/>
        </w:rPr>
        <w:t>.</w:t>
      </w:r>
    </w:p>
    <w:p w14:paraId="3C5C6EC2" w14:textId="77777777" w:rsidR="00920B71" w:rsidRDefault="00920B71" w:rsidP="00920B71">
      <w:pPr>
        <w:pStyle w:val="Heading4"/>
      </w:pPr>
      <w:r w:rsidRPr="00B63FF6">
        <w:t>The infrastructure and budget bills are key to combating climate change and are on the knife’s edge to pass.</w:t>
      </w:r>
    </w:p>
    <w:p w14:paraId="4111DEDF" w14:textId="77777777" w:rsidR="00920B71" w:rsidRPr="00B63FF6" w:rsidRDefault="00920B71" w:rsidP="00920B71">
      <w:proofErr w:type="spellStart"/>
      <w:r>
        <w:rPr>
          <w:rStyle w:val="Style13ptBold"/>
        </w:rPr>
        <w:t>Grandoni</w:t>
      </w:r>
      <w:proofErr w:type="spellEnd"/>
      <w:r>
        <w:rPr>
          <w:rStyle w:val="Style13ptBold"/>
        </w:rPr>
        <w:t xml:space="preserve"> &amp; Dennis 8/11 - </w:t>
      </w:r>
      <w:r>
        <w:t xml:space="preserve">Dino </w:t>
      </w:r>
      <w:proofErr w:type="spellStart"/>
      <w:r>
        <w:t>Grandoni</w:t>
      </w:r>
      <w:proofErr w:type="spellEnd"/>
      <w:r>
        <w:t xml:space="preserve"> and Brady Dennis [Environment reporters], “</w:t>
      </w:r>
      <w:r w:rsidRPr="00B63FF6">
        <w:t>Biden aims for sweeping climate action as infrastructure, budget bills advance</w:t>
      </w:r>
      <w:r>
        <w:t xml:space="preserve">,” </w:t>
      </w:r>
      <w:r>
        <w:rPr>
          <w:i/>
        </w:rPr>
        <w:t>Washington Post</w:t>
      </w:r>
      <w:r>
        <w:t xml:space="preserve"> (Web). 8/11/21. Accessed 9/15/21. &lt;</w:t>
      </w:r>
      <w:r w:rsidRPr="00B63FF6">
        <w:t>https://www.washingtonpost.com/climate-environment/2021/08/10/biden-climate-congress/</w:t>
      </w:r>
      <w:r>
        <w:t>&gt; AT</w:t>
      </w:r>
    </w:p>
    <w:p w14:paraId="659FD50B" w14:textId="77777777" w:rsidR="00920B71" w:rsidRDefault="00920B71" w:rsidP="00920B71">
      <w:pPr>
        <w:ind w:left="720"/>
        <w:rPr>
          <w:sz w:val="12"/>
        </w:rPr>
      </w:pPr>
      <w:r>
        <w:t xml:space="preserve"> </w:t>
      </w:r>
      <w:r w:rsidRPr="00B63FF6">
        <w:rPr>
          <w:rStyle w:val="StyleUnderline"/>
          <w:highlight w:val="yellow"/>
        </w:rPr>
        <w:t>The</w:t>
      </w:r>
      <w:r w:rsidRPr="00B63FF6">
        <w:rPr>
          <w:sz w:val="12"/>
        </w:rPr>
        <w:t xml:space="preserve"> Senate approved on Tuesday a sweeping bipartisan $1.2 trillion </w:t>
      </w:r>
      <w:r w:rsidRPr="00B63FF6">
        <w:rPr>
          <w:rStyle w:val="StyleUnderline"/>
          <w:highlight w:val="yellow"/>
        </w:rPr>
        <w:t>infrastructure bill</w:t>
      </w:r>
      <w:r w:rsidRPr="00B63FF6">
        <w:rPr>
          <w:sz w:val="12"/>
        </w:rPr>
        <w:t xml:space="preserve"> with funding for many public works meant to cut climate-warning emissions. A day later</w:t>
      </w:r>
      <w:r w:rsidRPr="00B63FF6">
        <w:rPr>
          <w:rStyle w:val="StyleUnderline"/>
          <w:highlight w:val="yellow"/>
        </w:rPr>
        <w:t>,</w:t>
      </w:r>
      <w:r w:rsidRPr="00B63FF6">
        <w:rPr>
          <w:sz w:val="12"/>
        </w:rPr>
        <w:t xml:space="preserve"> Democrats in the chamber took a major step to adopt an even bigger, $3.5 trillion </w:t>
      </w:r>
      <w:r w:rsidRPr="00B63FF6">
        <w:rPr>
          <w:rStyle w:val="StyleUnderline"/>
          <w:highlight w:val="yellow"/>
        </w:rPr>
        <w:t>budget bill</w:t>
      </w:r>
      <w:r w:rsidRPr="00B63FF6">
        <w:rPr>
          <w:sz w:val="12"/>
        </w:rPr>
        <w:t xml:space="preserve"> supporting yet more programs for cleaning up power plants and cars.¶ Each, </w:t>
      </w:r>
      <w:r w:rsidRPr="00B63FF6">
        <w:rPr>
          <w:rStyle w:val="StyleUnderline"/>
          <w:highlight w:val="yellow"/>
        </w:rPr>
        <w:t>if passed, would invest billions</w:t>
      </w:r>
      <w:r w:rsidRPr="00B63FF6">
        <w:rPr>
          <w:sz w:val="12"/>
        </w:rPr>
        <w:t xml:space="preserve"> of dollars </w:t>
      </w:r>
      <w:r w:rsidRPr="00B63FF6">
        <w:rPr>
          <w:rStyle w:val="StyleUnderline"/>
          <w:highlight w:val="yellow"/>
        </w:rPr>
        <w:t>in the</w:t>
      </w:r>
      <w:r w:rsidRPr="00B63FF6">
        <w:rPr>
          <w:sz w:val="12"/>
        </w:rPr>
        <w:t xml:space="preserve"> sort of </w:t>
      </w:r>
      <w:r w:rsidRPr="00B63FF6">
        <w:rPr>
          <w:rStyle w:val="StyleUnderline"/>
          <w:highlight w:val="yellow"/>
        </w:rPr>
        <w:t>clean energy transition the U</w:t>
      </w:r>
      <w:r w:rsidRPr="00B63FF6">
        <w:rPr>
          <w:sz w:val="12"/>
        </w:rPr>
        <w:t xml:space="preserve">nited </w:t>
      </w:r>
      <w:r w:rsidRPr="00B63FF6">
        <w:rPr>
          <w:rStyle w:val="StyleUnderline"/>
          <w:highlight w:val="yellow"/>
        </w:rPr>
        <w:t>S</w:t>
      </w:r>
      <w:r w:rsidRPr="00B63FF6">
        <w:rPr>
          <w:sz w:val="12"/>
        </w:rPr>
        <w:t xml:space="preserve">tates </w:t>
      </w:r>
      <w:r w:rsidRPr="00B63FF6">
        <w:rPr>
          <w:rStyle w:val="StyleUnderline"/>
          <w:highlight w:val="yellow"/>
        </w:rPr>
        <w:t>must make to have any chance</w:t>
      </w:r>
      <w:r w:rsidRPr="00B63FF6">
        <w:rPr>
          <w:sz w:val="12"/>
        </w:rPr>
        <w:t xml:space="preserve"> of hitting the goal set by President Biden </w:t>
      </w:r>
      <w:r w:rsidRPr="00B63FF6">
        <w:rPr>
          <w:rStyle w:val="StyleUnderline"/>
          <w:highlight w:val="yellow"/>
        </w:rPr>
        <w:t>to cut</w:t>
      </w:r>
      <w:r w:rsidRPr="00B63FF6">
        <w:rPr>
          <w:sz w:val="12"/>
        </w:rPr>
        <w:t xml:space="preserve"> the nation’s </w:t>
      </w:r>
      <w:r w:rsidRPr="00B63FF6">
        <w:rPr>
          <w:rStyle w:val="StyleUnderline"/>
          <w:highlight w:val="yellow"/>
        </w:rPr>
        <w:t>emissions by</w:t>
      </w:r>
      <w:r w:rsidRPr="00B63FF6">
        <w:rPr>
          <w:sz w:val="12"/>
        </w:rPr>
        <w:t xml:space="preserve"> at least </w:t>
      </w:r>
      <w:r w:rsidRPr="00B63FF6">
        <w:rPr>
          <w:rStyle w:val="StyleUnderline"/>
          <w:highlight w:val="yellow"/>
        </w:rPr>
        <w:t>50 percent by the end of this decade.</w:t>
      </w:r>
      <w:r w:rsidRPr="00B63FF6">
        <w:rPr>
          <w:sz w:val="12"/>
        </w:rPr>
        <w:t xml:space="preserve">¶ “This was one of the most significant legislative days we’ve had in a long time here,” Senate Majority Leader Charles E. Schumer (D-N.Y.) told reporters Wednesday.¶ But </w:t>
      </w:r>
      <w:r w:rsidRPr="00B63FF6">
        <w:rPr>
          <w:rStyle w:val="StyleUnderline"/>
          <w:highlight w:val="yellow"/>
        </w:rPr>
        <w:t>both bills face a</w:t>
      </w:r>
      <w:r w:rsidRPr="00B63FF6">
        <w:rPr>
          <w:sz w:val="12"/>
        </w:rPr>
        <w:t xml:space="preserve"> potentially </w:t>
      </w:r>
      <w:r w:rsidRPr="00B63FF6">
        <w:rPr>
          <w:rStyle w:val="StyleUnderline"/>
          <w:highlight w:val="yellow"/>
        </w:rPr>
        <w:t>bumpy road</w:t>
      </w:r>
      <w:r w:rsidRPr="00B63FF6">
        <w:rPr>
          <w:sz w:val="12"/>
        </w:rPr>
        <w:t xml:space="preserve"> ahead. </w:t>
      </w:r>
      <w:r w:rsidRPr="00B63FF6">
        <w:rPr>
          <w:rStyle w:val="StyleUnderline"/>
          <w:highlight w:val="yellow"/>
        </w:rPr>
        <w:t>Democrats still need to draft</w:t>
      </w:r>
      <w:r w:rsidRPr="00B63FF6">
        <w:rPr>
          <w:sz w:val="12"/>
        </w:rPr>
        <w:t xml:space="preserve"> in committees the details of their massive </w:t>
      </w:r>
      <w:r w:rsidRPr="00B63FF6">
        <w:rPr>
          <w:rStyle w:val="StyleUnderline"/>
          <w:highlight w:val="yellow"/>
        </w:rPr>
        <w:t>budget reconciliation</w:t>
      </w:r>
      <w:r w:rsidRPr="00B63FF6">
        <w:rPr>
          <w:sz w:val="12"/>
        </w:rPr>
        <w:t xml:space="preserve"> package over the coming weeks, </w:t>
      </w:r>
      <w:r w:rsidRPr="00B63FF6">
        <w:rPr>
          <w:rStyle w:val="StyleUnderline"/>
          <w:highlight w:val="yellow"/>
        </w:rPr>
        <w:t>with not a single vote to spare in the 50-50 split Senate</w:t>
      </w:r>
      <w:r w:rsidRPr="00B63FF6">
        <w:rPr>
          <w:sz w:val="12"/>
        </w:rPr>
        <w:t xml:space="preserve">. </w:t>
      </w:r>
      <w:r w:rsidRPr="00B63FF6">
        <w:rPr>
          <w:rStyle w:val="StyleUnderline"/>
          <w:highlight w:val="yellow"/>
        </w:rPr>
        <w:t>The</w:t>
      </w:r>
      <w:r w:rsidRPr="00B63FF6">
        <w:rPr>
          <w:sz w:val="12"/>
        </w:rPr>
        <w:t xml:space="preserve"> bipartisan </w:t>
      </w:r>
      <w:r w:rsidRPr="00B63FF6">
        <w:rPr>
          <w:rStyle w:val="StyleUnderline"/>
          <w:highlight w:val="yellow"/>
        </w:rPr>
        <w:t>public-works bill</w:t>
      </w:r>
      <w:r w:rsidRPr="00B63FF6">
        <w:rPr>
          <w:sz w:val="12"/>
        </w:rPr>
        <w:t xml:space="preserve">, meanwhile, </w:t>
      </w:r>
      <w:r w:rsidRPr="00B63FF6">
        <w:rPr>
          <w:rStyle w:val="StyleUnderline"/>
          <w:highlight w:val="yellow"/>
        </w:rPr>
        <w:t>still needs approval from the House</w:t>
      </w:r>
      <w:r w:rsidRPr="00B63FF6">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B63FF6">
        <w:rPr>
          <w:rStyle w:val="StyleUnderline"/>
          <w:highlight w:val="yellow"/>
        </w:rPr>
        <w:t>Scientists</w:t>
      </w:r>
      <w:r w:rsidRPr="00B63FF6">
        <w:rPr>
          <w:sz w:val="12"/>
        </w:rPr>
        <w:t xml:space="preserve"> assembled by the United Nations </w:t>
      </w:r>
      <w:r w:rsidRPr="00B63FF6">
        <w:rPr>
          <w:rStyle w:val="StyleUnderline"/>
          <w:highlight w:val="yellow"/>
        </w:rPr>
        <w:t>made clear in a landmark report</w:t>
      </w:r>
      <w:r w:rsidRPr="00B63FF6">
        <w:rPr>
          <w:sz w:val="12"/>
        </w:rPr>
        <w:t xml:space="preserve"> Monday </w:t>
      </w:r>
      <w:r w:rsidRPr="00B63FF6">
        <w:rPr>
          <w:rStyle w:val="StyleUnderline"/>
          <w:highlight w:val="yellow"/>
        </w:rPr>
        <w:t>that time is running out for</w:t>
      </w:r>
      <w:r w:rsidRPr="00B63FF6">
        <w:rPr>
          <w:sz w:val="12"/>
        </w:rPr>
        <w:t xml:space="preserve"> the world to make </w:t>
      </w:r>
      <w:r w:rsidRPr="00B63FF6">
        <w:rPr>
          <w:rStyle w:val="StyleUnderline"/>
          <w:highlight w:val="yellow"/>
        </w:rPr>
        <w:t>immediate and dramatic cuts to emissions</w:t>
      </w:r>
      <w:r w:rsidRPr="00B63FF6">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3FBD0480" w14:textId="77777777" w:rsidR="00920B71" w:rsidRPr="00B63FF6" w:rsidRDefault="00920B71" w:rsidP="00920B71">
      <w:pPr>
        <w:keepNext/>
        <w:keepLines/>
        <w:spacing w:before="40" w:after="0"/>
        <w:outlineLvl w:val="3"/>
        <w:rPr>
          <w:rFonts w:eastAsia="Times New Roman"/>
          <w:b/>
          <w:iCs/>
          <w:sz w:val="28"/>
          <w:szCs w:val="28"/>
        </w:rPr>
      </w:pPr>
      <w:r w:rsidRPr="00B63FF6">
        <w:rPr>
          <w:rFonts w:eastAsia="Times New Roman"/>
          <w:b/>
          <w:iCs/>
          <w:sz w:val="28"/>
          <w:szCs w:val="28"/>
        </w:rPr>
        <w:t xml:space="preserve">Warming is linear—every decrease in rising temperatures radically mitigates the risk of existential climate change. </w:t>
      </w:r>
    </w:p>
    <w:p w14:paraId="516285DB" w14:textId="77777777" w:rsidR="00920B71" w:rsidRPr="00B63FF6" w:rsidRDefault="00920B71" w:rsidP="00920B71">
      <w:pPr>
        <w:rPr>
          <w:rFonts w:eastAsia="Calibri"/>
          <w:sz w:val="28"/>
        </w:rPr>
      </w:pPr>
      <w:r w:rsidRPr="00B63FF6">
        <w:rPr>
          <w:rFonts w:eastAsia="Cambria"/>
          <w:b/>
          <w:bCs/>
          <w:sz w:val="28"/>
          <w:szCs w:val="28"/>
        </w:rPr>
        <w:t xml:space="preserve">Xu and Ramanathan 17, </w:t>
      </w:r>
      <w:proofErr w:type="spellStart"/>
      <w:r w:rsidRPr="00B63FF6">
        <w:rPr>
          <w:rFonts w:eastAsia="Calibri"/>
          <w:sz w:val="16"/>
          <w:szCs w:val="16"/>
        </w:rPr>
        <w:t>Yangyang</w:t>
      </w:r>
      <w:proofErr w:type="spellEnd"/>
      <w:r w:rsidRPr="00B63FF6">
        <w:rPr>
          <w:rFonts w:eastAsia="Calibri"/>
          <w:sz w:val="16"/>
          <w:szCs w:val="16"/>
        </w:rPr>
        <w:t xml:space="preserve"> </w:t>
      </w:r>
      <w:r w:rsidRPr="00B63FF6">
        <w:rPr>
          <w:rFonts w:eastAsia="Cambria"/>
          <w:sz w:val="16"/>
          <w:szCs w:val="16"/>
        </w:rPr>
        <w:t>Xu</w:t>
      </w:r>
      <w:r w:rsidRPr="00B63FF6">
        <w:rPr>
          <w:rFonts w:eastAsia="Calibri"/>
          <w:sz w:val="16"/>
          <w:szCs w:val="16"/>
        </w:rPr>
        <w:t xml:space="preserve">, Assistant Professor of Atmospheric Sciences at Texas A&amp;M University; and </w:t>
      </w:r>
      <w:proofErr w:type="spellStart"/>
      <w:r w:rsidRPr="00B63FF6">
        <w:rPr>
          <w:rFonts w:eastAsia="Calibri"/>
          <w:sz w:val="16"/>
          <w:szCs w:val="16"/>
        </w:rPr>
        <w:t>Veerabhadran</w:t>
      </w:r>
      <w:proofErr w:type="spellEnd"/>
      <w:r w:rsidRPr="00B63FF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BB5F6DA" w14:textId="77777777" w:rsidR="00920B71" w:rsidRPr="00B63FF6" w:rsidRDefault="00920B71" w:rsidP="00920B71">
      <w:pPr>
        <w:ind w:left="720"/>
        <w:rPr>
          <w:rFonts w:eastAsia="Cambria"/>
          <w:sz w:val="12"/>
        </w:rPr>
      </w:pPr>
      <w:r w:rsidRPr="00B63FF6">
        <w:rPr>
          <w:rFonts w:eastAsia="Cambria"/>
          <w:sz w:val="12"/>
        </w:rPr>
        <w:t xml:space="preserve">We are proposing the following extension to the DAI risk categorization: warming greater than 1.5 °C as “dangerous”; warming greater than 3 °C as “catastrophic?”; and warming in excess of 5 °C as “unknown??,” with the understanding that </w:t>
      </w:r>
      <w:r w:rsidRPr="00B63FF6">
        <w:rPr>
          <w:rFonts w:eastAsia="Cambria"/>
          <w:u w:val="single"/>
        </w:rPr>
        <w:t xml:space="preserve">changes of this magnitude, not experienced in the last 20+ million years, pose existential threats to </w:t>
      </w:r>
      <w:proofErr w:type="gramStart"/>
      <w:r w:rsidRPr="00B63FF6">
        <w:rPr>
          <w:rFonts w:eastAsia="Cambria"/>
          <w:u w:val="single"/>
        </w:rPr>
        <w:t>a majority of</w:t>
      </w:r>
      <w:proofErr w:type="gramEnd"/>
      <w:r w:rsidRPr="00B63FF6">
        <w:rPr>
          <w:rFonts w:eastAsia="Cambria"/>
          <w:u w:val="single"/>
        </w:rPr>
        <w:t xml:space="preserve"> the population</w:t>
      </w:r>
      <w:r w:rsidRPr="00B63FF6">
        <w:rPr>
          <w:rFonts w:eastAsia="Cambria"/>
          <w:sz w:val="12"/>
        </w:rPr>
        <w:t xml:space="preserve">. The question mark denotes the subjective nature of our deduction and the fact that </w:t>
      </w:r>
      <w:r w:rsidRPr="00B63FF6">
        <w:rPr>
          <w:rFonts w:eastAsia="Cambria"/>
          <w:highlight w:val="yellow"/>
          <w:u w:val="single"/>
        </w:rPr>
        <w:t>catastrophe can strike at</w:t>
      </w:r>
      <w:r w:rsidRPr="00B63FF6">
        <w:rPr>
          <w:rFonts w:eastAsia="Cambria"/>
          <w:u w:val="single"/>
        </w:rPr>
        <w:t xml:space="preserve"> even </w:t>
      </w:r>
      <w:r w:rsidRPr="00B63FF6">
        <w:rPr>
          <w:rFonts w:eastAsia="Cambria"/>
          <w:highlight w:val="yellow"/>
          <w:u w:val="single"/>
        </w:rPr>
        <w:t>lower</w:t>
      </w:r>
      <w:r w:rsidRPr="00B63FF6">
        <w:rPr>
          <w:rFonts w:eastAsia="Cambria"/>
          <w:u w:val="single"/>
        </w:rPr>
        <w:t xml:space="preserve"> warming </w:t>
      </w:r>
      <w:r w:rsidRPr="00B63FF6">
        <w:rPr>
          <w:rFonts w:eastAsia="Cambria"/>
          <w:highlight w:val="yellow"/>
          <w:u w:val="single"/>
        </w:rPr>
        <w:t>levels</w:t>
      </w:r>
      <w:r w:rsidRPr="00B63FF6">
        <w:rPr>
          <w:rFonts w:eastAsia="Cambria"/>
          <w:u w:val="single"/>
        </w:rPr>
        <w:t>.</w:t>
      </w:r>
      <w:r w:rsidRPr="00B63FF6">
        <w:rPr>
          <w:rFonts w:eastAsia="Cambria"/>
          <w:sz w:val="12"/>
        </w:rPr>
        <w:t xml:space="preserve"> The justifications for the proposed extension to risk categorization are given below. From the IPCC </w:t>
      </w:r>
      <w:proofErr w:type="gramStart"/>
      <w:r w:rsidRPr="00B63FF6">
        <w:rPr>
          <w:rFonts w:eastAsia="Cambria"/>
          <w:sz w:val="12"/>
        </w:rPr>
        <w:t>burning embers</w:t>
      </w:r>
      <w:proofErr w:type="gramEnd"/>
      <w:r w:rsidRPr="00B63FF6">
        <w:rPr>
          <w:rFonts w:eastAsia="Cambria"/>
          <w:sz w:val="12"/>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B63FF6">
        <w:rPr>
          <w:rFonts w:eastAsia="Cambria"/>
          <w:u w:val="single"/>
        </w:rPr>
        <w:t>Several studies</w:t>
      </w:r>
      <w:r w:rsidRPr="00B63FF6">
        <w:rPr>
          <w:rFonts w:eastAsia="Cambria"/>
          <w:sz w:val="12"/>
        </w:rPr>
        <w:t xml:space="preserve"> (48, 49) </w:t>
      </w:r>
      <w:r w:rsidRPr="00B63FF6">
        <w:rPr>
          <w:rFonts w:eastAsia="Cambria"/>
          <w:u w:val="single"/>
        </w:rPr>
        <w:t xml:space="preserve">have concluded that </w:t>
      </w:r>
      <w:r w:rsidRPr="00B63FF6">
        <w:rPr>
          <w:rFonts w:eastAsia="Cambria"/>
          <w:highlight w:val="yellow"/>
          <w:u w:val="single"/>
        </w:rPr>
        <w:t>3 to 5 °</w:t>
      </w:r>
      <w:r w:rsidRPr="00B63FF6">
        <w:rPr>
          <w:rFonts w:eastAsia="Cambria"/>
          <w:u w:val="single"/>
        </w:rPr>
        <w:t xml:space="preserve">C global warming </w:t>
      </w:r>
      <w:r w:rsidRPr="00B63FF6">
        <w:rPr>
          <w:rFonts w:eastAsia="Cambria"/>
          <w:highlight w:val="yellow"/>
          <w:u w:val="single"/>
        </w:rPr>
        <w:t>is</w:t>
      </w:r>
      <w:r w:rsidRPr="00B63FF6">
        <w:rPr>
          <w:rFonts w:eastAsia="Cambria"/>
          <w:u w:val="single"/>
        </w:rPr>
        <w:t xml:space="preserve"> likely to be </w:t>
      </w:r>
      <w:r w:rsidRPr="00B63FF6">
        <w:rPr>
          <w:rFonts w:eastAsia="Cambria"/>
          <w:highlight w:val="yellow"/>
          <w:u w:val="single"/>
        </w:rPr>
        <w:t>the threshold for tipping points</w:t>
      </w:r>
      <w:r w:rsidRPr="00B63FF6">
        <w:rPr>
          <w:rFonts w:eastAsia="Cambria"/>
          <w:u w:val="single"/>
        </w:rPr>
        <w:t xml:space="preserve"> such as the collapse of the western Antarctic ice sheet, shutdown of </w:t>
      </w:r>
      <w:proofErr w:type="gramStart"/>
      <w:r w:rsidRPr="00B63FF6">
        <w:rPr>
          <w:rFonts w:eastAsia="Cambria"/>
          <w:u w:val="single"/>
        </w:rPr>
        <w:t>deep water</w:t>
      </w:r>
      <w:proofErr w:type="gramEnd"/>
      <w:r w:rsidRPr="00B63FF6">
        <w:rPr>
          <w:rFonts w:eastAsia="Cambria"/>
          <w:u w:val="single"/>
        </w:rPr>
        <w:t xml:space="preserve"> circulation in the North Atlantic, dieback of Amazon rainforests as well as boreal forests, and collapse of the West African monsoon, among others.</w:t>
      </w:r>
      <w:r w:rsidRPr="00B63FF6">
        <w:rPr>
          <w:rFonts w:eastAsia="Cambria"/>
          <w:sz w:val="12"/>
        </w:rPr>
        <w:t xml:space="preserve"> While </w:t>
      </w:r>
      <w:r w:rsidRPr="00B63FF6">
        <w:rPr>
          <w:rFonts w:eastAsia="Cambria"/>
          <w:u w:val="single"/>
        </w:rPr>
        <w:t xml:space="preserve">natural scientists refer to these </w:t>
      </w:r>
      <w:r w:rsidRPr="00B63FF6">
        <w:rPr>
          <w:rFonts w:eastAsia="Cambria"/>
          <w:highlight w:val="yellow"/>
          <w:u w:val="single"/>
        </w:rPr>
        <w:t xml:space="preserve">as </w:t>
      </w:r>
      <w:r w:rsidRPr="00B63FF6">
        <w:rPr>
          <w:rFonts w:eastAsia="Cambria"/>
          <w:u w:val="single"/>
        </w:rPr>
        <w:t xml:space="preserve">abrupt and </w:t>
      </w:r>
      <w:r w:rsidRPr="00B63FF6">
        <w:rPr>
          <w:rFonts w:eastAsia="Cambria"/>
          <w:highlight w:val="yellow"/>
          <w:u w:val="single"/>
        </w:rPr>
        <w:t>irreversible climate changes</w:t>
      </w:r>
      <w:r w:rsidRPr="00B63FF6">
        <w:rPr>
          <w:rFonts w:eastAsia="Cambria"/>
          <w:sz w:val="12"/>
        </w:rPr>
        <w:t xml:space="preserve">, economists refer to them as </w:t>
      </w:r>
      <w:r w:rsidRPr="00B63FF6">
        <w:rPr>
          <w:rFonts w:eastAsia="Cambria"/>
          <w:u w:val="single"/>
        </w:rPr>
        <w:t>catastrophic events</w:t>
      </w:r>
      <w:r w:rsidRPr="00B63FF6">
        <w:rPr>
          <w:rFonts w:eastAsia="Cambria"/>
          <w:sz w:val="12"/>
        </w:rPr>
        <w:t xml:space="preserve"> (49). </w:t>
      </w:r>
      <w:r w:rsidRPr="00B63FF6">
        <w:rPr>
          <w:rFonts w:eastAsia="Cambria"/>
          <w:u w:val="single"/>
        </w:rPr>
        <w:t xml:space="preserve">Warming of such magnitudes </w:t>
      </w:r>
      <w:r w:rsidRPr="00B63FF6">
        <w:rPr>
          <w:rFonts w:eastAsia="Cambria"/>
          <w:sz w:val="12"/>
        </w:rPr>
        <w:t>also</w:t>
      </w:r>
      <w:r w:rsidRPr="00B63FF6">
        <w:rPr>
          <w:rFonts w:eastAsia="Cambria"/>
          <w:u w:val="single"/>
        </w:rPr>
        <w:t xml:space="preserve"> has catastrophic human health effects</w:t>
      </w:r>
      <w:r w:rsidRPr="00B63FF6">
        <w:rPr>
          <w:rFonts w:eastAsia="Cambria"/>
          <w:sz w:val="1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B63FF6">
        <w:rPr>
          <w:rFonts w:eastAsia="Cambria"/>
          <w:highlight w:val="yellow"/>
          <w:u w:val="single"/>
        </w:rPr>
        <w:t>Human beings are extremely sensitive to heat</w:t>
      </w:r>
      <w:r w:rsidRPr="00B63FF6">
        <w:rPr>
          <w:rFonts w:eastAsia="Cambria"/>
          <w:u w:val="single"/>
        </w:rPr>
        <w:t xml:space="preserve"> stress</w:t>
      </w:r>
      <w:r w:rsidRPr="00B63FF6">
        <w:rPr>
          <w:rFonts w:eastAsia="Cambria"/>
          <w:sz w:val="12"/>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B63FF6">
        <w:rPr>
          <w:rFonts w:eastAsia="Cambria"/>
          <w:u w:val="single"/>
        </w:rPr>
        <w:t xml:space="preserve">a </w:t>
      </w:r>
      <w:r w:rsidRPr="00B63FF6">
        <w:rPr>
          <w:rFonts w:eastAsia="Cambria"/>
          <w:highlight w:val="yellow"/>
          <w:u w:val="single"/>
        </w:rPr>
        <w:t>2 °</w:t>
      </w:r>
      <w:r w:rsidRPr="00B63FF6">
        <w:rPr>
          <w:rFonts w:eastAsia="Cambria"/>
          <w:u w:val="single"/>
        </w:rPr>
        <w:t xml:space="preserve">C warming </w:t>
      </w:r>
      <w:r w:rsidRPr="00B63FF6">
        <w:rPr>
          <w:rFonts w:eastAsia="Cambria"/>
          <w:highlight w:val="yellow"/>
          <w:u w:val="single"/>
        </w:rPr>
        <w:t>would double</w:t>
      </w:r>
      <w:r w:rsidRPr="00B63FF6">
        <w:rPr>
          <w:rFonts w:eastAsia="Cambria"/>
          <w:u w:val="single"/>
        </w:rPr>
        <w:t xml:space="preserve"> the land area subject to </w:t>
      </w:r>
      <w:r w:rsidRPr="00B63FF6">
        <w:rPr>
          <w:rFonts w:eastAsia="Cambria"/>
          <w:highlight w:val="yellow"/>
          <w:u w:val="single"/>
        </w:rPr>
        <w:t>deadly heat</w:t>
      </w:r>
      <w:r w:rsidRPr="00B63FF6">
        <w:rPr>
          <w:rFonts w:eastAsia="Cambria"/>
          <w:u w:val="single"/>
        </w:rPr>
        <w:t xml:space="preserve"> and expose 48% of the population. A </w:t>
      </w:r>
      <w:r w:rsidRPr="00B63FF6">
        <w:rPr>
          <w:rFonts w:eastAsia="Cambria"/>
          <w:highlight w:val="yellow"/>
          <w:u w:val="single"/>
        </w:rPr>
        <w:t>4 °</w:t>
      </w:r>
      <w:r w:rsidRPr="00B63FF6">
        <w:rPr>
          <w:rFonts w:eastAsia="Cambria"/>
          <w:u w:val="single"/>
        </w:rPr>
        <w:t xml:space="preserve">C warming by 2100 </w:t>
      </w:r>
      <w:r w:rsidRPr="00B63FF6">
        <w:rPr>
          <w:rFonts w:eastAsia="Cambria"/>
          <w:highlight w:val="yellow"/>
          <w:u w:val="single"/>
        </w:rPr>
        <w:t>would subject</w:t>
      </w:r>
      <w:r w:rsidRPr="00B63FF6">
        <w:rPr>
          <w:rFonts w:eastAsia="Cambria"/>
          <w:u w:val="single"/>
        </w:rPr>
        <w:t xml:space="preserve"> </w:t>
      </w:r>
      <w:r w:rsidRPr="00B63FF6">
        <w:rPr>
          <w:rFonts w:eastAsia="Cambria"/>
          <w:sz w:val="12"/>
        </w:rPr>
        <w:t xml:space="preserve">47% of the land area and almost </w:t>
      </w:r>
      <w:r w:rsidRPr="00B63FF6">
        <w:rPr>
          <w:rFonts w:eastAsia="Cambria"/>
          <w:highlight w:val="yellow"/>
          <w:u w:val="single"/>
        </w:rPr>
        <w:t>74% of the</w:t>
      </w:r>
      <w:r w:rsidRPr="00B63FF6">
        <w:rPr>
          <w:rFonts w:eastAsia="Cambria"/>
          <w:u w:val="single"/>
        </w:rPr>
        <w:t xml:space="preserve"> world </w:t>
      </w:r>
      <w:r w:rsidRPr="00B63FF6">
        <w:rPr>
          <w:rFonts w:eastAsia="Cambria"/>
          <w:highlight w:val="yellow"/>
          <w:u w:val="single"/>
        </w:rPr>
        <w:t>population</w:t>
      </w:r>
      <w:r w:rsidRPr="00B63FF6">
        <w:rPr>
          <w:rFonts w:eastAsia="Cambria"/>
          <w:u w:val="single"/>
        </w:rPr>
        <w:t xml:space="preserve"> to deadly heat, </w:t>
      </w:r>
      <w:r w:rsidRPr="00B63FF6">
        <w:rPr>
          <w:rFonts w:eastAsia="Cambria"/>
          <w:highlight w:val="yellow"/>
          <w:u w:val="single"/>
        </w:rPr>
        <w:t>which could pose existential risks</w:t>
      </w:r>
      <w:r w:rsidRPr="00B63FF6">
        <w:rPr>
          <w:rFonts w:eastAsia="Cambria"/>
          <w:u w:val="single"/>
        </w:rPr>
        <w:t xml:space="preserve"> to humans and mammals</w:t>
      </w:r>
      <w:r w:rsidRPr="00B63FF6">
        <w:rPr>
          <w:rFonts w:eastAsia="Cambria"/>
          <w:sz w:val="12"/>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B63FF6">
        <w:rPr>
          <w:rFonts w:eastAsia="Cambria"/>
          <w:u w:val="single"/>
        </w:rPr>
        <w:t>several hundred million people would be subject to famine with warming in excess of 4 °C</w:t>
      </w:r>
      <w:r w:rsidRPr="00B63FF6">
        <w:rPr>
          <w:rFonts w:eastAsia="Cambria"/>
          <w:sz w:val="12"/>
        </w:rPr>
        <w:t xml:space="preserve"> (54). However, </w:t>
      </w:r>
      <w:r w:rsidRPr="00B63FF6">
        <w:rPr>
          <w:rFonts w:eastAsia="Cambria"/>
          <w:u w:val="single"/>
        </w:rPr>
        <w:t xml:space="preserve">there has essentially been no discussion on warming beyond </w:t>
      </w:r>
      <w:r w:rsidRPr="00B63FF6">
        <w:rPr>
          <w:rFonts w:eastAsia="Cambria"/>
          <w:highlight w:val="yellow"/>
          <w:u w:val="single"/>
        </w:rPr>
        <w:t>5 °</w:t>
      </w:r>
      <w:r w:rsidRPr="00B63FF6">
        <w:rPr>
          <w:rFonts w:eastAsia="Cambria"/>
          <w:u w:val="single"/>
        </w:rPr>
        <w:t>C</w:t>
      </w:r>
      <w:r w:rsidRPr="00B63FF6">
        <w:rPr>
          <w:rFonts w:eastAsia="Cambria"/>
          <w:sz w:val="12"/>
        </w:rPr>
        <w:t xml:space="preserve">. Climate change-induced species extinction is one major concern with warming of such large magnitudes (&gt;5 °C). The current rate of loss of species is </w:t>
      </w:r>
      <w:r w:rsidRPr="00B63FF6">
        <w:rPr>
          <w:rFonts w:ascii="Cambria Math" w:eastAsia="Cambria" w:hAnsi="Cambria Math" w:cs="Cambria Math"/>
          <w:sz w:val="12"/>
        </w:rPr>
        <w:t>∼</w:t>
      </w:r>
      <w:r w:rsidRPr="00B63FF6">
        <w:rPr>
          <w:rFonts w:eastAsia="Cambria"/>
          <w:sz w:val="12"/>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B63FF6">
        <w:rPr>
          <w:rFonts w:eastAsia="Cambria"/>
          <w:highlight w:val="yellow"/>
          <w:u w:val="single"/>
        </w:rPr>
        <w:t>can act as a major force multiplier and expose</w:t>
      </w:r>
      <w:r w:rsidRPr="00B63FF6">
        <w:rPr>
          <w:rFonts w:eastAsia="Cambria"/>
          <w:u w:val="single"/>
        </w:rPr>
        <w:t xml:space="preserve"> as much as </w:t>
      </w:r>
      <w:r w:rsidRPr="00B63FF6">
        <w:rPr>
          <w:rFonts w:eastAsia="Cambria"/>
          <w:highlight w:val="yellow"/>
          <w:u w:val="single"/>
        </w:rPr>
        <w:t>90% of species</w:t>
      </w:r>
      <w:r w:rsidRPr="00B63FF6">
        <w:rPr>
          <w:rFonts w:eastAsia="Cambria"/>
          <w:u w:val="single"/>
        </w:rPr>
        <w:t xml:space="preserve"> to the dangers of extinction</w:t>
      </w:r>
      <w:r w:rsidRPr="00B63FF6">
        <w:rPr>
          <w:rFonts w:eastAsia="Cambria"/>
          <w:sz w:val="12"/>
        </w:rPr>
        <w:t xml:space="preserve"> (57). </w:t>
      </w:r>
      <w:r w:rsidRPr="00B63FF6">
        <w:rPr>
          <w:rFonts w:eastAsia="Cambria"/>
          <w:highlight w:val="yellow"/>
          <w:u w:val="single"/>
        </w:rPr>
        <w:t>The</w:t>
      </w:r>
      <w:r w:rsidRPr="00B63FF6">
        <w:rPr>
          <w:rFonts w:eastAsia="Cambria"/>
          <w:u w:val="single"/>
        </w:rPr>
        <w:t xml:space="preserve"> bodily </w:t>
      </w:r>
      <w:r w:rsidRPr="00B63FF6">
        <w:rPr>
          <w:rFonts w:eastAsia="Cambria"/>
          <w:highlight w:val="yellow"/>
          <w:u w:val="single"/>
        </w:rPr>
        <w:t>harms combined with</w:t>
      </w:r>
      <w:r w:rsidRPr="00B63FF6">
        <w:rPr>
          <w:rFonts w:eastAsia="Cambria"/>
          <w:u w:val="single"/>
        </w:rPr>
        <w:t xml:space="preserve"> climate change-forced </w:t>
      </w:r>
      <w:r w:rsidRPr="00B63FF6">
        <w:rPr>
          <w:rFonts w:eastAsia="Cambria"/>
          <w:highlight w:val="yellow"/>
          <w:u w:val="single"/>
        </w:rPr>
        <w:t>species destruction, biod</w:t>
      </w:r>
      <w:r w:rsidRPr="00B63FF6">
        <w:rPr>
          <w:rFonts w:eastAsia="Cambria"/>
          <w:u w:val="single"/>
        </w:rPr>
        <w:t xml:space="preserve">iversity </w:t>
      </w:r>
      <w:r w:rsidRPr="00B63FF6">
        <w:rPr>
          <w:rFonts w:eastAsia="Cambria"/>
          <w:highlight w:val="yellow"/>
          <w:u w:val="single"/>
        </w:rPr>
        <w:t>loss, and threats to water and food security</w:t>
      </w:r>
      <w:r w:rsidRPr="00B63FF6">
        <w:rPr>
          <w:rFonts w:eastAsia="Cambria"/>
          <w:sz w:val="12"/>
        </w:rPr>
        <w:t xml:space="preserve">, as summarized recently (58), </w:t>
      </w:r>
      <w:r w:rsidRPr="00B63FF6">
        <w:rPr>
          <w:rFonts w:eastAsia="Cambria"/>
          <w:u w:val="single"/>
        </w:rPr>
        <w:t xml:space="preserve">motivated us to </w:t>
      </w:r>
      <w:r w:rsidRPr="00B63FF6">
        <w:rPr>
          <w:rFonts w:eastAsia="Cambria"/>
          <w:highlight w:val="yellow"/>
          <w:u w:val="single"/>
        </w:rPr>
        <w:t>categorize warming</w:t>
      </w:r>
      <w:r w:rsidRPr="00B63FF6">
        <w:rPr>
          <w:rFonts w:eastAsia="Cambria"/>
          <w:u w:val="single"/>
        </w:rPr>
        <w:t xml:space="preserve"> beyond 5 °C </w:t>
      </w:r>
      <w:r w:rsidRPr="00B63FF6">
        <w:rPr>
          <w:rFonts w:eastAsia="Cambria"/>
          <w:highlight w:val="yellow"/>
          <w:u w:val="single"/>
        </w:rPr>
        <w:t>as</w:t>
      </w:r>
      <w:r w:rsidRPr="00B63FF6">
        <w:rPr>
          <w:rFonts w:eastAsia="Cambria"/>
          <w:sz w:val="12"/>
        </w:rPr>
        <w:t xml:space="preserve"> unknown??, implying the possibility of </w:t>
      </w:r>
      <w:r w:rsidRPr="00B63FF6">
        <w:rPr>
          <w:rFonts w:eastAsia="Cambria"/>
          <w:highlight w:val="yellow"/>
          <w:u w:val="single"/>
        </w:rPr>
        <w:t>existential</w:t>
      </w:r>
      <w:r w:rsidRPr="00B63FF6">
        <w:rPr>
          <w:rFonts w:eastAsia="Cambria"/>
          <w:sz w:val="12"/>
        </w:rPr>
        <w:t xml:space="preserve"> threats. Fig. 2 displays these three risk categorizations (vertical dashed lines).</w:t>
      </w:r>
    </w:p>
    <w:p w14:paraId="1ECBF04D" w14:textId="77777777" w:rsidR="00920B71" w:rsidRDefault="00920B71" w:rsidP="00920B71">
      <w:pPr>
        <w:spacing w:after="0" w:line="240" w:lineRule="auto"/>
      </w:pPr>
      <w:r>
        <w:br w:type="page"/>
      </w:r>
    </w:p>
    <w:p w14:paraId="10CE6B0E" w14:textId="77777777" w:rsidR="00920B71" w:rsidRDefault="00920B71" w:rsidP="00920B71">
      <w:pPr>
        <w:pStyle w:val="Heading4"/>
        <w:spacing w:before="240" w:after="40"/>
        <w:rPr>
          <w:rFonts w:ascii="Times New Roman" w:hAnsi="Times New Roman"/>
          <w:sz w:val="24"/>
        </w:rPr>
      </w:pPr>
      <w:r>
        <w:rPr>
          <w:rFonts w:ascii="Arial" w:hAnsi="Arial"/>
          <w:color w:val="000000"/>
        </w:rPr>
        <w:t>Climate change disproportionately impacts disadvantaged countries and people of lower socioeconomic status.</w:t>
      </w:r>
    </w:p>
    <w:p w14:paraId="59EDAA96" w14:textId="77777777" w:rsidR="00920B71" w:rsidRDefault="00920B71" w:rsidP="00920B71">
      <w:pPr>
        <w:pStyle w:val="Heading4"/>
        <w:spacing w:before="240" w:after="40"/>
      </w:pPr>
      <w:r>
        <w:rPr>
          <w:rFonts w:ascii="Arial" w:hAnsi="Arial"/>
          <w:color w:val="666666"/>
        </w:rPr>
        <w:t>McCarthy ’21</w:t>
      </w:r>
      <w:r>
        <w:rPr>
          <w:rFonts w:ascii="Arial" w:hAnsi="Arial"/>
          <w:color w:val="666666"/>
          <w:sz w:val="27"/>
          <w:szCs w:val="27"/>
        </w:rPr>
        <w:t xml:space="preserve"> </w:t>
      </w:r>
      <w:r>
        <w:rPr>
          <w:rFonts w:ascii="Arial" w:hAnsi="Arial"/>
          <w:b w:val="0"/>
          <w:bCs w:val="0"/>
          <w:color w:val="666666"/>
          <w:sz w:val="16"/>
          <w:szCs w:val="16"/>
        </w:rPr>
        <w:t>[Global Citizen Writer]</w:t>
      </w:r>
      <w:r>
        <w:rPr>
          <w:rFonts w:ascii="Arial" w:hAnsi="Arial"/>
          <w:b w:val="0"/>
          <w:bCs w:val="0"/>
          <w:color w:val="666666"/>
          <w:sz w:val="20"/>
          <w:szCs w:val="20"/>
        </w:rPr>
        <w:t xml:space="preserve">. “Why Climate Change and Poverty Are Inextricably Linked.” </w:t>
      </w:r>
      <w:r>
        <w:rPr>
          <w:rFonts w:ascii="Arial" w:hAnsi="Arial"/>
          <w:b w:val="0"/>
          <w:bCs w:val="0"/>
          <w:i/>
          <w:iCs/>
          <w:color w:val="666666"/>
          <w:sz w:val="20"/>
          <w:szCs w:val="20"/>
        </w:rPr>
        <w:t>Global Citizen</w:t>
      </w:r>
      <w:r>
        <w:rPr>
          <w:rFonts w:ascii="Arial" w:hAnsi="Arial"/>
          <w:b w:val="0"/>
          <w:bCs w:val="0"/>
          <w:color w:val="666666"/>
          <w:sz w:val="20"/>
          <w:szCs w:val="20"/>
        </w:rPr>
        <w:t>, https://www.facebook.com/GLBLCTZN, https://www.globalcitizen.org/en/content/climate-change-is-connected-to-poverty/. Accessed 29 June 2021.</w:t>
      </w:r>
    </w:p>
    <w:p w14:paraId="0DB626AB" w14:textId="77777777" w:rsidR="00920B71" w:rsidRDefault="00920B71" w:rsidP="00920B71">
      <w:pPr>
        <w:pStyle w:val="NormalWeb"/>
        <w:shd w:val="clear" w:color="auto" w:fill="FFFFFF"/>
        <w:spacing w:before="0" w:beforeAutospacing="0" w:after="0" w:afterAutospacing="0"/>
      </w:pPr>
      <w:r>
        <w:rPr>
          <w:rFonts w:ascii="Arial" w:hAnsi="Arial"/>
          <w:b/>
          <w:bCs/>
          <w:color w:val="000000"/>
          <w:sz w:val="22"/>
          <w:szCs w:val="22"/>
          <w:u w:val="single"/>
          <w:shd w:val="clear" w:color="auto" w:fill="FFFF00"/>
        </w:rPr>
        <w:t>“Climate change</w:t>
      </w:r>
      <w:r>
        <w:rPr>
          <w:rFonts w:ascii="Arial" w:hAnsi="Arial"/>
          <w:color w:val="000000"/>
          <w:sz w:val="14"/>
          <w:szCs w:val="14"/>
        </w:rPr>
        <w:t xml:space="preserve"> is going to </w:t>
      </w:r>
      <w:r>
        <w:rPr>
          <w:rFonts w:ascii="Arial" w:hAnsi="Arial"/>
          <w:b/>
          <w:bCs/>
          <w:color w:val="000000"/>
          <w:sz w:val="22"/>
          <w:szCs w:val="22"/>
          <w:u w:val="single"/>
          <w:shd w:val="clear" w:color="auto" w:fill="FFFF00"/>
        </w:rPr>
        <w:t>amplify the</w:t>
      </w:r>
      <w:r>
        <w:rPr>
          <w:rFonts w:ascii="Arial" w:hAnsi="Arial"/>
          <w:color w:val="000000"/>
          <w:sz w:val="22"/>
          <w:szCs w:val="22"/>
          <w:u w:val="single"/>
        </w:rPr>
        <w:t xml:space="preserve"> already existing</w:t>
      </w:r>
      <w:r>
        <w:rPr>
          <w:rFonts w:ascii="Arial" w:hAnsi="Arial"/>
          <w:b/>
          <w:bCs/>
          <w:color w:val="000000"/>
          <w:sz w:val="22"/>
          <w:szCs w:val="22"/>
          <w:u w:val="single"/>
        </w:rPr>
        <w:t xml:space="preserve"> </w:t>
      </w:r>
      <w:r>
        <w:rPr>
          <w:rFonts w:ascii="Arial" w:hAnsi="Arial"/>
          <w:b/>
          <w:bCs/>
          <w:color w:val="000000"/>
          <w:sz w:val="22"/>
          <w:szCs w:val="22"/>
          <w:u w:val="single"/>
          <w:shd w:val="clear" w:color="auto" w:fill="FFFF00"/>
        </w:rPr>
        <w:t>divide between those who have resources and those who do not</w:t>
      </w:r>
      <w:r>
        <w:rPr>
          <w:rFonts w:ascii="Arial" w:hAnsi="Arial"/>
          <w:color w:val="000000"/>
          <w:sz w:val="14"/>
          <w:szCs w:val="14"/>
          <w:shd w:val="clear" w:color="auto" w:fill="FFFF00"/>
        </w:rPr>
        <w:t>,</w:t>
      </w:r>
      <w:r>
        <w:rPr>
          <w:rFonts w:ascii="Arial" w:hAnsi="Arial"/>
          <w:color w:val="000000"/>
          <w:sz w:val="14"/>
          <w:szCs w:val="14"/>
        </w:rPr>
        <w:t xml:space="preserve">” Eliot Levine, director of the environment technical support Unit at Mercy Corps, told Global Citizen. “We are already seeing the impacts of climate change around the world, and the latest IPCC reports clearly illustrate that we are very quickly heading towards experiencing them at a greater scale and degree of severity than we had previously understood," he added. </w:t>
      </w:r>
      <w:r>
        <w:rPr>
          <w:rFonts w:ascii="Arial" w:hAnsi="Arial"/>
          <w:b/>
          <w:bCs/>
          <w:color w:val="000000"/>
          <w:sz w:val="22"/>
          <w:szCs w:val="22"/>
          <w:u w:val="single"/>
          <w:shd w:val="clear" w:color="auto" w:fill="FFFF00"/>
        </w:rPr>
        <w:t>As global temperatures</w:t>
      </w:r>
      <w:r>
        <w:rPr>
          <w:rFonts w:ascii="Arial" w:hAnsi="Arial"/>
          <w:b/>
          <w:bCs/>
          <w:color w:val="000000"/>
          <w:sz w:val="22"/>
          <w:szCs w:val="22"/>
          <w:u w:val="single"/>
        </w:rPr>
        <w:t xml:space="preserve"> and sea levels </w:t>
      </w:r>
      <w:r>
        <w:rPr>
          <w:rFonts w:ascii="Arial" w:hAnsi="Arial"/>
          <w:b/>
          <w:bCs/>
          <w:color w:val="000000"/>
          <w:sz w:val="22"/>
          <w:szCs w:val="22"/>
          <w:u w:val="single"/>
          <w:shd w:val="clear" w:color="auto" w:fill="FFFF00"/>
        </w:rPr>
        <w:t>rise</w:t>
      </w:r>
      <w:r>
        <w:rPr>
          <w:rFonts w:ascii="Arial" w:hAnsi="Arial"/>
          <w:b/>
          <w:bCs/>
          <w:color w:val="000000"/>
          <w:sz w:val="22"/>
          <w:szCs w:val="22"/>
          <w:u w:val="single"/>
        </w:rPr>
        <w:t>,</w:t>
      </w:r>
      <w:r>
        <w:rPr>
          <w:rFonts w:ascii="Arial" w:hAnsi="Arial"/>
          <w:color w:val="000000"/>
          <w:sz w:val="22"/>
          <w:szCs w:val="22"/>
          <w:u w:val="single"/>
        </w:rPr>
        <w:t xml:space="preserve"> as the oceans acidify and precipitation patterns get rearranged, </w:t>
      </w:r>
      <w:r>
        <w:rPr>
          <w:rFonts w:ascii="Arial" w:hAnsi="Arial"/>
          <w:b/>
          <w:bCs/>
          <w:color w:val="000000"/>
          <w:sz w:val="22"/>
          <w:szCs w:val="22"/>
          <w:u w:val="single"/>
          <w:shd w:val="clear" w:color="auto" w:fill="FFFF00"/>
        </w:rPr>
        <w:t>people living in poverty are the most severely impacted</w:t>
      </w:r>
      <w:r>
        <w:rPr>
          <w:rFonts w:ascii="Arial" w:hAnsi="Arial"/>
          <w:b/>
          <w:bCs/>
          <w:color w:val="000000"/>
          <w:sz w:val="22"/>
          <w:szCs w:val="22"/>
          <w:u w:val="single"/>
        </w:rPr>
        <w:t>.</w:t>
      </w:r>
      <w:r>
        <w:rPr>
          <w:rFonts w:ascii="Arial" w:hAnsi="Arial"/>
          <w:color w:val="000000"/>
          <w:sz w:val="22"/>
          <w:szCs w:val="22"/>
          <w:u w:val="single"/>
        </w:rPr>
        <w:t xml:space="preserve"> </w:t>
      </w:r>
      <w:r>
        <w:rPr>
          <w:rFonts w:ascii="Arial" w:hAnsi="Arial"/>
          <w:color w:val="000000"/>
          <w:sz w:val="14"/>
          <w:szCs w:val="14"/>
        </w:rPr>
        <w:t>Since</w:t>
      </w:r>
      <w:r>
        <w:rPr>
          <w:rFonts w:ascii="Arial" w:hAnsi="Arial"/>
          <w:color w:val="000000"/>
          <w:sz w:val="22"/>
          <w:szCs w:val="22"/>
          <w:u w:val="single"/>
        </w:rPr>
        <w:t xml:space="preserve"> </w:t>
      </w:r>
      <w:r>
        <w:rPr>
          <w:rFonts w:ascii="Arial" w:hAnsi="Arial"/>
          <w:b/>
          <w:bCs/>
          <w:color w:val="000000"/>
          <w:sz w:val="22"/>
          <w:szCs w:val="22"/>
          <w:u w:val="single"/>
          <w:shd w:val="clear" w:color="auto" w:fill="FFFF00"/>
        </w:rPr>
        <w:t>climate change affects</w:t>
      </w:r>
      <w:r>
        <w:rPr>
          <w:rFonts w:ascii="Arial" w:hAnsi="Arial"/>
          <w:b/>
          <w:bCs/>
          <w:color w:val="000000"/>
          <w:sz w:val="22"/>
          <w:szCs w:val="22"/>
          <w:u w:val="single"/>
        </w:rPr>
        <w:t xml:space="preserve"> everything</w:t>
      </w:r>
      <w:r>
        <w:rPr>
          <w:rFonts w:ascii="Arial" w:hAnsi="Arial"/>
          <w:color w:val="000000"/>
          <w:sz w:val="22"/>
          <w:szCs w:val="22"/>
          <w:u w:val="single"/>
        </w:rPr>
        <w:t xml:space="preserve"> from </w:t>
      </w:r>
      <w:r>
        <w:rPr>
          <w:rFonts w:ascii="Arial" w:hAnsi="Arial"/>
          <w:b/>
          <w:bCs/>
          <w:color w:val="000000"/>
          <w:sz w:val="22"/>
          <w:szCs w:val="22"/>
          <w:u w:val="single"/>
          <w:shd w:val="clear" w:color="auto" w:fill="FFFF00"/>
        </w:rPr>
        <w:t>where a person can live</w:t>
      </w:r>
      <w:r>
        <w:rPr>
          <w:rFonts w:ascii="Arial" w:hAnsi="Arial"/>
          <w:color w:val="000000"/>
          <w:sz w:val="22"/>
          <w:szCs w:val="22"/>
          <w:u w:val="single"/>
        </w:rPr>
        <w:t xml:space="preserve"> to their </w:t>
      </w:r>
      <w:r>
        <w:rPr>
          <w:rFonts w:ascii="Arial" w:hAnsi="Arial"/>
          <w:b/>
          <w:bCs/>
          <w:color w:val="000000"/>
          <w:sz w:val="22"/>
          <w:szCs w:val="22"/>
          <w:u w:val="single"/>
          <w:shd w:val="clear" w:color="auto" w:fill="FFFF00"/>
        </w:rPr>
        <w:t>access to health care</w:t>
      </w:r>
      <w:r>
        <w:rPr>
          <w:rFonts w:ascii="Arial" w:hAnsi="Arial"/>
          <w:color w:val="000000"/>
          <w:sz w:val="22"/>
          <w:szCs w:val="22"/>
          <w:u w:val="single"/>
        </w:rPr>
        <w:t xml:space="preserve">, </w:t>
      </w:r>
      <w:r>
        <w:rPr>
          <w:rFonts w:ascii="Arial" w:hAnsi="Arial"/>
          <w:b/>
          <w:bCs/>
          <w:color w:val="000000"/>
          <w:sz w:val="22"/>
          <w:szCs w:val="22"/>
          <w:u w:val="single"/>
          <w:shd w:val="clear" w:color="auto" w:fill="FFFF00"/>
        </w:rPr>
        <w:t>millions of people could be plunged further into poverty</w:t>
      </w:r>
      <w:r>
        <w:rPr>
          <w:rFonts w:ascii="Arial" w:hAnsi="Arial"/>
          <w:color w:val="000000"/>
          <w:sz w:val="22"/>
          <w:szCs w:val="22"/>
          <w:u w:val="single"/>
        </w:rPr>
        <w:t xml:space="preserve"> as environmental conditions worsen. </w:t>
      </w:r>
      <w:r>
        <w:rPr>
          <w:rFonts w:ascii="Arial" w:hAnsi="Arial"/>
          <w:b/>
          <w:bCs/>
          <w:color w:val="000000"/>
          <w:sz w:val="22"/>
          <w:szCs w:val="22"/>
          <w:u w:val="single"/>
          <w:shd w:val="clear" w:color="auto" w:fill="FFFF00"/>
        </w:rPr>
        <w:t>This is especially true for</w:t>
      </w:r>
      <w:r>
        <w:rPr>
          <w:rFonts w:ascii="Arial" w:hAnsi="Arial"/>
          <w:b/>
          <w:bCs/>
          <w:color w:val="000000"/>
          <w:sz w:val="22"/>
          <w:szCs w:val="22"/>
          <w:u w:val="single"/>
        </w:rPr>
        <w:t xml:space="preserve"> poor </w:t>
      </w:r>
      <w:r>
        <w:rPr>
          <w:rFonts w:ascii="Arial" w:hAnsi="Arial"/>
          <w:b/>
          <w:bCs/>
          <w:color w:val="000000"/>
          <w:sz w:val="22"/>
          <w:szCs w:val="22"/>
          <w:u w:val="single"/>
          <w:shd w:val="clear" w:color="auto" w:fill="FFFF00"/>
        </w:rPr>
        <w:t>people</w:t>
      </w:r>
      <w:r>
        <w:rPr>
          <w:rFonts w:ascii="Arial" w:hAnsi="Arial"/>
          <w:b/>
          <w:bCs/>
          <w:color w:val="000000"/>
          <w:sz w:val="22"/>
          <w:szCs w:val="22"/>
          <w:u w:val="single"/>
        </w:rPr>
        <w:t xml:space="preserve"> </w:t>
      </w:r>
      <w:r>
        <w:rPr>
          <w:rFonts w:ascii="Arial" w:hAnsi="Arial"/>
          <w:b/>
          <w:bCs/>
          <w:color w:val="000000"/>
          <w:sz w:val="22"/>
          <w:szCs w:val="22"/>
          <w:u w:val="single"/>
          <w:shd w:val="clear" w:color="auto" w:fill="FFFF00"/>
        </w:rPr>
        <w:t>living in low-income countries</w:t>
      </w:r>
      <w:r>
        <w:rPr>
          <w:rFonts w:ascii="Arial" w:hAnsi="Arial"/>
          <w:b/>
          <w:bCs/>
          <w:color w:val="000000"/>
          <w:sz w:val="22"/>
          <w:szCs w:val="22"/>
          <w:u w:val="single"/>
        </w:rPr>
        <w:t xml:space="preserve">. </w:t>
      </w:r>
      <w:r>
        <w:rPr>
          <w:rFonts w:ascii="Arial" w:hAnsi="Arial"/>
          <w:color w:val="000000"/>
          <w:sz w:val="22"/>
          <w:szCs w:val="22"/>
          <w:u w:val="single"/>
        </w:rPr>
        <w:t xml:space="preserve">Just as climate change deepens inequalities within a country, it also further stratifies international relations because some nations are </w:t>
      </w:r>
      <w:hyperlink r:id="rId9" w:history="1">
        <w:r>
          <w:rPr>
            <w:rStyle w:val="Hyperlink"/>
            <w:rFonts w:ascii="Arial" w:eastAsiaTheme="majorEastAsia" w:hAnsi="Arial"/>
            <w:color w:val="000000"/>
            <w:sz w:val="22"/>
            <w:szCs w:val="22"/>
          </w:rPr>
          <w:t>more threatened by it than others</w:t>
        </w:r>
      </w:hyperlink>
      <w:r>
        <w:rPr>
          <w:rFonts w:ascii="Arial" w:hAnsi="Arial"/>
          <w:color w:val="000000"/>
          <w:sz w:val="22"/>
          <w:szCs w:val="22"/>
          <w:u w:val="single"/>
        </w:rPr>
        <w:t>.</w:t>
      </w:r>
      <w:r>
        <w:rPr>
          <w:rFonts w:ascii="Arial" w:hAnsi="Arial"/>
          <w:color w:val="000000"/>
          <w:sz w:val="14"/>
          <w:szCs w:val="14"/>
        </w:rPr>
        <w:t xml:space="preserve"> </w:t>
      </w:r>
      <w:r>
        <w:rPr>
          <w:rFonts w:ascii="Arial" w:hAnsi="Arial"/>
          <w:color w:val="000000"/>
          <w:sz w:val="22"/>
          <w:szCs w:val="22"/>
          <w:u w:val="single"/>
        </w:rPr>
        <w:t xml:space="preserve">And </w:t>
      </w:r>
      <w:r>
        <w:rPr>
          <w:rFonts w:ascii="Arial" w:hAnsi="Arial"/>
          <w:b/>
          <w:bCs/>
          <w:color w:val="000000"/>
          <w:sz w:val="22"/>
          <w:szCs w:val="22"/>
          <w:u w:val="single"/>
          <w:shd w:val="clear" w:color="auto" w:fill="FFFF00"/>
        </w:rPr>
        <w:t>poor countries have fewer resources</w:t>
      </w:r>
      <w:r>
        <w:rPr>
          <w:rFonts w:ascii="Arial" w:hAnsi="Arial"/>
          <w:b/>
          <w:bCs/>
          <w:color w:val="000000"/>
          <w:sz w:val="22"/>
          <w:szCs w:val="22"/>
          <w:u w:val="single"/>
        </w:rPr>
        <w:t xml:space="preserve"> to deal with the problem.</w:t>
      </w:r>
      <w:r>
        <w:rPr>
          <w:rFonts w:ascii="Arial" w:hAnsi="Arial"/>
          <w:color w:val="000000"/>
          <w:sz w:val="22"/>
          <w:szCs w:val="22"/>
          <w:u w:val="single"/>
        </w:rPr>
        <w:t xml:space="preserve"> </w:t>
      </w:r>
      <w:r>
        <w:rPr>
          <w:rFonts w:ascii="Arial" w:hAnsi="Arial"/>
          <w:b/>
          <w:bCs/>
          <w:color w:val="000000"/>
          <w:sz w:val="22"/>
          <w:szCs w:val="22"/>
          <w:u w:val="single"/>
        </w:rPr>
        <w:t>“T</w:t>
      </w:r>
      <w:r>
        <w:rPr>
          <w:rFonts w:ascii="Arial" w:hAnsi="Arial"/>
          <w:b/>
          <w:bCs/>
          <w:color w:val="000000"/>
          <w:sz w:val="22"/>
          <w:szCs w:val="22"/>
          <w:u w:val="single"/>
          <w:shd w:val="clear" w:color="auto" w:fill="FFFF00"/>
        </w:rPr>
        <w:t>he world’s poorest communities</w:t>
      </w:r>
      <w:r>
        <w:rPr>
          <w:rFonts w:ascii="Arial" w:hAnsi="Arial"/>
          <w:b/>
          <w:bCs/>
          <w:color w:val="000000"/>
          <w:sz w:val="22"/>
          <w:szCs w:val="22"/>
          <w:u w:val="single"/>
        </w:rPr>
        <w:t xml:space="preserve"> often </w:t>
      </w:r>
      <w:r>
        <w:rPr>
          <w:rFonts w:ascii="Arial" w:hAnsi="Arial"/>
          <w:b/>
          <w:bCs/>
          <w:color w:val="000000"/>
          <w:sz w:val="22"/>
          <w:szCs w:val="22"/>
          <w:u w:val="single"/>
          <w:shd w:val="clear" w:color="auto" w:fill="FFFF00"/>
        </w:rPr>
        <w:t>live on</w:t>
      </w:r>
      <w:r>
        <w:rPr>
          <w:rFonts w:ascii="Arial" w:hAnsi="Arial"/>
          <w:b/>
          <w:bCs/>
          <w:color w:val="000000"/>
          <w:sz w:val="22"/>
          <w:szCs w:val="22"/>
          <w:u w:val="single"/>
        </w:rPr>
        <w:t xml:space="preserve"> the most </w:t>
      </w:r>
      <w:r>
        <w:rPr>
          <w:rFonts w:ascii="Arial" w:hAnsi="Arial"/>
          <w:b/>
          <w:bCs/>
          <w:color w:val="000000"/>
          <w:sz w:val="22"/>
          <w:szCs w:val="22"/>
          <w:u w:val="single"/>
          <w:shd w:val="clear" w:color="auto" w:fill="FFFF00"/>
        </w:rPr>
        <w:t>fragile land, and they are</w:t>
      </w:r>
      <w:r>
        <w:rPr>
          <w:rFonts w:ascii="Arial" w:hAnsi="Arial"/>
          <w:color w:val="000000"/>
          <w:sz w:val="22"/>
          <w:szCs w:val="22"/>
          <w:u w:val="single"/>
        </w:rPr>
        <w:t xml:space="preserve"> often </w:t>
      </w:r>
      <w:r>
        <w:rPr>
          <w:rFonts w:ascii="Arial" w:hAnsi="Arial"/>
          <w:b/>
          <w:bCs/>
          <w:color w:val="000000"/>
          <w:sz w:val="22"/>
          <w:szCs w:val="22"/>
          <w:u w:val="single"/>
          <w:shd w:val="clear" w:color="auto" w:fill="FFFF00"/>
        </w:rPr>
        <w:t>politically, socially, and economically marginalized, making them especially vulnerable to the impacts of climate change,”</w:t>
      </w:r>
      <w:r>
        <w:rPr>
          <w:rFonts w:ascii="Arial" w:hAnsi="Arial"/>
          <w:color w:val="000000"/>
          <w:sz w:val="14"/>
          <w:szCs w:val="14"/>
        </w:rPr>
        <w:t xml:space="preserve"> Christina Chan, director of the World Resource Institute’s Climate Resilience Practice, told Global Citizen. </w:t>
      </w:r>
      <w:r>
        <w:rPr>
          <w:rFonts w:ascii="Arial" w:hAnsi="Arial"/>
          <w:color w:val="000000"/>
          <w:sz w:val="22"/>
          <w:szCs w:val="22"/>
          <w:u w:val="single"/>
        </w:rPr>
        <w:t>“</w:t>
      </w:r>
      <w:r>
        <w:rPr>
          <w:rFonts w:ascii="Arial" w:hAnsi="Arial"/>
          <w:b/>
          <w:bCs/>
          <w:color w:val="000000"/>
          <w:sz w:val="22"/>
          <w:szCs w:val="22"/>
          <w:u w:val="single"/>
          <w:shd w:val="clear" w:color="auto" w:fill="FFFF00"/>
        </w:rPr>
        <w:t>More frequent and intense storms, flooding, drought, and changes in rainfall patterns</w:t>
      </w:r>
      <w:r>
        <w:rPr>
          <w:rFonts w:ascii="Arial" w:hAnsi="Arial"/>
          <w:b/>
          <w:bCs/>
          <w:color w:val="000000"/>
          <w:sz w:val="22"/>
          <w:szCs w:val="22"/>
          <w:u w:val="single"/>
        </w:rPr>
        <w:t xml:space="preserve"> </w:t>
      </w:r>
      <w:r>
        <w:rPr>
          <w:rFonts w:ascii="Arial" w:hAnsi="Arial"/>
          <w:color w:val="000000"/>
          <w:sz w:val="14"/>
          <w:szCs w:val="14"/>
        </w:rPr>
        <w:t xml:space="preserve">are already </w:t>
      </w:r>
      <w:r>
        <w:rPr>
          <w:rFonts w:ascii="Arial" w:hAnsi="Arial"/>
          <w:b/>
          <w:bCs/>
          <w:color w:val="000000"/>
          <w:sz w:val="22"/>
          <w:szCs w:val="22"/>
          <w:u w:val="single"/>
          <w:shd w:val="clear" w:color="auto" w:fill="FFFF00"/>
        </w:rPr>
        <w:t>impacting these communities, making it difficult for them to secure decent livelihoods.”</w:t>
      </w:r>
    </w:p>
    <w:p w14:paraId="1FF6305C" w14:textId="77777777" w:rsidR="00920B71" w:rsidRDefault="00920B71" w:rsidP="00920B71">
      <w:pPr>
        <w:pStyle w:val="NormalWeb"/>
        <w:shd w:val="clear" w:color="auto" w:fill="FFFFFF"/>
        <w:spacing w:before="0" w:beforeAutospacing="0" w:after="0" w:afterAutospacing="0"/>
      </w:pPr>
      <w:r>
        <w:rPr>
          <w:rFonts w:ascii="Arial" w:hAnsi="Arial"/>
          <w:b/>
          <w:bCs/>
          <w:color w:val="000000"/>
          <w:sz w:val="22"/>
          <w:szCs w:val="22"/>
          <w:u w:val="single"/>
        </w:rPr>
        <w:t> </w:t>
      </w:r>
    </w:p>
    <w:p w14:paraId="42AA02C7" w14:textId="77777777" w:rsidR="00920B71" w:rsidRDefault="00920B71" w:rsidP="00920B71">
      <w:pPr>
        <w:pStyle w:val="Heading4"/>
        <w:spacing w:before="240" w:after="40"/>
      </w:pPr>
      <w:r>
        <w:rPr>
          <w:rFonts w:ascii="Arial" w:hAnsi="Arial"/>
          <w:color w:val="000000"/>
        </w:rPr>
        <w:t>People in poverty and Indigenous people who have been oppressed by colonizers are put at an extreme disadvantage in dealing with climate change.</w:t>
      </w:r>
    </w:p>
    <w:p w14:paraId="0F395F77" w14:textId="77777777" w:rsidR="00920B71" w:rsidRPr="00CD06F3" w:rsidRDefault="00920B71" w:rsidP="00920B71">
      <w:pPr>
        <w:pStyle w:val="NormalWeb"/>
        <w:spacing w:before="0" w:beforeAutospacing="0" w:after="160" w:afterAutospacing="0"/>
        <w:rPr>
          <w:rFonts w:ascii="Arial" w:hAnsi="Arial"/>
          <w:color w:val="000000"/>
          <w:sz w:val="18"/>
          <w:szCs w:val="18"/>
        </w:rPr>
      </w:pPr>
      <w:r>
        <w:rPr>
          <w:rFonts w:ascii="Arial" w:hAnsi="Arial"/>
          <w:b/>
          <w:bCs/>
          <w:color w:val="000000"/>
          <w:sz w:val="26"/>
          <w:szCs w:val="26"/>
        </w:rPr>
        <w:t>EPA</w:t>
      </w:r>
      <w:r>
        <w:rPr>
          <w:rFonts w:ascii="Arial" w:hAnsi="Arial"/>
          <w:color w:val="000000"/>
          <w:sz w:val="22"/>
          <w:szCs w:val="22"/>
        </w:rPr>
        <w:t xml:space="preserve"> </w:t>
      </w:r>
      <w:r>
        <w:rPr>
          <w:rFonts w:ascii="Arial" w:hAnsi="Arial"/>
          <w:b/>
          <w:bCs/>
          <w:color w:val="000000"/>
          <w:sz w:val="26"/>
          <w:szCs w:val="26"/>
        </w:rPr>
        <w:t>‘12</w:t>
      </w:r>
      <w:r>
        <w:rPr>
          <w:rFonts w:ascii="Arial" w:hAnsi="Arial"/>
          <w:color w:val="000000"/>
          <w:sz w:val="22"/>
          <w:szCs w:val="22"/>
        </w:rPr>
        <w:t xml:space="preserve">- </w:t>
      </w:r>
      <w:r w:rsidRPr="00CD06F3">
        <w:rPr>
          <w:rFonts w:ascii="Arial" w:hAnsi="Arial"/>
          <w:color w:val="000000"/>
          <w:sz w:val="18"/>
          <w:szCs w:val="18"/>
        </w:rPr>
        <w:t xml:space="preserve">“Climate Impacts on Society.” </w:t>
      </w:r>
      <w:r w:rsidRPr="00CD06F3">
        <w:rPr>
          <w:rFonts w:ascii="Arial" w:hAnsi="Arial"/>
          <w:i/>
          <w:iCs/>
          <w:color w:val="000000"/>
          <w:sz w:val="18"/>
          <w:szCs w:val="18"/>
        </w:rPr>
        <w:t>EPA</w:t>
      </w:r>
      <w:r w:rsidRPr="00CD06F3">
        <w:rPr>
          <w:rFonts w:ascii="Arial" w:hAnsi="Arial"/>
          <w:color w:val="000000"/>
          <w:sz w:val="18"/>
          <w:szCs w:val="18"/>
        </w:rPr>
        <w:t xml:space="preserve">, Environmental Protection Agency, 22 Dec. 2016, 19january2017snapshot.epa.gov/climate-impacts/climate-impacts-society_.html. </w:t>
      </w:r>
    </w:p>
    <w:p w14:paraId="27102389" w14:textId="77777777" w:rsidR="00920B71" w:rsidRDefault="00920B71" w:rsidP="00920B71">
      <w:pPr>
        <w:pStyle w:val="NormalWeb"/>
        <w:spacing w:before="0" w:beforeAutospacing="0" w:after="160" w:afterAutospacing="0"/>
      </w:pPr>
      <w:r>
        <w:rPr>
          <w:rFonts w:ascii="Arial" w:hAnsi="Arial"/>
          <w:color w:val="000000"/>
          <w:sz w:val="16"/>
          <w:szCs w:val="16"/>
        </w:rPr>
        <w:t xml:space="preserve">As a society, </w:t>
      </w:r>
      <w:r>
        <w:rPr>
          <w:rFonts w:ascii="Arial" w:hAnsi="Arial"/>
          <w:color w:val="000000"/>
          <w:sz w:val="22"/>
          <w:szCs w:val="22"/>
          <w:u w:val="single"/>
        </w:rPr>
        <w:t xml:space="preserve">we have structured our day-to-day lives around historical and current climate conditions. We are accustomed to a normal range of conditions and may be sensitive to extremes that fall outside of this range. Climate change could affect our society through impacts on </w:t>
      </w:r>
      <w:proofErr w:type="gramStart"/>
      <w:r>
        <w:rPr>
          <w:rFonts w:ascii="Arial" w:hAnsi="Arial"/>
          <w:color w:val="000000"/>
          <w:sz w:val="22"/>
          <w:szCs w:val="22"/>
          <w:u w:val="single"/>
        </w:rPr>
        <w:t>a number of</w:t>
      </w:r>
      <w:proofErr w:type="gramEnd"/>
      <w:r>
        <w:rPr>
          <w:rFonts w:ascii="Arial" w:hAnsi="Arial"/>
          <w:color w:val="000000"/>
          <w:sz w:val="22"/>
          <w:szCs w:val="22"/>
          <w:u w:val="single"/>
        </w:rPr>
        <w:t xml:space="preserve"> different social, cultural, and natural resources.</w:t>
      </w:r>
      <w:r>
        <w:rPr>
          <w:rFonts w:ascii="Arial" w:hAnsi="Arial"/>
          <w:color w:val="000000"/>
          <w:sz w:val="16"/>
          <w:szCs w:val="16"/>
        </w:rPr>
        <w:t xml:space="preserve"> For example, </w:t>
      </w:r>
      <w:r>
        <w:rPr>
          <w:rFonts w:ascii="Arial" w:hAnsi="Arial"/>
          <w:color w:val="000000"/>
          <w:sz w:val="22"/>
          <w:szCs w:val="22"/>
          <w:u w:val="single"/>
        </w:rPr>
        <w:t>climate change could affect human health, infrastructure, and transportation systems, as well as energy, food, and water supplies. Number of days likely to exceed 100°F by the end of this century</w:t>
      </w:r>
      <w:r>
        <w:rPr>
          <w:rFonts w:ascii="Arial" w:hAnsi="Arial"/>
          <w:color w:val="000000"/>
          <w:sz w:val="16"/>
          <w:szCs w:val="16"/>
        </w:rPr>
        <w:t xml:space="preserve"> - in low and high emissions scenarios. Source: USGCRP (2009) Some groups of people will likely face greater challenges than others. </w:t>
      </w:r>
      <w:r>
        <w:rPr>
          <w:rFonts w:ascii="Arial" w:hAnsi="Arial"/>
          <w:color w:val="000000"/>
          <w:sz w:val="22"/>
          <w:szCs w:val="22"/>
          <w:u w:val="single"/>
        </w:rPr>
        <w:t>Climate change may especially impact people who live in areas that are vulnerable to coastal storms, drought, and sea level rise or people who are poor.</w:t>
      </w:r>
      <w:r>
        <w:rPr>
          <w:rFonts w:ascii="Arial" w:hAnsi="Arial"/>
          <w:color w:val="000000"/>
          <w:sz w:val="16"/>
          <w:szCs w:val="16"/>
        </w:rPr>
        <w:t xml:space="preserve"> Similarly, </w:t>
      </w:r>
      <w:r>
        <w:rPr>
          <w:rFonts w:ascii="Arial" w:hAnsi="Arial"/>
          <w:color w:val="000000"/>
          <w:sz w:val="22"/>
          <w:szCs w:val="22"/>
          <w:u w:val="single"/>
        </w:rPr>
        <w:t>some types of professions and industries may face considerable challenges from climate change</w:t>
      </w:r>
      <w:r>
        <w:rPr>
          <w:rFonts w:ascii="Arial" w:hAnsi="Arial"/>
          <w:color w:val="000000"/>
          <w:sz w:val="16"/>
          <w:szCs w:val="16"/>
        </w:rPr>
        <w:t xml:space="preserve">. </w:t>
      </w:r>
      <w:r>
        <w:rPr>
          <w:rFonts w:ascii="Arial" w:hAnsi="Arial"/>
          <w:color w:val="000000"/>
          <w:sz w:val="22"/>
          <w:szCs w:val="22"/>
          <w:u w:val="single"/>
        </w:rPr>
        <w:t>Professions that are closely linked to weather and climate</w:t>
      </w:r>
      <w:r>
        <w:rPr>
          <w:rFonts w:ascii="Arial" w:hAnsi="Arial"/>
          <w:color w:val="000000"/>
          <w:sz w:val="16"/>
          <w:szCs w:val="16"/>
        </w:rPr>
        <w:t xml:space="preserve">, such as outdoor tourism and agriculture, </w:t>
      </w:r>
      <w:r>
        <w:rPr>
          <w:rFonts w:ascii="Arial" w:hAnsi="Arial"/>
          <w:color w:val="000000"/>
          <w:sz w:val="22"/>
          <w:szCs w:val="22"/>
          <w:u w:val="single"/>
        </w:rPr>
        <w:t>will likely be especially affected</w:t>
      </w:r>
      <w:r>
        <w:rPr>
          <w:rFonts w:ascii="Arial" w:hAnsi="Arial"/>
          <w:color w:val="000000"/>
          <w:sz w:val="16"/>
          <w:szCs w:val="16"/>
        </w:rPr>
        <w:t>. Impacts on Vulnerability and Equity Projected climate change will affect certain groups of people more than others, depending on where they live and their ability to cope with different climate hazards. In some cases</w:t>
      </w:r>
      <w:r>
        <w:rPr>
          <w:rFonts w:ascii="Arial" w:hAnsi="Arial"/>
          <w:color w:val="000000"/>
          <w:sz w:val="22"/>
          <w:szCs w:val="22"/>
          <w:u w:val="single"/>
        </w:rPr>
        <w:t xml:space="preserve">, </w:t>
      </w:r>
      <w:r>
        <w:rPr>
          <w:rFonts w:ascii="Arial" w:hAnsi="Arial"/>
          <w:color w:val="000000"/>
          <w:sz w:val="22"/>
          <w:szCs w:val="22"/>
          <w:u w:val="single"/>
          <w:shd w:val="clear" w:color="auto" w:fill="FFFF00"/>
        </w:rPr>
        <w:t>the impacts of climate change would worsen existing vulnerabilities</w:t>
      </w:r>
      <w:r>
        <w:rPr>
          <w:rFonts w:ascii="Arial" w:hAnsi="Arial"/>
          <w:color w:val="000000"/>
          <w:sz w:val="22"/>
          <w:szCs w:val="22"/>
          <w:u w:val="single"/>
        </w:rPr>
        <w:t>.</w:t>
      </w:r>
      <w:r>
        <w:rPr>
          <w:rFonts w:ascii="Arial" w:hAnsi="Arial"/>
          <w:color w:val="000000"/>
          <w:sz w:val="16"/>
          <w:szCs w:val="16"/>
        </w:rPr>
        <w:t xml:space="preserve"> Where people live </w:t>
      </w:r>
      <w:proofErr w:type="gramStart"/>
      <w:r>
        <w:rPr>
          <w:rFonts w:ascii="Arial" w:hAnsi="Arial"/>
          <w:color w:val="000000"/>
          <w:sz w:val="16"/>
          <w:szCs w:val="16"/>
        </w:rPr>
        <w:t>influences</w:t>
      </w:r>
      <w:proofErr w:type="gramEnd"/>
      <w:r>
        <w:rPr>
          <w:rFonts w:ascii="Arial" w:hAnsi="Arial"/>
          <w:color w:val="000000"/>
          <w:sz w:val="16"/>
          <w:szCs w:val="16"/>
        </w:rPr>
        <w:t xml:space="preserve"> their vulnerability to climate change. </w:t>
      </w:r>
      <w:r>
        <w:rPr>
          <w:rFonts w:ascii="Arial" w:hAnsi="Arial"/>
          <w:color w:val="000000"/>
          <w:sz w:val="22"/>
          <w:szCs w:val="22"/>
          <w:u w:val="single"/>
        </w:rPr>
        <w:t xml:space="preserve">Over the past four decades, population has grown rapidly in coastal areas and in the southern and western regions of the United States. These areas are most sensitive to coastal storms, drought, air pollution, and heat waves. [1] Populations in the Mountain West will likely face water shortages and increased wildfires in the future. </w:t>
      </w:r>
      <w:r>
        <w:rPr>
          <w:rFonts w:ascii="Arial" w:hAnsi="Arial"/>
          <w:color w:val="000000"/>
          <w:sz w:val="16"/>
          <w:szCs w:val="16"/>
        </w:rPr>
        <w:t xml:space="preserve">[1] Arctic populations will likely experience problems with melting permafrost and reduced sea ice. [1] </w:t>
      </w:r>
      <w:r>
        <w:rPr>
          <w:rFonts w:ascii="Arial" w:hAnsi="Arial"/>
          <w:color w:val="000000"/>
          <w:sz w:val="22"/>
          <w:szCs w:val="22"/>
          <w:u w:val="single"/>
        </w:rPr>
        <w:t>Along the coasts and across the western United States, both increasing population and changes in climate place growing demands on transportation, water, and energy infrastructure.</w:t>
      </w:r>
      <w:r>
        <w:rPr>
          <w:rFonts w:ascii="Arial" w:hAnsi="Arial"/>
          <w:color w:val="000000"/>
          <w:sz w:val="16"/>
          <w:szCs w:val="16"/>
        </w:rPr>
        <w:t xml:space="preserve"> [1] [2] Elderly people are particularly prone to heat stress. Ability to Cope Different groups have different abilities to cope with climate change impacts. </w:t>
      </w:r>
      <w:r>
        <w:rPr>
          <w:rFonts w:ascii="Arial" w:hAnsi="Arial"/>
          <w:color w:val="000000"/>
          <w:sz w:val="22"/>
          <w:szCs w:val="22"/>
          <w:u w:val="single"/>
          <w:shd w:val="clear" w:color="auto" w:fill="FFFF00"/>
        </w:rPr>
        <w:t>People who live in poverty</w:t>
      </w:r>
      <w:r>
        <w:rPr>
          <w:rFonts w:ascii="Arial" w:hAnsi="Arial"/>
          <w:color w:val="000000"/>
          <w:sz w:val="22"/>
          <w:szCs w:val="22"/>
          <w:u w:val="single"/>
        </w:rPr>
        <w:t xml:space="preserve"> may </w:t>
      </w:r>
      <w:r>
        <w:rPr>
          <w:rFonts w:ascii="Arial" w:hAnsi="Arial"/>
          <w:color w:val="000000"/>
          <w:sz w:val="22"/>
          <w:szCs w:val="22"/>
          <w:u w:val="single"/>
          <w:shd w:val="clear" w:color="auto" w:fill="FFFF00"/>
        </w:rPr>
        <w:t>have a difficult time coping with changes.</w:t>
      </w:r>
      <w:r>
        <w:rPr>
          <w:rFonts w:ascii="Arial" w:hAnsi="Arial"/>
          <w:color w:val="000000"/>
          <w:sz w:val="22"/>
          <w:szCs w:val="22"/>
          <w:u w:val="single"/>
        </w:rPr>
        <w:t xml:space="preserve"> These people have</w:t>
      </w:r>
      <w:r>
        <w:rPr>
          <w:rFonts w:ascii="Arial" w:hAnsi="Arial"/>
          <w:color w:val="000000"/>
          <w:sz w:val="22"/>
          <w:szCs w:val="22"/>
          <w:u w:val="single"/>
          <w:shd w:val="clear" w:color="auto" w:fill="FFFF00"/>
        </w:rPr>
        <w:t xml:space="preserve"> limited financial resources to cope with heat, relocate or evacuate or respond to increases in the cost of food</w:t>
      </w:r>
      <w:r>
        <w:rPr>
          <w:rFonts w:ascii="Arial" w:hAnsi="Arial"/>
          <w:color w:val="000000"/>
          <w:sz w:val="22"/>
          <w:szCs w:val="22"/>
          <w:u w:val="single"/>
        </w:rPr>
        <w:t xml:space="preserve">. </w:t>
      </w:r>
      <w:r>
        <w:rPr>
          <w:rFonts w:ascii="Arial" w:hAnsi="Arial"/>
          <w:color w:val="000000"/>
          <w:sz w:val="16"/>
          <w:szCs w:val="16"/>
        </w:rPr>
        <w:t xml:space="preserve">[1] [2] Older adults may be among the least able to cope with impacts of climate change. Older residents make up a larger share of the population in warmer areas of the United States. These areas will likely experience higher temperatures, tropical storms, or extended droughts in the future. [1] </w:t>
      </w:r>
      <w:r>
        <w:rPr>
          <w:rFonts w:ascii="Arial" w:hAnsi="Arial"/>
          <w:color w:val="000000"/>
          <w:sz w:val="22"/>
          <w:szCs w:val="22"/>
          <w:u w:val="single"/>
        </w:rPr>
        <w:t xml:space="preserve">Young children are another sensitive age group, since their immune system and other bodily systems are still </w:t>
      </w:r>
      <w:proofErr w:type="gramStart"/>
      <w:r>
        <w:rPr>
          <w:rFonts w:ascii="Arial" w:hAnsi="Arial"/>
          <w:color w:val="000000"/>
          <w:sz w:val="22"/>
          <w:szCs w:val="22"/>
          <w:u w:val="single"/>
        </w:rPr>
        <w:t>developing</w:t>
      </w:r>
      <w:proofErr w:type="gramEnd"/>
      <w:r>
        <w:rPr>
          <w:rFonts w:ascii="Arial" w:hAnsi="Arial"/>
          <w:color w:val="000000"/>
          <w:sz w:val="22"/>
          <w:szCs w:val="22"/>
          <w:u w:val="single"/>
        </w:rPr>
        <w:t xml:space="preserve"> and they rely on others to care for them in disaster situations. </w:t>
      </w:r>
      <w:r>
        <w:rPr>
          <w:rFonts w:ascii="Arial" w:hAnsi="Arial"/>
          <w:color w:val="000000"/>
          <w:sz w:val="16"/>
          <w:szCs w:val="16"/>
        </w:rPr>
        <w:t xml:space="preserve">[2] To find out more about climate change and health, please visit the Health Impacts page. </w:t>
      </w:r>
      <w:r>
        <w:rPr>
          <w:rFonts w:ascii="Arial" w:hAnsi="Arial"/>
          <w:color w:val="000000"/>
          <w:sz w:val="22"/>
          <w:szCs w:val="22"/>
          <w:u w:val="single"/>
          <w:shd w:val="clear" w:color="auto" w:fill="FFFF00"/>
        </w:rPr>
        <w:t>Native Americans Native Americans are particularly vulnerable to</w:t>
      </w:r>
      <w:r>
        <w:rPr>
          <w:rFonts w:ascii="Arial" w:hAnsi="Arial"/>
          <w:color w:val="000000"/>
          <w:sz w:val="22"/>
          <w:szCs w:val="22"/>
          <w:u w:val="single"/>
        </w:rPr>
        <w:t xml:space="preserve"> projected </w:t>
      </w:r>
      <w:r>
        <w:rPr>
          <w:rFonts w:ascii="Arial" w:hAnsi="Arial"/>
          <w:color w:val="000000"/>
          <w:sz w:val="22"/>
          <w:szCs w:val="22"/>
          <w:u w:val="single"/>
          <w:shd w:val="clear" w:color="auto" w:fill="FFFF00"/>
        </w:rPr>
        <w:t xml:space="preserve">changes in climate for </w:t>
      </w:r>
      <w:proofErr w:type="gramStart"/>
      <w:r>
        <w:rPr>
          <w:rFonts w:ascii="Arial" w:hAnsi="Arial"/>
          <w:color w:val="000000"/>
          <w:sz w:val="22"/>
          <w:szCs w:val="22"/>
          <w:u w:val="single"/>
          <w:shd w:val="clear" w:color="auto" w:fill="FFFF00"/>
        </w:rPr>
        <w:t>a number of</w:t>
      </w:r>
      <w:proofErr w:type="gramEnd"/>
      <w:r>
        <w:rPr>
          <w:rFonts w:ascii="Arial" w:hAnsi="Arial"/>
          <w:color w:val="000000"/>
          <w:sz w:val="22"/>
          <w:szCs w:val="22"/>
          <w:u w:val="single"/>
          <w:shd w:val="clear" w:color="auto" w:fill="FFFF00"/>
        </w:rPr>
        <w:t xml:space="preserve"> reasons.</w:t>
      </w:r>
      <w:r>
        <w:rPr>
          <w:rFonts w:ascii="Arial" w:hAnsi="Arial"/>
          <w:color w:val="000000"/>
          <w:sz w:val="22"/>
          <w:szCs w:val="22"/>
          <w:u w:val="single"/>
        </w:rPr>
        <w:t xml:space="preserve"> </w:t>
      </w:r>
      <w:r>
        <w:rPr>
          <w:rFonts w:ascii="Arial" w:hAnsi="Arial"/>
          <w:color w:val="000000"/>
          <w:sz w:val="22"/>
          <w:szCs w:val="22"/>
          <w:u w:val="single"/>
          <w:shd w:val="clear" w:color="auto" w:fill="FFFF00"/>
        </w:rPr>
        <w:t>Their communities are</w:t>
      </w:r>
      <w:r>
        <w:rPr>
          <w:rFonts w:ascii="Arial" w:hAnsi="Arial"/>
          <w:color w:val="000000"/>
          <w:sz w:val="22"/>
          <w:szCs w:val="22"/>
          <w:u w:val="single"/>
        </w:rPr>
        <w:t xml:space="preserve"> closely </w:t>
      </w:r>
      <w:r>
        <w:rPr>
          <w:rFonts w:ascii="Arial" w:hAnsi="Arial"/>
          <w:color w:val="000000"/>
          <w:sz w:val="22"/>
          <w:szCs w:val="22"/>
          <w:u w:val="single"/>
          <w:shd w:val="clear" w:color="auto" w:fill="FFFF00"/>
        </w:rPr>
        <w:t>tied to</w:t>
      </w:r>
      <w:r>
        <w:rPr>
          <w:rFonts w:ascii="Arial" w:hAnsi="Arial"/>
          <w:color w:val="000000"/>
          <w:sz w:val="22"/>
          <w:szCs w:val="22"/>
          <w:u w:val="single"/>
        </w:rPr>
        <w:t xml:space="preserve"> specific </w:t>
      </w:r>
      <w:r>
        <w:rPr>
          <w:rFonts w:ascii="Arial" w:hAnsi="Arial"/>
          <w:color w:val="000000"/>
          <w:sz w:val="22"/>
          <w:szCs w:val="22"/>
          <w:u w:val="single"/>
          <w:shd w:val="clear" w:color="auto" w:fill="FFFF00"/>
        </w:rPr>
        <w:t>reservation boundaries that restrict their ability to relocate to avoid</w:t>
      </w:r>
      <w:r>
        <w:rPr>
          <w:rFonts w:ascii="Arial" w:hAnsi="Arial"/>
          <w:color w:val="000000"/>
          <w:sz w:val="22"/>
          <w:szCs w:val="22"/>
          <w:u w:val="single"/>
        </w:rPr>
        <w:t xml:space="preserve"> climate change </w:t>
      </w:r>
      <w:r>
        <w:rPr>
          <w:rFonts w:ascii="Arial" w:hAnsi="Arial"/>
          <w:color w:val="000000"/>
          <w:sz w:val="22"/>
          <w:szCs w:val="22"/>
          <w:u w:val="single"/>
          <w:shd w:val="clear" w:color="auto" w:fill="FFFF00"/>
        </w:rPr>
        <w:t>impacts</w:t>
      </w:r>
      <w:r>
        <w:rPr>
          <w:rFonts w:ascii="Arial" w:hAnsi="Arial"/>
          <w:color w:val="000000"/>
          <w:sz w:val="22"/>
          <w:szCs w:val="22"/>
          <w:u w:val="single"/>
        </w:rPr>
        <w:t xml:space="preserve">. </w:t>
      </w:r>
      <w:r>
        <w:rPr>
          <w:rFonts w:ascii="Arial" w:hAnsi="Arial"/>
          <w:color w:val="000000"/>
          <w:sz w:val="16"/>
          <w:szCs w:val="16"/>
        </w:rPr>
        <w:t xml:space="preserve">Their opportunity to change their livelihoods may be limited, and they may have difficulty coping with impacts, including those on water resources, agriculture and ecosystems. For example, tribes located in the Southwest are projected to experience changes in water quality and water availability on their lands. [1] Furthermore, climate change may significantly affect cultural traditions practiced by tribes. For example, certain Alaskan Natives have cultural ties with animals, such as seals and caribou, which will experience changes to their habitats. [1] </w:t>
      </w:r>
      <w:r>
        <w:rPr>
          <w:rFonts w:ascii="Arial" w:hAnsi="Arial"/>
          <w:color w:val="000000"/>
          <w:sz w:val="22"/>
          <w:szCs w:val="22"/>
          <w:u w:val="single"/>
        </w:rPr>
        <w:t>Urban Populations City residents and urban infrastructure have distinct sensitivities to climate change impacts.</w:t>
      </w:r>
      <w:r>
        <w:rPr>
          <w:rFonts w:ascii="Arial" w:hAnsi="Arial"/>
          <w:color w:val="000000"/>
          <w:sz w:val="16"/>
          <w:szCs w:val="16"/>
        </w:rPr>
        <w:t xml:space="preserve"> [1] </w:t>
      </w:r>
      <w:r>
        <w:rPr>
          <w:rFonts w:ascii="Arial" w:hAnsi="Arial"/>
          <w:color w:val="000000"/>
          <w:sz w:val="22"/>
          <w:szCs w:val="22"/>
          <w:u w:val="single"/>
        </w:rPr>
        <w:t>For example, heat waves may be amplified in cities because cities absorb more heat during the day than suburban and rural areas. Cities are more densely populated than suburban or rural areas.</w:t>
      </w:r>
      <w:r>
        <w:rPr>
          <w:rFonts w:ascii="Arial" w:hAnsi="Arial"/>
          <w:color w:val="000000"/>
          <w:sz w:val="16"/>
          <w:szCs w:val="16"/>
        </w:rPr>
        <w:t xml:space="preserve"> In fact, </w:t>
      </w:r>
      <w:r>
        <w:rPr>
          <w:rFonts w:ascii="Arial" w:hAnsi="Arial"/>
          <w:color w:val="000000"/>
          <w:sz w:val="22"/>
          <w:szCs w:val="22"/>
          <w:u w:val="single"/>
        </w:rPr>
        <w:t>more than 80% of the U.S. population lives in urban areas. As a result, increases in heat waves, drought, or violent storms in cities would affect a larger number of people than in suburban or rural areas. [1] Higher temperatures and more extreme events will likely affect the cost of energy air and water quality, and human comfort and health in cities. City dwellers may also be particularly susceptible to vulnerabilities in aging infrastructur</w:t>
      </w:r>
      <w:r>
        <w:rPr>
          <w:rFonts w:ascii="Arial" w:hAnsi="Arial"/>
          <w:color w:val="000000"/>
          <w:sz w:val="16"/>
          <w:szCs w:val="16"/>
        </w:rPr>
        <w:t xml:space="preserve">e. This includes drainage and sewer systems, flood and storm protection assets, transportation systems, and power supply during periods of peak demand, which typically occur during summer heat waves. </w:t>
      </w:r>
      <w:r>
        <w:rPr>
          <w:rFonts w:ascii="Arial" w:hAnsi="Arial"/>
          <w:color w:val="000000"/>
          <w:sz w:val="22"/>
          <w:szCs w:val="22"/>
          <w:u w:val="single"/>
        </w:rPr>
        <w:t>Federal crop and flood insurance, and non-weather-related losses represent about 10% of the total each. Privately insured weather-related events represent roughly 70% of the losses.</w:t>
      </w:r>
      <w:r>
        <w:rPr>
          <w:rFonts w:ascii="Arial" w:hAnsi="Arial"/>
          <w:color w:val="000000"/>
          <w:sz w:val="16"/>
          <w:szCs w:val="16"/>
        </w:rPr>
        <w:t xml:space="preserve"> In the 1980s losses fluctuated around two to five billion dollars. In 1992 and 2001 there are small peaks at about 30 billion dollars. In 2004 and 2005 losses reached about 75 billion dollars. View enlarged image Weather-related and non-weather-related insurance losses over time. Smaller-scale losses (many of which are weather-related) are not shown since they are not comprehensively reported by the U.S. insurance industry. I</w:t>
      </w:r>
      <w:r>
        <w:rPr>
          <w:rFonts w:ascii="Arial" w:hAnsi="Arial"/>
          <w:color w:val="000000"/>
          <w:sz w:val="22"/>
          <w:szCs w:val="22"/>
          <w:u w:val="single"/>
        </w:rPr>
        <w:t>mpacts on Economic Activities and Services Certain areas of the United States benefit from being located close to natural resources that support the local economy. Climate change could threaten these resources, as well as the goods and services they produce and the jobs and livelihoods of those who depend upon them.</w:t>
      </w:r>
      <w:r>
        <w:rPr>
          <w:rFonts w:ascii="Arial" w:hAnsi="Arial"/>
          <w:color w:val="000000"/>
          <w:sz w:val="16"/>
          <w:szCs w:val="16"/>
        </w:rPr>
        <w:t xml:space="preserve"> [1] For example, </w:t>
      </w:r>
      <w:r>
        <w:rPr>
          <w:rFonts w:ascii="Arial" w:hAnsi="Arial"/>
          <w:color w:val="000000"/>
          <w:sz w:val="22"/>
          <w:szCs w:val="22"/>
          <w:u w:val="single"/>
        </w:rPr>
        <w:t xml:space="preserve">climate change will likely affect farming communities, tourism and recreation, and the insurance industry. </w:t>
      </w:r>
      <w:r>
        <w:rPr>
          <w:rFonts w:ascii="Arial" w:hAnsi="Arial"/>
          <w:color w:val="000000"/>
          <w:sz w:val="16"/>
          <w:szCs w:val="16"/>
        </w:rPr>
        <w:t>Communities that developed around the production of different agricultural crops, such as corn, wheat, or cotton, depend on the climate to support their way of life</w:t>
      </w:r>
      <w:r>
        <w:rPr>
          <w:rFonts w:ascii="Arial" w:hAnsi="Arial"/>
          <w:color w:val="000000"/>
          <w:sz w:val="22"/>
          <w:szCs w:val="22"/>
          <w:u w:val="single"/>
        </w:rPr>
        <w:t xml:space="preserve">. Climate change will likely cause the ideal climate for these crops to shift northward. Combined with decreasing rural populations, as in the Great Plains, a changing climate may fundamentally change many of these communities. Certain agricultural products, such as maple syrup and cranberries in the Northeast, may disappear entirely from the United States. These crops would then have to be imported. </w:t>
      </w:r>
      <w:r>
        <w:rPr>
          <w:rFonts w:ascii="Arial" w:hAnsi="Arial"/>
          <w:color w:val="000000"/>
          <w:sz w:val="16"/>
          <w:szCs w:val="16"/>
        </w:rPr>
        <w:t xml:space="preserve">[1] Climate change will also likely affect tourism and recreational activities. </w:t>
      </w:r>
      <w:r>
        <w:rPr>
          <w:rFonts w:ascii="Arial" w:hAnsi="Arial"/>
          <w:color w:val="000000"/>
          <w:sz w:val="22"/>
          <w:szCs w:val="22"/>
          <w:u w:val="single"/>
        </w:rPr>
        <w:t xml:space="preserve">A warming climate and changes in precipitation patterns will likely decrease the number of days when recreational snow activities such as </w:t>
      </w:r>
      <w:proofErr w:type="gramStart"/>
      <w:r>
        <w:rPr>
          <w:rFonts w:ascii="Arial" w:hAnsi="Arial"/>
          <w:color w:val="000000"/>
          <w:sz w:val="22"/>
          <w:szCs w:val="22"/>
          <w:u w:val="single"/>
        </w:rPr>
        <w:t>skiing</w:t>
      </w:r>
      <w:proofErr w:type="gramEnd"/>
      <w:r>
        <w:rPr>
          <w:rFonts w:ascii="Arial" w:hAnsi="Arial"/>
          <w:color w:val="000000"/>
          <w:sz w:val="22"/>
          <w:szCs w:val="22"/>
          <w:u w:val="single"/>
        </w:rPr>
        <w:t xml:space="preserve"> and snowmobiling can take place.</w:t>
      </w:r>
      <w:r>
        <w:rPr>
          <w:rFonts w:ascii="Arial" w:hAnsi="Arial"/>
          <w:color w:val="000000"/>
          <w:sz w:val="16"/>
          <w:szCs w:val="16"/>
        </w:rPr>
        <w:t xml:space="preserve"> In the Southwest and Mountain West, an increasing number of wildfires could affect hiking and recreation in parks. Beaches could suffer erosion due to sea level rise and storm surge. </w:t>
      </w:r>
      <w:r>
        <w:rPr>
          <w:rFonts w:ascii="Arial" w:hAnsi="Arial"/>
          <w:color w:val="000000"/>
          <w:sz w:val="22"/>
          <w:szCs w:val="22"/>
          <w:u w:val="single"/>
        </w:rPr>
        <w:t xml:space="preserve">Changes in the migration patterns of fish and animals would affect fishing and hunting. Communities that support themselves through these recreational activities would feel economic impacts as tourism patterns begin to change. </w:t>
      </w:r>
      <w:r>
        <w:rPr>
          <w:rFonts w:ascii="Arial" w:hAnsi="Arial"/>
          <w:color w:val="000000"/>
          <w:sz w:val="16"/>
          <w:szCs w:val="16"/>
        </w:rPr>
        <w:t>[1</w:t>
      </w:r>
      <w:r>
        <w:rPr>
          <w:rFonts w:ascii="Arial" w:hAnsi="Arial"/>
          <w:color w:val="000000"/>
          <w:sz w:val="22"/>
          <w:szCs w:val="22"/>
          <w:u w:val="single"/>
        </w:rPr>
        <w:t xml:space="preserve">] </w:t>
      </w:r>
      <w:r>
        <w:rPr>
          <w:rFonts w:ascii="Arial" w:hAnsi="Arial"/>
          <w:color w:val="000000"/>
          <w:sz w:val="22"/>
          <w:szCs w:val="22"/>
          <w:u w:val="single"/>
          <w:shd w:val="clear" w:color="auto" w:fill="FFFF00"/>
        </w:rPr>
        <w:t>Climate change</w:t>
      </w:r>
      <w:r>
        <w:rPr>
          <w:rFonts w:ascii="Arial" w:hAnsi="Arial"/>
          <w:color w:val="000000"/>
          <w:sz w:val="22"/>
          <w:szCs w:val="22"/>
          <w:u w:val="single"/>
        </w:rPr>
        <w:t xml:space="preserve"> may </w:t>
      </w:r>
      <w:r>
        <w:rPr>
          <w:rFonts w:ascii="Arial" w:hAnsi="Arial"/>
          <w:color w:val="000000"/>
          <w:sz w:val="22"/>
          <w:szCs w:val="22"/>
          <w:u w:val="single"/>
          <w:shd w:val="clear" w:color="auto" w:fill="FFFF00"/>
        </w:rPr>
        <w:t>make it harder and more expensive for</w:t>
      </w:r>
      <w:r>
        <w:rPr>
          <w:rFonts w:ascii="Arial" w:hAnsi="Arial"/>
          <w:color w:val="000000"/>
          <w:sz w:val="22"/>
          <w:szCs w:val="22"/>
          <w:u w:val="single"/>
        </w:rPr>
        <w:t xml:space="preserve"> many </w:t>
      </w:r>
      <w:r>
        <w:rPr>
          <w:rFonts w:ascii="Arial" w:hAnsi="Arial"/>
          <w:color w:val="000000"/>
          <w:sz w:val="22"/>
          <w:szCs w:val="22"/>
          <w:u w:val="single"/>
          <w:shd w:val="clear" w:color="auto" w:fill="FFFF00"/>
        </w:rPr>
        <w:t>people to insure their homes, businesses, or</w:t>
      </w:r>
      <w:r>
        <w:rPr>
          <w:rFonts w:ascii="Arial" w:hAnsi="Arial"/>
          <w:color w:val="000000"/>
          <w:sz w:val="22"/>
          <w:szCs w:val="22"/>
          <w:u w:val="single"/>
        </w:rPr>
        <w:t xml:space="preserve"> other </w:t>
      </w:r>
      <w:r>
        <w:rPr>
          <w:rFonts w:ascii="Arial" w:hAnsi="Arial"/>
          <w:color w:val="000000"/>
          <w:sz w:val="22"/>
          <w:szCs w:val="22"/>
          <w:u w:val="single"/>
          <w:shd w:val="clear" w:color="auto" w:fill="FFFF00"/>
        </w:rPr>
        <w:t>valuable assets</w:t>
      </w:r>
      <w:r>
        <w:rPr>
          <w:rFonts w:ascii="Arial" w:hAnsi="Arial"/>
          <w:color w:val="000000"/>
          <w:sz w:val="22"/>
          <w:szCs w:val="22"/>
          <w:u w:val="single"/>
        </w:rPr>
        <w:t xml:space="preserve"> in risk-prone areas.</w:t>
      </w:r>
      <w:r>
        <w:rPr>
          <w:rFonts w:ascii="Arial" w:hAnsi="Arial"/>
          <w:color w:val="000000"/>
          <w:sz w:val="16"/>
          <w:szCs w:val="16"/>
        </w:rPr>
        <w:t xml:space="preserve"> </w:t>
      </w:r>
      <w:r>
        <w:rPr>
          <w:rFonts w:ascii="Arial" w:hAnsi="Arial"/>
          <w:color w:val="000000"/>
          <w:sz w:val="22"/>
          <w:szCs w:val="22"/>
          <w:u w:val="single"/>
        </w:rPr>
        <w:t>Insurance is one of the primary mechanisms used to protect people against weather-related disasters.</w:t>
      </w:r>
      <w:r>
        <w:rPr>
          <w:rFonts w:ascii="Arial" w:hAnsi="Arial"/>
          <w:color w:val="000000"/>
          <w:sz w:val="16"/>
          <w:szCs w:val="16"/>
        </w:rPr>
        <w:t xml:space="preserve"> [1] We rely on insurance to protect investments in real estate, agriculture, transportation, and utility infrastructure by distributing costs across society. Climate change is projected to increase the frequency and intensity of extreme weather events, such as heat waves, droughts, and floods. </w:t>
      </w:r>
      <w:r>
        <w:rPr>
          <w:rFonts w:ascii="Arial" w:hAnsi="Arial"/>
          <w:color w:val="000000"/>
          <w:sz w:val="22"/>
          <w:szCs w:val="22"/>
          <w:u w:val="single"/>
        </w:rPr>
        <w:t>These changes are likely to increase losses to property and cause costly disruptions to society. Escalating losses have already affected the availability and affordability of insurance. More frequent losses, increased variability in the type and location of impacts, and increases in widespread losses that occur at the same time would increase the risks to insurers and their customers</w:t>
      </w:r>
      <w:r>
        <w:rPr>
          <w:rFonts w:ascii="Arial" w:hAnsi="Arial"/>
          <w:color w:val="000000"/>
          <w:sz w:val="16"/>
          <w:szCs w:val="16"/>
        </w:rPr>
        <w:t>. [1]</w:t>
      </w:r>
    </w:p>
    <w:p w14:paraId="3130074D" w14:textId="77777777" w:rsidR="00920B71" w:rsidRDefault="00920B71" w:rsidP="00920B71"/>
    <w:p w14:paraId="1A94E838" w14:textId="77777777" w:rsidR="00920B71" w:rsidRPr="008569FF" w:rsidRDefault="00920B71" w:rsidP="00920B71"/>
    <w:p w14:paraId="5D9D7E9D" w14:textId="77777777" w:rsidR="00920B71" w:rsidRDefault="00920B71" w:rsidP="00920B71"/>
    <w:p w14:paraId="7E0F37CE" w14:textId="77777777" w:rsidR="00920B71" w:rsidRPr="008569FF" w:rsidRDefault="00920B71" w:rsidP="00920B71"/>
    <w:p w14:paraId="28DCD3D2" w14:textId="77777777" w:rsidR="00920B71" w:rsidRDefault="00920B71" w:rsidP="00920B71">
      <w:pPr>
        <w:pStyle w:val="Heading1"/>
      </w:pPr>
      <w:r>
        <w:t>Innovation DA</w:t>
      </w:r>
    </w:p>
    <w:p w14:paraId="3AB6EE0A" w14:textId="77777777" w:rsidR="00920B71" w:rsidRPr="00405D88" w:rsidRDefault="00920B71" w:rsidP="00920B71">
      <w:pPr>
        <w:pStyle w:val="Heading2"/>
        <w:rPr>
          <w:rFonts w:cs="Calibri"/>
        </w:rPr>
      </w:pPr>
      <w:r>
        <w:t xml:space="preserve">NC </w:t>
      </w:r>
    </w:p>
    <w:p w14:paraId="16D6CBCE" w14:textId="77777777" w:rsidR="00920B71" w:rsidRPr="00405D88" w:rsidRDefault="00920B71" w:rsidP="00920B71">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49554CF7" w14:textId="77777777" w:rsidR="00920B71" w:rsidRPr="00405D88" w:rsidRDefault="00920B71" w:rsidP="00920B71">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876833C" w14:textId="77777777" w:rsidR="00920B71" w:rsidRPr="00405D88" w:rsidRDefault="00920B71" w:rsidP="00920B71">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25957708" w14:textId="77777777" w:rsidR="00920B71" w:rsidRPr="00405D88" w:rsidRDefault="00920B71" w:rsidP="00920B71">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2042666" w14:textId="77777777" w:rsidR="00920B71" w:rsidRPr="00405D88" w:rsidRDefault="00920B71" w:rsidP="00920B71">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442159C" w14:textId="77777777" w:rsidR="00920B71" w:rsidRPr="00405D88" w:rsidRDefault="00920B71" w:rsidP="00920B71">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643D392" w14:textId="77777777" w:rsidR="00920B71" w:rsidRPr="009026E1" w:rsidRDefault="00920B71" w:rsidP="00920B71">
      <w:pPr>
        <w:pStyle w:val="Heading4"/>
      </w:pPr>
      <w:r>
        <w:t>This sets a precedent that spills over to all future diseases – Hopkins 21:</w:t>
      </w:r>
    </w:p>
    <w:p w14:paraId="43184FF8" w14:textId="77777777" w:rsidR="00920B71" w:rsidRPr="00405D88" w:rsidRDefault="00920B71" w:rsidP="00920B71">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16C0C552" w14:textId="77777777" w:rsidR="00920B71" w:rsidRPr="00856058" w:rsidRDefault="00920B71" w:rsidP="00920B71">
      <w:pPr>
        <w:ind w:left="720"/>
        <w:rPr>
          <w:sz w:val="12"/>
        </w:rPr>
      </w:pPr>
      <w:r w:rsidRPr="00405D88">
        <w:rPr>
          <w:sz w:val="12"/>
        </w:rPr>
        <w:t xml:space="preserve">The Biden administration’s unexpected support for </w:t>
      </w:r>
      <w:hyperlink r:id="rId10"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1" w:history="1">
        <w:proofErr w:type="spellStart"/>
        <w:r w:rsidRPr="00405D88">
          <w:rPr>
            <w:rStyle w:val="Hyperlink"/>
            <w:rFonts w:eastAsiaTheme="majorEastAsia"/>
            <w:sz w:val="12"/>
          </w:rPr>
          <w:t>Moderna</w:t>
        </w:r>
        <w:proofErr w:type="spellEnd"/>
      </w:hyperlink>
      <w:r w:rsidRPr="00405D88">
        <w:rPr>
          <w:sz w:val="12"/>
        </w:rPr>
        <w:t xml:space="preserve"> Inc., </w:t>
      </w:r>
      <w:hyperlink r:id="rId12" w:history="1">
        <w:r w:rsidRPr="00405D88">
          <w:rPr>
            <w:rStyle w:val="Hyperlink"/>
            <w:rFonts w:eastAsiaTheme="majorEastAsia"/>
            <w:sz w:val="12"/>
          </w:rPr>
          <w:t xml:space="preserve">MRNA -4.12% </w:t>
        </w:r>
      </w:hyperlink>
      <w:hyperlink r:id="rId13" w:history="1">
        <w:r w:rsidRPr="00405D88">
          <w:rPr>
            <w:rStyle w:val="Hyperlink"/>
            <w:rFonts w:eastAsiaTheme="majorEastAsia"/>
            <w:sz w:val="12"/>
          </w:rPr>
          <w:t>Pfizer</w:t>
        </w:r>
      </w:hyperlink>
      <w:r w:rsidRPr="00405D88">
        <w:rPr>
          <w:sz w:val="12"/>
        </w:rPr>
        <w:t xml:space="preserve"> Inc. </w:t>
      </w:r>
      <w:hyperlink r:id="rId14"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7C5EA7AA" w14:textId="77777777" w:rsidR="00920B71" w:rsidRPr="00405D88" w:rsidRDefault="00920B71" w:rsidP="00920B71">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6530C88" w14:textId="77777777" w:rsidR="00920B71" w:rsidRPr="00405D88" w:rsidRDefault="00920B71" w:rsidP="00920B71">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4B14AD46" w14:textId="77777777" w:rsidR="00920B71" w:rsidRPr="00405D88" w:rsidRDefault="00920B71" w:rsidP="00920B71">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3483789" w14:textId="77777777" w:rsidR="00920B71" w:rsidRPr="00405D88" w:rsidRDefault="00920B71" w:rsidP="00920B71">
      <w:pPr>
        <w:pStyle w:val="Heading4"/>
        <w:rPr>
          <w:rFonts w:cs="Calibri"/>
        </w:rPr>
      </w:pPr>
      <w:r w:rsidRPr="00405D88">
        <w:rPr>
          <w:rFonts w:cs="Calibri"/>
        </w:rPr>
        <w:t>Bioterror causes extinction---early response key</w:t>
      </w:r>
    </w:p>
    <w:p w14:paraId="34876C32" w14:textId="77777777" w:rsidR="00920B71" w:rsidRPr="00405D88" w:rsidRDefault="00920B71" w:rsidP="00920B71">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A4E8385" w14:textId="77777777" w:rsidR="00920B71" w:rsidRPr="00405D88" w:rsidRDefault="00920B71" w:rsidP="00920B71">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118587D" w14:textId="77777777" w:rsidR="00920B71" w:rsidRPr="00CA7656" w:rsidRDefault="00920B71" w:rsidP="00920B71"/>
    <w:p w14:paraId="5E077EB6" w14:textId="77777777" w:rsidR="00920B71" w:rsidRDefault="00920B71" w:rsidP="00920B71">
      <w:pPr>
        <w:pStyle w:val="Heading1"/>
      </w:pPr>
      <w:r>
        <w:t>Universal Healthcare</w:t>
      </w:r>
    </w:p>
    <w:p w14:paraId="6094FB02" w14:textId="77777777" w:rsidR="00920B71" w:rsidRDefault="00920B71" w:rsidP="00920B71"/>
    <w:p w14:paraId="4E6E7556" w14:textId="77777777" w:rsidR="00920B71" w:rsidRDefault="00920B71" w:rsidP="00920B71">
      <w:pPr>
        <w:pStyle w:val="Heading2"/>
      </w:pPr>
      <w:r>
        <w:t>Universal healthcare CP</w:t>
      </w:r>
    </w:p>
    <w:p w14:paraId="7E983683" w14:textId="77777777" w:rsidR="00920B71" w:rsidRPr="008F6424" w:rsidRDefault="00920B71" w:rsidP="00920B71">
      <w:pPr>
        <w:pStyle w:val="Heading4"/>
      </w:pPr>
      <w:r>
        <w:t xml:space="preserve">CP: The member nations of the World Trade Organization ought to implement a universal healthcare system. </w:t>
      </w:r>
    </w:p>
    <w:p w14:paraId="30702A5D" w14:textId="77777777" w:rsidR="00920B71" w:rsidRDefault="00920B71" w:rsidP="00920B71">
      <w:pPr>
        <w:pStyle w:val="Heading4"/>
      </w:pPr>
      <w:r>
        <w:t xml:space="preserve">Implementing a UHC system gets medicine to the uninsured </w:t>
      </w:r>
    </w:p>
    <w:p w14:paraId="5A16057B" w14:textId="77777777" w:rsidR="00920B71" w:rsidRPr="006B567B" w:rsidRDefault="00920B71" w:rsidP="00920B71">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19DD1567" w14:textId="77777777" w:rsidR="00920B71" w:rsidRPr="008F6424" w:rsidRDefault="00920B71" w:rsidP="00920B71">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5" w:history="1">
        <w:r w:rsidRPr="008F6424">
          <w:rPr>
            <w:rStyle w:val="Hyperlink"/>
            <w:sz w:val="16"/>
            <w:szCs w:val="16"/>
          </w:rPr>
          <w:t>https://democracyjournal.org/magazine/55/insulin-should-be-free-yes-free/</w:t>
        </w:r>
      </w:hyperlink>
      <w:r w:rsidRPr="008F6424">
        <w:rPr>
          <w:sz w:val="16"/>
          <w:szCs w:val="16"/>
        </w:rPr>
        <w:t xml:space="preserve"> // AW</w:t>
      </w:r>
    </w:p>
    <w:p w14:paraId="518AE277" w14:textId="77777777" w:rsidR="00920B71" w:rsidRPr="00CA4911" w:rsidRDefault="00920B71" w:rsidP="00920B71">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581EC519" w14:textId="77777777" w:rsidR="00920B71" w:rsidRDefault="00920B71" w:rsidP="00920B71">
      <w:pPr>
        <w:pStyle w:val="Heading4"/>
      </w:pPr>
      <w:r>
        <w:t xml:space="preserve">Medicine needs to </w:t>
      </w:r>
      <w:proofErr w:type="gramStart"/>
      <w:r>
        <w:t>made</w:t>
      </w:r>
      <w:proofErr w:type="gramEnd"/>
      <w:r>
        <w:t xml:space="preserve"> free DIRECTLY – even after IP removal, likely new laws + industry subsidies to keep big pharma in power </w:t>
      </w:r>
    </w:p>
    <w:p w14:paraId="2F7C3011" w14:textId="77777777" w:rsidR="00920B71" w:rsidRPr="006B567B" w:rsidRDefault="00920B71" w:rsidP="00920B71">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4A4CC9CD" w14:textId="77777777" w:rsidR="00920B71" w:rsidRPr="008F6424" w:rsidRDefault="00920B71" w:rsidP="00920B71">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6" w:history="1">
        <w:r w:rsidRPr="008F6424">
          <w:rPr>
            <w:rStyle w:val="Hyperlink"/>
            <w:sz w:val="16"/>
            <w:szCs w:val="16"/>
          </w:rPr>
          <w:t>https://democracyjournal.org/magazine/55/insulin-should-be-free-yes-free/</w:t>
        </w:r>
      </w:hyperlink>
      <w:r w:rsidRPr="008F6424">
        <w:rPr>
          <w:sz w:val="16"/>
          <w:szCs w:val="16"/>
        </w:rPr>
        <w:t xml:space="preserve"> // AW</w:t>
      </w:r>
    </w:p>
    <w:p w14:paraId="7EE69E34" w14:textId="77777777" w:rsidR="00920B71" w:rsidRPr="00772D29" w:rsidRDefault="00920B71" w:rsidP="00920B71">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70501DD5" w14:textId="77777777" w:rsidR="00920B71" w:rsidRPr="00F601E6" w:rsidRDefault="00920B71" w:rsidP="00920B71"/>
    <w:p w14:paraId="4C9578C7" w14:textId="77777777" w:rsidR="00920B71" w:rsidRPr="00EB1EF7" w:rsidRDefault="00920B71" w:rsidP="00920B71"/>
    <w:p w14:paraId="1D4742A3" w14:textId="77777777" w:rsidR="00920B71" w:rsidRDefault="00920B71" w:rsidP="00920B71">
      <w:pPr>
        <w:pStyle w:val="Heading1"/>
      </w:pPr>
      <w:r>
        <w:t>COVAX</w:t>
      </w:r>
    </w:p>
    <w:p w14:paraId="51D4209C" w14:textId="77777777" w:rsidR="00920B71" w:rsidRDefault="00920B71" w:rsidP="00920B71">
      <w:pPr>
        <w:pStyle w:val="Heading2"/>
      </w:pPr>
      <w:r>
        <w:t>NC</w:t>
      </w:r>
    </w:p>
    <w:p w14:paraId="51F3DFC1" w14:textId="77777777" w:rsidR="00920B71" w:rsidRPr="00AE7DC2" w:rsidRDefault="00920B71" w:rsidP="00920B71">
      <w:pPr>
        <w:pStyle w:val="Heading4"/>
      </w:pPr>
      <w:r>
        <w:t>Text: The member nations of the United Nations ought to</w:t>
      </w:r>
    </w:p>
    <w:p w14:paraId="13DBDC36" w14:textId="77777777" w:rsidR="00920B71" w:rsidRDefault="00920B71" w:rsidP="00920B71">
      <w:pPr>
        <w:pStyle w:val="Heading4"/>
        <w:numPr>
          <w:ilvl w:val="0"/>
          <w:numId w:val="12"/>
        </w:numPr>
      </w:pPr>
      <w:r>
        <w:t xml:space="preserve">Collectively provide $4 billion to COVAX </w:t>
      </w:r>
    </w:p>
    <w:p w14:paraId="749BC913" w14:textId="77777777" w:rsidR="00920B71" w:rsidRDefault="00920B71" w:rsidP="00920B71">
      <w:pPr>
        <w:pStyle w:val="Heading4"/>
        <w:numPr>
          <w:ilvl w:val="0"/>
          <w:numId w:val="12"/>
        </w:numPr>
      </w:pPr>
      <w:r>
        <w:t>Donate surplus vaccines to developing countries</w:t>
      </w:r>
    </w:p>
    <w:p w14:paraId="177DC65B" w14:textId="77777777" w:rsidR="00920B71" w:rsidRDefault="00920B71" w:rsidP="00920B71">
      <w:pPr>
        <w:pStyle w:val="Heading4"/>
        <w:numPr>
          <w:ilvl w:val="0"/>
          <w:numId w:val="12"/>
        </w:numPr>
      </w:pPr>
      <w:r>
        <w:t xml:space="preserve">Reduce export restrictions on raw materials </w:t>
      </w:r>
    </w:p>
    <w:p w14:paraId="4F2F4CA0" w14:textId="77777777" w:rsidR="00920B71" w:rsidRPr="00AE7DC2" w:rsidRDefault="00920B71" w:rsidP="00920B71">
      <w:pPr>
        <w:pStyle w:val="Heading4"/>
        <w:ind w:firstLine="720"/>
      </w:pPr>
      <w:r>
        <w:t xml:space="preserve">And the member nations of the World Bank ought to relax its conditions for extending loans for vaccine </w:t>
      </w:r>
      <w:proofErr w:type="spellStart"/>
      <w:r>
        <w:t>prepurchases</w:t>
      </w:r>
      <w:proofErr w:type="spellEnd"/>
      <w:r>
        <w:t>. Goldberg, 5/13</w:t>
      </w:r>
    </w:p>
    <w:p w14:paraId="649B7F79" w14:textId="77777777" w:rsidR="00920B71" w:rsidRPr="00AE7DC2" w:rsidRDefault="00920B71" w:rsidP="00920B71">
      <w:proofErr w:type="spellStart"/>
      <w:r w:rsidRPr="00AE7DC2">
        <w:t>Pinelopi</w:t>
      </w:r>
      <w:proofErr w:type="spellEnd"/>
      <w:r w:rsidRPr="00AE7DC2">
        <w:t xml:space="preserve"> </w:t>
      </w:r>
      <w:proofErr w:type="spellStart"/>
      <w:r w:rsidRPr="00AE7DC2">
        <w:t>Koujianou</w:t>
      </w:r>
      <w:proofErr w:type="spellEnd"/>
      <w:r w:rsidRPr="00AE7DC2">
        <w:t xml:space="preserve"> Goldberg, 5-13-2021, "Poor nations don’t need patent waivers to obtain enough COVID vaccines to achieve herd immunity, they just need $4 billion," MarketWatch, https://www.marketwatch.com/story/poor-nations-dont-need-patent-waivers-to-obtain-enough-covid-vaccines-to-achieve-herd-immunity-they-just-need-4-billion-11620920537, accessed 6-30-2021, ED</w:t>
      </w:r>
    </w:p>
    <w:p w14:paraId="3C762DA2" w14:textId="77777777" w:rsidR="00920B71" w:rsidRDefault="00920B71" w:rsidP="00920B71">
      <w:pPr>
        <w:rPr>
          <w:rStyle w:val="Emphasis"/>
        </w:rPr>
      </w:pPr>
      <w:r w:rsidRPr="00AE7DC2">
        <w:rPr>
          <w:sz w:val="12"/>
        </w:rPr>
        <w:t>Still, three critical challenges remain</w:t>
      </w:r>
      <w:r w:rsidRPr="00407AED">
        <w:rPr>
          <w:sz w:val="12"/>
          <w:highlight w:val="yellow"/>
        </w:rPr>
        <w:t xml:space="preserve">. </w:t>
      </w:r>
      <w:r w:rsidRPr="00407AED">
        <w:rPr>
          <w:rStyle w:val="Emphasis"/>
          <w:highlight w:val="yellow"/>
        </w:rPr>
        <w:t>First, closing the pre-purchase gap of 350 million vaccines will requires an additional $4 billion—a trivial cost relative to the potential benefit of achieving world-wide immunity</w:t>
      </w:r>
      <w:r w:rsidRPr="00AE7DC2">
        <w:rPr>
          <w:rStyle w:val="Emphasis"/>
        </w:rPr>
        <w:t>. Providing this support, either through additional funding for the COVAX AMC facility or by sending surplus vaccines to developing countries as soon as possible, should not be too difficult or costly for high-income countries to manage</w:t>
      </w:r>
      <w:r w:rsidRPr="00AE7DC2">
        <w:rPr>
          <w:sz w:val="12"/>
        </w:rPr>
        <w:t xml:space="preserve">. </w:t>
      </w:r>
      <w:r w:rsidRPr="00407AED">
        <w:rPr>
          <w:rStyle w:val="Emphasis"/>
          <w:highlight w:val="yellow"/>
        </w:rPr>
        <w:t>Second, the World Bank needs to relax its conditions for extending loans for vaccine pre-purchases</w:t>
      </w:r>
      <w:r w:rsidRPr="00AE7DC2">
        <w:rPr>
          <w:rStyle w:val="Emphasis"/>
        </w:rPr>
        <w:t>.</w:t>
      </w:r>
      <w:r>
        <w:rPr>
          <w:rStyle w:val="Emphasis"/>
        </w:rPr>
        <w:t xml:space="preserve"> </w:t>
      </w:r>
      <w:r w:rsidRPr="00AE7DC2">
        <w:rPr>
          <w:rStyle w:val="Emphasis"/>
        </w:rPr>
        <w:t xml:space="preserve">Currently, such loans can be used only for vaccines approved by three stringent regulatory authorities (SRAs) in three different regions. Among these are Japan and certain Western countries, which naturally prioritize approval of vaccines intended for their own populations. They have little incentive to grant emergency-use authorization to alternative vaccines that have shown high efficacy in Phase 3 clinical trials, such as Bharat Biotech’s </w:t>
      </w:r>
      <w:proofErr w:type="spellStart"/>
      <w:r w:rsidRPr="00AE7DC2">
        <w:rPr>
          <w:rStyle w:val="Emphasis"/>
        </w:rPr>
        <w:t>Covaxin</w:t>
      </w:r>
      <w:proofErr w:type="spellEnd"/>
      <w:r w:rsidRPr="00AE7DC2">
        <w:rPr>
          <w:rStyle w:val="Emphasis"/>
        </w:rPr>
        <w:t xml:space="preserve"> (India), and </w:t>
      </w:r>
      <w:proofErr w:type="spellStart"/>
      <w:r w:rsidRPr="00AE7DC2">
        <w:rPr>
          <w:rStyle w:val="Emphasis"/>
        </w:rPr>
        <w:t>Gamaleya’s</w:t>
      </w:r>
      <w:proofErr w:type="spellEnd"/>
      <w:r w:rsidRPr="00AE7DC2">
        <w:rPr>
          <w:rStyle w:val="Emphasis"/>
        </w:rPr>
        <w:t xml:space="preserve"> Sputnik V (Russia), and </w:t>
      </w:r>
      <w:proofErr w:type="spellStart"/>
      <w:r w:rsidRPr="00AE7DC2">
        <w:rPr>
          <w:rStyle w:val="Emphasis"/>
        </w:rPr>
        <w:t>Sinovac</w:t>
      </w:r>
      <w:proofErr w:type="spellEnd"/>
      <w:r w:rsidRPr="00AE7DC2">
        <w:rPr>
          <w:rStyle w:val="Emphasis"/>
        </w:rPr>
        <w:t xml:space="preserve"> Biotech’s </w:t>
      </w:r>
      <w:proofErr w:type="spellStart"/>
      <w:r w:rsidRPr="00AE7DC2">
        <w:rPr>
          <w:rStyle w:val="Emphasis"/>
        </w:rPr>
        <w:t>CoronaVac</w:t>
      </w:r>
      <w:proofErr w:type="spellEnd"/>
      <w:r w:rsidRPr="00AE7DC2">
        <w:rPr>
          <w:rStyle w:val="Emphasis"/>
        </w:rPr>
        <w:t xml:space="preserve"> (China).</w:t>
      </w:r>
      <w:r>
        <w:rPr>
          <w:rStyle w:val="Emphasis"/>
        </w:rPr>
        <w:t xml:space="preserve"> </w:t>
      </w:r>
      <w:r w:rsidRPr="00AE7DC2">
        <w:rPr>
          <w:sz w:val="12"/>
        </w:rPr>
        <w:t>Extending the list of national regulators classified as SRAs would go a long way toward increasing lending for vaccine purchases</w:t>
      </w:r>
      <w:r w:rsidRPr="00407AED">
        <w:rPr>
          <w:sz w:val="12"/>
          <w:highlight w:val="yellow"/>
        </w:rPr>
        <w:t xml:space="preserve">. </w:t>
      </w:r>
      <w:r w:rsidRPr="00407AED">
        <w:rPr>
          <w:rStyle w:val="Emphasis"/>
          <w:highlight w:val="yellow"/>
        </w:rPr>
        <w:t>Finally, existing vaccine manufacturers will be unable to meet their production targets if vaccine nationalism gives rise to export restrictions on critical inputs and raw materials</w:t>
      </w:r>
      <w:r w:rsidRPr="00AE7DC2">
        <w:rPr>
          <w:rStyle w:val="Emphasis"/>
        </w:rPr>
        <w:t>. We saw such behavior early in the pandemic with respect to personal protective equipment, but the resulting export restrictions proved short-lived. One hopes the same will be true for vaccines. International cooperation and coordination will be crucial in the coming months.</w:t>
      </w:r>
      <w:r>
        <w:rPr>
          <w:rStyle w:val="Emphasis"/>
        </w:rPr>
        <w:t xml:space="preserve"> </w:t>
      </w:r>
      <w:r w:rsidRPr="00AE7DC2">
        <w:rPr>
          <w:rStyle w:val="Emphasis"/>
        </w:rPr>
        <w:t>There are many ways for advanced economies to assist poorer countries in vaccinating their populations as soon as possible. But relaxing patent protections—however appealing the idea may be in other contexts—is not one of them. The focus should be on providing additional funding and less restrictive lending for preordering vaccines, and on funneling surpluses from high-income countries to the rest of the world.</w:t>
      </w:r>
    </w:p>
    <w:p w14:paraId="1CC1702D" w14:textId="77777777" w:rsidR="00920B71" w:rsidRDefault="00920B71" w:rsidP="00920B71">
      <w:pPr>
        <w:pStyle w:val="Heading4"/>
      </w:pPr>
      <w:proofErr w:type="spellStart"/>
      <w:r>
        <w:t>Covax</w:t>
      </w:r>
      <w:proofErr w:type="spellEnd"/>
      <w:r>
        <w:t xml:space="preserve"> donations solve vaccine inequality. UNICEF 21</w:t>
      </w:r>
    </w:p>
    <w:p w14:paraId="43F93D66" w14:textId="77777777" w:rsidR="00920B71" w:rsidRPr="00EC259B" w:rsidRDefault="00920B71" w:rsidP="00920B71">
      <w:r>
        <w:t>UNICEF</w:t>
      </w:r>
      <w:r w:rsidRPr="00EC259B">
        <w:t xml:space="preserve">, </w:t>
      </w:r>
      <w:r>
        <w:t>21</w:t>
      </w:r>
      <w:r w:rsidRPr="00EC259B">
        <w:t xml:space="preserve"> - ("COVID-19 vaccines: 5 reasons why dose donations are essential," </w:t>
      </w:r>
      <w:r>
        <w:t>UNICEF</w:t>
      </w:r>
      <w:r w:rsidRPr="00EC259B">
        <w:t xml:space="preserve">, </w:t>
      </w:r>
      <w:r>
        <w:t>late May 2021 (no specific date given)</w:t>
      </w:r>
      <w:r w:rsidRPr="00EC259B">
        <w:t>, accessed 7-1-2021, https://www.unicef.org/coronavirus/covid-19-vaccines-why-dose-donations-are-essential)//ML</w:t>
      </w:r>
    </w:p>
    <w:p w14:paraId="4BB53DBB" w14:textId="77777777" w:rsidR="00920B71" w:rsidRPr="00AD7148" w:rsidRDefault="00920B71" w:rsidP="00920B71">
      <w:pPr>
        <w:rPr>
          <w:sz w:val="12"/>
        </w:rPr>
      </w:pPr>
      <w:r w:rsidRPr="00AD7148">
        <w:rPr>
          <w:sz w:val="12"/>
        </w:rPr>
        <w:t xml:space="preserve">But there is currently a limited number of vaccines, so it’s critical to prioritize vaccinations to save lives and to protect public health services in all countries. </w:t>
      </w:r>
      <w:r w:rsidRPr="00AD7148">
        <w:rPr>
          <w:rStyle w:val="StyleUnderline"/>
        </w:rPr>
        <w:t>The</w:t>
      </w:r>
      <w:r>
        <w:rPr>
          <w:rStyle w:val="StyleUnderline"/>
        </w:rPr>
        <w:t xml:space="preserve"> </w:t>
      </w:r>
      <w:hyperlink r:id="rId17" w:history="1">
        <w:r w:rsidRPr="00AD7148">
          <w:rPr>
            <w:rStyle w:val="StyleUnderline"/>
            <w:highlight w:val="yellow"/>
          </w:rPr>
          <w:t>COVAX</w:t>
        </w:r>
        <w:r w:rsidRPr="00AD7148">
          <w:rPr>
            <w:rStyle w:val="StyleUnderline"/>
          </w:rPr>
          <w:t xml:space="preserve"> Facility</w:t>
        </w:r>
      </w:hyperlink>
      <w:r w:rsidRPr="00AD7148">
        <w:rPr>
          <w:sz w:val="12"/>
        </w:rPr>
        <w:t xml:space="preserve"> – the global COVID vaccine equity scheme – </w:t>
      </w:r>
      <w:r w:rsidRPr="00AD7148">
        <w:rPr>
          <w:rStyle w:val="StyleUnderline"/>
          <w:highlight w:val="yellow"/>
        </w:rPr>
        <w:t>represents a pathway toward addressing the imbalance in vaccine access</w:t>
      </w:r>
      <w:r w:rsidRPr="00AD7148">
        <w:rPr>
          <w:rStyle w:val="StyleUnderline"/>
        </w:rPr>
        <w:t xml:space="preserve"> between high and low-income countries.</w:t>
      </w:r>
      <w:r>
        <w:rPr>
          <w:rStyle w:val="StyleUnderline"/>
        </w:rPr>
        <w:t xml:space="preserve"> </w:t>
      </w:r>
      <w:r w:rsidRPr="00AD7148">
        <w:rPr>
          <w:rStyle w:val="StyleUnderline"/>
        </w:rPr>
        <w:t xml:space="preserve">But COVAX is </w:t>
      </w:r>
      <w:proofErr w:type="gramStart"/>
      <w:r w:rsidRPr="00AD7148">
        <w:rPr>
          <w:rStyle w:val="StyleUnderline"/>
        </w:rPr>
        <w:t>undersupplied.</w:t>
      </w:r>
      <w:r>
        <w:rPr>
          <w:rStyle w:val="StyleUnderline"/>
        </w:rPr>
        <w:t>¶</w:t>
      </w:r>
      <w:proofErr w:type="gramEnd"/>
      <w:r>
        <w:rPr>
          <w:rStyle w:val="StyleUnderline"/>
        </w:rPr>
        <w:t xml:space="preserve"> </w:t>
      </w:r>
      <w:r w:rsidRPr="00AD7148">
        <w:rPr>
          <w:sz w:val="12"/>
        </w:rPr>
        <w:t xml:space="preserve">G7 leaders will be meeting in June 2021 with a potential emergency stop-gap measure readily available: dose donations. </w:t>
      </w:r>
      <w:r w:rsidRPr="00AD7148">
        <w:rPr>
          <w:rStyle w:val="StyleUnderline"/>
          <w:highlight w:val="yellow"/>
        </w:rPr>
        <w:t>G7 countries and other well-supplied nations immediately donating additional available doses to COVAX is a</w:t>
      </w:r>
      <w:r>
        <w:rPr>
          <w:rStyle w:val="StyleUnderline"/>
        </w:rPr>
        <w:t xml:space="preserve"> </w:t>
      </w:r>
      <w:r w:rsidRPr="00AD7148">
        <w:rPr>
          <w:rStyle w:val="StyleUnderline"/>
        </w:rPr>
        <w:t>minimum</w:t>
      </w:r>
      <w:r w:rsidRPr="00AD7148">
        <w:rPr>
          <w:rStyle w:val="StyleUnderline"/>
          <w:highlight w:val="yellow"/>
        </w:rPr>
        <w:t>, essential and emergency stop-gap measure</w:t>
      </w:r>
      <w:r w:rsidRPr="00AD7148">
        <w:rPr>
          <w:sz w:val="12"/>
        </w:rPr>
        <w:t xml:space="preserve">, and it is needed right </w:t>
      </w:r>
      <w:proofErr w:type="gramStart"/>
      <w:r w:rsidRPr="00AD7148">
        <w:rPr>
          <w:sz w:val="12"/>
        </w:rPr>
        <w:t>now.¶</w:t>
      </w:r>
      <w:proofErr w:type="gramEnd"/>
      <w:r w:rsidRPr="00AD7148">
        <w:rPr>
          <w:sz w:val="12"/>
        </w:rPr>
        <w:t xml:space="preserve"> 5 things to know about why dose donations are essential:¶ More than 1.4 billion doses of the COVID-19 vaccine had been administered by late May 2021, yet less than 1 per cent of global supply is reaching low-income countries. While we need even more vaccines to meet demand, </w:t>
      </w:r>
      <w:r w:rsidRPr="00AD7148">
        <w:rPr>
          <w:rStyle w:val="StyleUnderline"/>
          <w:highlight w:val="yellow"/>
        </w:rPr>
        <w:t xml:space="preserve">there are enough doses available among well-supplied countries to reach the world’s most vulnerable people right </w:t>
      </w:r>
      <w:proofErr w:type="gramStart"/>
      <w:r w:rsidRPr="00AD7148">
        <w:rPr>
          <w:rStyle w:val="StyleUnderline"/>
          <w:highlight w:val="yellow"/>
        </w:rPr>
        <w:t>now</w:t>
      </w:r>
      <w:r w:rsidRPr="00AD7148">
        <w:rPr>
          <w:rStyle w:val="StyleUnderline"/>
        </w:rPr>
        <w:t>.</w:t>
      </w:r>
      <w:r>
        <w:rPr>
          <w:rStyle w:val="StyleUnderline"/>
        </w:rPr>
        <w:t>¶</w:t>
      </w:r>
      <w:proofErr w:type="gramEnd"/>
      <w:r>
        <w:rPr>
          <w:rStyle w:val="StyleUnderline"/>
        </w:rPr>
        <w:t xml:space="preserve"> </w:t>
      </w:r>
      <w:r w:rsidRPr="00AD7148">
        <w:rPr>
          <w:sz w:val="12"/>
        </w:rPr>
        <w:t xml:space="preserve">The longer the virus continues to spread unchecked, the higher the risk of more deadly or contagious variants emerging – placing everyone at risk. While well-supplied countries are vaccinating their entire adult populations against COVID-19, others with very poor vaccination coverage are witnessing dangerous surges in infection rates and the emergence of new variants. The recent deadly spike in India could be a precursor to what will happen across the region, and globally, if this inequity </w:t>
      </w:r>
      <w:proofErr w:type="gramStart"/>
      <w:r w:rsidRPr="00AD7148">
        <w:rPr>
          <w:sz w:val="12"/>
        </w:rPr>
        <w:t>prevails.¶</w:t>
      </w:r>
      <w:proofErr w:type="gramEnd"/>
      <w:r w:rsidRPr="00AD7148">
        <w:rPr>
          <w:sz w:val="12"/>
        </w:rPr>
        <w:t xml:space="preserve"> Millions of children in poorer countries are at the risk of developing preventable diseases due to the pandemic disrupting routine immunization services. Donating doses now could help resume life-saving services in these countries. ¶ The donation of COVID-19 vaccines from well supplied countries is one of the only ways to increase the number of doses available to COVAX right now. It’s a practical solution to ensure that as many people as possible can access vaccines in every corner of the world as fast as possible in the months </w:t>
      </w:r>
      <w:proofErr w:type="gramStart"/>
      <w:r w:rsidRPr="00AD7148">
        <w:rPr>
          <w:sz w:val="12"/>
        </w:rPr>
        <w:t>ahead.¶</w:t>
      </w:r>
      <w:proofErr w:type="gramEnd"/>
      <w:r w:rsidRPr="00AD7148">
        <w:rPr>
          <w:sz w:val="12"/>
        </w:rPr>
        <w:t xml:space="preserve"> Well-supplied countries can donate while still meeting commitments to their own populations. According to an analysis by </w:t>
      </w:r>
      <w:proofErr w:type="spellStart"/>
      <w:r w:rsidRPr="00AD7148">
        <w:rPr>
          <w:sz w:val="12"/>
        </w:rPr>
        <w:t>Airfinity</w:t>
      </w:r>
      <w:proofErr w:type="spellEnd"/>
      <w:r w:rsidRPr="00AD7148">
        <w:rPr>
          <w:sz w:val="12"/>
          <w:highlight w:val="yellow"/>
        </w:rPr>
        <w:t xml:space="preserve">, </w:t>
      </w:r>
      <w:r w:rsidRPr="00AD7148">
        <w:rPr>
          <w:rStyle w:val="StyleUnderline"/>
          <w:highlight w:val="yellow"/>
        </w:rPr>
        <w:t>G7 nations and</w:t>
      </w:r>
      <w:r w:rsidRPr="00AD7148">
        <w:rPr>
          <w:rStyle w:val="StyleUnderline"/>
        </w:rPr>
        <w:t xml:space="preserve"> </w:t>
      </w:r>
      <w:r w:rsidRPr="00AD7148">
        <w:rPr>
          <w:rStyle w:val="StyleUnderline"/>
          <w:highlight w:val="yellow"/>
        </w:rPr>
        <w:t>‘Team Europe’</w:t>
      </w:r>
      <w:r w:rsidRPr="00AD7148">
        <w:rPr>
          <w:rStyle w:val="StyleUnderline"/>
        </w:rPr>
        <w:t xml:space="preserve"> group of European Union Member States together </w:t>
      </w:r>
      <w:r w:rsidRPr="00AD7148">
        <w:rPr>
          <w:rStyle w:val="StyleUnderline"/>
          <w:highlight w:val="yellow"/>
        </w:rPr>
        <w:t>will soon have enough vaccine doses to be able to collectively donate more than 150 million</w:t>
      </w:r>
      <w:r w:rsidRPr="00AD7148">
        <w:rPr>
          <w:rStyle w:val="StyleUnderline"/>
        </w:rPr>
        <w:t xml:space="preserve"> to some of the most vulnerable populations in the </w:t>
      </w:r>
      <w:r w:rsidRPr="00AD7148">
        <w:rPr>
          <w:rStyle w:val="StyleUnderline"/>
          <w:highlight w:val="yellow"/>
        </w:rPr>
        <w:t>world if they donated just 20 per cent of their available supply over June, July and August</w:t>
      </w:r>
      <w:r w:rsidRPr="00AD7148">
        <w:rPr>
          <w:sz w:val="12"/>
          <w:highlight w:val="yellow"/>
        </w:rPr>
        <w:t>.</w:t>
      </w:r>
    </w:p>
    <w:p w14:paraId="030E1A4F" w14:textId="77777777" w:rsidR="00920B71" w:rsidRDefault="00920B71" w:rsidP="00920B71">
      <w:pPr>
        <w:pStyle w:val="Heading4"/>
      </w:pPr>
      <w:r>
        <w:t xml:space="preserve">A TRIPS waiver for Covid takes too long---only vaccine donations solve. </w:t>
      </w:r>
      <w:proofErr w:type="spellStart"/>
      <w:r w:rsidRPr="00210FB4">
        <w:rPr>
          <w:rFonts w:cs="Calibri"/>
        </w:rPr>
        <w:t>Fabricius</w:t>
      </w:r>
      <w:proofErr w:type="spellEnd"/>
      <w:r>
        <w:rPr>
          <w:rFonts w:cs="Calibri"/>
        </w:rPr>
        <w:t xml:space="preserve"> 6/25</w:t>
      </w:r>
    </w:p>
    <w:p w14:paraId="4F140757" w14:textId="77777777" w:rsidR="00920B71" w:rsidRPr="00210FB4" w:rsidRDefault="00920B71" w:rsidP="00920B71">
      <w:r w:rsidRPr="00210FB4">
        <w:t xml:space="preserve">Peter </w:t>
      </w:r>
      <w:proofErr w:type="spellStart"/>
      <w:r w:rsidRPr="00210FB4">
        <w:t>Fabricius</w:t>
      </w:r>
      <w:proofErr w:type="spellEnd"/>
      <w:r>
        <w:t xml:space="preserve"> [institute for security services consultant]</w:t>
      </w:r>
      <w:r w:rsidRPr="00210FB4">
        <w:t xml:space="preserve">, </w:t>
      </w:r>
      <w:r>
        <w:t>6/20</w:t>
      </w:r>
      <w:r w:rsidRPr="00210FB4">
        <w:t xml:space="preserve"> - ("South Africa: Is </w:t>
      </w:r>
      <w:proofErr w:type="spellStart"/>
      <w:r w:rsidRPr="00210FB4">
        <w:t>Ramaphosa</w:t>
      </w:r>
      <w:proofErr w:type="spellEnd"/>
      <w:r w:rsidRPr="00210FB4">
        <w:t xml:space="preserve"> Tripping Over a TRIPS </w:t>
      </w:r>
      <w:proofErr w:type="gramStart"/>
      <w:r w:rsidRPr="00210FB4">
        <w:t>Waiver?,</w:t>
      </w:r>
      <w:proofErr w:type="gramEnd"/>
      <w:r w:rsidRPr="00210FB4">
        <w:t xml:space="preserve">" </w:t>
      </w:r>
      <w:proofErr w:type="spellStart"/>
      <w:r w:rsidRPr="00210FB4">
        <w:t>allAfrica</w:t>
      </w:r>
      <w:proofErr w:type="spellEnd"/>
      <w:r w:rsidRPr="00210FB4">
        <w:t xml:space="preserve">, </w:t>
      </w:r>
      <w:r>
        <w:t>6/25/2021</w:t>
      </w:r>
      <w:r w:rsidRPr="00210FB4">
        <w:t>, accessed 6-30-2021, https://allafrica.com/stories/202106260001.html)//ML</w:t>
      </w:r>
    </w:p>
    <w:p w14:paraId="4E6A68C0" w14:textId="77777777" w:rsidR="00920B71" w:rsidRDefault="00920B71" w:rsidP="00920B71">
      <w:pPr>
        <w:rPr>
          <w:rStyle w:val="Emphasis"/>
        </w:rPr>
      </w:pPr>
      <w:r w:rsidRPr="00753C8F">
        <w:rPr>
          <w:sz w:val="12"/>
        </w:rPr>
        <w:t xml:space="preserve">His </w:t>
      </w:r>
      <w:proofErr w:type="spellStart"/>
      <w:r w:rsidRPr="00753C8F">
        <w:rPr>
          <w:sz w:val="12"/>
        </w:rPr>
        <w:t>fervour</w:t>
      </w:r>
      <w:proofErr w:type="spellEnd"/>
      <w:r w:rsidRPr="00753C8F">
        <w:rPr>
          <w:sz w:val="1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rPr>
        <w:t xml:space="preserve">, Pai </w:t>
      </w:r>
      <w:proofErr w:type="gramStart"/>
      <w:r w:rsidRPr="00753C8F">
        <w:rPr>
          <w:sz w:val="12"/>
        </w:rPr>
        <w:t>suggested.¶</w:t>
      </w:r>
      <w:proofErr w:type="gramEnd"/>
      <w:r w:rsidRPr="00753C8F">
        <w:rPr>
          <w:sz w:val="1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rPr>
        <w:t xml:space="preserve">Can Africa wait that long? At the launch of the mRNA project this week, Michael Ryan, Head of the WHO's Health Emergencies </w:t>
      </w:r>
      <w:proofErr w:type="spellStart"/>
      <w:r w:rsidRPr="00753C8F">
        <w:rPr>
          <w:sz w:val="12"/>
        </w:rPr>
        <w:t>Programme</w:t>
      </w:r>
      <w:proofErr w:type="spellEnd"/>
      <w:r w:rsidRPr="00753C8F">
        <w:rPr>
          <w:sz w:val="1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rPr>
        <w:t>Ramaphosa</w:t>
      </w:r>
      <w:proofErr w:type="spellEnd"/>
      <w:r w:rsidRPr="00753C8F">
        <w:rPr>
          <w:sz w:val="12"/>
        </w:rPr>
        <w:t xml:space="preserve"> could be right in suspecting that rich countries aren't altruistic enough to donate their 'surplus' vaccines, and so Africa and the rest of the global south must become more self-reliant.</w:t>
      </w:r>
    </w:p>
    <w:p w14:paraId="231C0D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0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7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EB5AF"/>
  <w14:defaultImageDpi w14:val="300"/>
  <w15:docId w15:val="{F5E8617B-936C-3148-8678-21073C8D7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B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0B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0B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0B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0B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0B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B71"/>
  </w:style>
  <w:style w:type="character" w:customStyle="1" w:styleId="Heading1Char">
    <w:name w:val="Heading 1 Char"/>
    <w:aliases w:val="Pocket Char"/>
    <w:basedOn w:val="DefaultParagraphFont"/>
    <w:link w:val="Heading1"/>
    <w:uiPriority w:val="9"/>
    <w:rsid w:val="00920B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0B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0B7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0B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0B7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920B7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20B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0B7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20B71"/>
    <w:rPr>
      <w:color w:val="auto"/>
      <w:u w:val="none"/>
    </w:rPr>
  </w:style>
  <w:style w:type="paragraph" w:styleId="DocumentMap">
    <w:name w:val="Document Map"/>
    <w:basedOn w:val="Normal"/>
    <w:link w:val="DocumentMapChar"/>
    <w:uiPriority w:val="99"/>
    <w:semiHidden/>
    <w:unhideWhenUsed/>
    <w:rsid w:val="00920B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B71"/>
    <w:rPr>
      <w:rFonts w:ascii="Lucida Grande" w:hAnsi="Lucida Grande" w:cs="Lucida Grande"/>
    </w:rPr>
  </w:style>
  <w:style w:type="paragraph" w:styleId="NormalWeb">
    <w:name w:val="Normal (Web)"/>
    <w:basedOn w:val="Normal"/>
    <w:uiPriority w:val="99"/>
    <w:semiHidden/>
    <w:unhideWhenUsed/>
    <w:rsid w:val="00920B7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920B7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920B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MRNA?mod=chiclets" TargetMode="External"/><Relationship Id="rId17" Type="http://schemas.openxmlformats.org/officeDocument/2006/relationships/hyperlink" Target="https://www.unicef.org/coronavirus/covax" TargetMode="External"/><Relationship Id="rId2" Type="http://schemas.openxmlformats.org/officeDocument/2006/relationships/customXml" Target="../customXml/item2.xml"/><Relationship Id="rId16" Type="http://schemas.openxmlformats.org/officeDocument/2006/relationships/hyperlink" Target="https://democracyjournal.org/magazine/55/insulin-should-be-free-yes-fr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 TargetMode="External"/><Relationship Id="rId5" Type="http://schemas.openxmlformats.org/officeDocument/2006/relationships/numbering" Target="numbering.xml"/><Relationship Id="rId15" Type="http://schemas.openxmlformats.org/officeDocument/2006/relationships/hyperlink" Target="https://democracyjournal.org/magazine/55/insulin-should-be-free-yes-free/" TargetMode="External"/><Relationship Id="rId10" Type="http://schemas.openxmlformats.org/officeDocument/2006/relationships/hyperlink" Target="https://www.wsj.com/articles/u-s-backs-waiver-of-intellectual-property-protection-for-covid-19-vaccines-11620243518?mod=article_inlin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vice.com/en_in/article/7xgdgq/nine-countries-most-threatened-by-climate-change-crisis-disaster-hazard-all-asia-report-finds" TargetMode="External"/><Relationship Id="rId14" Type="http://schemas.openxmlformats.org/officeDocument/2006/relationships/hyperlink" Target="https://www.wsj.com/market-data/quotes/PFE?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9751</Words>
  <Characters>55581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1</cp:revision>
  <dcterms:created xsi:type="dcterms:W3CDTF">2021-09-19T16:44:00Z</dcterms:created>
  <dcterms:modified xsi:type="dcterms:W3CDTF">2021-09-19T16:48:00Z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