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4241" w14:textId="0ED3AA66" w:rsidR="00B045E3" w:rsidRDefault="00B045E3" w:rsidP="00B045E3">
      <w:pPr>
        <w:pStyle w:val="Heading1"/>
      </w:pPr>
      <w:r>
        <w:t xml:space="preserve">T </w:t>
      </w:r>
      <w:r>
        <w:t>Permanent</w:t>
      </w:r>
    </w:p>
    <w:p w14:paraId="69568A1B" w14:textId="77777777" w:rsidR="00B045E3" w:rsidRDefault="00B045E3" w:rsidP="00B045E3">
      <w:pPr>
        <w:pStyle w:val="Heading3"/>
      </w:pPr>
      <w:r>
        <w:lastRenderedPageBreak/>
        <w:t>NC Shell – Space Debris – T Appropriation</w:t>
      </w:r>
    </w:p>
    <w:p w14:paraId="37FD2D7D" w14:textId="77777777" w:rsidR="00B045E3" w:rsidRDefault="00B045E3" w:rsidP="00B045E3">
      <w:pPr>
        <w:pStyle w:val="Heading4"/>
      </w:pPr>
      <w:r>
        <w:t xml:space="preserve">Interpretation: Appropriation is permanently taking property for exclusive use. </w:t>
      </w:r>
      <w:proofErr w:type="spellStart"/>
      <w:r>
        <w:t>Gorove</w:t>
      </w:r>
      <w:proofErr w:type="spellEnd"/>
      <w:r>
        <w:t xml:space="preserve"> 69:</w:t>
      </w:r>
    </w:p>
    <w:p w14:paraId="06C6DBAC" w14:textId="77777777" w:rsidR="00B045E3" w:rsidRPr="000E4564" w:rsidRDefault="00B045E3" w:rsidP="00B045E3">
      <w:r w:rsidRPr="000E4564">
        <w:t xml:space="preserve">Stephen </w:t>
      </w:r>
      <w:proofErr w:type="spellStart"/>
      <w:r w:rsidRPr="000E4564">
        <w:t>Gorove</w:t>
      </w:r>
      <w:proofErr w:type="spellEnd"/>
      <w:r w:rsidRPr="000E4564">
        <w:t>, Interpreting Article II of the Outer Space Treaty, 37 Fordham L. Rev. 349 (1969). Available at: https://ir.lawnet.fordham.edu/flr/vol37/iss3/2</w:t>
      </w:r>
    </w:p>
    <w:p w14:paraId="15E5FEFF" w14:textId="77777777" w:rsidR="00B045E3" w:rsidRPr="00E06594" w:rsidRDefault="00B045E3" w:rsidP="00B045E3">
      <w:pPr>
        <w:ind w:left="720"/>
        <w:rPr>
          <w:sz w:val="12"/>
        </w:rPr>
      </w:pPr>
      <w:r w:rsidRPr="00E06594">
        <w:rPr>
          <w:sz w:val="12"/>
        </w:rPr>
        <w:t xml:space="preserve">With respect to the concept of appropriation </w:t>
      </w:r>
      <w:r w:rsidRPr="00E06594">
        <w:rPr>
          <w:rStyle w:val="StyleUnderline"/>
        </w:rPr>
        <w:t>the basic question is what constitutes "</w:t>
      </w:r>
      <w:r w:rsidRPr="00E06594">
        <w:rPr>
          <w:rStyle w:val="StyleUnderline"/>
          <w:highlight w:val="yellow"/>
        </w:rPr>
        <w:t>appropriation</w:t>
      </w:r>
      <w:r w:rsidRPr="00E06594">
        <w:rPr>
          <w:rStyle w:val="StyleUnderline"/>
        </w:rPr>
        <w:t xml:space="preserve">," </w:t>
      </w:r>
      <w:r w:rsidRPr="00E06594">
        <w:rPr>
          <w:rStyle w:val="StyleUnderline"/>
          <w:highlight w:val="yellow"/>
        </w:rPr>
        <w:t>as used in the Treaty</w:t>
      </w:r>
      <w:r w:rsidRPr="00E06594">
        <w:rPr>
          <w:sz w:val="12"/>
        </w:rPr>
        <w:t>, especially in contradistinction to casual or temporary use. The term "</w:t>
      </w:r>
      <w:r w:rsidRPr="00E06594">
        <w:rPr>
          <w:rStyle w:val="StyleUnderline"/>
        </w:rPr>
        <w:t>appropriation</w:t>
      </w:r>
      <w:r w:rsidRPr="00E06594">
        <w:rPr>
          <w:sz w:val="12"/>
        </w:rPr>
        <w:t xml:space="preserve">" </w:t>
      </w:r>
      <w:r w:rsidRPr="00E06594">
        <w:rPr>
          <w:rStyle w:val="StyleUnderline"/>
          <w:highlight w:val="yellow"/>
        </w:rPr>
        <w:t>is</w:t>
      </w:r>
      <w:r w:rsidRPr="00E06594">
        <w:rPr>
          <w:rStyle w:val="StyleUnderline"/>
        </w:rPr>
        <w:t xml:space="preserve"> used</w:t>
      </w:r>
      <w:r w:rsidRPr="00E06594">
        <w:rPr>
          <w:sz w:val="12"/>
        </w:rPr>
        <w:t xml:space="preserve"> most frequently </w:t>
      </w:r>
      <w:r w:rsidRPr="00E06594">
        <w:rPr>
          <w:rStyle w:val="Emphasis"/>
        </w:rPr>
        <w:t xml:space="preserve">to denote </w:t>
      </w:r>
      <w:r w:rsidRPr="00E06594">
        <w:rPr>
          <w:rStyle w:val="Emphasis"/>
          <w:highlight w:val="yellow"/>
        </w:rPr>
        <w:t>the taking of property for one's own or exclusive use with a sense of permanence.</w:t>
      </w:r>
      <w:r w:rsidRPr="00E06594">
        <w:rPr>
          <w:sz w:val="12"/>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rsidRPr="00E06594">
        <w:rPr>
          <w:sz w:val="12"/>
        </w:rPr>
        <w:t>would</w:t>
      </w:r>
      <w:proofErr w:type="gramEnd"/>
      <w:r w:rsidRPr="00E06594">
        <w:rPr>
          <w:sz w:val="12"/>
        </w:rP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rsidRPr="00E06594">
        <w:rPr>
          <w:sz w:val="12"/>
        </w:rPr>
        <w:t>Thus</w:t>
      </w:r>
      <w:proofErr w:type="gramEnd"/>
      <w:r w:rsidRPr="00E06594">
        <w:rPr>
          <w:sz w:val="12"/>
        </w:rP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3374483E" w14:textId="77777777" w:rsidR="00B045E3" w:rsidRDefault="00B045E3" w:rsidP="00B045E3">
      <w:pPr>
        <w:pStyle w:val="Heading4"/>
      </w:pPr>
      <w:r>
        <w:t>Violation: space debris is not appropriation. Williams 95:</w:t>
      </w:r>
    </w:p>
    <w:p w14:paraId="0F043091" w14:textId="77777777" w:rsidR="00B045E3" w:rsidRPr="001B7D52" w:rsidRDefault="00B045E3" w:rsidP="00B045E3">
      <w:r w:rsidRPr="001B7D52">
        <w:t>Christopher D. Williams, Space: The Cluttered Frontier, 60 J. Air L. &amp; Com. 1139 (1995) https://scholar.smu.edu/cgi/viewcontent.cgi?referer=&amp;httpsredir=1&amp;article=1384&amp;context=jalc</w:t>
      </w:r>
    </w:p>
    <w:p w14:paraId="2EC7ED70" w14:textId="77777777" w:rsidR="00B045E3" w:rsidRPr="00E06594" w:rsidRDefault="00B045E3" w:rsidP="00B045E3">
      <w:pPr>
        <w:ind w:left="720"/>
        <w:rPr>
          <w:rStyle w:val="Emphasis"/>
        </w:rPr>
      </w:pPr>
      <w:r w:rsidRPr="00E06594">
        <w:rPr>
          <w:sz w:val="12"/>
        </w:rPr>
        <w:t xml:space="preserve">Article II of the treaty allows for a more interesting argument. This article states, "[o] </w:t>
      </w:r>
      <w:proofErr w:type="spellStart"/>
      <w:r w:rsidRPr="00E06594">
        <w:rPr>
          <w:sz w:val="12"/>
        </w:rPr>
        <w:t>uter</w:t>
      </w:r>
      <w:proofErr w:type="spellEnd"/>
      <w:r w:rsidRPr="00E06594">
        <w:rPr>
          <w:sz w:val="12"/>
        </w:rPr>
        <w:t xml:space="preserve"> </w:t>
      </w:r>
      <w:proofErr w:type="gramStart"/>
      <w:r w:rsidRPr="00E06594">
        <w:rPr>
          <w:sz w:val="12"/>
        </w:rPr>
        <w:t>space..</w:t>
      </w:r>
      <w:proofErr w:type="gramEnd"/>
      <w:r w:rsidRPr="00E06594">
        <w:rPr>
          <w:sz w:val="12"/>
        </w:rPr>
        <w:t xml:space="preserve">, is not subject to national appropriation by claim of sovereignty, by means of use or occupation, or by any other means." 68 In a sense, space debris may constitute a form of appropriation of outer space. </w:t>
      </w:r>
      <w:r w:rsidRPr="00E06594">
        <w:rPr>
          <w:rStyle w:val="StyleUnderline"/>
          <w:highlight w:val="yellow"/>
        </w:rPr>
        <w:t>Because two objects cannot occupy the same</w:t>
      </w:r>
      <w:r w:rsidRPr="00E06594">
        <w:rPr>
          <w:rStyle w:val="StyleUnderline"/>
        </w:rPr>
        <w:t xml:space="preserve"> space (</w:t>
      </w:r>
      <w:r w:rsidRPr="00E06594">
        <w:rPr>
          <w:rStyle w:val="StyleUnderline"/>
          <w:highlight w:val="yellow"/>
        </w:rPr>
        <w:t>orbit</w:t>
      </w:r>
      <w:r w:rsidRPr="00E06594">
        <w:rPr>
          <w:rStyle w:val="StyleUnderline"/>
        </w:rPr>
        <w:t xml:space="preserve">) at the same time, </w:t>
      </w:r>
      <w:r w:rsidRPr="00E06594">
        <w:rPr>
          <w:rStyle w:val="StyleUnderline"/>
          <w:highlight w:val="yellow"/>
        </w:rPr>
        <w:t>placing debris in space</w:t>
      </w:r>
      <w:r w:rsidRPr="00E06594">
        <w:rPr>
          <w:rStyle w:val="StyleUnderline"/>
        </w:rPr>
        <w:t xml:space="preserve"> removes the possibility of another object using that location.</w:t>
      </w:r>
      <w:r w:rsidRPr="00E06594">
        <w:rPr>
          <w:sz w:val="12"/>
        </w:rPr>
        <w:t xml:space="preserve">69 This approach is related to the view of outer space as a </w:t>
      </w:r>
      <w:proofErr w:type="gramStart"/>
      <w:r w:rsidRPr="00E06594">
        <w:rPr>
          <w:sz w:val="12"/>
        </w:rPr>
        <w:t>commons</w:t>
      </w:r>
      <w:proofErr w:type="gramEnd"/>
      <w:r w:rsidRPr="00E06594">
        <w:rPr>
          <w:sz w:val="12"/>
        </w:rPr>
        <w:t xml:space="preserve">. Some argue that Articles I and II of the Outer Space Treaty provide a structure for use of outer space similar to a </w:t>
      </w:r>
      <w:proofErr w:type="gramStart"/>
      <w:r w:rsidRPr="00E06594">
        <w:rPr>
          <w:sz w:val="12"/>
        </w:rPr>
        <w:t>terrestrial commons</w:t>
      </w:r>
      <w:proofErr w:type="gramEnd"/>
      <w:r w:rsidRPr="00E06594">
        <w:rPr>
          <w:sz w:val="12"/>
        </w:rPr>
        <w:t xml:space="preserve">, thus encouraging spacefaring nations to take maximum advantage of the resource of space in the shortest time possible. 70 As with a </w:t>
      </w:r>
      <w:proofErr w:type="gramStart"/>
      <w:r w:rsidRPr="00E06594">
        <w:rPr>
          <w:sz w:val="12"/>
        </w:rPr>
        <w:t>terrestrial commons</w:t>
      </w:r>
      <w:proofErr w:type="gramEnd"/>
      <w:r w:rsidRPr="00E06594">
        <w:rPr>
          <w:sz w:val="12"/>
        </w:rPr>
        <w:t xml:space="preserve">, </w:t>
      </w:r>
      <w:r w:rsidRPr="00E06594">
        <w:rPr>
          <w:rStyle w:val="StyleUnderline"/>
        </w:rPr>
        <w:t xml:space="preserve">the use or consumption of the resource by one party necessarily </w:t>
      </w:r>
      <w:r w:rsidRPr="00E06594">
        <w:rPr>
          <w:rStyle w:val="StyleUnderline"/>
          <w:highlight w:val="yellow"/>
        </w:rPr>
        <w:t>precludes</w:t>
      </w:r>
      <w:r w:rsidRPr="00E06594">
        <w:rPr>
          <w:rStyle w:val="StyleUnderline"/>
        </w:rPr>
        <w:t xml:space="preserve"> that </w:t>
      </w:r>
      <w:r w:rsidRPr="00E06594">
        <w:rPr>
          <w:rStyle w:val="StyleUnderline"/>
          <w:highlight w:val="yellow"/>
        </w:rPr>
        <w:t>use by another member</w:t>
      </w:r>
      <w:r w:rsidRPr="00E06594">
        <w:rPr>
          <w:sz w:val="12"/>
        </w:rPr>
        <w:t xml:space="preserve"> of the commons. </w:t>
      </w:r>
      <w:r w:rsidRPr="00E06594">
        <w:rPr>
          <w:rStyle w:val="StyleUnderline"/>
          <w:highlight w:val="yellow"/>
        </w:rPr>
        <w:t>Thus,</w:t>
      </w:r>
      <w:r w:rsidRPr="00E06594">
        <w:rPr>
          <w:sz w:val="12"/>
        </w:rPr>
        <w:t xml:space="preserve"> the placement of </w:t>
      </w:r>
      <w:r w:rsidRPr="00E06594">
        <w:rPr>
          <w:rStyle w:val="StyleUnderline"/>
          <w:highlight w:val="yellow"/>
        </w:rPr>
        <w:t>debris</w:t>
      </w:r>
      <w:r w:rsidRPr="00E06594">
        <w:rPr>
          <w:sz w:val="12"/>
        </w:rPr>
        <w:t xml:space="preserve"> </w:t>
      </w:r>
      <w:r w:rsidRPr="00E06594">
        <w:rPr>
          <w:rStyle w:val="StyleUnderline"/>
        </w:rPr>
        <w:t>in</w:t>
      </w:r>
      <w:r w:rsidRPr="00E06594">
        <w:rPr>
          <w:sz w:val="12"/>
        </w:rPr>
        <w:t xml:space="preserve"> </w:t>
      </w:r>
      <w:r w:rsidRPr="00E06594">
        <w:rPr>
          <w:rStyle w:val="StyleUnderline"/>
        </w:rPr>
        <w:t xml:space="preserve">orbit </w:t>
      </w:r>
      <w:r w:rsidRPr="00E06594">
        <w:rPr>
          <w:rStyle w:val="StyleUnderline"/>
          <w:highlight w:val="yellow"/>
        </w:rPr>
        <w:t>may</w:t>
      </w:r>
      <w:r w:rsidRPr="00E06594">
        <w:rPr>
          <w:rStyle w:val="StyleUnderline"/>
        </w:rPr>
        <w:t xml:space="preserve"> in fact </w:t>
      </w:r>
      <w:r w:rsidRPr="00E06594">
        <w:rPr>
          <w:rStyle w:val="StyleUnderline"/>
          <w:highlight w:val="yellow"/>
        </w:rPr>
        <w:t>constitute an appropriation.</w:t>
      </w:r>
      <w:r w:rsidRPr="00E06594">
        <w:rPr>
          <w:sz w:val="12"/>
        </w:rPr>
        <w:t xml:space="preserve"> However, as in the case of accidental fragmentary debris, this appropriation may be entirely out of the control of any party. In addition, </w:t>
      </w:r>
      <w:r w:rsidRPr="00E06594">
        <w:rPr>
          <w:rStyle w:val="StyleUnderline"/>
          <w:highlight w:val="yellow"/>
        </w:rPr>
        <w:t xml:space="preserve">if the premise of the argument is valid, then </w:t>
      </w:r>
      <w:r w:rsidRPr="00E06594">
        <w:rPr>
          <w:rStyle w:val="Emphasis"/>
          <w:highlight w:val="yellow"/>
        </w:rPr>
        <w:t>any space object</w:t>
      </w:r>
      <w:r w:rsidRPr="00E06594">
        <w:rPr>
          <w:sz w:val="12"/>
        </w:rPr>
        <w:t>, not just space debris</w:t>
      </w:r>
      <w:r w:rsidRPr="00E06594">
        <w:rPr>
          <w:sz w:val="12"/>
          <w:highlight w:val="yellow"/>
        </w:rPr>
        <w:t xml:space="preserve">, </w:t>
      </w:r>
      <w:r w:rsidRPr="00E06594">
        <w:rPr>
          <w:rStyle w:val="Emphasis"/>
          <w:highlight w:val="yellow"/>
        </w:rPr>
        <w:t>would constitute an appropriation of outer space</w:t>
      </w:r>
      <w:r w:rsidRPr="00E06594">
        <w:rPr>
          <w:sz w:val="12"/>
        </w:rPr>
        <w:t xml:space="preserve"> in violation of Article II. </w:t>
      </w:r>
      <w:r w:rsidRPr="00E06594">
        <w:rPr>
          <w:rStyle w:val="Emphasis"/>
          <w:highlight w:val="yellow"/>
        </w:rPr>
        <w:t>This clearly was not intended by the drafters of the treaty.</w:t>
      </w:r>
    </w:p>
    <w:p w14:paraId="46ECB575" w14:textId="77777777" w:rsidR="00B045E3" w:rsidRDefault="00B045E3" w:rsidP="00B045E3"/>
    <w:p w14:paraId="01FA2632" w14:textId="77777777" w:rsidR="00B045E3" w:rsidRDefault="00B045E3" w:rsidP="00B045E3">
      <w:pPr>
        <w:pStyle w:val="Heading4"/>
      </w:pPr>
      <w:r>
        <w:t xml:space="preserve">Vote neg – two impacts: </w:t>
      </w:r>
    </w:p>
    <w:p w14:paraId="7497F3B9" w14:textId="77777777" w:rsidR="00B045E3" w:rsidRDefault="00B045E3" w:rsidP="00B045E3">
      <w:pPr>
        <w:pStyle w:val="Heading4"/>
        <w:numPr>
          <w:ilvl w:val="0"/>
          <w:numId w:val="14"/>
        </w:numPr>
      </w:pPr>
      <w:r>
        <w:t>Limits. Expanding the topic to anything that involves merely launching something into the atmosphere expands the topic into numerous new tech areas which undermines core neg prep.</w:t>
      </w:r>
    </w:p>
    <w:p w14:paraId="046DFCD2" w14:textId="77777777" w:rsidR="00B045E3" w:rsidRDefault="00B045E3" w:rsidP="00B045E3">
      <w:pPr>
        <w:pStyle w:val="Heading4"/>
        <w:numPr>
          <w:ilvl w:val="0"/>
          <w:numId w:val="14"/>
        </w:numPr>
      </w:pPr>
      <w:r>
        <w:t>Topic literature. Our definition has intent to define and exclude in the context of the OST, which is the core of all topic research and the only predictable source.</w:t>
      </w:r>
    </w:p>
    <w:p w14:paraId="0A88AB08" w14:textId="77777777" w:rsidR="00B045E3" w:rsidRPr="001B7D52" w:rsidRDefault="00B045E3" w:rsidP="00B045E3"/>
    <w:p w14:paraId="381601DC" w14:textId="77777777" w:rsidR="00B045E3" w:rsidRPr="001B7D52" w:rsidRDefault="00B045E3" w:rsidP="00B045E3">
      <w:pPr>
        <w:pStyle w:val="Heading4"/>
        <w:rPr>
          <w:rFonts w:cs="Calibri"/>
        </w:rPr>
      </w:pPr>
      <w:r w:rsidRPr="00BD7CB4">
        <w:rPr>
          <w:rFonts w:cs="Calibri"/>
        </w:rPr>
        <w:lastRenderedPageBreak/>
        <w:t xml:space="preserve">Drop the debater to preserve fairness and education – use competing </w:t>
      </w:r>
      <w:proofErr w:type="spellStart"/>
      <w:r w:rsidRPr="00BD7CB4">
        <w:rPr>
          <w:rFonts w:cs="Calibri"/>
        </w:rPr>
        <w:t>interps</w:t>
      </w:r>
      <w:proofErr w:type="spellEnd"/>
      <w:r w:rsidRPr="00BD7CB4">
        <w:rPr>
          <w:rFonts w:cs="Calibri"/>
        </w:rPr>
        <w:t xml:space="preserve"> –</w:t>
      </w:r>
      <w:r>
        <w:rPr>
          <w:rFonts w:cs="Calibri"/>
        </w:rPr>
        <w:t xml:space="preserve"> </w:t>
      </w:r>
      <w:r w:rsidRPr="00BD7CB4">
        <w:rPr>
          <w:rFonts w:cs="Calibri"/>
        </w:rPr>
        <w:t>reasonability invites arbitrary judge intervention and a race to the bottom of questionable argumentation</w:t>
      </w:r>
      <w:r>
        <w:rPr>
          <w:rFonts w:cs="Calibri"/>
        </w:rPr>
        <w:t xml:space="preserve">. No RVIs – they don’t get to win for following the rules. </w:t>
      </w:r>
    </w:p>
    <w:p w14:paraId="3F52385A" w14:textId="777BCC69" w:rsidR="00B045E3" w:rsidRDefault="00B045E3" w:rsidP="00B045E3"/>
    <w:p w14:paraId="22AEDB2B" w14:textId="77777777" w:rsidR="00B045E3" w:rsidRPr="00E8729B" w:rsidRDefault="00B045E3" w:rsidP="00B045E3">
      <w:pPr>
        <w:pStyle w:val="Heading1"/>
      </w:pPr>
      <w:r>
        <w:lastRenderedPageBreak/>
        <w:t>T appropriation</w:t>
      </w:r>
    </w:p>
    <w:p w14:paraId="291AB778" w14:textId="77777777" w:rsidR="00B045E3" w:rsidRPr="00E8729B" w:rsidRDefault="00B045E3" w:rsidP="00B045E3">
      <w:pPr>
        <w:pStyle w:val="Heading4"/>
        <w:rPr>
          <w:rFonts w:cs="Calibri"/>
        </w:rPr>
      </w:pPr>
      <w:r w:rsidRPr="00E8729B">
        <w:rPr>
          <w:rFonts w:cs="Calibri"/>
        </w:rPr>
        <w:t xml:space="preserve">Interpretation—the </w:t>
      </w:r>
      <w:proofErr w:type="spellStart"/>
      <w:r w:rsidRPr="00E8729B">
        <w:rPr>
          <w:rFonts w:cs="Calibri"/>
        </w:rPr>
        <w:t>aff</w:t>
      </w:r>
      <w:proofErr w:type="spellEnd"/>
      <w:r w:rsidRPr="00E8729B">
        <w:rPr>
          <w:rFonts w:cs="Calibri"/>
        </w:rPr>
        <w:t xml:space="preserve"> may not defend a subset of appropriation.</w:t>
      </w:r>
    </w:p>
    <w:p w14:paraId="00FD4EF0" w14:textId="77777777" w:rsidR="00B045E3" w:rsidRPr="00E8729B" w:rsidRDefault="00B045E3" w:rsidP="00B045E3">
      <w:pPr>
        <w:pStyle w:val="Heading4"/>
        <w:rPr>
          <w:rFonts w:cs="Calibri"/>
        </w:rPr>
      </w:pPr>
      <w:r w:rsidRPr="00E8729B">
        <w:rPr>
          <w:rFonts w:cs="Calibri"/>
        </w:rPr>
        <w:t xml:space="preserve">Appropriation is a generic indefinite singular. Cohen 01 </w:t>
      </w:r>
    </w:p>
    <w:p w14:paraId="10CA0696" w14:textId="77777777" w:rsidR="00B045E3" w:rsidRPr="00E8729B" w:rsidRDefault="00B045E3" w:rsidP="00B045E3">
      <w:pPr>
        <w:rPr>
          <w:rStyle w:val="Style13ptBold"/>
        </w:rPr>
      </w:pPr>
      <w:r w:rsidRPr="00E8729B">
        <w:t xml:space="preserve">Ariel Cohen (Ben-Gurion University of the Negev), “On the Generic Use of Indefinite Singulars,” Journal of Semantics 18:3, 2001 </w:t>
      </w:r>
      <w:hyperlink r:id="rId9" w:history="1">
        <w:r w:rsidRPr="00E8729B">
          <w:rPr>
            <w:rStyle w:val="Hyperlink"/>
            <w:sz w:val="16"/>
          </w:rPr>
          <w:t>https://core.ac.uk/download/pdf/188590876.pdf</w:t>
        </w:r>
      </w:hyperlink>
    </w:p>
    <w:p w14:paraId="316B6137" w14:textId="77777777" w:rsidR="00B045E3" w:rsidRPr="00E8729B" w:rsidRDefault="00B045E3" w:rsidP="00B045E3">
      <w:pPr>
        <w:rPr>
          <w:rStyle w:val="Style13ptBold"/>
        </w:rPr>
      </w:pPr>
      <w:r w:rsidRPr="00E8729B">
        <w:rPr>
          <w:rStyle w:val="Style13ptBold"/>
        </w:rPr>
        <w:t>*IS generic = Indefinite Singulars</w:t>
      </w:r>
    </w:p>
    <w:p w14:paraId="7F7D4D36" w14:textId="77777777" w:rsidR="00B045E3" w:rsidRPr="00E8729B" w:rsidRDefault="00B045E3" w:rsidP="00B045E3">
      <w:pPr>
        <w:rPr>
          <w:sz w:val="16"/>
        </w:rPr>
      </w:pPr>
      <w:r w:rsidRPr="00E8729B">
        <w:rPr>
          <w:sz w:val="16"/>
        </w:rPr>
        <w:t xml:space="preserve">French, then, expresses </w:t>
      </w:r>
      <w:r w:rsidRPr="00E8729B">
        <w:rPr>
          <w:rStyle w:val="StyleUnderline"/>
        </w:rPr>
        <w:t>the two types of reading differently. In English, on</w:t>
      </w:r>
      <w:r w:rsidRPr="00E8729B">
        <w:rPr>
          <w:rStyle w:val="StyleUnderline"/>
          <w:sz w:val="12"/>
        </w:rPr>
        <w:t xml:space="preserve">¶ </w:t>
      </w:r>
      <w:r w:rsidRPr="00E8729B">
        <w:rPr>
          <w:rStyle w:val="StyleUnderline"/>
        </w:rPr>
        <w:t>the other hand, generic BPs are ambiguous bet</w:t>
      </w:r>
      <w:r w:rsidRPr="00877FC6">
        <w:rPr>
          <w:rStyle w:val="StyleUnderline"/>
        </w:rPr>
        <w:t>ween inductivist and normative</w:t>
      </w:r>
      <w:r w:rsidRPr="00877FC6">
        <w:rPr>
          <w:rStyle w:val="StyleUnderline"/>
          <w:sz w:val="12"/>
        </w:rPr>
        <w:t xml:space="preserve">¶ </w:t>
      </w:r>
      <w:r w:rsidRPr="00877FC6">
        <w:rPr>
          <w:rStyle w:val="StyleUnderline"/>
        </w:rPr>
        <w:t>readings. But even in English there is one type of generic that can express only</w:t>
      </w:r>
      <w:r w:rsidRPr="00877FC6">
        <w:rPr>
          <w:rStyle w:val="StyleUnderline"/>
          <w:sz w:val="12"/>
        </w:rPr>
        <w:t xml:space="preserve">¶ </w:t>
      </w:r>
      <w:r w:rsidRPr="00877FC6">
        <w:rPr>
          <w:rStyle w:val="StyleUnderline"/>
        </w:rPr>
        <w:t>one of these readings, and this is the IS generic. While BPs are ambiguous</w:t>
      </w:r>
      <w:r w:rsidRPr="00877FC6">
        <w:rPr>
          <w:rStyle w:val="StyleUnderline"/>
          <w:sz w:val="12"/>
        </w:rPr>
        <w:t xml:space="preserve">¶ </w:t>
      </w:r>
      <w:r w:rsidRPr="00877FC6">
        <w:rPr>
          <w:rStyle w:val="StyleUnderline"/>
        </w:rPr>
        <w:t>between the inductivist and the rules and regulations readings, ISs are not. In</w:t>
      </w:r>
      <w:r w:rsidRPr="00877FC6">
        <w:rPr>
          <w:rStyle w:val="StyleUnderline"/>
          <w:sz w:val="12"/>
        </w:rPr>
        <w:t xml:space="preserve">¶ </w:t>
      </w:r>
      <w:r w:rsidRPr="00877FC6">
        <w:rPr>
          <w:rStyle w:val="StyleUnderline"/>
        </w:rPr>
        <w:t xml:space="preserve">the supermarket scenario discussed above, only (44.b) is </w:t>
      </w:r>
      <w:proofErr w:type="gramStart"/>
      <w:r w:rsidRPr="00877FC6">
        <w:rPr>
          <w:rStyle w:val="StyleUnderline"/>
        </w:rPr>
        <w:t>true:</w:t>
      </w:r>
      <w:r w:rsidRPr="00877FC6">
        <w:rPr>
          <w:rStyle w:val="StyleUnderline"/>
          <w:sz w:val="12"/>
        </w:rPr>
        <w:t>¶</w:t>
      </w:r>
      <w:proofErr w:type="gramEnd"/>
      <w:r w:rsidRPr="00877FC6">
        <w:rPr>
          <w:rStyle w:val="StyleUnderline"/>
          <w:sz w:val="12"/>
        </w:rPr>
        <w:t xml:space="preserve"> </w:t>
      </w:r>
      <w:r w:rsidRPr="00877FC6">
        <w:rPr>
          <w:rStyle w:val="StyleUnderline"/>
        </w:rPr>
        <w:t>(44) a. A banana sells for $.49/lb.</w:t>
      </w:r>
      <w:r w:rsidRPr="00877FC6">
        <w:rPr>
          <w:rStyle w:val="StyleUnderline"/>
          <w:sz w:val="12"/>
        </w:rPr>
        <w:t xml:space="preserve">¶ </w:t>
      </w:r>
      <w:r w:rsidRPr="00877FC6">
        <w:rPr>
          <w:rStyle w:val="StyleUnderline"/>
        </w:rPr>
        <w:t>b. A banana</w:t>
      </w:r>
      <w:r w:rsidRPr="00E8729B">
        <w:rPr>
          <w:rStyle w:val="StyleUnderline"/>
        </w:rPr>
        <w:t xml:space="preserve"> sells for $1.00/lb.</w:t>
      </w:r>
      <w:r w:rsidRPr="00E8729B">
        <w:rPr>
          <w:rStyle w:val="StyleUnderline"/>
          <w:sz w:val="12"/>
        </w:rPr>
        <w:t xml:space="preserve">¶ </w:t>
      </w:r>
      <w:r w:rsidRPr="00E8729B">
        <w:rPr>
          <w:rStyle w:val="StyleUnderline"/>
        </w:rPr>
        <w:t xml:space="preserve">The normative force of </w:t>
      </w:r>
      <w:r w:rsidRPr="00E8729B">
        <w:rPr>
          <w:rStyle w:val="StyleUnderline"/>
          <w:highlight w:val="yellow"/>
        </w:rPr>
        <w:t>the generic IS</w:t>
      </w:r>
      <w:r w:rsidRPr="00E8729B">
        <w:rPr>
          <w:rStyle w:val="StyleUnderline"/>
        </w:rPr>
        <w:t xml:space="preserve"> </w:t>
      </w:r>
      <w:proofErr w:type="gramStart"/>
      <w:r w:rsidRPr="00E8729B">
        <w:rPr>
          <w:rStyle w:val="StyleUnderline"/>
        </w:rPr>
        <w:t>has</w:t>
      </w:r>
      <w:proofErr w:type="gramEnd"/>
      <w:r w:rsidRPr="00E8729B">
        <w:rPr>
          <w:rStyle w:val="StyleUnderline"/>
        </w:rPr>
        <w:t xml:space="preserve"> been noted before.</w:t>
      </w:r>
      <w:r w:rsidRPr="00E8729B">
        <w:rPr>
          <w:sz w:val="16"/>
        </w:rPr>
        <w:t xml:space="preserve"> Burton-Roberts</w:t>
      </w:r>
      <w:r w:rsidRPr="00E8729B">
        <w:rPr>
          <w:sz w:val="12"/>
        </w:rPr>
        <w:t>¶</w:t>
      </w:r>
      <w:r w:rsidRPr="00E8729B">
        <w:rPr>
          <w:sz w:val="16"/>
        </w:rPr>
        <w:t xml:space="preserve"> (1977) considers the following minimal </w:t>
      </w:r>
      <w:proofErr w:type="gramStart"/>
      <w:r w:rsidRPr="00E8729B">
        <w:rPr>
          <w:sz w:val="16"/>
        </w:rPr>
        <w:t>pair:</w:t>
      </w:r>
      <w:r w:rsidRPr="00E8729B">
        <w:rPr>
          <w:sz w:val="12"/>
        </w:rPr>
        <w:t>¶</w:t>
      </w:r>
      <w:proofErr w:type="gramEnd"/>
      <w:r w:rsidRPr="00E8729B">
        <w:rPr>
          <w:sz w:val="16"/>
        </w:rPr>
        <w:t xml:space="preserve"> (45) a. Gentlemen open doors for ladies.</w:t>
      </w:r>
      <w:r w:rsidRPr="00E8729B">
        <w:rPr>
          <w:sz w:val="12"/>
        </w:rPr>
        <w:t>¶</w:t>
      </w:r>
      <w:r w:rsidRPr="00E8729B">
        <w:rPr>
          <w:sz w:val="16"/>
        </w:rPr>
        <w:t xml:space="preserve"> b. </w:t>
      </w:r>
      <w:r w:rsidRPr="00E8729B">
        <w:rPr>
          <w:rStyle w:val="StyleUnderline"/>
        </w:rPr>
        <w:t xml:space="preserve">A gentleman opens doors for </w:t>
      </w:r>
      <w:proofErr w:type="gramStart"/>
      <w:r w:rsidRPr="00E8729B">
        <w:rPr>
          <w:rStyle w:val="StyleUnderline"/>
        </w:rPr>
        <w:t>ladies.</w:t>
      </w:r>
      <w:r w:rsidRPr="00E8729B">
        <w:rPr>
          <w:rStyle w:val="StyleUnderline"/>
          <w:sz w:val="12"/>
        </w:rPr>
        <w:t>¶</w:t>
      </w:r>
      <w:proofErr w:type="gramEnd"/>
      <w:r w:rsidRPr="00E8729B">
        <w:rPr>
          <w:rStyle w:val="StyleUnderline"/>
          <w:sz w:val="12"/>
        </w:rPr>
        <w:t xml:space="preserve"> </w:t>
      </w:r>
      <w:r w:rsidRPr="00E8729B">
        <w:rPr>
          <w:rStyle w:val="StyleUnderline"/>
        </w:rPr>
        <w:t xml:space="preserve">He notes that (45.b), but not (45.a), </w:t>
      </w:r>
      <w:r w:rsidRPr="00E8729B">
        <w:rPr>
          <w:rStyle w:val="StyleUnderline"/>
          <w:highlight w:val="yellow"/>
        </w:rPr>
        <w:t>expresses what he calls “moral necessity.</w:t>
      </w:r>
      <w:r w:rsidRPr="00E8729B">
        <w:rPr>
          <w:rStyle w:val="StyleUnderline"/>
        </w:rPr>
        <w:t>”7</w:t>
      </w:r>
      <w:r w:rsidRPr="00E8729B">
        <w:rPr>
          <w:rStyle w:val="StyleUnderline"/>
          <w:sz w:val="12"/>
        </w:rPr>
        <w:t xml:space="preserve">¶ </w:t>
      </w:r>
      <w:r w:rsidRPr="00E8729B">
        <w:rPr>
          <w:rStyle w:val="StyleUnderline"/>
        </w:rPr>
        <w:t>Burton-Roberts observes that if Emile does not as a rule open doors for ladies, his mother could utter [(45.b)] and thereby successfully imply that Emile was not, or was</w:t>
      </w:r>
      <w:r w:rsidRPr="00E8729B">
        <w:rPr>
          <w:rStyle w:val="StyleUnderline"/>
          <w:sz w:val="12"/>
        </w:rPr>
        <w:t xml:space="preserve">¶ </w:t>
      </w:r>
      <w:r w:rsidRPr="00E8729B">
        <w:rPr>
          <w:rStyle w:val="StyleUnderline"/>
        </w:rPr>
        <w:t>not being, a gentleman</w:t>
      </w:r>
      <w:r w:rsidRPr="00E8729B">
        <w:rPr>
          <w:sz w:val="16"/>
        </w:rPr>
        <w:t>. Notice that, if she were to utter. . . [(45.a)] she</w:t>
      </w:r>
      <w:r w:rsidRPr="00E8729B">
        <w:rPr>
          <w:sz w:val="12"/>
        </w:rPr>
        <w:t>¶</w:t>
      </w:r>
      <w:r w:rsidRPr="00E8729B">
        <w:rPr>
          <w:sz w:val="16"/>
        </w:rPr>
        <w:t xml:space="preserve"> might achieve the same effect (that of getting Emile to open doors for</w:t>
      </w:r>
      <w:r w:rsidRPr="00E8729B">
        <w:rPr>
          <w:sz w:val="12"/>
        </w:rPr>
        <w:t>¶</w:t>
      </w:r>
      <w:r w:rsidRPr="00E8729B">
        <w:rPr>
          <w:sz w:val="16"/>
        </w:rPr>
        <w:t xml:space="preserve"> ladies) but would do so by different means. . . For [(45.a)] merely makes a</w:t>
      </w:r>
      <w:r w:rsidRPr="00E8729B">
        <w:rPr>
          <w:sz w:val="12"/>
        </w:rPr>
        <w:t>¶</w:t>
      </w:r>
      <w:r w:rsidRPr="00E8729B">
        <w:rPr>
          <w:sz w:val="16"/>
        </w:rPr>
        <w:t xml:space="preserve"> </w:t>
      </w:r>
      <w:proofErr w:type="spellStart"/>
      <w:r w:rsidRPr="00E8729B">
        <w:rPr>
          <w:sz w:val="16"/>
        </w:rPr>
        <w:t>generalisation</w:t>
      </w:r>
      <w:proofErr w:type="spellEnd"/>
      <w:r w:rsidRPr="00E8729B">
        <w:rPr>
          <w:sz w:val="16"/>
        </w:rPr>
        <w:t xml:space="preserve"> about gentlemen (p. 188</w:t>
      </w:r>
      <w:proofErr w:type="gramStart"/>
      <w:r w:rsidRPr="00E8729B">
        <w:rPr>
          <w:sz w:val="16"/>
        </w:rPr>
        <w:t>).</w:t>
      </w:r>
      <w:r w:rsidRPr="00E8729B">
        <w:rPr>
          <w:sz w:val="12"/>
        </w:rPr>
        <w:t>¶</w:t>
      </w:r>
      <w:proofErr w:type="gramEnd"/>
      <w:r w:rsidRPr="00E8729B">
        <w:rPr>
          <w:sz w:val="16"/>
        </w:rPr>
        <w:t xml:space="preserve"> </w:t>
      </w:r>
      <w:r w:rsidRPr="00E8729B">
        <w:rPr>
          <w:rStyle w:val="StyleUnderline"/>
        </w:rPr>
        <w:t>Sentence (45.b), then, unlike (45.a), does not have a reading where it makes</w:t>
      </w:r>
      <w:r w:rsidRPr="00E8729B">
        <w:rPr>
          <w:rStyle w:val="StyleUnderline"/>
          <w:sz w:val="12"/>
        </w:rPr>
        <w:t xml:space="preserve">¶ </w:t>
      </w:r>
      <w:r w:rsidRPr="00E8729B">
        <w:rPr>
          <w:rStyle w:val="StyleUnderline"/>
        </w:rPr>
        <w:t xml:space="preserve">a generalization about </w:t>
      </w:r>
      <w:r w:rsidRPr="00877FC6">
        <w:rPr>
          <w:rStyle w:val="StyleUnderline"/>
        </w:rPr>
        <w:t>gentlemen; it is, rather</w:t>
      </w:r>
      <w:r w:rsidRPr="00E8729B">
        <w:rPr>
          <w:rStyle w:val="StyleUnderline"/>
        </w:rPr>
        <w:t xml:space="preserve">, </w:t>
      </w:r>
      <w:r w:rsidRPr="00E8729B">
        <w:rPr>
          <w:rStyle w:val="StyleUnderline"/>
          <w:highlight w:val="yellow"/>
        </w:rPr>
        <w:t>a statement about some social</w:t>
      </w:r>
      <w:r w:rsidRPr="00E8729B">
        <w:rPr>
          <w:rStyle w:val="StyleUnderline"/>
          <w:sz w:val="12"/>
          <w:highlight w:val="yellow"/>
        </w:rPr>
        <w:t xml:space="preserve">¶ </w:t>
      </w:r>
      <w:r w:rsidRPr="00E8729B">
        <w:rPr>
          <w:rStyle w:val="StyleUnderline"/>
          <w:highlight w:val="yellow"/>
        </w:rPr>
        <w:t>norm</w:t>
      </w:r>
      <w:r w:rsidRPr="00E8729B">
        <w:rPr>
          <w:rStyle w:val="StyleUnderline"/>
        </w:rPr>
        <w:t xml:space="preserve">. It is true just in case this norm is in effect, i.e. </w:t>
      </w:r>
      <w:r w:rsidRPr="00877FC6">
        <w:rPr>
          <w:rStyle w:val="StyleUnderline"/>
        </w:rPr>
        <w:t xml:space="preserve">it is </w:t>
      </w:r>
      <w:r w:rsidRPr="00E8729B">
        <w:rPr>
          <w:rStyle w:val="StyleUnderline"/>
          <w:highlight w:val="yellow"/>
        </w:rPr>
        <w:t>a member of a set of</w:t>
      </w:r>
      <w:r w:rsidRPr="00E8729B">
        <w:rPr>
          <w:rStyle w:val="StyleUnderline"/>
          <w:sz w:val="12"/>
          <w:highlight w:val="yellow"/>
        </w:rPr>
        <w:t xml:space="preserve">¶ </w:t>
      </w:r>
      <w:r w:rsidRPr="00E8729B">
        <w:rPr>
          <w:rStyle w:val="StyleUnderline"/>
          <w:highlight w:val="yellow"/>
        </w:rPr>
        <w:t xml:space="preserve">socially accepted rules and </w:t>
      </w:r>
      <w:proofErr w:type="gramStart"/>
      <w:r w:rsidRPr="00E8729B">
        <w:rPr>
          <w:rStyle w:val="StyleUnderline"/>
          <w:highlight w:val="yellow"/>
        </w:rPr>
        <w:t>regulations.</w:t>
      </w:r>
      <w:r w:rsidRPr="00E8729B">
        <w:rPr>
          <w:sz w:val="12"/>
        </w:rPr>
        <w:t>¶</w:t>
      </w:r>
      <w:proofErr w:type="gramEnd"/>
      <w:r w:rsidRPr="00E8729B">
        <w:rPr>
          <w:sz w:val="16"/>
        </w:rPr>
        <w:t xml:space="preserve"> An IS that, in the null context, cannot be read generically, </w:t>
      </w:r>
      <w:r w:rsidRPr="00E8729B">
        <w:rPr>
          <w:rStyle w:val="StyleUnderline"/>
          <w:highlight w:val="yellow"/>
        </w:rPr>
        <w:t>may receive a</w:t>
      </w:r>
      <w:r w:rsidRPr="00E8729B">
        <w:rPr>
          <w:rStyle w:val="StyleUnderline"/>
          <w:sz w:val="12"/>
          <w:highlight w:val="yellow"/>
        </w:rPr>
        <w:t xml:space="preserve">¶ </w:t>
      </w:r>
      <w:r w:rsidRPr="00E8729B">
        <w:rPr>
          <w:rStyle w:val="StyleUnderline"/>
          <w:highlight w:val="yellow"/>
        </w:rPr>
        <w:t>generic reading in a context that makes it clear that a rule or a regulation is</w:t>
      </w:r>
      <w:r w:rsidRPr="00E8729B">
        <w:rPr>
          <w:rStyle w:val="StyleUnderline"/>
          <w:sz w:val="12"/>
          <w:highlight w:val="yellow"/>
        </w:rPr>
        <w:t xml:space="preserve">¶ </w:t>
      </w:r>
      <w:r w:rsidRPr="00E8729B">
        <w:rPr>
          <w:rStyle w:val="StyleUnderline"/>
          <w:highlight w:val="yellow"/>
        </w:rPr>
        <w:t>referred to</w:t>
      </w:r>
      <w:r w:rsidRPr="00E8729B">
        <w:rPr>
          <w:rStyle w:val="StyleUnderline"/>
        </w:rPr>
        <w:t>.</w:t>
      </w:r>
      <w:r w:rsidRPr="00E8729B">
        <w:rPr>
          <w:sz w:val="16"/>
        </w:rPr>
        <w:t xml:space="preserve"> For example, Greenberg (1998) notes that, out of the blue, (</w:t>
      </w:r>
      <w:proofErr w:type="gramStart"/>
      <w:r w:rsidRPr="00E8729B">
        <w:rPr>
          <w:sz w:val="16"/>
        </w:rPr>
        <w:t>46.a)</w:t>
      </w:r>
      <w:r w:rsidRPr="00E8729B">
        <w:rPr>
          <w:sz w:val="12"/>
        </w:rPr>
        <w:t>¶</w:t>
      </w:r>
      <w:proofErr w:type="gramEnd"/>
      <w:r w:rsidRPr="00E8729B">
        <w:rPr>
          <w:sz w:val="16"/>
        </w:rPr>
        <w:t xml:space="preserve"> and (46.b) do not have a generic reading:</w:t>
      </w:r>
      <w:r w:rsidRPr="00E8729B">
        <w:rPr>
          <w:sz w:val="12"/>
        </w:rPr>
        <w:t>¶</w:t>
      </w:r>
      <w:r w:rsidRPr="00E8729B">
        <w:rPr>
          <w:sz w:val="16"/>
        </w:rPr>
        <w:t xml:space="preserve"> (46) a. A Norwegian student whose name ends with ‘s’ or ‘j’ wears green</w:t>
      </w:r>
      <w:r w:rsidRPr="00E8729B">
        <w:rPr>
          <w:sz w:val="12"/>
        </w:rPr>
        <w:t>¶</w:t>
      </w:r>
      <w:r w:rsidRPr="00E8729B">
        <w:rPr>
          <w:sz w:val="16"/>
        </w:rPr>
        <w:t xml:space="preserve"> thick </w:t>
      </w:r>
      <w:proofErr w:type="gramStart"/>
      <w:r w:rsidRPr="00E8729B">
        <w:rPr>
          <w:sz w:val="16"/>
        </w:rPr>
        <w:t>socks.</w:t>
      </w:r>
      <w:r w:rsidRPr="00E8729B">
        <w:rPr>
          <w:sz w:val="12"/>
        </w:rPr>
        <w:t>¶</w:t>
      </w:r>
      <w:proofErr w:type="gramEnd"/>
      <w:r w:rsidRPr="00E8729B">
        <w:rPr>
          <w:sz w:val="16"/>
        </w:rPr>
        <w:t xml:space="preserve"> b. A tall, left-handed, brown haired neurologist in </w:t>
      </w:r>
      <w:proofErr w:type="spellStart"/>
      <w:r w:rsidRPr="00E8729B">
        <w:rPr>
          <w:sz w:val="16"/>
        </w:rPr>
        <w:t>Hadassa</w:t>
      </w:r>
      <w:proofErr w:type="spellEnd"/>
      <w:r w:rsidRPr="00E8729B">
        <w:rPr>
          <w:sz w:val="16"/>
        </w:rPr>
        <w:t xml:space="preserve"> hospital</w:t>
      </w:r>
      <w:r w:rsidRPr="00E8729B">
        <w:rPr>
          <w:sz w:val="12"/>
        </w:rPr>
        <w:t>¶</w:t>
      </w:r>
      <w:r w:rsidRPr="00E8729B">
        <w:rPr>
          <w:sz w:val="16"/>
        </w:rPr>
        <w:t xml:space="preserve"> earns more than $50,000 a </w:t>
      </w:r>
      <w:proofErr w:type="gramStart"/>
      <w:r w:rsidRPr="00E8729B">
        <w:rPr>
          <w:sz w:val="16"/>
        </w:rPr>
        <w:t>year.</w:t>
      </w:r>
      <w:r w:rsidRPr="00E8729B">
        <w:rPr>
          <w:sz w:val="12"/>
        </w:rPr>
        <w:t>¶</w:t>
      </w:r>
      <w:proofErr w:type="gramEnd"/>
      <w:r w:rsidRPr="00E8729B">
        <w:rPr>
          <w:sz w:val="16"/>
        </w:rPr>
        <w:t xml:space="preserve"> However, Greenberg points out that in the context of (47.a) and (47.b),</w:t>
      </w:r>
      <w:r w:rsidRPr="00E8729B">
        <w:rPr>
          <w:sz w:val="12"/>
        </w:rPr>
        <w:t>¶</w:t>
      </w:r>
      <w:r w:rsidRPr="00E8729B">
        <w:rPr>
          <w:sz w:val="16"/>
        </w:rPr>
        <w:t xml:space="preserve"> respectively, the generic readings of the IS subject are quite natural:</w:t>
      </w:r>
      <w:r w:rsidRPr="00E8729B">
        <w:rPr>
          <w:sz w:val="12"/>
        </w:rPr>
        <w:t>¶</w:t>
      </w:r>
      <w:r w:rsidRPr="00E8729B">
        <w:rPr>
          <w:sz w:val="16"/>
        </w:rPr>
        <w:t xml:space="preserve"> (47) a. You know, there are very interesting traditions in Norway, concerning the connection between name, profession, and clothing. For</w:t>
      </w:r>
      <w:r w:rsidRPr="00E8729B">
        <w:rPr>
          <w:sz w:val="12"/>
        </w:rPr>
        <w:t>¶</w:t>
      </w:r>
      <w:r w:rsidRPr="00E8729B">
        <w:rPr>
          <w:sz w:val="16"/>
        </w:rPr>
        <w:t xml:space="preserve"> example, a Norwegian student. . .</w:t>
      </w:r>
      <w:r w:rsidRPr="00E8729B">
        <w:rPr>
          <w:sz w:val="12"/>
        </w:rPr>
        <w:t>¶</w:t>
      </w:r>
      <w:r w:rsidRPr="00E8729B">
        <w:rPr>
          <w:sz w:val="16"/>
        </w:rPr>
        <w:t xml:space="preserve"> b. The new </w:t>
      </w:r>
      <w:proofErr w:type="spellStart"/>
      <w:r w:rsidRPr="00E8729B">
        <w:rPr>
          <w:sz w:val="16"/>
        </w:rPr>
        <w:t>Hadassa</w:t>
      </w:r>
      <w:proofErr w:type="spellEnd"/>
      <w:r w:rsidRPr="00E8729B">
        <w:rPr>
          <w:sz w:val="16"/>
        </w:rPr>
        <w:t xml:space="preserve"> manager has some very funny paying criteria. For</w:t>
      </w:r>
      <w:r w:rsidRPr="00E8729B">
        <w:rPr>
          <w:sz w:val="12"/>
        </w:rPr>
        <w:t>¶</w:t>
      </w:r>
      <w:r w:rsidRPr="00E8729B">
        <w:rPr>
          <w:sz w:val="16"/>
        </w:rPr>
        <w:t xml:space="preserve"> example, a left-handed. . .</w:t>
      </w:r>
      <w:r w:rsidRPr="00E8729B">
        <w:rPr>
          <w:sz w:val="12"/>
        </w:rPr>
        <w:t>¶</w:t>
      </w:r>
      <w:r w:rsidRPr="00E8729B">
        <w:rPr>
          <w:sz w:val="16"/>
        </w:rPr>
        <w:t xml:space="preserve"> Even IS sentences that were claimed above to lack a generic reading, such</w:t>
      </w:r>
      <w:r w:rsidRPr="00E8729B">
        <w:rPr>
          <w:sz w:val="12"/>
        </w:rPr>
        <w:t>¶</w:t>
      </w:r>
      <w:r w:rsidRPr="00E8729B">
        <w:rPr>
          <w:sz w:val="16"/>
        </w:rPr>
        <w:t xml:space="preserve"> as (3.b) and (4.b), may, in the appropriate context, receive such a </w:t>
      </w:r>
      <w:proofErr w:type="gramStart"/>
      <w:r w:rsidRPr="00E8729B">
        <w:rPr>
          <w:sz w:val="16"/>
        </w:rPr>
        <w:t>reading:</w:t>
      </w:r>
      <w:r w:rsidRPr="00E8729B">
        <w:rPr>
          <w:sz w:val="12"/>
        </w:rPr>
        <w:t>¶</w:t>
      </w:r>
      <w:proofErr w:type="gramEnd"/>
      <w:r w:rsidRPr="00E8729B">
        <w:rPr>
          <w:sz w:val="16"/>
        </w:rPr>
        <w:t xml:space="preserve"> (48) a. Sire, please don’t send her to the axe. Remember, a king is </w:t>
      </w:r>
      <w:proofErr w:type="gramStart"/>
      <w:r w:rsidRPr="00E8729B">
        <w:rPr>
          <w:sz w:val="16"/>
        </w:rPr>
        <w:t>generous!</w:t>
      </w:r>
      <w:r w:rsidRPr="00E8729B">
        <w:rPr>
          <w:sz w:val="12"/>
        </w:rPr>
        <w:t>¶</w:t>
      </w:r>
      <w:proofErr w:type="gramEnd"/>
      <w:r w:rsidRPr="00E8729B">
        <w:rPr>
          <w:sz w:val="16"/>
        </w:rPr>
        <w:t xml:space="preserve"> b. How dare you build me such a room? Don’t you know a room is</w:t>
      </w:r>
      <w:r w:rsidRPr="00E8729B">
        <w:rPr>
          <w:sz w:val="12"/>
        </w:rPr>
        <w:t>¶</w:t>
      </w:r>
      <w:r w:rsidRPr="00E8729B">
        <w:rPr>
          <w:sz w:val="16"/>
        </w:rPr>
        <w:t xml:space="preserve"> square?</w:t>
      </w:r>
    </w:p>
    <w:p w14:paraId="05080B17" w14:textId="77777777" w:rsidR="00B045E3" w:rsidRPr="00E8729B" w:rsidRDefault="00B045E3" w:rsidP="00B045E3">
      <w:pPr>
        <w:pStyle w:val="Heading4"/>
        <w:rPr>
          <w:rFonts w:cs="Calibri"/>
        </w:rPr>
      </w:pPr>
      <w:r w:rsidRPr="00E8729B">
        <w:rPr>
          <w:rFonts w:cs="Calibri"/>
        </w:rPr>
        <w:t>Their plan violates. Rules readings are always generalized – specific instances are not consistent. Cohen 01</w:t>
      </w:r>
    </w:p>
    <w:p w14:paraId="209E33F8" w14:textId="77777777" w:rsidR="00B045E3" w:rsidRPr="00E8729B" w:rsidRDefault="00B045E3" w:rsidP="00B045E3">
      <w:r w:rsidRPr="00E8729B">
        <w:t>Ariel Cohen (Ben-Gurion University of the Negev), “On the Generic Use of Indefinite Singulars,” Journal of Semantics 18:3, 2001 https://core.ac.uk/download/pdf/188590876.pdf</w:t>
      </w:r>
    </w:p>
    <w:p w14:paraId="703C76ED" w14:textId="77777777" w:rsidR="00B045E3" w:rsidRPr="00E8729B" w:rsidRDefault="00B045E3" w:rsidP="00B045E3">
      <w:pPr>
        <w:rPr>
          <w:sz w:val="16"/>
          <w:szCs w:val="16"/>
        </w:rPr>
      </w:pPr>
      <w:r w:rsidRPr="00E8729B">
        <w:rPr>
          <w:rStyle w:val="StyleUnderline"/>
        </w:rPr>
        <w:t>In general, as, again, already noted by Aristotle</w:t>
      </w:r>
      <w:r w:rsidRPr="00E8729B">
        <w:rPr>
          <w:rStyle w:val="StyleUnderline"/>
          <w:highlight w:val="yellow"/>
        </w:rPr>
        <w:t>, rules and definitions are not relativized to particular individuals</w:t>
      </w:r>
      <w:r w:rsidRPr="00E8729B">
        <w:rPr>
          <w:rStyle w:val="StyleUnderline"/>
        </w:rPr>
        <w:t xml:space="preserve">; </w:t>
      </w:r>
      <w:r w:rsidRPr="00E8729B">
        <w:rPr>
          <w:rStyle w:val="StyleUnderline"/>
          <w:highlight w:val="yellow"/>
        </w:rPr>
        <w:t>it is rarely the case that a specific individual</w:t>
      </w:r>
      <w:r w:rsidRPr="00E8729B">
        <w:rPr>
          <w:rStyle w:val="StyleUnderline"/>
          <w:sz w:val="12"/>
          <w:highlight w:val="yellow"/>
        </w:rPr>
        <w:t xml:space="preserve">¶ </w:t>
      </w:r>
      <w:r w:rsidRPr="00E8729B">
        <w:rPr>
          <w:rStyle w:val="StyleUnderline"/>
          <w:highlight w:val="yellow"/>
        </w:rPr>
        <w:t xml:space="preserve">forms part of the description of a general </w:t>
      </w:r>
      <w:proofErr w:type="gramStart"/>
      <w:r w:rsidRPr="00E8729B">
        <w:rPr>
          <w:rStyle w:val="StyleUnderline"/>
          <w:highlight w:val="yellow"/>
        </w:rPr>
        <w:t>rule</w:t>
      </w:r>
      <w:r w:rsidRPr="00E8729B">
        <w:rPr>
          <w:rStyle w:val="StyleUnderline"/>
          <w:sz w:val="16"/>
          <w:szCs w:val="16"/>
        </w:rPr>
        <w:t>.¶</w:t>
      </w:r>
      <w:proofErr w:type="gramEnd"/>
      <w:r w:rsidRPr="00E8729B">
        <w:rPr>
          <w:rStyle w:val="StyleUnderline"/>
          <w:sz w:val="16"/>
          <w:szCs w:val="16"/>
        </w:rPr>
        <w:t xml:space="preserve"> </w:t>
      </w:r>
      <w:r w:rsidRPr="00E8729B">
        <w:rPr>
          <w:sz w:val="16"/>
          <w:szCs w:val="16"/>
        </w:rPr>
        <w:t xml:space="preserve">Even DPs of the form a certain X or a particular X, which usually receive¶ a wide scope interpretation, cannot, in general, receive such an interpretation in the context of a rule or a definition. This holds of definitions in general, not¶ only of definitions with an IS subject. The following examples from the </w:t>
      </w:r>
      <w:proofErr w:type="spellStart"/>
      <w:r w:rsidRPr="00E8729B">
        <w:rPr>
          <w:sz w:val="16"/>
          <w:szCs w:val="16"/>
        </w:rPr>
        <w:t>Cobuild</w:t>
      </w:r>
      <w:proofErr w:type="spellEnd"/>
      <w:r w:rsidRPr="00E8729B">
        <w:rPr>
          <w:sz w:val="16"/>
          <w:szCs w:val="16"/>
        </w:rPr>
        <w:t xml:space="preserve">¶ dictionary illustrate this </w:t>
      </w:r>
      <w:proofErr w:type="gramStart"/>
      <w:r w:rsidRPr="00E8729B">
        <w:rPr>
          <w:sz w:val="16"/>
          <w:szCs w:val="16"/>
        </w:rPr>
        <w:t>point:¶</w:t>
      </w:r>
      <w:proofErr w:type="gramEnd"/>
      <w:r w:rsidRPr="00E8729B">
        <w:rPr>
          <w:sz w:val="16"/>
          <w:szCs w:val="16"/>
        </w:rPr>
        <w:t xml:space="preserve"> (74) a. A fanatic is a person who is very enthusiastic about a particular¶ activity, sport, or way of </w:t>
      </w:r>
      <w:proofErr w:type="gramStart"/>
      <w:r w:rsidRPr="00E8729B">
        <w:rPr>
          <w:sz w:val="16"/>
          <w:szCs w:val="16"/>
        </w:rPr>
        <w:t>life.¶</w:t>
      </w:r>
      <w:proofErr w:type="gramEnd"/>
      <w:r w:rsidRPr="00E8729B">
        <w:rPr>
          <w:sz w:val="16"/>
          <w:szCs w:val="16"/>
        </w:rPr>
        <w:t xml:space="preserve"> b. Something that is record-breaking is better than the previous¶ record for a particular performance or achievement.¶ c. When a computer outputs something it sorts and produces </w:t>
      </w:r>
      <w:r w:rsidRPr="00E8729B">
        <w:rPr>
          <w:sz w:val="16"/>
          <w:szCs w:val="16"/>
        </w:rPr>
        <w:lastRenderedPageBreak/>
        <w:t xml:space="preserve">information as the result of a particular program or </w:t>
      </w:r>
      <w:proofErr w:type="gramStart"/>
      <w:r w:rsidRPr="00E8729B">
        <w:rPr>
          <w:sz w:val="16"/>
          <w:szCs w:val="16"/>
        </w:rPr>
        <w:t>operation.¶</w:t>
      </w:r>
      <w:proofErr w:type="gramEnd"/>
      <w:r w:rsidRPr="00E8729B">
        <w:rPr>
          <w:sz w:val="16"/>
          <w:szCs w:val="16"/>
        </w:rPr>
        <w:t xml:space="preserve"> d. If something sheers in a particular direction, it suddenly changes¶ direction, for example to avoid hitting something.</w:t>
      </w:r>
    </w:p>
    <w:p w14:paraId="5AAB4706" w14:textId="77777777" w:rsidR="00B045E3" w:rsidRPr="00E8729B" w:rsidRDefault="00B045E3" w:rsidP="00B045E3">
      <w:pPr>
        <w:pStyle w:val="Heading4"/>
        <w:rPr>
          <w:rFonts w:cs="Calibri"/>
          <w:highlight w:val="yellow"/>
          <w:u w:val="single"/>
        </w:rPr>
      </w:pPr>
      <w:r w:rsidRPr="00E8729B">
        <w:rPr>
          <w:rFonts w:cs="Calibri"/>
        </w:rPr>
        <w:t xml:space="preserve">outweighs—only our evidence speaks to how indefinite singulars are interpreted in the context of normative statements like the resolution. This means throw out </w:t>
      </w:r>
      <w:proofErr w:type="spellStart"/>
      <w:r w:rsidRPr="00E8729B">
        <w:rPr>
          <w:rFonts w:cs="Calibri"/>
        </w:rPr>
        <w:t>aff</w:t>
      </w:r>
      <w:proofErr w:type="spellEnd"/>
      <w:r w:rsidRPr="00E8729B">
        <w:rPr>
          <w:rFonts w:cs="Calibri"/>
        </w:rPr>
        <w:t xml:space="preserve"> counter-interpretations that are purely descriptive</w:t>
      </w:r>
    </w:p>
    <w:p w14:paraId="77D0A4CA" w14:textId="77777777" w:rsidR="00B045E3" w:rsidRPr="00E8729B" w:rsidRDefault="00B045E3" w:rsidP="00B045E3">
      <w:pPr>
        <w:pStyle w:val="Heading4"/>
        <w:rPr>
          <w:rFonts w:cs="Calibri"/>
        </w:rPr>
      </w:pPr>
      <w:r w:rsidRPr="00E8729B">
        <w:rPr>
          <w:rFonts w:cs="Calibri"/>
        </w:rPr>
        <w:t>Vote neg:</w:t>
      </w:r>
    </w:p>
    <w:p w14:paraId="1A4EE401" w14:textId="77777777" w:rsidR="00B045E3" w:rsidRPr="00E8729B" w:rsidRDefault="00B045E3" w:rsidP="00B045E3">
      <w:pPr>
        <w:pStyle w:val="Heading4"/>
        <w:rPr>
          <w:rFonts w:cs="Calibri"/>
        </w:rPr>
      </w:pPr>
      <w:r w:rsidRPr="00E8729B">
        <w:rPr>
          <w:rFonts w:cs="Calibri"/>
        </w:rPr>
        <w:t xml:space="preserve">1] Precision –any deviation justifies the </w:t>
      </w:r>
      <w:proofErr w:type="spellStart"/>
      <w:r w:rsidRPr="00E8729B">
        <w:rPr>
          <w:rFonts w:cs="Calibri"/>
        </w:rPr>
        <w:t>aff</w:t>
      </w:r>
      <w:proofErr w:type="spellEnd"/>
      <w:r w:rsidRPr="00E8729B">
        <w:rPr>
          <w:rFonts w:cs="Calibri"/>
        </w:rPr>
        <w:t xml:space="preserve"> arbitrarily jettisoning words in the resolution at their whim which decks negative ground and preparation because the </w:t>
      </w:r>
      <w:proofErr w:type="spellStart"/>
      <w:r w:rsidRPr="00E8729B">
        <w:rPr>
          <w:rFonts w:cs="Calibri"/>
        </w:rPr>
        <w:t>aff</w:t>
      </w:r>
      <w:proofErr w:type="spellEnd"/>
      <w:r w:rsidRPr="00E8729B">
        <w:rPr>
          <w:rFonts w:cs="Calibri"/>
        </w:rPr>
        <w:t xml:space="preserve"> is no longer bounded by the resolution. </w:t>
      </w:r>
    </w:p>
    <w:p w14:paraId="5F8DAF56" w14:textId="77777777" w:rsidR="00B045E3" w:rsidRPr="00E8729B" w:rsidRDefault="00B045E3" w:rsidP="00B045E3">
      <w:pPr>
        <w:pStyle w:val="Heading4"/>
        <w:rPr>
          <w:rFonts w:cs="Calibri"/>
        </w:rPr>
      </w:pPr>
      <w:r w:rsidRPr="00E8729B">
        <w:rPr>
          <w:rFonts w:cs="Calibri"/>
        </w:rPr>
        <w:t>2] Limits—specifying a type of appropriation offers huge explosion in the topic since space is, quite literally, infinite.</w:t>
      </w:r>
    </w:p>
    <w:p w14:paraId="598C6031" w14:textId="77777777" w:rsidR="00B045E3" w:rsidRPr="00E8729B" w:rsidRDefault="00B045E3" w:rsidP="00B045E3">
      <w:pPr>
        <w:pStyle w:val="Heading4"/>
        <w:rPr>
          <w:rFonts w:cs="Calibri"/>
        </w:rPr>
      </w:pPr>
      <w:r w:rsidRPr="00E8729B">
        <w:rPr>
          <w:rFonts w:cs="Calibri"/>
        </w:rPr>
        <w:t xml:space="preserve">Drop the debater to preserve fairness and education – use competing </w:t>
      </w:r>
      <w:proofErr w:type="spellStart"/>
      <w:r w:rsidRPr="00E8729B">
        <w:rPr>
          <w:rFonts w:cs="Calibri"/>
        </w:rPr>
        <w:t>interps</w:t>
      </w:r>
      <w:proofErr w:type="spellEnd"/>
      <w:r w:rsidRPr="00E8729B">
        <w:rPr>
          <w:rFonts w:cs="Calibri"/>
        </w:rPr>
        <w:t xml:space="preserve"> –reasonability invites arbitrary judge intervention and a race to the bottom of questionable argumentation</w:t>
      </w:r>
    </w:p>
    <w:p w14:paraId="79530B7E" w14:textId="77777777" w:rsidR="00B045E3" w:rsidRPr="00E8729B" w:rsidRDefault="00B045E3" w:rsidP="00B045E3">
      <w:pPr>
        <w:pStyle w:val="Heading4"/>
        <w:rPr>
          <w:rFonts w:cs="Calibri"/>
        </w:rPr>
      </w:pPr>
      <w:r w:rsidRPr="00E8729B">
        <w:rPr>
          <w:rFonts w:cs="Calibri"/>
        </w:rPr>
        <w:t xml:space="preserve">Hypothetical neg abuse doesn’t justify </w:t>
      </w:r>
      <w:proofErr w:type="spellStart"/>
      <w:r w:rsidRPr="00E8729B">
        <w:rPr>
          <w:rFonts w:cs="Calibri"/>
        </w:rPr>
        <w:t>aff</w:t>
      </w:r>
      <w:proofErr w:type="spellEnd"/>
      <w:r w:rsidRPr="00E8729B">
        <w:rPr>
          <w:rFonts w:cs="Calibri"/>
        </w:rPr>
        <w:t xml:space="preserve"> abuse, and theory checks </w:t>
      </w:r>
      <w:proofErr w:type="spellStart"/>
      <w:r w:rsidRPr="00E8729B">
        <w:rPr>
          <w:rFonts w:cs="Calibri"/>
        </w:rPr>
        <w:t>cheaty</w:t>
      </w:r>
      <w:proofErr w:type="spellEnd"/>
      <w:r w:rsidRPr="00E8729B">
        <w:rPr>
          <w:rFonts w:cs="Calibri"/>
        </w:rPr>
        <w:t xml:space="preserve"> CPs</w:t>
      </w:r>
    </w:p>
    <w:p w14:paraId="01ECDCDC" w14:textId="77777777" w:rsidR="00B045E3" w:rsidRPr="00E8729B" w:rsidRDefault="00B045E3" w:rsidP="00B045E3">
      <w:pPr>
        <w:pStyle w:val="Heading4"/>
        <w:rPr>
          <w:rFonts w:eastAsia="Times New Roman" w:cs="Calibri"/>
        </w:rPr>
      </w:pPr>
      <w:r w:rsidRPr="00E8729B">
        <w:rPr>
          <w:rFonts w:eastAsia="Times New Roman" w:cs="Calibri"/>
        </w:rPr>
        <w:t xml:space="preserve">No RVIs—it’s their burden to be topical. </w:t>
      </w:r>
    </w:p>
    <w:p w14:paraId="635DDB31" w14:textId="77777777" w:rsidR="00B045E3" w:rsidRPr="0053232F" w:rsidRDefault="00B045E3" w:rsidP="00B045E3"/>
    <w:p w14:paraId="0389C9B8" w14:textId="77777777" w:rsidR="00B045E3" w:rsidRPr="00B045E3" w:rsidRDefault="00B045E3" w:rsidP="00B045E3"/>
    <w:p w14:paraId="33569C68" w14:textId="269B9C7A" w:rsidR="004B4200" w:rsidRDefault="004B4200" w:rsidP="00AD47FC">
      <w:pPr>
        <w:pStyle w:val="Heading1"/>
      </w:pPr>
      <w:r>
        <w:lastRenderedPageBreak/>
        <w:t>US PIC</w:t>
      </w:r>
    </w:p>
    <w:p w14:paraId="58751D66" w14:textId="0805A5F9" w:rsidR="004B4200" w:rsidRDefault="004B4200" w:rsidP="004B4200">
      <w:pPr>
        <w:pStyle w:val="Heading4"/>
      </w:pPr>
      <w:r>
        <w:t xml:space="preserve">CP Text: </w:t>
      </w:r>
      <w:r w:rsidR="00AA0767">
        <w:t>The appropriation of outer space through the production of space debris by private entities is unjust</w:t>
      </w:r>
      <w:r w:rsidR="00AA0767">
        <w:t xml:space="preserve"> else than the US </w:t>
      </w:r>
    </w:p>
    <w:p w14:paraId="3008EA53" w14:textId="77777777" w:rsidR="00AA0767" w:rsidRDefault="00AA0767" w:rsidP="00AA0767">
      <w:pPr>
        <w:pStyle w:val="Heading4"/>
      </w:pPr>
      <w:r>
        <w:t>Space regulation scares investors away and spills over to other space activities. Freeland 05:</w:t>
      </w:r>
    </w:p>
    <w:p w14:paraId="61123CA1" w14:textId="77777777" w:rsidR="00AA0767" w:rsidRPr="002C77DA" w:rsidRDefault="00AA0767" w:rsidP="00AA0767">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13ACDB76" w14:textId="77777777" w:rsidR="00AA0767" w:rsidRPr="00BE7D84" w:rsidRDefault="00AA0767" w:rsidP="00AA0767">
      <w:pPr>
        <w:ind w:left="720"/>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w:t>
      </w:r>
      <w:proofErr w:type="gramStart"/>
      <w:r w:rsidRPr="002C77DA">
        <w:rPr>
          <w:rStyle w:val="StyleUnderline"/>
        </w:rPr>
        <w:t>have</w:t>
      </w:r>
      <w:proofErr w:type="gramEnd"/>
      <w:r w:rsidRPr="002C77DA">
        <w:rPr>
          <w:rStyle w:val="StyleUnderline"/>
        </w:rPr>
        <w:t xml:space="preser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w:t>
      </w:r>
      <w:proofErr w:type="gramStart"/>
      <w:r w:rsidRPr="00BE7D84">
        <w:rPr>
          <w:sz w:val="12"/>
        </w:rPr>
        <w:t>onboard</w:t>
      </w:r>
      <w:proofErr w:type="gramEnd"/>
      <w:r w:rsidRPr="00BE7D84">
        <w:rPr>
          <w:sz w:val="12"/>
        </w:rPr>
        <w:t xml:space="preserve"> the ISS.46 </w:t>
      </w:r>
    </w:p>
    <w:p w14:paraId="696BF1B7" w14:textId="77777777" w:rsidR="00AA0767" w:rsidRDefault="00AA0767" w:rsidP="00AA0767">
      <w:pPr>
        <w:pStyle w:val="Heading4"/>
      </w:pPr>
      <w:r>
        <w:t xml:space="preserve">Chinese investments are catching up and the US needs private companies to maintain space dominance – Chinese space </w:t>
      </w:r>
      <w:proofErr w:type="spellStart"/>
      <w:r>
        <w:t>heg</w:t>
      </w:r>
      <w:proofErr w:type="spellEnd"/>
      <w:r>
        <w:t xml:space="preserve"> risks extinction. Autry and Kwast 19:</w:t>
      </w:r>
    </w:p>
    <w:p w14:paraId="6D24EDFE" w14:textId="77777777" w:rsidR="00AA0767" w:rsidRPr="008E3D84" w:rsidRDefault="00AA0767" w:rsidP="00AA0767">
      <w:r w:rsidRPr="008E3D84">
        <w:t>Greg Autry, Steve Kwast {Greg Autry is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Kwast is a Lieutenant General and commander of Recruiting, Training, Educating and Development for the Air Force. He is an astronautical engineer and Harvard Fellow in Public Policy.</w:t>
      </w:r>
      <w:proofErr w:type="gramStart"/>
      <w:r w:rsidRPr="008E3D84">
        <w:t>, }</w:t>
      </w:r>
      <w:proofErr w:type="gramEnd"/>
      <w:r w:rsidRPr="008E3D84">
        <w:t>, 19 - ("America Is Losing the Second Space Race to China," Foreign Policy, 8-22-2019, https://foreignpolicy.com/2019/08/22/america-is-losing-the-second-space-race-to-china/)//marlborough-wr/</w:t>
      </w:r>
    </w:p>
    <w:p w14:paraId="3CCB146C" w14:textId="77777777" w:rsidR="00AA0767" w:rsidRPr="008E3D84" w:rsidRDefault="00AA0767" w:rsidP="00AA0767">
      <w:pPr>
        <w:ind w:left="720"/>
        <w:rPr>
          <w:rStyle w:val="StyleUnderline"/>
        </w:rPr>
      </w:pPr>
      <w:r w:rsidRPr="008E3D84">
        <w:rPr>
          <w:rStyle w:val="StyleUnderline"/>
        </w:rPr>
        <w:t xml:space="preserve">The current U.S. space defense strategy is </w:t>
      </w:r>
      <w:r w:rsidRPr="008E3D84">
        <w:rPr>
          <w:rStyle w:val="Emphasis"/>
        </w:rPr>
        <w:t>inadequate and on a path to failure</w:t>
      </w:r>
      <w:r w:rsidRPr="008E3D84">
        <w:rPr>
          <w:rStyle w:val="StyleUnderline"/>
        </w:rPr>
        <w:t>.</w:t>
      </w:r>
      <w:r w:rsidRPr="008E3D84">
        <w:rPr>
          <w:sz w:val="12"/>
        </w:rPr>
        <w:t xml:space="preserve"> President Donald Trump’s vision for a Space Force is big enough. As he said on </w:t>
      </w:r>
      <w:hyperlink r:id="rId11" w:history="1">
        <w:r w:rsidRPr="008E3D84">
          <w:rPr>
            <w:rStyle w:val="Hyperlink"/>
            <w:sz w:val="12"/>
          </w:rPr>
          <w:t>June 18</w:t>
        </w:r>
      </w:hyperlink>
      <w:r w:rsidRPr="008E3D84">
        <w:rPr>
          <w:sz w:val="12"/>
        </w:rPr>
        <w:t xml:space="preserve">, “It is not enough to merely have an American presence in space. We must have </w:t>
      </w:r>
      <w:r w:rsidRPr="008E3D84">
        <w:rPr>
          <w:sz w:val="12"/>
        </w:rPr>
        <w:lastRenderedPageBreak/>
        <w:t xml:space="preserve">American dominance in space.” But the </w:t>
      </w:r>
      <w:r w:rsidRPr="008E3D84">
        <w:rPr>
          <w:rStyle w:val="StyleUnderline"/>
        </w:rPr>
        <w:t>Air Force</w:t>
      </w:r>
      <w:r w:rsidRPr="008E3D84">
        <w:rPr>
          <w:sz w:val="12"/>
        </w:rPr>
        <w:t xml:space="preserve"> is not matching this vision. Instead, the </w:t>
      </w:r>
      <w:r w:rsidRPr="008E3D84">
        <w:rPr>
          <w:rStyle w:val="StyleUnderline"/>
        </w:rPr>
        <w:t>leadership is currently focused on incremental improvements to existing equipment and organizational structures.</w:t>
      </w:r>
      <w:r w:rsidRPr="008E3D84">
        <w:rPr>
          <w:sz w:val="12"/>
        </w:rPr>
        <w:t xml:space="preserve"> </w:t>
      </w:r>
      <w:r w:rsidRPr="00C3436C">
        <w:rPr>
          <w:rStyle w:val="StyleUnderline"/>
          <w:highlight w:val="yellow"/>
        </w:rPr>
        <w:t>Dominating</w:t>
      </w:r>
      <w:r w:rsidRPr="008E3D84">
        <w:rPr>
          <w:rStyle w:val="StyleUnderline"/>
        </w:rPr>
        <w:t xml:space="preserve"> the vast and dynamic environment of </w:t>
      </w:r>
      <w:r w:rsidRPr="00C3436C">
        <w:rPr>
          <w:rStyle w:val="StyleUnderline"/>
          <w:highlight w:val="yellow"/>
        </w:rPr>
        <w:t xml:space="preserve">space will require revolutionary capabilities and resources far deeper than </w:t>
      </w:r>
      <w:r w:rsidRPr="00C3436C">
        <w:rPr>
          <w:rStyle w:val="StyleUnderline"/>
        </w:rPr>
        <w:t xml:space="preserve">traditional </w:t>
      </w:r>
      <w:r w:rsidRPr="00C3436C">
        <w:rPr>
          <w:rStyle w:val="StyleUnderline"/>
          <w:highlight w:val="yellow"/>
        </w:rPr>
        <w:t>D</w:t>
      </w:r>
      <w:r w:rsidRPr="008E3D84">
        <w:rPr>
          <w:rStyle w:val="StyleUnderline"/>
        </w:rPr>
        <w:t xml:space="preserve">epartment </w:t>
      </w:r>
      <w:r w:rsidRPr="00C3436C">
        <w:rPr>
          <w:rStyle w:val="StyleUnderline"/>
          <w:highlight w:val="yellow"/>
        </w:rPr>
        <w:t>o</w:t>
      </w:r>
      <w:r w:rsidRPr="008E3D84">
        <w:rPr>
          <w:rStyle w:val="StyleUnderline"/>
        </w:rPr>
        <w:t xml:space="preserve">f </w:t>
      </w:r>
      <w:r w:rsidRPr="00C3436C">
        <w:rPr>
          <w:rStyle w:val="StyleUnderline"/>
          <w:highlight w:val="yellow"/>
        </w:rPr>
        <w:t>D</w:t>
      </w:r>
      <w:r w:rsidRPr="008E3D84">
        <w:rPr>
          <w:rStyle w:val="StyleUnderline"/>
        </w:rPr>
        <w:t xml:space="preserve">efense </w:t>
      </w:r>
      <w:r w:rsidRPr="00C3436C">
        <w:rPr>
          <w:rStyle w:val="StyleUnderline"/>
          <w:highlight w:val="yellow"/>
        </w:rPr>
        <w:t>thinking can fund, manage, or even conceive of. Success depends on</w:t>
      </w:r>
      <w:r w:rsidRPr="008E3D84">
        <w:rPr>
          <w:sz w:val="12"/>
        </w:rPr>
        <w:t xml:space="preserve"> a much more active partnership </w:t>
      </w:r>
      <w:r w:rsidRPr="00C3436C">
        <w:rPr>
          <w:sz w:val="12"/>
        </w:rPr>
        <w:t xml:space="preserve">with </w:t>
      </w:r>
      <w:r w:rsidRPr="00C3436C">
        <w:rPr>
          <w:rStyle w:val="Emphasis"/>
          <w:highlight w:val="yellow"/>
        </w:rPr>
        <w:t>the commercial space industry</w:t>
      </w:r>
      <w:r w:rsidRPr="008E3D84">
        <w:rPr>
          <w:rStyle w:val="Emphasis"/>
        </w:rPr>
        <w:t>— and its disruptive capabilities.</w:t>
      </w:r>
      <w:r>
        <w:rPr>
          <w:rStyle w:val="Emphasis"/>
        </w:rPr>
        <w:t xml:space="preserve"> </w:t>
      </w:r>
      <w:r w:rsidRPr="008E3D84">
        <w:rPr>
          <w:sz w:val="12"/>
        </w:rPr>
        <w:t xml:space="preserve">U.S. military space planners are preparing to repeat a conflict they imagined back in the 1980s, which never actually occurred, against a vanished Soviet empire. Meanwhile, </w:t>
      </w:r>
      <w:r w:rsidRPr="00C3436C">
        <w:rPr>
          <w:rStyle w:val="StyleUnderline"/>
          <w:highlight w:val="yellow"/>
        </w:rPr>
        <w:t>China</w:t>
      </w:r>
      <w:r w:rsidRPr="008E3D84">
        <w:rPr>
          <w:rStyle w:val="StyleUnderline"/>
        </w:rPr>
        <w:t xml:space="preserve"> is</w:t>
      </w:r>
      <w:r w:rsidRPr="008E3D84">
        <w:rPr>
          <w:sz w:val="12"/>
        </w:rPr>
        <w:t xml:space="preserve"> executing a winning strategy in the world of today. It is burning hard toward domination of the future space markets that will define the next century. They are </w:t>
      </w:r>
      <w:r w:rsidRPr="008E3D84">
        <w:rPr>
          <w:rStyle w:val="StyleUnderline"/>
        </w:rPr>
        <w:t xml:space="preserve">planning infrastructure in space that </w:t>
      </w:r>
      <w:r w:rsidRPr="00C3436C">
        <w:rPr>
          <w:rStyle w:val="StyleUnderline"/>
          <w:highlight w:val="yellow"/>
        </w:rPr>
        <w:t>will control</w:t>
      </w:r>
      <w:r w:rsidRPr="008E3D84">
        <w:rPr>
          <w:rStyle w:val="StyleUnderline"/>
        </w:rPr>
        <w:t xml:space="preserve"> 21st-century </w:t>
      </w:r>
      <w:r w:rsidRPr="00C3436C">
        <w:rPr>
          <w:rStyle w:val="StyleUnderline"/>
          <w:highlight w:val="yellow"/>
        </w:rPr>
        <w:t>telecommunications, energy, transportation, and manufacturing.</w:t>
      </w:r>
      <w:r w:rsidRPr="008E3D84">
        <w:rPr>
          <w:sz w:val="12"/>
        </w:rPr>
        <w:t xml:space="preserve"> In doing so, </w:t>
      </w:r>
      <w:r w:rsidRPr="00C3436C">
        <w:rPr>
          <w:rStyle w:val="Emphasis"/>
          <w:highlight w:val="yellow"/>
        </w:rPr>
        <w:t>they will acquire trillion-dollar revenues</w:t>
      </w:r>
      <w:r w:rsidRPr="008E3D84">
        <w:rPr>
          <w:sz w:val="12"/>
        </w:rPr>
        <w:t xml:space="preserve"> </w:t>
      </w:r>
      <w:r w:rsidRPr="008E3D84">
        <w:rPr>
          <w:rStyle w:val="StyleUnderline"/>
        </w:rPr>
        <w:t xml:space="preserve">as well as the deep capabilities that come </w:t>
      </w:r>
      <w:r w:rsidRPr="00C3436C">
        <w:rPr>
          <w:rStyle w:val="StyleUnderline"/>
          <w:highlight w:val="yellow"/>
        </w:rPr>
        <w:t>from</w:t>
      </w:r>
      <w:r w:rsidRPr="008E3D84">
        <w:rPr>
          <w:rStyle w:val="StyleUnderline"/>
        </w:rPr>
        <w:t xml:space="preserve"> continuous operational experience in </w:t>
      </w:r>
      <w:r w:rsidRPr="00C3436C">
        <w:rPr>
          <w:rStyle w:val="StyleUnderline"/>
          <w:highlight w:val="yellow"/>
        </w:rPr>
        <w:t>space.</w:t>
      </w:r>
      <w:r w:rsidRPr="00C3436C">
        <w:rPr>
          <w:sz w:val="12"/>
          <w:highlight w:val="yellow"/>
        </w:rPr>
        <w:t xml:space="preserve"> </w:t>
      </w:r>
      <w:r w:rsidRPr="00C3436C">
        <w:rPr>
          <w:rStyle w:val="Emphasis"/>
          <w:highlight w:val="yellow"/>
        </w:rPr>
        <w:t>This will deliver space dominance and global hegemony to China’s authoritarian rulers.</w:t>
      </w:r>
      <w:r>
        <w:rPr>
          <w:rStyle w:val="Emphasis"/>
        </w:rPr>
        <w:t xml:space="preserve"> </w:t>
      </w:r>
      <w:proofErr w:type="gramStart"/>
      <w:r w:rsidRPr="008E3D84">
        <w:rPr>
          <w:sz w:val="12"/>
        </w:rPr>
        <w:t>Despite the fact that</w:t>
      </w:r>
      <w:proofErr w:type="gramEnd"/>
      <w:r w:rsidRPr="008E3D84">
        <w:rPr>
          <w:sz w:val="12"/>
        </w:rPr>
        <w:t xml:space="preserve"> many in the policy and intelligence communities understand exactly what China is doing and have been trying to alert leadership, </w:t>
      </w:r>
      <w:r w:rsidRPr="008E3D84">
        <w:rPr>
          <w:rStyle w:val="StyleUnderline"/>
        </w:rPr>
        <w:t>Air Force leadership has convinced the White House to fund only a slightly better satellite command with the same leadership, while sticking a new label onto their outmoded thinking.</w:t>
      </w:r>
      <w:r w:rsidRPr="008E3D84">
        <w:rPr>
          <w:sz w:val="12"/>
        </w:rPr>
        <w:t xml:space="preserve"> </w:t>
      </w:r>
      <w:r w:rsidRPr="008E3D84">
        <w:rPr>
          <w:rStyle w:val="Emphasis"/>
        </w:rPr>
        <w:t xml:space="preserve">A U.S. </w:t>
      </w:r>
      <w:r w:rsidRPr="00C3436C">
        <w:rPr>
          <w:rStyle w:val="Emphasis"/>
          <w:highlight w:val="yellow"/>
        </w:rPr>
        <w:t>Space Force</w:t>
      </w:r>
      <w:r w:rsidRPr="008E3D84">
        <w:rPr>
          <w:rStyle w:val="Emphasis"/>
        </w:rPr>
        <w:t xml:space="preserve"> or Corps with a satellite command </w:t>
      </w:r>
      <w:r w:rsidRPr="00C3436C">
        <w:rPr>
          <w:rStyle w:val="Emphasis"/>
          <w:highlight w:val="yellow"/>
        </w:rPr>
        <w:t>will never</w:t>
      </w:r>
      <w:r w:rsidRPr="008E3D84">
        <w:rPr>
          <w:sz w:val="12"/>
        </w:rPr>
        <w:t xml:space="preserve"> fulfill Trump’s call to </w:t>
      </w:r>
      <w:r w:rsidRPr="00C3436C">
        <w:rPr>
          <w:rStyle w:val="StyleUnderline"/>
          <w:highlight w:val="yellow"/>
        </w:rPr>
        <w:t>dominate space.</w:t>
      </w:r>
      <w:r w:rsidRPr="008E3D84">
        <w:rPr>
          <w:sz w:val="12"/>
        </w:rPr>
        <w:t xml:space="preserv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 The West was </w:t>
      </w:r>
      <w:proofErr w:type="gramStart"/>
      <w:r w:rsidRPr="008E3D84">
        <w:rPr>
          <w:sz w:val="12"/>
        </w:rPr>
        <w:t>actually won</w:t>
      </w:r>
      <w:proofErr w:type="gramEnd"/>
      <w:r w:rsidRPr="008E3D84">
        <w:rPr>
          <w:sz w:val="12"/>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w:t>
      </w:r>
      <w:r w:rsidRPr="008E3D84">
        <w:rPr>
          <w:rStyle w:val="StyleUnderline"/>
        </w:rPr>
        <w:t>The very emptiness and wealth of this new</w:t>
      </w:r>
      <w:r w:rsidRPr="008E3D84">
        <w:rPr>
          <w:sz w:val="12"/>
        </w:rPr>
        <w:t xml:space="preserve">, if not quite final, </w:t>
      </w:r>
      <w:r w:rsidRPr="008E3D84">
        <w:rPr>
          <w:rStyle w:val="StyleUnderline"/>
        </w:rPr>
        <w:t>frontier</w:t>
      </w:r>
      <w:r w:rsidRPr="008E3D84">
        <w:rPr>
          <w:sz w:val="12"/>
        </w:rPr>
        <w:t xml:space="preserve">, however, </w:t>
      </w:r>
      <w:r w:rsidRPr="008E3D84">
        <w:rPr>
          <w:rStyle w:val="StyleUnderline"/>
        </w:rPr>
        <w:t xml:space="preserve">means that </w:t>
      </w:r>
      <w:r w:rsidRPr="00C3436C">
        <w:rPr>
          <w:rStyle w:val="StyleUnderline"/>
          <w:highlight w:val="yellow"/>
        </w:rPr>
        <w:t>competition</w:t>
      </w:r>
      <w:r w:rsidRPr="008E3D84">
        <w:rPr>
          <w:rStyle w:val="StyleUnderline"/>
        </w:rPr>
        <w:t xml:space="preserve"> for resources and strategic locations in cislunar space (between the Earth and moon) </w:t>
      </w:r>
      <w:r w:rsidRPr="00C3436C">
        <w:rPr>
          <w:rStyle w:val="Emphasis"/>
          <w:highlight w:val="yellow"/>
        </w:rPr>
        <w:t>will be intense</w:t>
      </w:r>
      <w:r w:rsidRPr="008E3D84">
        <w:rPr>
          <w:rStyle w:val="StyleUnderline"/>
        </w:rPr>
        <w:t xml:space="preserve"> over the next two decades.</w:t>
      </w:r>
      <w:r w:rsidRPr="008E3D84">
        <w:rPr>
          <w:sz w:val="12"/>
        </w:rPr>
        <w:t xml:space="preserve"> </w:t>
      </w:r>
      <w:r w:rsidRPr="00C3436C">
        <w:rPr>
          <w:rStyle w:val="Emphasis"/>
          <w:highlight w:val="yellow"/>
        </w:rPr>
        <w:t>The outcome</w:t>
      </w:r>
      <w:r w:rsidRPr="008E3D84">
        <w:rPr>
          <w:rStyle w:val="Emphasis"/>
        </w:rPr>
        <w:t xml:space="preserve"> of this competition </w:t>
      </w:r>
      <w:r w:rsidRPr="00C3436C">
        <w:rPr>
          <w:rStyle w:val="Emphasis"/>
          <w:highlight w:val="yellow"/>
        </w:rPr>
        <w:t>will determine the fate of humanity</w:t>
      </w:r>
      <w:r w:rsidRPr="008E3D84">
        <w:rPr>
          <w:rStyle w:val="Emphasis"/>
        </w:rPr>
        <w:t xml:space="preserve"> in the next century.</w:t>
      </w:r>
      <w:r w:rsidRPr="008E3D84">
        <w:rPr>
          <w:sz w:val="12"/>
        </w:rPr>
        <w:t xml:space="preserve"> </w:t>
      </w:r>
      <w:r w:rsidRPr="00C3436C">
        <w:rPr>
          <w:rStyle w:val="StyleUnderline"/>
          <w:highlight w:val="yellow"/>
        </w:rPr>
        <w:t>China’s impending dominance will neutralize U.S. geopolitical power by allowing Beijing to control global information flows from the high ground of space.</w:t>
      </w:r>
      <w:r>
        <w:rPr>
          <w:rStyle w:val="StyleUnderline"/>
        </w:rPr>
        <w:t xml:space="preserve"> </w:t>
      </w:r>
      <w:r w:rsidRPr="008E3D84">
        <w:rPr>
          <w:sz w:val="12"/>
        </w:rPr>
        <w:t xml:space="preserve">Imagine a school in Bolivia or a farmer in Kenya choosing between paying for a U.S. satellite internet or image provider or receiving those services for free as a “gift of the Chinese people.” </w:t>
      </w:r>
      <w:r w:rsidRPr="008E3D84">
        <w:rPr>
          <w:rStyle w:val="StyleUnderline"/>
        </w:rPr>
        <w:t>It will be of little concern to global consumers that the news they receive is slanted or that searches for “free speech” link to articles about corruption in Western democracies. Nor will they care if concentration camps in Tibet and the Uighur areas of western China are obscured, or if U.S. military action is presented as tyranny and Chinese expansion is described as peacekeeping or liberation.</w:t>
      </w:r>
      <w:r>
        <w:rPr>
          <w:rStyle w:val="StyleUnderline"/>
        </w:rPr>
        <w:t xml:space="preserve"> </w:t>
      </w:r>
      <w:r w:rsidRPr="00C3436C">
        <w:rPr>
          <w:rStyle w:val="StyleUnderline"/>
          <w:highlight w:val="yellow"/>
        </w:rPr>
        <w:t>China’s aggressive investment in space</w:t>
      </w:r>
      <w:r w:rsidRPr="008E3D84">
        <w:rPr>
          <w:rStyle w:val="StyleUnderline"/>
        </w:rPr>
        <w:t xml:space="preserve"> solar power will allow it to provide cheap, clean power to the world, </w:t>
      </w:r>
      <w:r w:rsidRPr="00C3436C">
        <w:rPr>
          <w:rStyle w:val="StyleUnderline"/>
          <w:highlight w:val="yellow"/>
        </w:rPr>
        <w:t>displacing U.S. energy firms while placing a second yoke around the developing world.</w:t>
      </w:r>
      <w:r w:rsidRPr="008E3D84">
        <w:rPr>
          <w:sz w:val="12"/>
        </w:rPr>
        <w:t xml:space="preserve"> Significantly, </w:t>
      </w:r>
      <w:r w:rsidRPr="008E3D84">
        <w:rPr>
          <w:rStyle w:val="StyleUnderline"/>
        </w:rPr>
        <w:t xml:space="preserve">such orbital power </w:t>
      </w:r>
      <w:r w:rsidRPr="00C3436C">
        <w:rPr>
          <w:rStyle w:val="StyleUnderline"/>
        </w:rPr>
        <w:t xml:space="preserve">stations have </w:t>
      </w:r>
      <w:r w:rsidRPr="00C3436C">
        <w:rPr>
          <w:rStyle w:val="Emphasis"/>
          <w:highlight w:val="yellow"/>
        </w:rPr>
        <w:t>dual use potential</w:t>
      </w:r>
      <w:r w:rsidRPr="008E3D84">
        <w:rPr>
          <w:sz w:val="12"/>
        </w:rPr>
        <w:t xml:space="preserve"> and, if properly designed, </w:t>
      </w:r>
      <w:r w:rsidRPr="00C3436C">
        <w:rPr>
          <w:rStyle w:val="StyleUnderline"/>
          <w:highlight w:val="yellow"/>
        </w:rPr>
        <w:t>could serve as powerful offensive weapons platforms.</w:t>
      </w:r>
      <w:r>
        <w:rPr>
          <w:rStyle w:val="StyleUnderline"/>
        </w:rPr>
        <w:t xml:space="preserve"> </w:t>
      </w:r>
      <w:r w:rsidRPr="008E3D84">
        <w:rPr>
          <w:sz w:val="12"/>
        </w:rPr>
        <w:t xml:space="preserve">China’s first step in this process is to conquer the growing small space launch market. Beijing is providing nominally commercial firms with government-manufactured, mobile intercontinental ballistic missiles they can use to dump launch services on the market below cost. These start-ups are already </w:t>
      </w:r>
      <w:hyperlink r:id="rId12" w:history="1">
        <w:r w:rsidRPr="008E3D84">
          <w:rPr>
            <w:rStyle w:val="Hyperlink"/>
            <w:sz w:val="12"/>
          </w:rPr>
          <w:t>undercutting</w:t>
        </w:r>
      </w:hyperlink>
      <w:r w:rsidRPr="008E3D84">
        <w:rPr>
          <w:sz w:val="12"/>
        </w:rPr>
        <w:t xml:space="preserve"> U.S. pricing by 80 percent. Based on its previous success in using dumping to take out U.S. developed industries such as solar power modules and drones, China will quickly move upstream to attack the leading U.S. launch providers and secure a global commercial monopoly. Owning the launch market will give them an unsurmountable advantage against U.S. competitors in satellite internet, imaging, and power. </w:t>
      </w:r>
      <w:r w:rsidRPr="008E3D84">
        <w:rPr>
          <w:rStyle w:val="Emphasis"/>
        </w:rPr>
        <w:t>The United States can still</w:t>
      </w:r>
      <w:r w:rsidRPr="008E3D84">
        <w:rPr>
          <w:sz w:val="12"/>
        </w:rPr>
        <w:t xml:space="preserve"> build a strategy to </w:t>
      </w:r>
      <w:r w:rsidRPr="008E3D84">
        <w:rPr>
          <w:rStyle w:val="Emphasis"/>
        </w:rPr>
        <w:t>win.</w:t>
      </w:r>
      <w:r w:rsidRPr="008E3D84">
        <w:rPr>
          <w:sz w:val="12"/>
        </w:rPr>
        <w:t xml:space="preserve"> At this moment</w:t>
      </w:r>
      <w:r w:rsidRPr="008E3D84">
        <w:rPr>
          <w:rStyle w:val="StyleUnderline"/>
        </w:rPr>
        <w:t>, it holds the competitive advantage in every critical space technology and has the finest set of commercial space firms in the world.</w:t>
      </w:r>
      <w:r w:rsidRPr="008E3D84">
        <w:rPr>
          <w:sz w:val="12"/>
        </w:rPr>
        <w:t xml:space="preserve"> It has pockets of innovative military thinkers within groups like the </w:t>
      </w:r>
      <w:hyperlink r:id="rId13" w:history="1">
        <w:r w:rsidRPr="008E3D84">
          <w:rPr>
            <w:rStyle w:val="Hyperlink"/>
            <w:sz w:val="12"/>
          </w:rPr>
          <w:t>Defense Innovation Unit</w:t>
        </w:r>
      </w:hyperlink>
      <w:r w:rsidRPr="008E3D84">
        <w:rPr>
          <w:sz w:val="12"/>
        </w:rPr>
        <w:t xml:space="preserve">, under Mike Griffin, the Pentagon’s top research and development official. </w:t>
      </w:r>
      <w:r w:rsidRPr="00C3436C">
        <w:rPr>
          <w:rStyle w:val="Emphasis"/>
          <w:highlight w:val="yellow"/>
        </w:rPr>
        <w:t>If the United States</w:t>
      </w:r>
      <w:r w:rsidRPr="008E3D84">
        <w:rPr>
          <w:rStyle w:val="Emphasis"/>
        </w:rPr>
        <w:t xml:space="preserve"> simply </w:t>
      </w:r>
      <w:r w:rsidRPr="00C3436C">
        <w:rPr>
          <w:rStyle w:val="Emphasis"/>
          <w:highlight w:val="yellow"/>
        </w:rPr>
        <w:t>protects</w:t>
      </w:r>
      <w:r w:rsidRPr="008E3D84">
        <w:rPr>
          <w:rStyle w:val="Emphasis"/>
        </w:rPr>
        <w:t xml:space="preserve"> the intellectual property its creative minds unleash and defend its truly </w:t>
      </w:r>
      <w:r w:rsidRPr="00C3436C">
        <w:rPr>
          <w:rStyle w:val="Emphasis"/>
          <w:highlight w:val="yellow"/>
        </w:rPr>
        <w:t>free markets</w:t>
      </w:r>
      <w:r w:rsidRPr="008E3D84">
        <w:rPr>
          <w:rStyle w:val="Emphasis"/>
        </w:rPr>
        <w:t xml:space="preserve"> from strategic mercantilist attack</w:t>
      </w:r>
      <w:r w:rsidRPr="00C3436C">
        <w:rPr>
          <w:rStyle w:val="Emphasis"/>
          <w:highlight w:val="yellow"/>
        </w:rPr>
        <w:t>, it will not lose this</w:t>
      </w:r>
      <w:r w:rsidRPr="008E3D84">
        <w:rPr>
          <w:rStyle w:val="Emphasis"/>
        </w:rPr>
        <w:t xml:space="preserve"> new </w:t>
      </w:r>
      <w:r w:rsidRPr="00C3436C">
        <w:rPr>
          <w:rStyle w:val="Emphasis"/>
          <w:highlight w:val="yellow"/>
        </w:rPr>
        <w:t>space race.</w:t>
      </w:r>
      <w:r w:rsidRPr="008E3D84">
        <w:rPr>
          <w:sz w:val="12"/>
        </w:rPr>
        <w:t xml:space="preserve"> The United States has done this before.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E3D84">
        <w:rPr>
          <w:sz w:val="12"/>
        </w:rPr>
        <w:lastRenderedPageBreak/>
        <w:t xml:space="preserve">giving a dedicated Space Force the freedom to easily partner with commercial firms and </w:t>
      </w:r>
      <w:r w:rsidRPr="008E3D84">
        <w:rPr>
          <w:rStyle w:val="StyleUnderline"/>
        </w:rPr>
        <w:t xml:space="preserve">leverage the </w:t>
      </w:r>
      <w:r w:rsidRPr="00C3436C">
        <w:rPr>
          <w:rStyle w:val="StyleUnderline"/>
          <w:highlight w:val="yellow"/>
        </w:rPr>
        <w:t>private capital</w:t>
      </w:r>
      <w:r w:rsidRPr="008E3D84">
        <w:rPr>
          <w:rStyle w:val="StyleUnderline"/>
        </w:rPr>
        <w:t xml:space="preserve"> in building sustainable infrastructure that </w:t>
      </w:r>
      <w:proofErr w:type="gramStart"/>
      <w:r w:rsidRPr="008E3D84">
        <w:rPr>
          <w:rStyle w:val="StyleUnderline"/>
        </w:rPr>
        <w:t xml:space="preserve">actually </w:t>
      </w:r>
      <w:r w:rsidRPr="00C3436C">
        <w:rPr>
          <w:rStyle w:val="Emphasis"/>
          <w:highlight w:val="yellow"/>
        </w:rPr>
        <w:t>reduces</w:t>
      </w:r>
      <w:proofErr w:type="gramEnd"/>
      <w:r w:rsidRPr="00C3436C">
        <w:rPr>
          <w:rStyle w:val="Emphasis"/>
          <w:highlight w:val="yellow"/>
        </w:rPr>
        <w:t xml:space="preserve"> the likelihood of conflict</w:t>
      </w:r>
      <w:r w:rsidRPr="008E3D84">
        <w:rPr>
          <w:rStyle w:val="StyleUnderline"/>
        </w:rPr>
        <w:t xml:space="preserve"> </w:t>
      </w:r>
      <w:r w:rsidRPr="00C3436C">
        <w:rPr>
          <w:rStyle w:val="StyleUnderline"/>
          <w:highlight w:val="yellow"/>
        </w:rPr>
        <w:t>while securing a better economic future</w:t>
      </w:r>
      <w:r w:rsidRPr="008E3D84">
        <w:rPr>
          <w:rStyle w:val="StyleUnderline"/>
        </w:rPr>
        <w:t xml:space="preserve"> for the nation and the world.</w:t>
      </w:r>
    </w:p>
    <w:p w14:paraId="79C92885" w14:textId="445606FB" w:rsidR="00AD47FC" w:rsidRDefault="00AD47FC" w:rsidP="00AD47FC">
      <w:pPr>
        <w:pStyle w:val="Heading1"/>
      </w:pPr>
      <w:r>
        <w:lastRenderedPageBreak/>
        <w:t>Salvage law CP</w:t>
      </w:r>
    </w:p>
    <w:p w14:paraId="3524825C" w14:textId="77777777" w:rsidR="00AD47FC" w:rsidRDefault="00AD47FC" w:rsidP="00AD47FC">
      <w:pPr>
        <w:pStyle w:val="Heading4"/>
      </w:pPr>
      <w:r>
        <w:t>CP: Apply the maritime law of salvage to space debris.</w:t>
      </w:r>
    </w:p>
    <w:p w14:paraId="54A9C9A1" w14:textId="77777777" w:rsidR="00AD47FC" w:rsidRDefault="00AD47FC" w:rsidP="00AD47FC">
      <w:r>
        <w:rPr>
          <w:rStyle w:val="Style13ptBold"/>
        </w:rPr>
        <w:t xml:space="preserve">Salter ’16 </w:t>
      </w:r>
      <w:proofErr w:type="gramStart"/>
      <w:r>
        <w:rPr>
          <w:rStyle w:val="Style13ptBold"/>
        </w:rPr>
        <w:t xml:space="preserve">- </w:t>
      </w:r>
      <w:r>
        <w:t xml:space="preserve"> Alexander</w:t>
      </w:r>
      <w:proofErr w:type="gramEnd"/>
      <w:r>
        <w:t xml:space="preserve">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10A906E6" w14:textId="77777777" w:rsidR="00AD47FC" w:rsidRPr="00951FFD" w:rsidRDefault="00AD47FC" w:rsidP="00AD47FC">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3F7A5E20" w14:textId="77777777" w:rsidR="00AD47FC" w:rsidRDefault="00AD47FC" w:rsidP="00AD47FC">
      <w:pPr>
        <w:ind w:left="720"/>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5479D0C8" w14:textId="77777777" w:rsidR="00AD47FC" w:rsidRDefault="00AD47FC" w:rsidP="00AD47FC">
      <w:pPr>
        <w:pStyle w:val="Heading1"/>
      </w:pPr>
      <w:r>
        <w:lastRenderedPageBreak/>
        <w:t>Debris DA</w:t>
      </w:r>
    </w:p>
    <w:p w14:paraId="604B7CB8" w14:textId="77777777" w:rsidR="00AD47FC" w:rsidRPr="00C973FA" w:rsidRDefault="00AD47FC" w:rsidP="00AD47FC">
      <w:pPr>
        <w:pStyle w:val="Heading4"/>
        <w:rPr>
          <w:rFonts w:cs="Calibri"/>
        </w:rPr>
      </w:pPr>
      <w:r w:rsidRPr="00C973FA">
        <w:rPr>
          <w:rFonts w:cs="Calibri"/>
        </w:rPr>
        <w:t xml:space="preserve">It’s now or never to clean up debris- only private companies are actually </w:t>
      </w:r>
      <w:proofErr w:type="gramStart"/>
      <w:r w:rsidRPr="00C973FA">
        <w:rPr>
          <w:rFonts w:cs="Calibri"/>
        </w:rPr>
        <w:t>making an effort</w:t>
      </w:r>
      <w:proofErr w:type="gramEnd"/>
      <w:r w:rsidRPr="00C973FA">
        <w:rPr>
          <w:rFonts w:cs="Calibri"/>
        </w:rPr>
        <w:t>.</w:t>
      </w:r>
    </w:p>
    <w:p w14:paraId="4AFC868B" w14:textId="77777777" w:rsidR="00AD47FC" w:rsidRPr="00C973FA" w:rsidRDefault="00AD47FC" w:rsidP="00AD47FC">
      <w:r w:rsidRPr="00C973FA">
        <w:t xml:space="preserve">Nitin </w:t>
      </w:r>
      <w:r w:rsidRPr="00C973FA">
        <w:rPr>
          <w:b/>
          <w:bCs/>
          <w:sz w:val="26"/>
          <w:szCs w:val="26"/>
        </w:rPr>
        <w:t>Sreedhar, 21</w:t>
      </w:r>
      <w:r w:rsidRPr="00C973FA">
        <w:t xml:space="preserve"> - ("The race to clean up outer space," </w:t>
      </w:r>
      <w:proofErr w:type="spellStart"/>
      <w:r w:rsidRPr="00C973FA">
        <w:t>Mintlounge</w:t>
      </w:r>
      <w:proofErr w:type="spellEnd"/>
      <w:r w:rsidRPr="00C973FA">
        <w:t>, 16-01-2021, 10-10-2021https://lifestyle.livemint.com/news/big-story/the-race-to-clean-up-outer-space-111610719274127.html)//AW</w:t>
      </w:r>
    </w:p>
    <w:p w14:paraId="54C26B52" w14:textId="77777777" w:rsidR="00AD47FC" w:rsidRPr="00C973FA" w:rsidRDefault="00AD47FC" w:rsidP="00AD47FC">
      <w:pPr>
        <w:rPr>
          <w:sz w:val="12"/>
        </w:rPr>
      </w:pPr>
      <w:r w:rsidRPr="00C973FA">
        <w:rPr>
          <w:sz w:val="12"/>
        </w:rPr>
        <w:t xml:space="preserve">Space debris poses a danger not only to exploration missions but also to newer activities such as private space tourism. </w:t>
      </w:r>
      <w:proofErr w:type="gramStart"/>
      <w:r w:rsidRPr="00C973FA">
        <w:rPr>
          <w:sz w:val="12"/>
        </w:rPr>
        <w:t>In the near future</w:t>
      </w:r>
      <w:proofErr w:type="gramEnd"/>
      <w:r w:rsidRPr="00C973FA">
        <w:rPr>
          <w:sz w:val="12"/>
        </w:rPr>
        <w:t xml:space="preserve">, space travel will be open to individuals. </w:t>
      </w:r>
      <w:r w:rsidRPr="00C973FA">
        <w:rPr>
          <w:highlight w:val="yellow"/>
          <w:u w:val="single"/>
        </w:rPr>
        <w:t>Companies</w:t>
      </w:r>
      <w:r w:rsidRPr="00C973FA">
        <w:rPr>
          <w:u w:val="single"/>
        </w:rPr>
        <w:t xml:space="preserve"> </w:t>
      </w:r>
      <w:r w:rsidRPr="00C973FA">
        <w:rPr>
          <w:sz w:val="12"/>
        </w:rPr>
        <w:t xml:space="preserve">like Virgin Galactic hope </w:t>
      </w:r>
      <w:r w:rsidRPr="00C973FA">
        <w:rPr>
          <w:u w:val="single"/>
        </w:rPr>
        <w:t xml:space="preserve">to </w:t>
      </w:r>
      <w:r w:rsidRPr="00C973FA">
        <w:rPr>
          <w:highlight w:val="yellow"/>
          <w:u w:val="single"/>
        </w:rPr>
        <w:t>make space tourism affordable</w:t>
      </w:r>
      <w:r w:rsidRPr="00C973FA">
        <w:rPr>
          <w:u w:val="single"/>
        </w:rPr>
        <w:t>—</w:t>
      </w:r>
      <w:r w:rsidRPr="00C973FA">
        <w:rPr>
          <w:highlight w:val="yellow"/>
          <w:u w:val="single"/>
        </w:rPr>
        <w:t>but</w:t>
      </w:r>
      <w:r w:rsidRPr="00C973FA">
        <w:rPr>
          <w:u w:val="single"/>
        </w:rPr>
        <w:t xml:space="preserve"> </w:t>
      </w:r>
      <w:r w:rsidRPr="00C973FA">
        <w:rPr>
          <w:sz w:val="12"/>
        </w:rPr>
        <w:t>space</w:t>
      </w:r>
      <w:r w:rsidRPr="00C973FA">
        <w:rPr>
          <w:u w:val="single"/>
        </w:rPr>
        <w:t xml:space="preserve"> </w:t>
      </w:r>
      <w:r w:rsidRPr="00C973FA">
        <w:rPr>
          <w:highlight w:val="yellow"/>
          <w:u w:val="single"/>
        </w:rPr>
        <w:t>junk presents a</w:t>
      </w:r>
      <w:r w:rsidRPr="00C973FA">
        <w:rPr>
          <w:u w:val="single"/>
        </w:rPr>
        <w:t xml:space="preserve"> </w:t>
      </w:r>
      <w:r w:rsidRPr="00C973FA">
        <w:rPr>
          <w:sz w:val="12"/>
        </w:rPr>
        <w:t>unique</w:t>
      </w:r>
      <w:r w:rsidRPr="00C973FA">
        <w:rPr>
          <w:u w:val="single"/>
        </w:rPr>
        <w:t xml:space="preserve"> </w:t>
      </w:r>
      <w:r w:rsidRPr="00C973FA">
        <w:rPr>
          <w:highlight w:val="yellow"/>
          <w:u w:val="single"/>
        </w:rPr>
        <w:t>risk</w:t>
      </w:r>
      <w:r w:rsidRPr="00C973FA">
        <w:rPr>
          <w:u w:val="single"/>
        </w:rPr>
        <w:t xml:space="preserve">. </w:t>
      </w:r>
      <w:r w:rsidRPr="00C973FA">
        <w:rPr>
          <w:sz w:val="12"/>
        </w:rPr>
        <w:t xml:space="preserve">“It’s getting bigger and bigger. Current data says there are some 3,000 dead satellites and a little over 30,000 pieces of junk which are larger than 10cm in size. The number is critical,” says </w:t>
      </w:r>
      <w:proofErr w:type="spellStart"/>
      <w:r w:rsidRPr="00C973FA">
        <w:rPr>
          <w:sz w:val="12"/>
        </w:rPr>
        <w:t>Jahnavi</w:t>
      </w:r>
      <w:proofErr w:type="spellEnd"/>
      <w:r w:rsidRPr="00C973FA">
        <w:rPr>
          <w:sz w:val="12"/>
        </w:rPr>
        <w:t xml:space="preserve"> </w:t>
      </w:r>
      <w:proofErr w:type="spellStart"/>
      <w:r w:rsidRPr="00C973FA">
        <w:rPr>
          <w:sz w:val="12"/>
        </w:rPr>
        <w:t>Phalkey</w:t>
      </w:r>
      <w:proofErr w:type="spellEnd"/>
      <w:r w:rsidRPr="00C973FA">
        <w:rPr>
          <w:sz w:val="12"/>
        </w:rPr>
        <w:t>, science and technology historian and director of Science Gallery Bengaluru. “</w:t>
      </w:r>
      <w:r w:rsidRPr="00C973FA">
        <w:rPr>
          <w:highlight w:val="yellow"/>
          <w:u w:val="single"/>
        </w:rPr>
        <w:t>It’s dangerous</w:t>
      </w:r>
      <w:r w:rsidRPr="00C973FA">
        <w:rPr>
          <w:u w:val="single"/>
        </w:rPr>
        <w:t xml:space="preserve"> </w:t>
      </w:r>
      <w:r w:rsidRPr="00C973FA">
        <w:rPr>
          <w:sz w:val="12"/>
        </w:rPr>
        <w:t>also</w:t>
      </w:r>
      <w:r w:rsidRPr="00C973FA">
        <w:rPr>
          <w:u w:val="single"/>
        </w:rPr>
        <w:t xml:space="preserve"> </w:t>
      </w:r>
      <w:r w:rsidRPr="00C973FA">
        <w:rPr>
          <w:highlight w:val="yellow"/>
          <w:u w:val="single"/>
        </w:rPr>
        <w:t>to</w:t>
      </w:r>
      <w:r w:rsidRPr="00C973FA">
        <w:rPr>
          <w:u w:val="single"/>
        </w:rPr>
        <w:t xml:space="preserve"> </w:t>
      </w:r>
      <w:r w:rsidRPr="00C973FA">
        <w:rPr>
          <w:highlight w:val="yellow"/>
          <w:u w:val="single"/>
        </w:rPr>
        <w:t>new</w:t>
      </w:r>
      <w:r w:rsidRPr="00C973FA">
        <w:rPr>
          <w:u w:val="single"/>
        </w:rPr>
        <w:t xml:space="preserve">er </w:t>
      </w:r>
      <w:r w:rsidRPr="00C973FA">
        <w:rPr>
          <w:highlight w:val="yellow"/>
          <w:u w:val="single"/>
        </w:rPr>
        <w:t>missions</w:t>
      </w:r>
      <w:r w:rsidRPr="00C973FA">
        <w:rPr>
          <w:u w:val="single"/>
        </w:rPr>
        <w:t xml:space="preserve">. The speed </w:t>
      </w:r>
      <w:r w:rsidRPr="00C973FA">
        <w:rPr>
          <w:sz w:val="12"/>
        </w:rPr>
        <w:t>at which these things travel, it</w:t>
      </w:r>
      <w:r w:rsidRPr="00C973FA">
        <w:rPr>
          <w:u w:val="single"/>
        </w:rPr>
        <w:t xml:space="preserve"> could damage a new satellite, a manned-space mission or the </w:t>
      </w:r>
      <w:r w:rsidRPr="00C973FA">
        <w:rPr>
          <w:sz w:val="12"/>
        </w:rPr>
        <w:t>International Space Station</w:t>
      </w:r>
      <w:r w:rsidRPr="00C973FA">
        <w:rPr>
          <w:u w:val="single"/>
        </w:rPr>
        <w:t xml:space="preserve"> (ISS), where you </w:t>
      </w:r>
      <w:r w:rsidRPr="00C973FA">
        <w:rPr>
          <w:sz w:val="12"/>
        </w:rPr>
        <w:t>actually</w:t>
      </w:r>
      <w:r w:rsidRPr="00C973FA">
        <w:rPr>
          <w:u w:val="single"/>
        </w:rPr>
        <w:t xml:space="preserve"> have people living</w:t>
      </w:r>
      <w:r w:rsidRPr="00C973FA">
        <w:rPr>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w:t>
      </w:r>
      <w:proofErr w:type="gramStart"/>
      <w:r w:rsidRPr="00C973FA">
        <w:rPr>
          <w:sz w:val="12"/>
        </w:rPr>
        <w:t>amount</w:t>
      </w:r>
      <w:proofErr w:type="gramEnd"/>
      <w:r w:rsidRPr="00C973FA">
        <w:rPr>
          <w:sz w:val="12"/>
        </w:rPr>
        <w:t xml:space="preserve">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w:t>
      </w:r>
      <w:proofErr w:type="gramStart"/>
      <w:r w:rsidRPr="00C973FA">
        <w:rPr>
          <w:sz w:val="12"/>
        </w:rPr>
        <w:t>have to</w:t>
      </w:r>
      <w:proofErr w:type="gramEnd"/>
      <w:r w:rsidRPr="00C973FA">
        <w:rPr>
          <w:sz w:val="12"/>
        </w:rPr>
        <w:t xml:space="preserve"> factor in daily, says Stijn </w:t>
      </w:r>
      <w:proofErr w:type="spellStart"/>
      <w:r w:rsidRPr="00C973FA">
        <w:rPr>
          <w:sz w:val="12"/>
        </w:rPr>
        <w:t>Lemmens</w:t>
      </w:r>
      <w:proofErr w:type="spellEnd"/>
      <w:r w:rsidRPr="00C973FA">
        <w:rPr>
          <w:sz w:val="12"/>
        </w:rPr>
        <w:t xml:space="preserve">, a senior space debris mitigation analyst at ESA’s Space Debris Office in Darmstadt, Germany. “In particular in low Earth orbits, </w:t>
      </w:r>
      <w:proofErr w:type="gramStart"/>
      <w:r w:rsidRPr="00C973FA">
        <w:rPr>
          <w:sz w:val="12"/>
        </w:rPr>
        <w:t>i.e.</w:t>
      </w:r>
      <w:proofErr w:type="gramEnd"/>
      <w:r w:rsidRPr="00C973FA">
        <w:rPr>
          <w:sz w:val="12"/>
        </w:rPr>
        <w:t xml:space="preserve"> orbits with an altitude below 2,000km above Earth’s surface, missions need to be prepared to receive, and in some cases act when the risk of collision is too high.... For example, in ESA’s fleet this implies on average one collision avoidance </w:t>
      </w:r>
      <w:proofErr w:type="spellStart"/>
      <w:r w:rsidRPr="00C973FA">
        <w:rPr>
          <w:sz w:val="12"/>
        </w:rPr>
        <w:t>manoeuvre</w:t>
      </w:r>
      <w:proofErr w:type="spellEnd"/>
      <w:r w:rsidRPr="00C973FA">
        <w:rPr>
          <w:sz w:val="12"/>
        </w:rPr>
        <w:t xml:space="preserve"> per satellite per year, and </w:t>
      </w:r>
      <w:proofErr w:type="gramStart"/>
      <w:r w:rsidRPr="00C973FA">
        <w:rPr>
          <w:sz w:val="12"/>
        </w:rPr>
        <w:t>a 24 hours</w:t>
      </w:r>
      <w:proofErr w:type="gramEnd"/>
      <w:r w:rsidRPr="00C973FA">
        <w:rPr>
          <w:sz w:val="12"/>
        </w:rPr>
        <w:t xml:space="preserve"> by 7 days monitoring of the risk,” </w:t>
      </w:r>
      <w:proofErr w:type="spellStart"/>
      <w:r w:rsidRPr="00C973FA">
        <w:rPr>
          <w:sz w:val="12"/>
        </w:rPr>
        <w:t>Lemmens</w:t>
      </w:r>
      <w:proofErr w:type="spellEnd"/>
      <w:r w:rsidRPr="00C973FA">
        <w:rPr>
          <w:sz w:val="12"/>
        </w:rPr>
        <w:t xml:space="preserve"> explains on email. The ISS, for instance, has had to make 28 collision avoidance </w:t>
      </w:r>
      <w:proofErr w:type="spellStart"/>
      <w:r w:rsidRPr="00C973FA">
        <w:rPr>
          <w:sz w:val="12"/>
        </w:rPr>
        <w:t>manoeuvres</w:t>
      </w:r>
      <w:proofErr w:type="spellEnd"/>
      <w:r w:rsidRPr="00C973FA">
        <w:rPr>
          <w:sz w:val="12"/>
        </w:rPr>
        <w:t xml:space="preserve"> since 1999, data from Nasa’s Orbital Debris Program Office shows; this includes three such </w:t>
      </w:r>
      <w:proofErr w:type="spellStart"/>
      <w:r w:rsidRPr="00C973FA">
        <w:rPr>
          <w:sz w:val="12"/>
        </w:rPr>
        <w:t>manoeuvres</w:t>
      </w:r>
      <w:proofErr w:type="spellEnd"/>
      <w:r w:rsidRPr="00C973FA">
        <w:rPr>
          <w:sz w:val="12"/>
        </w:rPr>
        <w:t xml:space="preserve"> last year. It’s almost like avoiding a rogue vehicle on a highway that might hit you head on. The fact that these </w:t>
      </w:r>
      <w:proofErr w:type="gramStart"/>
      <w:r w:rsidRPr="00C973FA">
        <w:rPr>
          <w:sz w:val="12"/>
        </w:rPr>
        <w:t>have to</w:t>
      </w:r>
      <w:proofErr w:type="gramEnd"/>
      <w:r w:rsidRPr="00C973FA">
        <w:rPr>
          <w:sz w:val="12"/>
        </w:rPr>
        <w:t xml:space="preserve"> be done more frequently now only highlights how severe the problem has become. Space-faring nations around the world have begun to acknowledge the issue, while </w:t>
      </w:r>
      <w:r w:rsidRPr="00C973FA">
        <w:rPr>
          <w:u w:val="single"/>
        </w:rPr>
        <w:t xml:space="preserve">some </w:t>
      </w:r>
      <w:r w:rsidRPr="00C973FA">
        <w:rPr>
          <w:highlight w:val="yellow"/>
          <w:u w:val="single"/>
        </w:rPr>
        <w:t>startups and private companies are devising technologies</w:t>
      </w:r>
      <w:r w:rsidRPr="00C973FA">
        <w:rPr>
          <w:u w:val="single"/>
        </w:rPr>
        <w:t xml:space="preserve"> to deal with space waste.</w:t>
      </w:r>
      <w:r w:rsidRPr="00C973FA">
        <w:rPr>
          <w:sz w:val="12"/>
        </w:rPr>
        <w:t xml:space="preserve"> A different kind of race is unfolding now: a race to clean up space. </w:t>
      </w:r>
      <w:proofErr w:type="spellStart"/>
      <w:r w:rsidRPr="00C973FA">
        <w:rPr>
          <w:highlight w:val="yellow"/>
          <w:u w:val="single"/>
        </w:rPr>
        <w:t>ClearSpace</w:t>
      </w:r>
      <w:proofErr w:type="spellEnd"/>
      <w:r w:rsidRPr="00C973FA">
        <w:rPr>
          <w:u w:val="single"/>
        </w:rPr>
        <w:t xml:space="preserve"> SA</w:t>
      </w:r>
      <w:r w:rsidRPr="00C973FA">
        <w:rPr>
          <w:sz w:val="12"/>
        </w:rPr>
        <w:t xml:space="preserve">, a Switzerland-based startup founded in 2018, </w:t>
      </w:r>
      <w:r w:rsidRPr="00C973FA">
        <w:rPr>
          <w:highlight w:val="yellow"/>
          <w:u w:val="single"/>
        </w:rPr>
        <w:t>is</w:t>
      </w:r>
      <w:r w:rsidRPr="00C973FA">
        <w:rPr>
          <w:u w:val="single"/>
        </w:rPr>
        <w:t xml:space="preserve"> </w:t>
      </w:r>
      <w:r w:rsidRPr="00C973FA">
        <w:rPr>
          <w:highlight w:val="yellow"/>
          <w:u w:val="single"/>
        </w:rPr>
        <w:t>aiming to launch the</w:t>
      </w:r>
      <w:r w:rsidRPr="00C973FA">
        <w:rPr>
          <w:u w:val="single"/>
        </w:rPr>
        <w:t xml:space="preserve"> world’s </w:t>
      </w:r>
      <w:r w:rsidRPr="00C973FA">
        <w:rPr>
          <w:highlight w:val="yellow"/>
          <w:u w:val="single"/>
        </w:rPr>
        <w:t>first</w:t>
      </w:r>
      <w:r w:rsidRPr="00C973FA">
        <w:rPr>
          <w:u w:val="single"/>
        </w:rPr>
        <w:t xml:space="preserve"> </w:t>
      </w:r>
      <w:r w:rsidRPr="00C973FA">
        <w:rPr>
          <w:highlight w:val="yellow"/>
          <w:u w:val="single"/>
        </w:rPr>
        <w:t>active</w:t>
      </w:r>
      <w:r w:rsidRPr="00C973FA">
        <w:rPr>
          <w:u w:val="single"/>
        </w:rPr>
        <w:t xml:space="preserve"> debris </w:t>
      </w:r>
      <w:r w:rsidRPr="00C973FA">
        <w:rPr>
          <w:highlight w:val="yellow"/>
          <w:u w:val="single"/>
        </w:rPr>
        <w:t>removal mission</w:t>
      </w:r>
      <w:r w:rsidRPr="00C973FA">
        <w:rPr>
          <w:sz w:val="12"/>
        </w:rPr>
        <w:t xml:space="preserve"> in collaboration with ESA </w:t>
      </w:r>
      <w:r w:rsidRPr="00C973FA">
        <w:rPr>
          <w:highlight w:val="yellow"/>
          <w:u w:val="single"/>
        </w:rPr>
        <w:t>by 2025.</w:t>
      </w:r>
      <w:r w:rsidRPr="00C973FA">
        <w:rPr>
          <w:sz w:val="12"/>
        </w:rPr>
        <w:t xml:space="preserve"> The mission, which </w:t>
      </w:r>
      <w:proofErr w:type="gramStart"/>
      <w:r w:rsidRPr="00C973FA">
        <w:rPr>
          <w:sz w:val="12"/>
        </w:rPr>
        <w:t>actually hopes</w:t>
      </w:r>
      <w:proofErr w:type="gramEnd"/>
      <w:r w:rsidRPr="00C973FA">
        <w:rPr>
          <w:sz w:val="12"/>
        </w:rPr>
        <w:t xml:space="preserve"> to remove a piece of space debris, will be the first of its kind. In India, a young Bengaluru-based space startup, </w:t>
      </w:r>
      <w:proofErr w:type="spellStart"/>
      <w:r w:rsidRPr="00C973FA">
        <w:rPr>
          <w:sz w:val="12"/>
        </w:rPr>
        <w:t>Digantara</w:t>
      </w:r>
      <w:proofErr w:type="spellEnd"/>
      <w:r w:rsidRPr="00C973FA">
        <w:rPr>
          <w:sz w:val="12"/>
        </w:rPr>
        <w:t xml:space="preserve"> Research and Technologies, is working on setting up orbit debris tracking and monitoring services. Japanese company </w:t>
      </w:r>
      <w:proofErr w:type="spellStart"/>
      <w:r w:rsidRPr="00C973FA">
        <w:rPr>
          <w:sz w:val="12"/>
        </w:rPr>
        <w:t>Astroscale’s</w:t>
      </w:r>
      <w:proofErr w:type="spellEnd"/>
      <w:r w:rsidRPr="00C973FA">
        <w:rPr>
          <w:sz w:val="12"/>
        </w:rPr>
        <w:t xml:space="preserve">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w:t>
      </w:r>
      <w:proofErr w:type="spellStart"/>
      <w:r w:rsidRPr="00C973FA">
        <w:rPr>
          <w:sz w:val="12"/>
        </w:rPr>
        <w:t>LignoSat</w:t>
      </w:r>
      <w:proofErr w:type="spellEnd"/>
      <w:r w:rsidRPr="00C973FA">
        <w:rPr>
          <w:sz w:val="12"/>
        </w:rPr>
        <w:t xml:space="preserve">, by 2023 to cut down on space junk. They believe these satellites, made from wooden material that is highly resistant to temperature and harsh environments, will burn up during re-entry, without releasing harmful elements into the atmosphere. The Indian Space Research </w:t>
      </w:r>
      <w:proofErr w:type="spellStart"/>
      <w:r w:rsidRPr="00C973FA">
        <w:rPr>
          <w:sz w:val="12"/>
        </w:rPr>
        <w:t>Organisation</w:t>
      </w:r>
      <w:proofErr w:type="spellEnd"/>
      <w:r w:rsidRPr="00C973FA">
        <w:rPr>
          <w:sz w:val="12"/>
        </w:rPr>
        <w:t xml:space="preserve"> (</w:t>
      </w:r>
      <w:proofErr w:type="spellStart"/>
      <w:r w:rsidRPr="00C973FA">
        <w:rPr>
          <w:sz w:val="12"/>
        </w:rPr>
        <w:t>Isro</w:t>
      </w:r>
      <w:proofErr w:type="spellEnd"/>
      <w:r w:rsidRPr="00C973FA">
        <w:rPr>
          <w:sz w:val="12"/>
        </w:rPr>
        <w:t xml:space="preserve">) has also firmed up its space situational awareness capabilities—knowing the exact location of your space assets, tracking and predicting any possible threats—in recent months, launching a dedicated </w:t>
      </w:r>
      <w:proofErr w:type="spellStart"/>
      <w:r w:rsidRPr="00C973FA">
        <w:rPr>
          <w:sz w:val="12"/>
        </w:rPr>
        <w:t>centre</w:t>
      </w:r>
      <w:proofErr w:type="spellEnd"/>
      <w:r w:rsidRPr="00C973FA">
        <w:rPr>
          <w:sz w:val="12"/>
        </w:rPr>
        <w:t xml:space="preserve"> and project to protect its space assets from debris. One of the worst space collisions occurred in February 2009 when two communications satellites collided approximately 800km above Siberia. One of them was a decommissioned Russian communications satellite, Cosmos (</w:t>
      </w:r>
      <w:proofErr w:type="spellStart"/>
      <w:r w:rsidRPr="00C973FA">
        <w:rPr>
          <w:sz w:val="12"/>
        </w:rPr>
        <w:t>Kosmos</w:t>
      </w:r>
      <w:proofErr w:type="spellEnd"/>
      <w:r w:rsidRPr="00C973FA">
        <w:rPr>
          <w:sz w:val="12"/>
        </w:rPr>
        <w:t>)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w:t>
      </w:r>
      <w:proofErr w:type="spellStart"/>
      <w:r w:rsidRPr="00C973FA">
        <w:rPr>
          <w:sz w:val="12"/>
        </w:rPr>
        <w:t>Asat</w:t>
      </w:r>
      <w:proofErr w:type="spellEnd"/>
      <w:r w:rsidRPr="00C973FA">
        <w:rPr>
          <w:sz w:val="12"/>
        </w:rPr>
        <w:t xml:space="preserve">) testing, which involves intercepting and destroying a satellite, as well as destruction of spacecraft that are no longer operational, has contributed to the problem. China’s 2007 </w:t>
      </w:r>
      <w:proofErr w:type="spellStart"/>
      <w:r w:rsidRPr="00C973FA">
        <w:rPr>
          <w:sz w:val="12"/>
        </w:rPr>
        <w:t>Asat</w:t>
      </w:r>
      <w:proofErr w:type="spellEnd"/>
      <w:r w:rsidRPr="00C973FA">
        <w:rPr>
          <w:sz w:val="12"/>
        </w:rPr>
        <w:t xml:space="preserve"> test on one of its own old weather satellites, the Fengyun-1C, created some 3,000 fragments of space debris. In March 2019, India conducted a similar </w:t>
      </w:r>
      <w:proofErr w:type="spellStart"/>
      <w:r w:rsidRPr="00C973FA">
        <w:rPr>
          <w:sz w:val="12"/>
        </w:rPr>
        <w:t>Asat</w:t>
      </w:r>
      <w:proofErr w:type="spellEnd"/>
      <w:r w:rsidRPr="00C973FA">
        <w:rPr>
          <w:sz w:val="12"/>
        </w:rPr>
        <w:t xml:space="preserve"> test demonstration, dubbed Mission Shakti, using a ballistic missile to destroy its </w:t>
      </w:r>
      <w:proofErr w:type="spellStart"/>
      <w:r w:rsidRPr="00C973FA">
        <w:rPr>
          <w:sz w:val="12"/>
        </w:rPr>
        <w:t>Microsat</w:t>
      </w:r>
      <w:proofErr w:type="spellEnd"/>
      <w:r w:rsidRPr="00C973FA">
        <w:rPr>
          <w:sz w:val="12"/>
        </w:rPr>
        <w:t xml:space="preserve">-R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w:t>
      </w:r>
      <w:proofErr w:type="spellStart"/>
      <w:r w:rsidRPr="00C973FA">
        <w:rPr>
          <w:sz w:val="12"/>
        </w:rPr>
        <w:t>Isro</w:t>
      </w:r>
      <w:proofErr w:type="spellEnd"/>
      <w:r w:rsidRPr="00C973FA">
        <w:rPr>
          <w:sz w:val="12"/>
        </w:rPr>
        <w:t xml:space="preserve"> is not only planning its Chandrayaan-3 launch this year, </w:t>
      </w:r>
      <w:proofErr w:type="gramStart"/>
      <w:r w:rsidRPr="00C973FA">
        <w:rPr>
          <w:sz w:val="12"/>
        </w:rPr>
        <w:t>it</w:t>
      </w:r>
      <w:proofErr w:type="gramEnd"/>
      <w:r w:rsidRPr="00C973FA">
        <w:rPr>
          <w:sz w:val="12"/>
        </w:rPr>
        <w:t xml:space="preserve"> also hopes to execute India’s first manned mission in December. Kessler’s “collision cascading” scenario becomes an important factor here. “It is difficult to predict when we will reach, or indeed if we have already crossed the point that certain </w:t>
      </w:r>
      <w:r w:rsidRPr="00C973FA">
        <w:rPr>
          <w:u w:val="single"/>
        </w:rPr>
        <w:t>regions</w:t>
      </w:r>
      <w:r w:rsidRPr="00C973FA">
        <w:rPr>
          <w:sz w:val="12"/>
        </w:rPr>
        <w:t xml:space="preserve"> (in space) </w:t>
      </w:r>
      <w:r w:rsidRPr="00C973FA">
        <w:rPr>
          <w:u w:val="single"/>
        </w:rPr>
        <w:t>become too cluttered with space debris to effectively use them</w:t>
      </w:r>
      <w:r w:rsidRPr="00C973FA">
        <w:rPr>
          <w:sz w:val="12"/>
        </w:rPr>
        <w:t xml:space="preserve">,” says </w:t>
      </w:r>
      <w:proofErr w:type="spellStart"/>
      <w:r w:rsidRPr="00C973FA">
        <w:rPr>
          <w:sz w:val="12"/>
        </w:rPr>
        <w:t>Lemmens</w:t>
      </w:r>
      <w:proofErr w:type="spellEnd"/>
      <w:r w:rsidRPr="00C973FA">
        <w:rPr>
          <w:sz w:val="12"/>
        </w:rPr>
        <w:t xml:space="preserve">. “However, it is clear that our current global practices of leaving too many objects stranded in orbit or at risk of explosion are not sustainable, and that once the point of ‘too much’ is reached, </w:t>
      </w:r>
      <w:r w:rsidRPr="00C973FA">
        <w:rPr>
          <w:u w:val="single"/>
        </w:rPr>
        <w:t>it will be very hard to undo it.</w:t>
      </w:r>
      <w:r w:rsidRPr="00C973FA">
        <w:rPr>
          <w:sz w:val="12"/>
        </w:rPr>
        <w:t xml:space="preserve">” Cleaning up the mess There appears to be no single solution to the problem of exponential increase in space debris. But </w:t>
      </w:r>
      <w:r w:rsidRPr="00C973FA">
        <w:rPr>
          <w:highlight w:val="yellow"/>
          <w:u w:val="single"/>
        </w:rPr>
        <w:t>initiatives</w:t>
      </w:r>
      <w:r w:rsidRPr="00C973FA">
        <w:rPr>
          <w:u w:val="single"/>
        </w:rPr>
        <w:t xml:space="preserve"> like </w:t>
      </w:r>
      <w:proofErr w:type="spellStart"/>
      <w:r w:rsidRPr="00C973FA">
        <w:rPr>
          <w:u w:val="single"/>
        </w:rPr>
        <w:t>ClearSpace</w:t>
      </w:r>
      <w:proofErr w:type="spellEnd"/>
      <w:r w:rsidRPr="00C973FA">
        <w:rPr>
          <w:u w:val="single"/>
        </w:rPr>
        <w:t xml:space="preserve"> SA </w:t>
      </w:r>
      <w:r w:rsidRPr="00C973FA">
        <w:rPr>
          <w:highlight w:val="yellow"/>
          <w:u w:val="single"/>
        </w:rPr>
        <w:t>are trying to tackle the problem.</w:t>
      </w:r>
      <w:r w:rsidRPr="00C973FA">
        <w:rPr>
          <w:sz w:val="12"/>
        </w:rPr>
        <w:t xml:space="preserve"> In December, </w:t>
      </w:r>
      <w:r w:rsidRPr="00C973FA">
        <w:rPr>
          <w:highlight w:val="yellow"/>
          <w:u w:val="single"/>
        </w:rPr>
        <w:t>ESA signed a</w:t>
      </w:r>
      <w:r w:rsidRPr="00C973FA">
        <w:rPr>
          <w:u w:val="single"/>
        </w:rPr>
        <w:t>n €86 million</w:t>
      </w:r>
      <w:r w:rsidRPr="00C973FA">
        <w:rPr>
          <w:sz w:val="12"/>
        </w:rPr>
        <w:t xml:space="preserve"> (around ₹766 crore) </w:t>
      </w:r>
      <w:r w:rsidRPr="00C973FA">
        <w:rPr>
          <w:highlight w:val="yellow"/>
          <w:u w:val="single"/>
        </w:rPr>
        <w:t xml:space="preserve">contract with an industrial team of companies led by </w:t>
      </w:r>
      <w:proofErr w:type="spellStart"/>
      <w:r w:rsidRPr="00C973FA">
        <w:rPr>
          <w:highlight w:val="yellow"/>
          <w:u w:val="single"/>
        </w:rPr>
        <w:t>ClearSpace</w:t>
      </w:r>
      <w:proofErr w:type="spellEnd"/>
      <w:r w:rsidRPr="00C973FA">
        <w:rPr>
          <w:u w:val="single"/>
        </w:rPr>
        <w:t xml:space="preserve"> to purchase the world’s first</w:t>
      </w:r>
      <w:r w:rsidRPr="00C973FA">
        <w:rPr>
          <w:sz w:val="12"/>
        </w:rPr>
        <w:t xml:space="preserve"> active debris </w:t>
      </w:r>
      <w:r w:rsidRPr="00C973FA">
        <w:rPr>
          <w:u w:val="single"/>
        </w:rPr>
        <w:t>removal mission</w:t>
      </w:r>
      <w:r w:rsidRPr="00C973FA">
        <w:rPr>
          <w:sz w:val="12"/>
        </w:rPr>
        <w:t xml:space="preserve">, ClearSpace-1, scheduled to be launched in 2025. Apart from the Swiss outfit, the industrial team includes companies from European countries like the Czech </w:t>
      </w:r>
      <w:proofErr w:type="spellStart"/>
      <w:proofErr w:type="gramStart"/>
      <w:r w:rsidRPr="00C973FA">
        <w:rPr>
          <w:sz w:val="12"/>
        </w:rPr>
        <w:t>Republic,Germany</w:t>
      </w:r>
      <w:proofErr w:type="spellEnd"/>
      <w:proofErr w:type="gramEnd"/>
      <w:r w:rsidRPr="00C973FA">
        <w:rPr>
          <w:sz w:val="12"/>
        </w:rPr>
        <w:t>, Sweden, Poland, Portugal and Romania. The UK too is part of the exercise. “</w:t>
      </w:r>
      <w:proofErr w:type="spellStart"/>
      <w:r w:rsidRPr="00C973FA">
        <w:rPr>
          <w:u w:val="single"/>
        </w:rPr>
        <w:t>ClearSpace</w:t>
      </w:r>
      <w:r w:rsidRPr="00C973FA">
        <w:rPr>
          <w:sz w:val="12"/>
        </w:rPr>
        <w:t>’s</w:t>
      </w:r>
      <w:proofErr w:type="spellEnd"/>
      <w:r w:rsidRPr="00C973FA">
        <w:rPr>
          <w:sz w:val="12"/>
        </w:rPr>
        <w:t xml:space="preserve"> </w:t>
      </w:r>
      <w:r w:rsidRPr="00C973FA">
        <w:rPr>
          <w:u w:val="single"/>
        </w:rPr>
        <w:t>goal is to bring in a solution to clean (space debris)</w:t>
      </w:r>
      <w:r w:rsidRPr="00C973FA">
        <w:rPr>
          <w:sz w:val="12"/>
        </w:rPr>
        <w:t xml:space="preserve"> and prevent this exponential (growth). We want to make sure that we never get to the full end of that exponential. Where we are today, collisions between space debris will keep on happening,” says Muriel Richard-</w:t>
      </w:r>
      <w:proofErr w:type="spellStart"/>
      <w:r w:rsidRPr="00C973FA">
        <w:rPr>
          <w:sz w:val="12"/>
        </w:rPr>
        <w:lastRenderedPageBreak/>
        <w:t>Noca</w:t>
      </w:r>
      <w:proofErr w:type="spellEnd"/>
      <w:r w:rsidRPr="00C973FA">
        <w:rPr>
          <w:sz w:val="12"/>
        </w:rPr>
        <w:t xml:space="preserve">, co-founder of </w:t>
      </w:r>
      <w:proofErr w:type="spellStart"/>
      <w:r w:rsidRPr="00C973FA">
        <w:rPr>
          <w:sz w:val="12"/>
        </w:rPr>
        <w:t>ClearSpace</w:t>
      </w:r>
      <w:proofErr w:type="spellEnd"/>
      <w:r w:rsidRPr="00C973FA">
        <w:rPr>
          <w:sz w:val="12"/>
        </w:rPr>
        <w:t xml:space="preserv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w:t>
      </w:r>
      <w:proofErr w:type="spellStart"/>
      <w:r w:rsidRPr="00C973FA">
        <w:rPr>
          <w:sz w:val="12"/>
        </w:rPr>
        <w:t>ClearSpace</w:t>
      </w:r>
      <w:proofErr w:type="spellEnd"/>
      <w:r w:rsidRPr="00C973FA">
        <w:rPr>
          <w:sz w:val="12"/>
        </w:rPr>
        <w:t xml:space="preserv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w:t>
      </w:r>
      <w:proofErr w:type="gramStart"/>
      <w:r w:rsidRPr="00C973FA">
        <w:rPr>
          <w:sz w:val="12"/>
        </w:rPr>
        <w:t>( almost</w:t>
      </w:r>
      <w:proofErr w:type="gramEnd"/>
      <w:r w:rsidRPr="00C973FA">
        <w:rPr>
          <w:sz w:val="12"/>
        </w:rPr>
        <w:t xml:space="preserve"> as much as a small satellite), has been in a “gradual disposal” orbit—where satellites or objects are placed when they are no longer operational. Once it has been captured, both the piece of debris and chaser spacecraft will de-orbit and burn up during re-entry. </w:t>
      </w:r>
      <w:r w:rsidRPr="00C973FA">
        <w:rPr>
          <w:highlight w:val="yellow"/>
          <w:u w:val="single"/>
        </w:rPr>
        <w:t>Studies</w:t>
      </w:r>
      <w:r w:rsidRPr="00C973FA">
        <w:rPr>
          <w:sz w:val="12"/>
        </w:rPr>
        <w:t xml:space="preserve"> conducted by ESA and Nasa have </w:t>
      </w:r>
      <w:r w:rsidRPr="00C973FA">
        <w:rPr>
          <w:highlight w:val="yellow"/>
          <w:u w:val="single"/>
        </w:rPr>
        <w:t>show</w:t>
      </w:r>
      <w:r w:rsidRPr="00C973FA">
        <w:rPr>
          <w:sz w:val="12"/>
          <w:highlight w:val="yellow"/>
        </w:rPr>
        <w:t>n</w:t>
      </w:r>
      <w:r w:rsidRPr="00C973FA">
        <w:rPr>
          <w:sz w:val="12"/>
        </w:rPr>
        <w:t xml:space="preserve"> </w:t>
      </w:r>
      <w:r w:rsidRPr="00C973FA">
        <w:rPr>
          <w:highlight w:val="yellow"/>
          <w:u w:val="single"/>
        </w:rPr>
        <w:t>that active debris removal missions can be efficient</w:t>
      </w:r>
      <w:r w:rsidRPr="00C973FA">
        <w:rPr>
          <w:u w:val="single"/>
        </w:rPr>
        <w:t xml:space="preserve"> in </w:t>
      </w:r>
      <w:r w:rsidRPr="00C973FA">
        <w:rPr>
          <w:sz w:val="12"/>
        </w:rPr>
        <w:t xml:space="preserve">eventually </w:t>
      </w:r>
      <w:proofErr w:type="spellStart"/>
      <w:r w:rsidRPr="00C973FA">
        <w:rPr>
          <w:u w:val="single"/>
        </w:rPr>
        <w:t>stabilising</w:t>
      </w:r>
      <w:proofErr w:type="spellEnd"/>
      <w:r w:rsidRPr="00C973FA">
        <w:rPr>
          <w:u w:val="single"/>
        </w:rPr>
        <w:t xml:space="preserve"> the</w:t>
      </w:r>
      <w:r w:rsidRPr="00C973FA">
        <w:rPr>
          <w:sz w:val="12"/>
        </w:rPr>
        <w:t xml:space="preserve"> space </w:t>
      </w:r>
      <w:r w:rsidRPr="00C973FA">
        <w:rPr>
          <w:u w:val="single"/>
        </w:rPr>
        <w:t>environment.</w:t>
      </w:r>
      <w:r w:rsidRPr="00C973FA">
        <w:rPr>
          <w:sz w:val="12"/>
        </w:rPr>
        <w:t xml:space="preserve"> But </w:t>
      </w:r>
      <w:r w:rsidRPr="00C973FA">
        <w:rPr>
          <w:highlight w:val="yellow"/>
          <w:u w:val="single"/>
        </w:rPr>
        <w:t>planning</w:t>
      </w:r>
      <w:r w:rsidRPr="00C973FA">
        <w:rPr>
          <w:u w:val="single"/>
        </w:rPr>
        <w:t xml:space="preserve"> </w:t>
      </w:r>
      <w:r w:rsidRPr="00C973FA">
        <w:rPr>
          <w:highlight w:val="yellow"/>
          <w:u w:val="single"/>
        </w:rPr>
        <w:t>a removal sequence</w:t>
      </w:r>
      <w:r w:rsidRPr="00C973FA">
        <w:rPr>
          <w:sz w:val="12"/>
        </w:rPr>
        <w:t>—based on the size of the debris or object, the kind of collision threat it poses and whether it’s located in a densely populated orbit—</w:t>
      </w:r>
      <w:r w:rsidRPr="00C973FA">
        <w:rPr>
          <w:highlight w:val="yellow"/>
          <w:u w:val="single"/>
        </w:rPr>
        <w:t>will be crucial</w:t>
      </w:r>
      <w:r w:rsidRPr="00C973FA">
        <w:rPr>
          <w:sz w:val="12"/>
        </w:rPr>
        <w:t xml:space="preserve">. Several active debris removal demonstrations—with mock pieces of debris—have been conducted in the past. The University of Surrey’s </w:t>
      </w:r>
      <w:proofErr w:type="spellStart"/>
      <w:r w:rsidRPr="00C973FA">
        <w:rPr>
          <w:sz w:val="12"/>
        </w:rPr>
        <w:t>RemoveDEBRIS</w:t>
      </w:r>
      <w:proofErr w:type="spellEnd"/>
      <w:r w:rsidRPr="00C973FA">
        <w:rPr>
          <w:sz w:val="12"/>
        </w:rPr>
        <w:t xml:space="preserve"> mission in 2018-19, which was led by researchers at the Surrey Space Centre, is a case in point. It successfully demonstrated multiple technologies that could be used to capture debris, including a tethered space harpoon and nets. </w:t>
      </w:r>
      <w:proofErr w:type="spellStart"/>
      <w:r w:rsidRPr="00C973FA">
        <w:rPr>
          <w:highlight w:val="yellow"/>
          <w:u w:val="single"/>
        </w:rPr>
        <w:t>Astroscale</w:t>
      </w:r>
      <w:proofErr w:type="spellEnd"/>
      <w:r w:rsidRPr="00C973FA">
        <w:rPr>
          <w:sz w:val="12"/>
        </w:rPr>
        <w:t xml:space="preserve"> too is aiming to </w:t>
      </w:r>
      <w:r w:rsidRPr="00C973FA">
        <w:rPr>
          <w:highlight w:val="yellow"/>
          <w:u w:val="single"/>
        </w:rPr>
        <w:t>showcase multiple techniques</w:t>
      </w:r>
      <w:r w:rsidRPr="00C973FA">
        <w:rPr>
          <w:u w:val="single"/>
        </w:rPr>
        <w:t xml:space="preserve"> of spotting and capturing pieces of orbital debris through</w:t>
      </w:r>
      <w:r w:rsidRPr="00C973FA">
        <w:rPr>
          <w:sz w:val="12"/>
        </w:rPr>
        <w:t xml:space="preserve"> its </w:t>
      </w:r>
      <w:r w:rsidRPr="00C973FA">
        <w:rPr>
          <w:u w:val="single"/>
        </w:rPr>
        <w:t>ELSA-d</w:t>
      </w:r>
      <w:r w:rsidRPr="00C973FA">
        <w:rPr>
          <w:sz w:val="12"/>
        </w:rPr>
        <w:t xml:space="preserve"> mission. "Technology-wise, ELSA-d is </w:t>
      </w:r>
      <w:r w:rsidRPr="00C973FA">
        <w:rPr>
          <w:u w:val="single"/>
        </w:rPr>
        <w:t xml:space="preserve">the first end-to-end debris removal </w:t>
      </w:r>
      <w:r w:rsidRPr="00C973FA">
        <w:rPr>
          <w:sz w:val="12"/>
        </w:rPr>
        <w:t xml:space="preserve">demonstration mission. When the servicer satellite is up there, it first needs to identify and approach an object or piece of debris," says Nobu Okada, founder and CEO, </w:t>
      </w:r>
      <w:proofErr w:type="spellStart"/>
      <w:r w:rsidRPr="00C973FA">
        <w:rPr>
          <w:sz w:val="12"/>
        </w:rPr>
        <w:t>Astroscale</w:t>
      </w:r>
      <w:proofErr w:type="spellEnd"/>
      <w:r w:rsidRPr="00C973FA">
        <w:rPr>
          <w:sz w:val="12"/>
        </w:rPr>
        <w:t xml:space="preserve">, in a video call from Tokyo. "After a </w:t>
      </w:r>
      <w:proofErr w:type="spellStart"/>
      <w:r w:rsidRPr="00C973FA">
        <w:rPr>
          <w:sz w:val="12"/>
        </w:rPr>
        <w:t>synchronised</w:t>
      </w:r>
      <w:proofErr w:type="spellEnd"/>
      <w:r w:rsidRPr="00C973FA">
        <w:rPr>
          <w:sz w:val="12"/>
        </w:rPr>
        <w:t xml:space="preserve"> capture, the object will then be </w:t>
      </w:r>
      <w:proofErr w:type="spellStart"/>
      <w:r w:rsidRPr="00C973FA">
        <w:rPr>
          <w:sz w:val="12"/>
        </w:rPr>
        <w:t>stabilised</w:t>
      </w:r>
      <w:proofErr w:type="spellEnd"/>
      <w:r w:rsidRPr="00C973FA">
        <w:rPr>
          <w:sz w:val="12"/>
        </w:rPr>
        <w:t xml:space="preserve">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w:t>
      </w:r>
      <w:proofErr w:type="spellStart"/>
      <w:r w:rsidRPr="00C973FA">
        <w:rPr>
          <w:sz w:val="12"/>
        </w:rPr>
        <w:t>Noca</w:t>
      </w:r>
      <w:proofErr w:type="spellEnd"/>
      <w:r w:rsidRPr="00C973FA">
        <w:rPr>
          <w:sz w:val="12"/>
        </w:rPr>
        <w:t xml:space="preserve">. “Objects in space are free-floating and they can tumble on every axis at quite high speeds or low speeds…. The intent here is to </w:t>
      </w:r>
      <w:proofErr w:type="spellStart"/>
      <w:r w:rsidRPr="00C973FA">
        <w:rPr>
          <w:sz w:val="12"/>
        </w:rPr>
        <w:t>analyse</w:t>
      </w:r>
      <w:proofErr w:type="spellEnd"/>
      <w:r w:rsidRPr="00C973FA">
        <w:rPr>
          <w:sz w:val="12"/>
        </w:rPr>
        <w:t xml:space="preserve"> and reconstruct the object’s movement once we get there with advanced image processing techniques such as deep-neural networks. These </w:t>
      </w:r>
      <w:r w:rsidRPr="00C973FA">
        <w:rPr>
          <w:highlight w:val="yellow"/>
          <w:u w:val="single"/>
        </w:rPr>
        <w:t>techniques</w:t>
      </w:r>
      <w:r w:rsidRPr="00C973FA">
        <w:rPr>
          <w:u w:val="single"/>
        </w:rPr>
        <w:t xml:space="preserve"> will </w:t>
      </w:r>
      <w:r w:rsidRPr="00C973FA">
        <w:rPr>
          <w:highlight w:val="yellow"/>
          <w:u w:val="single"/>
        </w:rPr>
        <w:t>enable autonomous navigation</w:t>
      </w:r>
      <w:r w:rsidRPr="00C973FA">
        <w:rPr>
          <w:u w:val="single"/>
        </w:rPr>
        <w:t xml:space="preserve"> around the debris </w:t>
      </w:r>
      <w:r w:rsidRPr="00C973FA">
        <w:rPr>
          <w:highlight w:val="yellow"/>
          <w:u w:val="single"/>
        </w:rPr>
        <w:t>and</w:t>
      </w:r>
      <w:r w:rsidRPr="00C973FA">
        <w:rPr>
          <w:u w:val="single"/>
        </w:rPr>
        <w:t xml:space="preserve"> its </w:t>
      </w:r>
      <w:r w:rsidRPr="00C973FA">
        <w:rPr>
          <w:highlight w:val="yellow"/>
          <w:u w:val="single"/>
        </w:rPr>
        <w:t>capture</w:t>
      </w:r>
      <w:r w:rsidRPr="00C973FA">
        <w:rPr>
          <w:u w:val="single"/>
        </w:rPr>
        <w:t>.</w:t>
      </w:r>
      <w:r w:rsidRPr="00C973FA">
        <w:rPr>
          <w:sz w:val="12"/>
        </w:rPr>
        <w:t xml:space="preserve"> That is the image-processing challenge,” she adds. The second technological obstacle—how do you capture an object in space that is tumbling? “When a cargo mission goes to the ISS, </w:t>
      </w:r>
      <w:proofErr w:type="gramStart"/>
      <w:r w:rsidRPr="00C973FA">
        <w:rPr>
          <w:sz w:val="12"/>
        </w:rPr>
        <w:t>both of them</w:t>
      </w:r>
      <w:proofErr w:type="gramEnd"/>
      <w:r w:rsidRPr="00C973FA">
        <w:rPr>
          <w:sz w:val="12"/>
        </w:rPr>
        <w:t xml:space="preserve"> talk (or communicate) to each other and remain stable. In our case, the capture is what we call ‘uncooperative’. There is no signal coming from the debris to help us and we </w:t>
      </w:r>
      <w:proofErr w:type="gramStart"/>
      <w:r w:rsidRPr="00C973FA">
        <w:rPr>
          <w:sz w:val="12"/>
        </w:rPr>
        <w:t>have to</w:t>
      </w:r>
      <w:proofErr w:type="gramEnd"/>
      <w:r w:rsidRPr="00C973FA">
        <w:rPr>
          <w:sz w:val="12"/>
        </w:rPr>
        <w:t xml:space="preserve"> catch up with its tumbling. The capture is the most critical operational challenge,” says Richard-</w:t>
      </w:r>
      <w:proofErr w:type="spellStart"/>
      <w:r w:rsidRPr="00C973FA">
        <w:rPr>
          <w:sz w:val="12"/>
        </w:rPr>
        <w:t>Noca</w:t>
      </w:r>
      <w:proofErr w:type="spellEnd"/>
      <w:r w:rsidRPr="00C973FA">
        <w:rPr>
          <w:sz w:val="12"/>
        </w:rPr>
        <w:t xml:space="preserve">. India's space debris horizon </w:t>
      </w:r>
      <w:proofErr w:type="gramStart"/>
      <w:r w:rsidRPr="00C973FA">
        <w:rPr>
          <w:u w:val="single"/>
        </w:rPr>
        <w:t>The</w:t>
      </w:r>
      <w:proofErr w:type="gramEnd"/>
      <w:r w:rsidRPr="00C973FA">
        <w:rPr>
          <w:u w:val="single"/>
        </w:rPr>
        <w:t xml:space="preserve"> </w:t>
      </w:r>
      <w:r w:rsidRPr="00C973FA">
        <w:rPr>
          <w:highlight w:val="yellow"/>
          <w:u w:val="single"/>
        </w:rPr>
        <w:t>race to tackle</w:t>
      </w:r>
      <w:r w:rsidRPr="00C973FA">
        <w:rPr>
          <w:u w:val="single"/>
        </w:rPr>
        <w:t xml:space="preserve"> orbital </w:t>
      </w:r>
      <w:r w:rsidRPr="00C973FA">
        <w:rPr>
          <w:highlight w:val="yellow"/>
          <w:u w:val="single"/>
        </w:rPr>
        <w:t>debris has seen space agencies place</w:t>
      </w:r>
      <w:r w:rsidRPr="00C973FA">
        <w:rPr>
          <w:u w:val="single"/>
        </w:rPr>
        <w:t xml:space="preserve"> greater </w:t>
      </w:r>
      <w:r w:rsidRPr="00C973FA">
        <w:rPr>
          <w:highlight w:val="yellow"/>
          <w:u w:val="single"/>
        </w:rPr>
        <w:t>emphasis on</w:t>
      </w:r>
      <w:r w:rsidRPr="00C973FA">
        <w:rPr>
          <w:u w:val="single"/>
        </w:rPr>
        <w:t xml:space="preserve"> space situational </w:t>
      </w:r>
      <w:r w:rsidRPr="00C973FA">
        <w:rPr>
          <w:highlight w:val="yellow"/>
          <w:u w:val="single"/>
        </w:rPr>
        <w:t>awareness</w:t>
      </w:r>
      <w:r w:rsidRPr="00C973FA">
        <w:rPr>
          <w:u w:val="single"/>
        </w:rPr>
        <w:t xml:space="preserve"> </w:t>
      </w:r>
      <w:r w:rsidRPr="00C973FA">
        <w:rPr>
          <w:highlight w:val="yellow"/>
          <w:u w:val="single"/>
        </w:rPr>
        <w:t>and</w:t>
      </w:r>
      <w:r w:rsidRPr="00C973FA">
        <w:rPr>
          <w:u w:val="single"/>
        </w:rPr>
        <w:t xml:space="preserve"> traffic </w:t>
      </w:r>
      <w:r w:rsidRPr="00C973FA">
        <w:rPr>
          <w:highlight w:val="yellow"/>
          <w:u w:val="single"/>
        </w:rPr>
        <w:t>management</w:t>
      </w:r>
      <w:r w:rsidRPr="00C973FA">
        <w:rPr>
          <w:u w:val="single"/>
        </w:rPr>
        <w:t>.</w:t>
      </w:r>
      <w:r w:rsidRPr="00C973FA">
        <w:rPr>
          <w:sz w:val="12"/>
        </w:rPr>
        <w:t xml:space="preserve"> Today, we rely on satellites in low Earth orbit for a host of key services: telecommunications, the global positioning system, weather and meteorological data, among other things. In such a scenario, protecting space assets becomes </w:t>
      </w:r>
      <w:proofErr w:type="gramStart"/>
      <w:r w:rsidRPr="00C973FA">
        <w:rPr>
          <w:sz w:val="12"/>
        </w:rPr>
        <w:t>all the more</w:t>
      </w:r>
      <w:proofErr w:type="gramEnd"/>
      <w:r w:rsidRPr="00C973FA">
        <w:rPr>
          <w:sz w:val="12"/>
        </w:rPr>
        <w:t xml:space="preserve"> important. However, there are no safeguards against a piece of space debris generated by one country damaging the assets of another nation. “There are no natural boundaries in space,” says </w:t>
      </w:r>
      <w:proofErr w:type="spellStart"/>
      <w:r w:rsidRPr="00C973FA">
        <w:rPr>
          <w:sz w:val="12"/>
        </w:rPr>
        <w:t>Phalkey</w:t>
      </w:r>
      <w:proofErr w:type="spellEnd"/>
      <w:r w:rsidRPr="00C973FA">
        <w:rPr>
          <w:sz w:val="12"/>
        </w:rPr>
        <w:t xml:space="preserve">. In December, </w:t>
      </w:r>
      <w:proofErr w:type="spellStart"/>
      <w:r w:rsidRPr="00C973FA">
        <w:rPr>
          <w:sz w:val="12"/>
        </w:rPr>
        <w:t>Isro</w:t>
      </w:r>
      <w:proofErr w:type="spellEnd"/>
      <w:r w:rsidRPr="00C973FA">
        <w:rPr>
          <w:sz w:val="12"/>
        </w:rPr>
        <w:t xml:space="preserve"> set up a dedicated directorate of space situational awareness and management (</w:t>
      </w:r>
      <w:r w:rsidRPr="00C973FA">
        <w:rPr>
          <w:highlight w:val="yellow"/>
          <w:u w:val="single"/>
        </w:rPr>
        <w:t>DSSAM</w:t>
      </w:r>
      <w:r w:rsidRPr="00C973FA">
        <w:rPr>
          <w:sz w:val="12"/>
        </w:rPr>
        <w:t xml:space="preserve">), which includes the </w:t>
      </w:r>
      <w:proofErr w:type="spellStart"/>
      <w:r w:rsidRPr="00C973FA">
        <w:rPr>
          <w:sz w:val="12"/>
        </w:rPr>
        <w:t>NEtwork</w:t>
      </w:r>
      <w:proofErr w:type="spellEnd"/>
      <w:r w:rsidRPr="00C973FA">
        <w:rPr>
          <w:sz w:val="12"/>
        </w:rPr>
        <w:t xml:space="preserve"> for space object </w:t>
      </w:r>
      <w:proofErr w:type="spellStart"/>
      <w:r w:rsidRPr="00C973FA">
        <w:rPr>
          <w:sz w:val="12"/>
        </w:rPr>
        <w:t>TRacking</w:t>
      </w:r>
      <w:proofErr w:type="spellEnd"/>
      <w:r w:rsidRPr="00C973FA">
        <w:rPr>
          <w:sz w:val="12"/>
        </w:rPr>
        <w:t xml:space="preserve"> and Analysis project, also known as Netra. This project’s control </w:t>
      </w:r>
      <w:proofErr w:type="spellStart"/>
      <w:r w:rsidRPr="00C973FA">
        <w:rPr>
          <w:sz w:val="12"/>
        </w:rPr>
        <w:t>centre</w:t>
      </w:r>
      <w:proofErr w:type="spellEnd"/>
      <w:r w:rsidRPr="00C973FA">
        <w:rPr>
          <w:sz w:val="12"/>
        </w:rPr>
        <w:t xml:space="preserve">, set up within the </w:t>
      </w:r>
      <w:proofErr w:type="spellStart"/>
      <w:r w:rsidRPr="00C973FA">
        <w:rPr>
          <w:sz w:val="12"/>
        </w:rPr>
        <w:t>Isro</w:t>
      </w:r>
      <w:proofErr w:type="spellEnd"/>
      <w:r w:rsidRPr="00C973FA">
        <w:rPr>
          <w:sz w:val="12"/>
        </w:rPr>
        <w:t xml:space="preserve"> Telemetry, Tracking and Command Network (</w:t>
      </w:r>
      <w:proofErr w:type="spellStart"/>
      <w:r w:rsidRPr="00C973FA">
        <w:rPr>
          <w:sz w:val="12"/>
        </w:rPr>
        <w:t>Istrac</w:t>
      </w:r>
      <w:proofErr w:type="spellEnd"/>
      <w:r w:rsidRPr="00C973FA">
        <w:rPr>
          <w:sz w:val="12"/>
        </w:rPr>
        <w:t xml:space="preserve">) campus in Bengaluru, </w:t>
      </w:r>
      <w:r w:rsidRPr="00C973FA">
        <w:rPr>
          <w:highlight w:val="yellow"/>
          <w:u w:val="single"/>
        </w:rPr>
        <w:t>will act as a hub</w:t>
      </w:r>
      <w:r w:rsidRPr="00C973FA">
        <w:rPr>
          <w:u w:val="single"/>
        </w:rPr>
        <w:t xml:space="preserve"> for space situational awareness activities</w:t>
      </w:r>
      <w:r w:rsidRPr="00C973FA">
        <w:rPr>
          <w:sz w:val="12"/>
        </w:rPr>
        <w:t xml:space="preserve"> in the country. A radar and optical telescope facility will help the </w:t>
      </w:r>
      <w:proofErr w:type="spellStart"/>
      <w:r w:rsidRPr="00C973FA">
        <w:rPr>
          <w:sz w:val="12"/>
        </w:rPr>
        <w:t>organisation</w:t>
      </w:r>
      <w:proofErr w:type="spellEnd"/>
      <w:r w:rsidRPr="00C973FA">
        <w:rPr>
          <w:sz w:val="12"/>
        </w:rPr>
        <w:t xml:space="preserve"> safeguard its operational assets and predict the atmospheric re-entry of derelict satellites and rocket </w:t>
      </w:r>
      <w:proofErr w:type="gramStart"/>
      <w:r w:rsidRPr="00C973FA">
        <w:rPr>
          <w:sz w:val="12"/>
        </w:rPr>
        <w:t>bodies,</w:t>
      </w:r>
      <w:proofErr w:type="gramEnd"/>
      <w:r w:rsidRPr="00C973FA">
        <w:rPr>
          <w:sz w:val="12"/>
        </w:rPr>
        <w:t xml:space="preserve"> a press note explains. S. Chandrashekar, a former </w:t>
      </w:r>
      <w:proofErr w:type="spellStart"/>
      <w:r w:rsidRPr="00C973FA">
        <w:rPr>
          <w:sz w:val="12"/>
        </w:rPr>
        <w:t>Isro</w:t>
      </w:r>
      <w:proofErr w:type="spellEnd"/>
      <w:r w:rsidRPr="00C973FA">
        <w:rPr>
          <w:sz w:val="12"/>
        </w:rPr>
        <w:t xml:space="preserve">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w:t>
      </w:r>
      <w:proofErr w:type="gramStart"/>
      <w:r w:rsidRPr="00C973FA">
        <w:rPr>
          <w:sz w:val="12"/>
        </w:rPr>
        <w:t>down</w:t>
      </w:r>
      <w:proofErr w:type="gramEnd"/>
      <w:r w:rsidRPr="00C973FA">
        <w:rPr>
          <w:sz w:val="12"/>
        </w:rPr>
        <w:t xml:space="preserve"> but you still need to know where it is,” says Chandrashekar, who was with </w:t>
      </w:r>
      <w:proofErr w:type="spellStart"/>
      <w:r w:rsidRPr="00C973FA">
        <w:rPr>
          <w:sz w:val="12"/>
        </w:rPr>
        <w:t>Isro</w:t>
      </w:r>
      <w:proofErr w:type="spellEnd"/>
      <w:r w:rsidRPr="00C973FA">
        <w:rPr>
          <w:sz w:val="12"/>
        </w:rPr>
        <w:t xml:space="preserve"> for almost 20 years, on the phone. “In the earlier days, space was much less populated. When I was at </w:t>
      </w:r>
      <w:proofErr w:type="spellStart"/>
      <w:r w:rsidRPr="00C973FA">
        <w:rPr>
          <w:sz w:val="12"/>
        </w:rPr>
        <w:t>Isro</w:t>
      </w:r>
      <w:proofErr w:type="spellEnd"/>
      <w:r w:rsidRPr="00C973FA">
        <w:rPr>
          <w:sz w:val="12"/>
        </w:rPr>
        <w:t xml:space="preserve">,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w:t>
      </w:r>
      <w:proofErr w:type="spellStart"/>
      <w:r w:rsidRPr="00C973FA">
        <w:rPr>
          <w:sz w:val="12"/>
        </w:rPr>
        <w:t>Alenia</w:t>
      </w:r>
      <w:proofErr w:type="spellEnd"/>
      <w:r w:rsidRPr="00C973FA">
        <w:rPr>
          <w:sz w:val="12"/>
        </w:rPr>
        <w:t xml:space="preserve">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w:t>
      </w:r>
      <w:proofErr w:type="spellStart"/>
      <w:r w:rsidRPr="00C973FA">
        <w:rPr>
          <w:sz w:val="12"/>
        </w:rPr>
        <w:t>Digantara</w:t>
      </w:r>
      <w:proofErr w:type="spellEnd"/>
      <w:r w:rsidRPr="00C973FA">
        <w:rPr>
          <w:sz w:val="12"/>
        </w:rPr>
        <w:t xml:space="preserve"> is working on a similar system that would rely on a constellation of 40 satellites and Lidar (light detection and ranging) technology to create a database and </w:t>
      </w:r>
      <w:proofErr w:type="spellStart"/>
      <w:r w:rsidRPr="00C973FA">
        <w:rPr>
          <w:sz w:val="12"/>
        </w:rPr>
        <w:t>visualisation</w:t>
      </w:r>
      <w:proofErr w:type="spellEnd"/>
      <w:r w:rsidRPr="00C973FA">
        <w:rPr>
          <w:sz w:val="12"/>
        </w:rPr>
        <w:t xml:space="preserve"> platform that will help track and map objects in low Earth orbit. “You can think of it as something like Google Maps, but for space,” says Anirudh Sharma, co-founder of </w:t>
      </w:r>
      <w:proofErr w:type="spellStart"/>
      <w:r w:rsidRPr="00C973FA">
        <w:rPr>
          <w:sz w:val="12"/>
        </w:rPr>
        <w:t>Digantara</w:t>
      </w:r>
      <w:proofErr w:type="spellEnd"/>
      <w:r w:rsidRPr="00C973FA">
        <w:rPr>
          <w:sz w:val="12"/>
        </w:rPr>
        <w:t xml:space="preserve">.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w:t>
      </w:r>
      <w:proofErr w:type="spellStart"/>
      <w:r w:rsidRPr="00C973FA">
        <w:rPr>
          <w:sz w:val="12"/>
        </w:rPr>
        <w:t>stabilise</w:t>
      </w:r>
      <w:proofErr w:type="spellEnd"/>
      <w:r w:rsidRPr="00C973FA">
        <w:rPr>
          <w:sz w:val="12"/>
        </w:rPr>
        <w:t xml:space="preserve"> the situation? Internal studies done by ESA show that if continuous debris removal actions or missions start as late as 2060, they will only have a 75% beneficial effect compared to an immediate start—so it’s a case of now or never </w:t>
      </w:r>
      <w:proofErr w:type="gramStart"/>
      <w:r w:rsidRPr="00C973FA">
        <w:rPr>
          <w:sz w:val="12"/>
        </w:rPr>
        <w:t>The</w:t>
      </w:r>
      <w:proofErr w:type="gramEnd"/>
      <w:r w:rsidRPr="00C973FA">
        <w:rPr>
          <w:sz w:val="12"/>
        </w:rPr>
        <w:t xml:space="preserv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w:t>
      </w:r>
      <w:proofErr w:type="gramStart"/>
      <w:r w:rsidRPr="00C973FA">
        <w:rPr>
          <w:sz w:val="12"/>
        </w:rPr>
        <w:t>launch</w:t>
      </w:r>
      <w:proofErr w:type="gramEnd"/>
      <w:r w:rsidRPr="00C973FA">
        <w:rPr>
          <w:sz w:val="12"/>
        </w:rPr>
        <w:t xml:space="preserve"> but we are hoping that our timing matches with </w:t>
      </w:r>
      <w:proofErr w:type="spellStart"/>
      <w:r w:rsidRPr="00C973FA">
        <w:rPr>
          <w:sz w:val="12"/>
        </w:rPr>
        <w:t>Isro’s</w:t>
      </w:r>
      <w:proofErr w:type="spellEnd"/>
      <w:r w:rsidRPr="00C973FA">
        <w:rPr>
          <w:sz w:val="12"/>
        </w:rPr>
        <w:t xml:space="preserve"> PSLV launch. We are looking at a window between December 2021 to February 2022,” says Sharma. To ensure its own solution doesn’t add to or create more space junk, Sharma says </w:t>
      </w:r>
      <w:proofErr w:type="spellStart"/>
      <w:r w:rsidRPr="00C973FA">
        <w:rPr>
          <w:sz w:val="12"/>
        </w:rPr>
        <w:t>Digantara’s</w:t>
      </w:r>
      <w:proofErr w:type="spellEnd"/>
      <w:r w:rsidRPr="00C973FA">
        <w:rPr>
          <w:sz w:val="12"/>
        </w:rPr>
        <w:t xml:space="preserve"> satellites will use propulsion systems to de-orbit at the end of their lifespan. How long could it take to </w:t>
      </w:r>
      <w:proofErr w:type="spellStart"/>
      <w:r w:rsidRPr="00C973FA">
        <w:rPr>
          <w:sz w:val="12"/>
        </w:rPr>
        <w:t>stabilise</w:t>
      </w:r>
      <w:proofErr w:type="spellEnd"/>
      <w:r w:rsidRPr="00C973FA">
        <w:rPr>
          <w:sz w:val="12"/>
        </w:rPr>
        <w:t xml:space="preserve"> the situation? Internal studies done by ESA show that if </w:t>
      </w:r>
      <w:r w:rsidRPr="00C973FA">
        <w:rPr>
          <w:highlight w:val="yellow"/>
          <w:u w:val="single"/>
        </w:rPr>
        <w:t>continuous debris removal</w:t>
      </w:r>
      <w:r w:rsidRPr="00C973FA">
        <w:rPr>
          <w:u w:val="single"/>
        </w:rPr>
        <w:t xml:space="preserve"> actions or missions </w:t>
      </w:r>
      <w:r w:rsidRPr="00C973FA">
        <w:rPr>
          <w:highlight w:val="yellow"/>
          <w:u w:val="single"/>
        </w:rPr>
        <w:t>start as late as 2060</w:t>
      </w:r>
      <w:r w:rsidRPr="00C973FA">
        <w:rPr>
          <w:sz w:val="12"/>
        </w:rPr>
        <w:t xml:space="preserve">, they </w:t>
      </w:r>
      <w:r w:rsidRPr="00C973FA">
        <w:rPr>
          <w:highlight w:val="yellow"/>
          <w:u w:val="single"/>
        </w:rPr>
        <w:t>will</w:t>
      </w:r>
      <w:r w:rsidRPr="00C973FA">
        <w:rPr>
          <w:u w:val="single"/>
        </w:rPr>
        <w:t xml:space="preserve"> </w:t>
      </w:r>
      <w:r w:rsidRPr="00C973FA">
        <w:rPr>
          <w:sz w:val="12"/>
        </w:rPr>
        <w:t xml:space="preserve">only </w:t>
      </w:r>
      <w:r w:rsidRPr="00C973FA">
        <w:rPr>
          <w:highlight w:val="yellow"/>
          <w:u w:val="single"/>
        </w:rPr>
        <w:t>have a 75% beneficial effect</w:t>
      </w:r>
      <w:r w:rsidRPr="00C973FA">
        <w:rPr>
          <w:sz w:val="12"/>
        </w:rPr>
        <w:t xml:space="preserve"> compared to an immediate start—so </w:t>
      </w:r>
      <w:r w:rsidRPr="00C973FA">
        <w:rPr>
          <w:highlight w:val="yellow"/>
          <w:u w:val="single"/>
        </w:rPr>
        <w:t>it’s</w:t>
      </w:r>
      <w:r w:rsidRPr="00C973FA">
        <w:rPr>
          <w:u w:val="single"/>
        </w:rPr>
        <w:t xml:space="preserve"> a case of </w:t>
      </w:r>
      <w:r w:rsidRPr="00C973FA">
        <w:rPr>
          <w:highlight w:val="yellow"/>
          <w:u w:val="single"/>
        </w:rPr>
        <w:t>now or never</w:t>
      </w:r>
      <w:r w:rsidRPr="00C973FA">
        <w:rPr>
          <w:u w:val="single"/>
        </w:rPr>
        <w:t>.</w:t>
      </w:r>
      <w:r w:rsidRPr="00C973FA">
        <w:rPr>
          <w:sz w:val="12"/>
        </w:rPr>
        <w:t xml:space="preserve"> </w:t>
      </w:r>
      <w:proofErr w:type="spellStart"/>
      <w:r w:rsidRPr="00C973FA">
        <w:rPr>
          <w:sz w:val="12"/>
        </w:rPr>
        <w:t>Phalkey</w:t>
      </w:r>
      <w:proofErr w:type="spellEnd"/>
      <w:r w:rsidRPr="00C973FA">
        <w:rPr>
          <w:sz w:val="12"/>
        </w:rPr>
        <w:t xml:space="preserve">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w:t>
      </w:r>
      <w:proofErr w:type="spellStart"/>
      <w:r w:rsidRPr="00C973FA">
        <w:rPr>
          <w:sz w:val="12"/>
        </w:rPr>
        <w:t>Phalkey</w:t>
      </w:r>
      <w:proofErr w:type="spellEnd"/>
      <w:r w:rsidRPr="00C973FA">
        <w:rPr>
          <w:sz w:val="12"/>
        </w:rPr>
        <w:t xml:space="preserve">. “Instead of looking spacewards, look inwards. What have we done to the planet, the resources on </w:t>
      </w:r>
      <w:proofErr w:type="gramStart"/>
      <w:r w:rsidRPr="00C973FA">
        <w:rPr>
          <w:sz w:val="12"/>
        </w:rPr>
        <w:t>Earth....</w:t>
      </w:r>
      <w:proofErr w:type="gramEnd"/>
      <w:r w:rsidRPr="00C973FA">
        <w:rPr>
          <w:sz w:val="12"/>
        </w:rPr>
        <w:t xml:space="preserve"> We are making it </w:t>
      </w:r>
      <w:proofErr w:type="spellStart"/>
      <w:r w:rsidRPr="00C973FA">
        <w:rPr>
          <w:sz w:val="12"/>
        </w:rPr>
        <w:t>unliveable</w:t>
      </w:r>
      <w:proofErr w:type="spellEnd"/>
      <w:r w:rsidRPr="00C973FA">
        <w:rPr>
          <w:sz w:val="12"/>
        </w:rPr>
        <w:t xml:space="preserve">.” Like our effort now to limit climate change, clean our polluted oceans and air, </w:t>
      </w:r>
      <w:r w:rsidRPr="00C973FA">
        <w:rPr>
          <w:u w:val="single"/>
        </w:rPr>
        <w:t xml:space="preserve">the </w:t>
      </w:r>
      <w:r w:rsidRPr="00C973FA">
        <w:rPr>
          <w:highlight w:val="yellow"/>
          <w:u w:val="single"/>
        </w:rPr>
        <w:t>effort to clean up space</w:t>
      </w:r>
      <w:r w:rsidRPr="00C973FA">
        <w:rPr>
          <w:u w:val="single"/>
        </w:rPr>
        <w:t xml:space="preserve"> for future exploration </w:t>
      </w:r>
      <w:r w:rsidRPr="00C973FA">
        <w:rPr>
          <w:highlight w:val="yellow"/>
          <w:u w:val="single"/>
        </w:rPr>
        <w:t>will have to be</w:t>
      </w:r>
      <w:r w:rsidRPr="00C973FA">
        <w:rPr>
          <w:sz w:val="12"/>
        </w:rPr>
        <w:t xml:space="preserve"> a </w:t>
      </w:r>
      <w:r w:rsidRPr="00C973FA">
        <w:rPr>
          <w:highlight w:val="yellow"/>
          <w:u w:val="single"/>
        </w:rPr>
        <w:t>sustained</w:t>
      </w:r>
      <w:r w:rsidRPr="00C973FA">
        <w:rPr>
          <w:sz w:val="12"/>
        </w:rPr>
        <w:t xml:space="preserve"> one.</w:t>
      </w:r>
    </w:p>
    <w:p w14:paraId="419C070D" w14:textId="77777777" w:rsidR="00AD47FC" w:rsidRPr="00C973FA" w:rsidRDefault="00AD47FC" w:rsidP="00AD47FC">
      <w:pPr>
        <w:pStyle w:val="Heading4"/>
        <w:rPr>
          <w:rFonts w:cs="Calibri"/>
        </w:rPr>
      </w:pPr>
      <w:r w:rsidRPr="00C973FA">
        <w:rPr>
          <w:rFonts w:cs="Calibri"/>
        </w:rPr>
        <w:lastRenderedPageBreak/>
        <w:t xml:space="preserve">Under I-L, it is appropriation for private entities to remove space junk, means the </w:t>
      </w:r>
      <w:proofErr w:type="spellStart"/>
      <w:r w:rsidRPr="00C973FA">
        <w:rPr>
          <w:rFonts w:cs="Calibri"/>
        </w:rPr>
        <w:t>aff</w:t>
      </w:r>
      <w:proofErr w:type="spellEnd"/>
      <w:r w:rsidRPr="00C973FA">
        <w:rPr>
          <w:rFonts w:cs="Calibri"/>
        </w:rPr>
        <w:t xml:space="preserve"> severely limits private junk capture ability.</w:t>
      </w:r>
    </w:p>
    <w:p w14:paraId="19C74488" w14:textId="77777777" w:rsidR="00AD47FC" w:rsidRPr="00C973FA" w:rsidRDefault="00AD47FC" w:rsidP="00AD47FC">
      <w:proofErr w:type="spellStart"/>
      <w:r w:rsidRPr="00C973FA">
        <w:t>Ramin</w:t>
      </w:r>
      <w:proofErr w:type="spellEnd"/>
      <w:r w:rsidRPr="00C973FA">
        <w:t xml:space="preserve"> </w:t>
      </w:r>
      <w:proofErr w:type="spellStart"/>
      <w:r w:rsidRPr="00C973FA">
        <w:rPr>
          <w:b/>
          <w:bCs/>
          <w:sz w:val="26"/>
          <w:szCs w:val="26"/>
        </w:rPr>
        <w:t>Skibba</w:t>
      </w:r>
      <w:proofErr w:type="spellEnd"/>
      <w:r w:rsidRPr="00C973FA">
        <w:rPr>
          <w:b/>
          <w:bCs/>
          <w:sz w:val="26"/>
          <w:szCs w:val="26"/>
        </w:rPr>
        <w:t>, 21</w:t>
      </w:r>
      <w:r w:rsidRPr="00C973FA">
        <w:t xml:space="preserve"> - ("The US Space Force Wants to Clean Up Junk in Orbit," Wired11-17-2021, 1-2-2022https://www.wired.com/story/the-us-space-force-wants-to-clean-up-junk-in-orbit/)//AW</w:t>
      </w:r>
    </w:p>
    <w:p w14:paraId="0C9CE1D6" w14:textId="77777777" w:rsidR="00AD47FC" w:rsidRPr="00287869" w:rsidRDefault="00AD47FC" w:rsidP="00AD47FC">
      <w:pPr>
        <w:spacing w:after="0" w:line="240" w:lineRule="auto"/>
        <w:rPr>
          <w:rFonts w:eastAsia="Times New Roman"/>
          <w:sz w:val="12"/>
          <w:szCs w:val="22"/>
        </w:rPr>
      </w:pPr>
      <w:r w:rsidRPr="00287869">
        <w:rPr>
          <w:rFonts w:eastAsia="Times New Roman"/>
          <w:sz w:val="12"/>
          <w:szCs w:val="22"/>
        </w:rPr>
        <w:t xml:space="preserve">The answer lies in “remediation”: removing just five large objects per year, for example, could prevent a chain reaction. </w:t>
      </w:r>
      <w:r w:rsidRPr="00287869">
        <w:rPr>
          <w:rFonts w:eastAsia="Times New Roman"/>
          <w:szCs w:val="22"/>
          <w:highlight w:val="yellow"/>
          <w:u w:val="single"/>
        </w:rPr>
        <w:t>If</w:t>
      </w:r>
      <w:r w:rsidRPr="00287869">
        <w:rPr>
          <w:rFonts w:eastAsia="Times New Roman"/>
          <w:szCs w:val="22"/>
          <w:u w:val="single"/>
        </w:rPr>
        <w:t xml:space="preserve"> </w:t>
      </w:r>
      <w:r w:rsidRPr="00287869">
        <w:rPr>
          <w:rFonts w:eastAsia="Times New Roman"/>
          <w:szCs w:val="22"/>
          <w:highlight w:val="yellow"/>
          <w:u w:val="single"/>
        </w:rPr>
        <w:t>gov</w:t>
      </w:r>
      <w:r w:rsidRPr="00287869">
        <w:rPr>
          <w:rFonts w:eastAsia="Times New Roman"/>
          <w:szCs w:val="22"/>
          <w:u w:val="single"/>
        </w:rPr>
        <w:t>ernment</w:t>
      </w:r>
      <w:r w:rsidRPr="00287869">
        <w:rPr>
          <w:rFonts w:eastAsia="Times New Roman"/>
          <w:szCs w:val="22"/>
          <w:highlight w:val="yellow"/>
          <w:u w:val="single"/>
        </w:rPr>
        <w:t>s</w:t>
      </w:r>
      <w:r w:rsidRPr="00287869">
        <w:rPr>
          <w:rFonts w:eastAsia="Times New Roman"/>
          <w:szCs w:val="22"/>
          <w:u w:val="single"/>
        </w:rPr>
        <w:t xml:space="preserve"> attempt to </w:t>
      </w:r>
      <w:r w:rsidRPr="00287869">
        <w:rPr>
          <w:rFonts w:eastAsia="Times New Roman"/>
          <w:szCs w:val="22"/>
          <w:highlight w:val="yellow"/>
          <w:u w:val="single"/>
        </w:rPr>
        <w:t>clean</w:t>
      </w:r>
      <w:r w:rsidRPr="00287869">
        <w:rPr>
          <w:rFonts w:eastAsia="Times New Roman"/>
          <w:szCs w:val="22"/>
          <w:u w:val="single"/>
        </w:rPr>
        <w:t xml:space="preserve"> up </w:t>
      </w:r>
      <w:r w:rsidRPr="00287869">
        <w:rPr>
          <w:rFonts w:eastAsia="Times New Roman"/>
          <w:szCs w:val="22"/>
          <w:highlight w:val="yellow"/>
          <w:u w:val="single"/>
        </w:rPr>
        <w:t>this mess</w:t>
      </w:r>
      <w:r w:rsidRPr="00287869">
        <w:rPr>
          <w:rFonts w:eastAsia="Times New Roman"/>
          <w:sz w:val="12"/>
          <w:szCs w:val="22"/>
        </w:rPr>
        <w:t xml:space="preserve"> themselves, </w:t>
      </w:r>
      <w:r w:rsidRPr="00287869">
        <w:rPr>
          <w:rFonts w:eastAsia="Times New Roman"/>
          <w:szCs w:val="22"/>
          <w:highlight w:val="yellow"/>
          <w:u w:val="single"/>
        </w:rPr>
        <w:t xml:space="preserve">the cost could run into </w:t>
      </w:r>
      <w:r w:rsidRPr="00287869">
        <w:rPr>
          <w:rFonts w:eastAsia="Times New Roman"/>
          <w:szCs w:val="22"/>
          <w:u w:val="single"/>
        </w:rPr>
        <w:t xml:space="preserve">the </w:t>
      </w:r>
      <w:r w:rsidRPr="00287869">
        <w:rPr>
          <w:rFonts w:eastAsia="Times New Roman"/>
          <w:szCs w:val="22"/>
          <w:highlight w:val="yellow"/>
          <w:u w:val="single"/>
        </w:rPr>
        <w:t>trillions</w:t>
      </w:r>
      <w:r w:rsidRPr="00287869">
        <w:rPr>
          <w:rFonts w:eastAsia="Times New Roman"/>
          <w:szCs w:val="22"/>
          <w:u w:val="single"/>
        </w:rPr>
        <w:t>.</w:t>
      </w:r>
      <w:r w:rsidRPr="00287869">
        <w:rPr>
          <w:rFonts w:eastAsia="Times New Roman"/>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287869">
        <w:rPr>
          <w:rFonts w:eastAsia="Times New Roman"/>
          <w:szCs w:val="22"/>
          <w:highlight w:val="yellow"/>
          <w:u w:val="single"/>
        </w:rPr>
        <w:t>the</w:t>
      </w:r>
      <w:r w:rsidRPr="00287869">
        <w:rPr>
          <w:rFonts w:eastAsia="Times New Roman"/>
          <w:szCs w:val="22"/>
          <w:u w:val="single"/>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c</w:t>
      </w:r>
      <w:r w:rsidRPr="00287869">
        <w:rPr>
          <w:rFonts w:eastAsia="Times New Roman"/>
          <w:szCs w:val="22"/>
          <w:u w:val="single"/>
        </w:rPr>
        <w:t xml:space="preserve">ommunity </w:t>
      </w:r>
      <w:r w:rsidRPr="00287869">
        <w:rPr>
          <w:rFonts w:eastAsia="Times New Roman"/>
          <w:szCs w:val="22"/>
          <w:highlight w:val="yellow"/>
          <w:u w:val="single"/>
        </w:rPr>
        <w:t>needs to sort through</w:t>
      </w:r>
      <w:r w:rsidRPr="00287869">
        <w:rPr>
          <w:rFonts w:eastAsia="Times New Roman"/>
          <w:szCs w:val="22"/>
          <w:u w:val="single"/>
        </w:rPr>
        <w:t xml:space="preserve"> the myriad </w:t>
      </w:r>
      <w:r w:rsidRPr="00287869">
        <w:rPr>
          <w:rFonts w:eastAsia="Times New Roman"/>
          <w:szCs w:val="22"/>
          <w:highlight w:val="yellow"/>
          <w:u w:val="single"/>
        </w:rPr>
        <w:t>legal</w:t>
      </w:r>
      <w:r w:rsidRPr="00287869">
        <w:rPr>
          <w:rFonts w:eastAsia="Times New Roman"/>
          <w:szCs w:val="22"/>
          <w:u w:val="single"/>
        </w:rPr>
        <w:t xml:space="preserve"> </w:t>
      </w:r>
      <w:r w:rsidRPr="00287869">
        <w:rPr>
          <w:rFonts w:eastAsia="Times New Roman"/>
          <w:szCs w:val="22"/>
          <w:highlight w:val="yellow"/>
          <w:u w:val="single"/>
        </w:rPr>
        <w:t>issues</w:t>
      </w:r>
      <w:r w:rsidRPr="00287869">
        <w:rPr>
          <w:rFonts w:eastAsia="Times New Roman"/>
          <w:sz w:val="12"/>
          <w:szCs w:val="22"/>
        </w:rPr>
        <w:t xml:space="preserve"> that would currently frustrate attempts to clean up space. </w:t>
      </w:r>
      <w:proofErr w:type="gramStart"/>
      <w:r w:rsidRPr="00287869">
        <w:rPr>
          <w:rFonts w:eastAsia="Times New Roman"/>
          <w:sz w:val="12"/>
          <w:szCs w:val="22"/>
        </w:rPr>
        <w:t>At the moment</w:t>
      </w:r>
      <w:proofErr w:type="gramEnd"/>
      <w:r w:rsidRPr="00287869">
        <w:rPr>
          <w:rFonts w:eastAsia="Times New Roman"/>
          <w:sz w:val="12"/>
          <w:szCs w:val="22"/>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l</w:t>
      </w:r>
      <w:r w:rsidRPr="00287869">
        <w:rPr>
          <w:rFonts w:eastAsia="Times New Roman"/>
          <w:szCs w:val="22"/>
          <w:u w:val="single"/>
        </w:rPr>
        <w:t xml:space="preserve">aw </w:t>
      </w:r>
      <w:r w:rsidRPr="00287869">
        <w:rPr>
          <w:rFonts w:eastAsia="Times New Roman"/>
          <w:szCs w:val="22"/>
          <w:highlight w:val="yellow"/>
          <w:u w:val="single"/>
        </w:rPr>
        <w:t>permits only the launching nation</w:t>
      </w:r>
      <w:r w:rsidRPr="00287869">
        <w:rPr>
          <w:rFonts w:eastAsia="Times New Roman"/>
          <w:szCs w:val="22"/>
          <w:u w:val="single"/>
        </w:rPr>
        <w:t xml:space="preserve"> or agency </w:t>
      </w:r>
      <w:r w:rsidRPr="00287869">
        <w:rPr>
          <w:rFonts w:eastAsia="Times New Roman"/>
          <w:szCs w:val="22"/>
          <w:highlight w:val="yellow"/>
          <w:u w:val="single"/>
        </w:rPr>
        <w:t>to</w:t>
      </w:r>
      <w:r w:rsidRPr="00287869">
        <w:rPr>
          <w:rFonts w:eastAsia="Times New Roman"/>
          <w:szCs w:val="22"/>
          <w:u w:val="single"/>
        </w:rPr>
        <w:t xml:space="preserve"> </w:t>
      </w:r>
      <w:r w:rsidRPr="00287869">
        <w:rPr>
          <w:rFonts w:eastAsia="Times New Roman"/>
          <w:szCs w:val="22"/>
          <w:highlight w:val="yellow"/>
          <w:u w:val="single"/>
        </w:rPr>
        <w:t>come into contact with a specific object in orbit</w:t>
      </w:r>
      <w:r w:rsidRPr="00287869">
        <w:rPr>
          <w:rFonts w:eastAsia="Times New Roman"/>
          <w:sz w:val="12"/>
          <w:szCs w:val="22"/>
        </w:rPr>
        <w:t xml:space="preserve">, something that </w:t>
      </w:r>
      <w:r w:rsidRPr="00287869">
        <w:rPr>
          <w:rFonts w:eastAsia="Times New Roman"/>
          <w:szCs w:val="22"/>
          <w:highlight w:val="yellow"/>
          <w:u w:val="single"/>
        </w:rPr>
        <w:t>would</w:t>
      </w:r>
      <w:r w:rsidRPr="00287869">
        <w:rPr>
          <w:rFonts w:eastAsia="Times New Roman"/>
          <w:szCs w:val="22"/>
          <w:u w:val="single"/>
        </w:rPr>
        <w:t xml:space="preserve"> </w:t>
      </w:r>
      <w:r w:rsidRPr="00287869">
        <w:rPr>
          <w:rFonts w:eastAsia="Times New Roman"/>
          <w:szCs w:val="22"/>
          <w:highlight w:val="yellow"/>
          <w:u w:val="single"/>
        </w:rPr>
        <w:t>prevent</w:t>
      </w:r>
      <w:r w:rsidRPr="00287869">
        <w:rPr>
          <w:rFonts w:eastAsia="Times New Roman"/>
          <w:sz w:val="12"/>
          <w:szCs w:val="22"/>
        </w:rPr>
        <w:t xml:space="preserve">, for example, </w:t>
      </w:r>
      <w:r w:rsidRPr="00287869">
        <w:rPr>
          <w:rFonts w:eastAsia="Times New Roman"/>
          <w:szCs w:val="22"/>
          <w:highlight w:val="yellow"/>
          <w:u w:val="single"/>
        </w:rPr>
        <w:t>commercial</w:t>
      </w:r>
      <w:r w:rsidRPr="00287869">
        <w:rPr>
          <w:rFonts w:eastAsia="Times New Roman"/>
          <w:szCs w:val="22"/>
          <w:u w:val="single"/>
        </w:rPr>
        <w:t xml:space="preserve"> debris-</w:t>
      </w:r>
      <w:r w:rsidRPr="00287869">
        <w:rPr>
          <w:rFonts w:eastAsia="Times New Roman"/>
          <w:szCs w:val="22"/>
          <w:highlight w:val="yellow"/>
          <w:u w:val="single"/>
        </w:rPr>
        <w:t>removal</w:t>
      </w:r>
      <w:r w:rsidRPr="00287869">
        <w:rPr>
          <w:rFonts w:eastAsia="Times New Roman"/>
          <w:szCs w:val="22"/>
          <w:u w:val="single"/>
        </w:rPr>
        <w:t xml:space="preserve"> </w:t>
      </w:r>
      <w:r w:rsidRPr="00287869">
        <w:rPr>
          <w:rFonts w:eastAsia="Times New Roman"/>
          <w:szCs w:val="22"/>
          <w:highlight w:val="yellow"/>
          <w:u w:val="single"/>
        </w:rPr>
        <w:t>activities</w:t>
      </w:r>
      <w:r w:rsidRPr="00287869">
        <w:rPr>
          <w:rFonts w:eastAsia="Times New Roman"/>
          <w:szCs w:val="22"/>
          <w:u w:val="single"/>
        </w:rPr>
        <w:t xml:space="preserve">. </w:t>
      </w:r>
      <w:r w:rsidRPr="00287869">
        <w:rPr>
          <w:rFonts w:eastAsia="Times New Roman"/>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w:t>
      </w:r>
      <w:proofErr w:type="gramStart"/>
      <w:r w:rsidRPr="00287869">
        <w:rPr>
          <w:rFonts w:eastAsia="Times New Roman"/>
          <w:sz w:val="12"/>
          <w:szCs w:val="22"/>
        </w:rPr>
        <w:t>all of</w:t>
      </w:r>
      <w:proofErr w:type="gramEnd"/>
      <w:r w:rsidRPr="00287869">
        <w:rPr>
          <w:rFonts w:eastAsia="Times New Roman"/>
          <w:sz w:val="12"/>
          <w:szCs w:val="22"/>
        </w:rPr>
        <w:t xml:space="preserve"> the debris-removal activity and create a framework for equitable use of orbits among all countries engaged in space exploration. Another critical weakness in the </w:t>
      </w:r>
      <w:r w:rsidRPr="00287869">
        <w:rPr>
          <w:rFonts w:eastAsia="Times New Roman"/>
          <w:szCs w:val="22"/>
          <w:u w:val="single"/>
        </w:rPr>
        <w:t>international law on space debris lies in the fact that existing space law is related to the use of space and not to debris regulation itself.</w:t>
      </w:r>
      <w:r w:rsidRPr="00287869">
        <w:rPr>
          <w:rFonts w:eastAsia="Times New Roman"/>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287869">
        <w:rPr>
          <w:rFonts w:eastAsia="Times New Roman"/>
          <w:szCs w:val="22"/>
          <w:u w:val="single"/>
        </w:rPr>
        <w:t>the federal agencies that have authority over commercial launches are waiting to see if the private sector can deal with the problem on its own.</w:t>
      </w:r>
    </w:p>
    <w:p w14:paraId="79908CB4" w14:textId="77777777" w:rsidR="00AD47FC" w:rsidRPr="002401A3" w:rsidRDefault="00AD47FC" w:rsidP="00AD47FC">
      <w:pPr>
        <w:pStyle w:val="Heading4"/>
        <w:rPr>
          <w:rFonts w:cs="Calibri"/>
        </w:rPr>
      </w:pPr>
      <w:r>
        <w:rPr>
          <w:rFonts w:cs="Calibri"/>
        </w:rPr>
        <w:t>S</w:t>
      </w:r>
      <w:r w:rsidRPr="002401A3">
        <w:rPr>
          <w:rFonts w:cs="Calibri"/>
        </w:rPr>
        <w:t xml:space="preserve">pace debris will inevitably set off a chain of collisions.  </w:t>
      </w:r>
    </w:p>
    <w:p w14:paraId="3972DDE9" w14:textId="77777777" w:rsidR="00AD47FC" w:rsidRPr="002401A3" w:rsidRDefault="00AD47FC" w:rsidP="00AD47FC">
      <w:r w:rsidRPr="002401A3">
        <w:t xml:space="preserve">Chelsea </w:t>
      </w:r>
      <w:proofErr w:type="spellStart"/>
      <w:r w:rsidRPr="002401A3">
        <w:rPr>
          <w:b/>
          <w:bCs/>
        </w:rPr>
        <w:t>MuñOz-Patchen</w:t>
      </w:r>
      <w:proofErr w:type="spellEnd"/>
      <w:r w:rsidRPr="002401A3">
        <w:rPr>
          <w:b/>
          <w:bCs/>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6B80BB0" w14:textId="77777777" w:rsidR="00AD47FC" w:rsidRPr="00287869" w:rsidRDefault="00AD47FC" w:rsidP="00AD47FC">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w:t>
      </w:r>
      <w:r w:rsidRPr="002401A3">
        <w:rPr>
          <w:u w:val="single"/>
        </w:rPr>
        <w:lastRenderedPageBreak/>
        <w:t xml:space="preserve">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5DA522D2" w14:textId="77777777" w:rsidR="00AD47FC" w:rsidRPr="002401A3" w:rsidRDefault="00AD47FC" w:rsidP="00AD47FC">
      <w:pPr>
        <w:pStyle w:val="Heading4"/>
        <w:rPr>
          <w:rFonts w:cs="Calibri"/>
        </w:rPr>
      </w:pPr>
      <w:r w:rsidRPr="002401A3">
        <w:rPr>
          <w:rFonts w:cs="Calibri"/>
        </w:rPr>
        <w:t>Laundry list of impacts.</w:t>
      </w:r>
    </w:p>
    <w:p w14:paraId="2335C1DC" w14:textId="77777777" w:rsidR="00AD47FC" w:rsidRPr="002401A3" w:rsidRDefault="00AD47FC" w:rsidP="00AD47FC">
      <w:r w:rsidRPr="002401A3">
        <w:t xml:space="preserve">George </w:t>
      </w:r>
      <w:proofErr w:type="spellStart"/>
      <w:r w:rsidRPr="002401A3">
        <w:rPr>
          <w:b/>
          <w:bCs/>
          <w:sz w:val="26"/>
          <w:szCs w:val="26"/>
        </w:rPr>
        <w:t>Dvorsky</w:t>
      </w:r>
      <w:proofErr w:type="spellEnd"/>
      <w:r w:rsidRPr="002401A3">
        <w:rPr>
          <w:b/>
          <w:bCs/>
          <w:sz w:val="26"/>
          <w:szCs w:val="26"/>
        </w:rPr>
        <w:t>, 15</w:t>
      </w:r>
      <w:r w:rsidRPr="002401A3">
        <w:t xml:space="preserve"> - ("What Would Happen If All Our Satellites Were Suddenly </w:t>
      </w:r>
      <w:proofErr w:type="gramStart"/>
      <w:r w:rsidRPr="002401A3">
        <w:t>Destroyed?,</w:t>
      </w:r>
      <w:proofErr w:type="gramEnd"/>
      <w:r w:rsidRPr="002401A3">
        <w:t>" 6-4-2015, 12-10-2021https://gizmodo.com/what-would-happen-if-all-our-satellites-were-suddenly-d-1709006681)//AW</w:t>
      </w:r>
    </w:p>
    <w:p w14:paraId="605ADA27" w14:textId="77777777" w:rsidR="00AD47FC" w:rsidRPr="002401A3" w:rsidRDefault="00AD47FC" w:rsidP="00AD47FC">
      <w:pPr>
        <w:rPr>
          <w:sz w:val="12"/>
        </w:rPr>
      </w:pPr>
      <w:r w:rsidRPr="002401A3">
        <w:rPr>
          <w:sz w:val="1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u w:val="single"/>
        </w:rPr>
        <w:t xml:space="preserve">the </w:t>
      </w:r>
      <w:r w:rsidRPr="002401A3">
        <w:rPr>
          <w:highlight w:val="yellow"/>
          <w:u w:val="single"/>
        </w:rPr>
        <w:t>Kessler Syndrome is a very real</w:t>
      </w:r>
      <w:r w:rsidRPr="002401A3">
        <w:rPr>
          <w:u w:val="single"/>
        </w:rPr>
        <w:t xml:space="preserve"> possibility</w:t>
      </w:r>
      <w:r w:rsidRPr="002401A3">
        <w:rPr>
          <w:sz w:val="1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u w:val="single"/>
        </w:rPr>
        <w:t>the</w:t>
      </w:r>
      <w:r w:rsidRPr="002401A3">
        <w:rPr>
          <w:sz w:val="12"/>
        </w:rPr>
        <w:t xml:space="preserve"> complete </w:t>
      </w:r>
      <w:r w:rsidRPr="002401A3">
        <w:rPr>
          <w:highlight w:val="yellow"/>
          <w:u w:val="single"/>
        </w:rPr>
        <w:t>loss of</w:t>
      </w:r>
      <w:r w:rsidRPr="002401A3">
        <w:rPr>
          <w:u w:val="single"/>
        </w:rPr>
        <w:t xml:space="preserve"> our </w:t>
      </w:r>
      <w:r w:rsidRPr="002401A3">
        <w:rPr>
          <w:highlight w:val="yellow"/>
          <w:u w:val="single"/>
        </w:rPr>
        <w:t>satellite</w:t>
      </w:r>
      <w:r w:rsidRPr="002401A3">
        <w:rPr>
          <w:u w:val="single"/>
        </w:rPr>
        <w:t xml:space="preserve"> fleet </w:t>
      </w:r>
      <w:r w:rsidRPr="002401A3">
        <w:rPr>
          <w:highlight w:val="yellow"/>
          <w:u w:val="single"/>
        </w:rPr>
        <w:t>would instigate</w:t>
      </w:r>
      <w:r w:rsidRPr="002401A3">
        <w:rPr>
          <w:u w:val="single"/>
        </w:rPr>
        <w:t xml:space="preserve"> a tremendous </w:t>
      </w:r>
      <w:r w:rsidRPr="002401A3">
        <w:rPr>
          <w:highlight w:val="yellow"/>
          <w:u w:val="single"/>
        </w:rPr>
        <w:t>disruption to</w:t>
      </w:r>
      <w:r w:rsidRPr="002401A3">
        <w:rPr>
          <w:u w:val="single"/>
        </w:rPr>
        <w:t xml:space="preserve"> </w:t>
      </w:r>
      <w:r w:rsidRPr="002401A3">
        <w:rPr>
          <w:sz w:val="12"/>
        </w:rPr>
        <w:t>our current mode of</w:t>
      </w:r>
      <w:r w:rsidRPr="002401A3">
        <w:rPr>
          <w:u w:val="single"/>
        </w:rPr>
        <w:t xml:space="preserve"> </w:t>
      </w:r>
      <w:r w:rsidRPr="002401A3">
        <w:rPr>
          <w:highlight w:val="yellow"/>
          <w:u w:val="single"/>
        </w:rPr>
        <w:t>technological existence</w:t>
      </w:r>
      <w:r w:rsidRPr="002401A3">
        <w:rPr>
          <w:sz w:val="12"/>
        </w:rPr>
        <w:t xml:space="preserve">—disruptions that would be experienced in the short, medium, and long term, and across multiple domains. Compromised Communications Almost immediately </w:t>
      </w:r>
      <w:r w:rsidRPr="002401A3">
        <w:rPr>
          <w:u w:val="single"/>
        </w:rPr>
        <w:t xml:space="preserve">we’d notice </w:t>
      </w:r>
      <w:r w:rsidRPr="002401A3">
        <w:rPr>
          <w:highlight w:val="yellow"/>
          <w:u w:val="single"/>
        </w:rPr>
        <w:t>a</w:t>
      </w:r>
      <w:r w:rsidRPr="002401A3">
        <w:rPr>
          <w:u w:val="single"/>
        </w:rPr>
        <w:t xml:space="preserve"> dramatic </w:t>
      </w:r>
      <w:r w:rsidRPr="002401A3">
        <w:rPr>
          <w:highlight w:val="yellow"/>
          <w:u w:val="single"/>
        </w:rPr>
        <w:t>reduction in</w:t>
      </w:r>
      <w:r w:rsidRPr="002401A3">
        <w:rPr>
          <w:sz w:val="12"/>
        </w:rPr>
        <w:t xml:space="preserve"> our </w:t>
      </w:r>
      <w:r w:rsidRPr="002401A3">
        <w:rPr>
          <w:highlight w:val="yellow"/>
          <w:u w:val="single"/>
        </w:rPr>
        <w:t>ability to</w:t>
      </w:r>
      <w:r w:rsidRPr="002401A3">
        <w:rPr>
          <w:sz w:val="12"/>
          <w:highlight w:val="yellow"/>
        </w:rPr>
        <w:t xml:space="preserve"> </w:t>
      </w:r>
      <w:r w:rsidRPr="002401A3">
        <w:rPr>
          <w:highlight w:val="yellow"/>
          <w:u w:val="single"/>
        </w:rPr>
        <w:t>communicate</w:t>
      </w:r>
      <w:r w:rsidRPr="002401A3">
        <w:rPr>
          <w:u w:val="single"/>
        </w:rPr>
        <w:t xml:space="preserve">, share information, </w:t>
      </w:r>
      <w:r w:rsidRPr="002401A3">
        <w:rPr>
          <w:highlight w:val="yellow"/>
          <w:u w:val="single"/>
        </w:rPr>
        <w:t>and conduct transactions</w:t>
      </w:r>
      <w:r w:rsidRPr="002401A3">
        <w:rPr>
          <w:u w:val="single"/>
        </w:rPr>
        <w:t>.</w:t>
      </w:r>
      <w:r w:rsidRPr="002401A3">
        <w:rPr>
          <w:sz w:val="12"/>
        </w:rPr>
        <w:t xml:space="preserve"> A visualization from the </w:t>
      </w:r>
      <w:proofErr w:type="spellStart"/>
      <w:r w:rsidRPr="002401A3">
        <w:rPr>
          <w:sz w:val="12"/>
        </w:rPr>
        <w:t>Opte</w:t>
      </w:r>
      <w:proofErr w:type="spellEnd"/>
      <w:r w:rsidRPr="002401A3">
        <w:rPr>
          <w:sz w:val="12"/>
        </w:rPr>
        <w:t xml:space="preserve"> Project showing the various routes through a portion of the Internet (</w:t>
      </w:r>
      <w:proofErr w:type="spellStart"/>
      <w:r w:rsidRPr="002401A3">
        <w:rPr>
          <w:sz w:val="12"/>
        </w:rPr>
        <w:t>Opte</w:t>
      </w:r>
      <w:proofErr w:type="spellEnd"/>
      <w:r w:rsidRPr="002401A3">
        <w:rPr>
          <w:sz w:val="12"/>
        </w:rPr>
        <w:t xml:space="preserve">/cc) “If our communications satellites are lost, then </w:t>
      </w:r>
      <w:r w:rsidRPr="002401A3">
        <w:rPr>
          <w:highlight w:val="yellow"/>
          <w:u w:val="single"/>
        </w:rPr>
        <w:t>bandwidth is</w:t>
      </w:r>
      <w:r w:rsidRPr="002401A3">
        <w:rPr>
          <w:sz w:val="12"/>
        </w:rPr>
        <w:t xml:space="preserve"> also </w:t>
      </w:r>
      <w:r w:rsidRPr="002401A3">
        <w:rPr>
          <w:highlight w:val="yellow"/>
          <w:u w:val="single"/>
        </w:rPr>
        <w:t>lost</w:t>
      </w:r>
      <w:r w:rsidRPr="002401A3">
        <w:rPr>
          <w:sz w:val="12"/>
        </w:rPr>
        <w:t xml:space="preserve">,” Jonathan McDowell tells io9. He’s an astrophysicists and Chandra Observatory scientist who works out of the Harvard-Smithsonian Center for Astrophysics. McDowell says that, with telecommunication satellites wiped out, the </w:t>
      </w:r>
      <w:r w:rsidRPr="002401A3">
        <w:rPr>
          <w:u w:val="single"/>
        </w:rPr>
        <w:t xml:space="preserve">burden of </w:t>
      </w:r>
      <w:r w:rsidRPr="002401A3">
        <w:rPr>
          <w:highlight w:val="yellow"/>
          <w:u w:val="single"/>
        </w:rPr>
        <w:t>telecommunications</w:t>
      </w:r>
      <w:r w:rsidRPr="002401A3">
        <w:rPr>
          <w:u w:val="single"/>
        </w:rPr>
        <w:t xml:space="preserve"> </w:t>
      </w:r>
      <w:r w:rsidRPr="002401A3">
        <w:rPr>
          <w:highlight w:val="yellow"/>
          <w:u w:val="single"/>
        </w:rPr>
        <w:t>would fall</w:t>
      </w:r>
      <w:r w:rsidRPr="002401A3">
        <w:rPr>
          <w:u w:val="single"/>
        </w:rPr>
        <w:t xml:space="preserve"> up</w:t>
      </w:r>
      <w:r w:rsidRPr="002401A3">
        <w:rPr>
          <w:highlight w:val="yellow"/>
          <w:u w:val="single"/>
        </w:rPr>
        <w:t>on</w:t>
      </w:r>
      <w:r w:rsidRPr="002401A3">
        <w:rPr>
          <w:u w:val="single"/>
        </w:rPr>
        <w:t xml:space="preserve"> </w:t>
      </w:r>
      <w:r w:rsidRPr="002401A3">
        <w:rPr>
          <w:highlight w:val="yellow"/>
          <w:u w:val="single"/>
        </w:rPr>
        <w:t>undersea</w:t>
      </w:r>
      <w:r w:rsidRPr="002401A3">
        <w:rPr>
          <w:u w:val="single"/>
        </w:rPr>
        <w:t xml:space="preserve"> </w:t>
      </w:r>
      <w:r w:rsidRPr="002401A3">
        <w:rPr>
          <w:highlight w:val="yellow"/>
          <w:u w:val="single"/>
        </w:rPr>
        <w:t>cables</w:t>
      </w:r>
      <w:r w:rsidRPr="002401A3">
        <w:rPr>
          <w:sz w:val="12"/>
        </w:rPr>
        <w:t xml:space="preserve"> and ground-based communication systems. But while many forms of communication would disappear in an instant, others would remain. </w:t>
      </w:r>
      <w:r w:rsidRPr="002401A3">
        <w:rPr>
          <w:u w:val="single"/>
        </w:rPr>
        <w:t xml:space="preserve">All international </w:t>
      </w:r>
      <w:r w:rsidRPr="002401A3">
        <w:rPr>
          <w:highlight w:val="yellow"/>
          <w:u w:val="single"/>
        </w:rPr>
        <w:t>calls</w:t>
      </w:r>
      <w:r w:rsidRPr="002401A3">
        <w:rPr>
          <w:u w:val="single"/>
        </w:rPr>
        <w:t xml:space="preserve"> and data traffic </w:t>
      </w:r>
      <w:r w:rsidRPr="002401A3">
        <w:rPr>
          <w:highlight w:val="yellow"/>
          <w:u w:val="single"/>
        </w:rPr>
        <w:t>would</w:t>
      </w:r>
      <w:r w:rsidRPr="002401A3">
        <w:rPr>
          <w:u w:val="single"/>
        </w:rPr>
        <w:t xml:space="preserve"> have to </w:t>
      </w:r>
      <w:r w:rsidRPr="002401A3">
        <w:rPr>
          <w:highlight w:val="yellow"/>
          <w:u w:val="single"/>
        </w:rPr>
        <w:t>be re-routed</w:t>
      </w:r>
      <w:r w:rsidRPr="002401A3">
        <w:rPr>
          <w:sz w:val="12"/>
        </w:rPr>
        <w:t xml:space="preserve">, placing tremendous pressure on terrestrial and undersea lines. </w:t>
      </w:r>
      <w:r w:rsidRPr="002401A3">
        <w:rPr>
          <w:highlight w:val="yellow"/>
          <w:u w:val="single"/>
        </w:rPr>
        <w:t>Oversaturation</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stretch</w:t>
      </w:r>
      <w:r w:rsidRPr="002401A3">
        <w:rPr>
          <w:u w:val="single"/>
        </w:rPr>
        <w:t xml:space="preserve"> the </w:t>
      </w:r>
      <w:r w:rsidRPr="002401A3">
        <w:rPr>
          <w:highlight w:val="yellow"/>
          <w:u w:val="single"/>
        </w:rPr>
        <w:t>capacity</w:t>
      </w:r>
      <w:r w:rsidRPr="002401A3">
        <w:rPr>
          <w:u w:val="single"/>
        </w:rPr>
        <w:t xml:space="preserve"> of these systems to the limit, </w:t>
      </w:r>
      <w:r w:rsidRPr="002401A3">
        <w:rPr>
          <w:highlight w:val="yellow"/>
          <w:u w:val="single"/>
        </w:rPr>
        <w:t>preventing</w:t>
      </w:r>
      <w:r w:rsidRPr="002401A3">
        <w:rPr>
          <w:sz w:val="12"/>
        </w:rPr>
        <w:t xml:space="preserve"> many </w:t>
      </w:r>
      <w:r w:rsidRPr="002401A3">
        <w:rPr>
          <w:highlight w:val="yellow"/>
          <w:u w:val="single"/>
        </w:rPr>
        <w:t>calls</w:t>
      </w:r>
      <w:r w:rsidRPr="002401A3">
        <w:rPr>
          <w:sz w:val="12"/>
        </w:rPr>
        <w:t xml:space="preserve"> from going through. Hundreds of millions of </w:t>
      </w:r>
      <w:r w:rsidRPr="002401A3">
        <w:rPr>
          <w:highlight w:val="yellow"/>
          <w:u w:val="single"/>
        </w:rPr>
        <w:t xml:space="preserve">Internet connections would </w:t>
      </w:r>
      <w:proofErr w:type="gramStart"/>
      <w:r w:rsidRPr="002401A3">
        <w:rPr>
          <w:highlight w:val="yellow"/>
          <w:u w:val="single"/>
        </w:rPr>
        <w:t>vanish</w:t>
      </w:r>
      <w:r w:rsidRPr="002401A3">
        <w:rPr>
          <w:sz w:val="12"/>
        </w:rPr>
        <w:t>, or</w:t>
      </w:r>
      <w:proofErr w:type="gramEnd"/>
      <w:r w:rsidRPr="002401A3">
        <w:rPr>
          <w:sz w:val="12"/>
        </w:rPr>
        <w:t xml:space="preserve"> be severely overloaded. A similar number of </w:t>
      </w:r>
      <w:r w:rsidRPr="002401A3">
        <w:rPr>
          <w:highlight w:val="yellow"/>
          <w:u w:val="single"/>
        </w:rPr>
        <w:t>cell phones</w:t>
      </w:r>
      <w:r w:rsidRPr="002401A3">
        <w:rPr>
          <w:u w:val="single"/>
        </w:rPr>
        <w:t xml:space="preserve"> would be </w:t>
      </w:r>
      <w:r w:rsidRPr="002401A3">
        <w:rPr>
          <w:highlight w:val="yellow"/>
          <w:u w:val="single"/>
        </w:rPr>
        <w:t>rendered useless</w:t>
      </w:r>
      <w:r w:rsidRPr="002401A3">
        <w:rPr>
          <w:sz w:val="12"/>
        </w:rPr>
        <w:t>. In remote areas, people dependent on satellite for television, Internet, and radio would practically lose all service. Submarine cable map (</w:t>
      </w:r>
      <w:proofErr w:type="spellStart"/>
      <w:r w:rsidRPr="002401A3">
        <w:rPr>
          <w:sz w:val="12"/>
        </w:rPr>
        <w:t>TeleGeography</w:t>
      </w:r>
      <w:proofErr w:type="spellEnd"/>
      <w:r w:rsidRPr="002401A3">
        <w:rPr>
          <w:sz w:val="12"/>
        </w:rPr>
        <w:t xml:space="preserve">) “Indeed, a lot of television would suddenly disappear,” says McDowell. “A sizable portion of TV comes from cable whose companies relay programming from satellites to their hubs.” It’s important to note that we </w:t>
      </w:r>
      <w:proofErr w:type="gramStart"/>
      <w:r w:rsidRPr="002401A3">
        <w:rPr>
          <w:sz w:val="12"/>
        </w:rPr>
        <w:t>actually have</w:t>
      </w:r>
      <w:proofErr w:type="gramEnd"/>
      <w:r w:rsidRPr="002401A3">
        <w:rPr>
          <w:sz w:val="12"/>
        </w:rPr>
        <w:t xml:space="preserve"> a precedent for a dramatic—albeit brief —disruption in com-sat capability. Back in 1998, there was a day in which a single satellite </w:t>
      </w:r>
      <w:proofErr w:type="gramStart"/>
      <w:r w:rsidRPr="002401A3">
        <w:rPr>
          <w:sz w:val="12"/>
        </w:rPr>
        <w:t>failed</w:t>
      </w:r>
      <w:proofErr w:type="gramEnd"/>
      <w:r w:rsidRPr="002401A3">
        <w:rPr>
          <w:sz w:val="12"/>
        </w:rPr>
        <w:t xml:space="preserve"> and all the world’s pagers stopped working. Get Out Your Paper Maps </w:t>
      </w:r>
      <w:r w:rsidRPr="002401A3">
        <w:rPr>
          <w:highlight w:val="yellow"/>
          <w:u w:val="single"/>
        </w:rPr>
        <w:t>We would</w:t>
      </w:r>
      <w:r w:rsidRPr="002401A3">
        <w:rPr>
          <w:sz w:val="12"/>
        </w:rPr>
        <w:t xml:space="preserve"> also</w:t>
      </w:r>
      <w:r w:rsidRPr="002401A3">
        <w:rPr>
          <w:u w:val="single"/>
        </w:rPr>
        <w:t xml:space="preserve"> </w:t>
      </w:r>
      <w:r w:rsidRPr="002401A3">
        <w:rPr>
          <w:highlight w:val="yellow"/>
          <w:u w:val="single"/>
        </w:rPr>
        <w:t>lose</w:t>
      </w:r>
      <w:r w:rsidRPr="002401A3">
        <w:rPr>
          <w:sz w:val="12"/>
        </w:rPr>
        <w:t xml:space="preserve"> the </w:t>
      </w:r>
      <w:r w:rsidRPr="002401A3">
        <w:rPr>
          <w:highlight w:val="yellow"/>
          <w:u w:val="single"/>
        </w:rPr>
        <w:t>G</w:t>
      </w:r>
      <w:r w:rsidRPr="002401A3">
        <w:rPr>
          <w:sz w:val="12"/>
        </w:rPr>
        <w:t xml:space="preserve">lobal </w:t>
      </w:r>
      <w:r w:rsidRPr="002401A3">
        <w:rPr>
          <w:highlight w:val="yellow"/>
          <w:u w:val="single"/>
        </w:rPr>
        <w:t>P</w:t>
      </w:r>
      <w:r w:rsidRPr="002401A3">
        <w:rPr>
          <w:sz w:val="12"/>
        </w:rPr>
        <w:t xml:space="preserve">ositioning </w:t>
      </w:r>
      <w:r w:rsidRPr="002401A3">
        <w:rPr>
          <w:highlight w:val="yellow"/>
          <w:u w:val="single"/>
        </w:rPr>
        <w:t>S</w:t>
      </w:r>
      <w:r w:rsidRPr="002401A3">
        <w:rPr>
          <w:sz w:val="1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rPr>
        <w:t>telecomm-sats</w:t>
      </w:r>
      <w:proofErr w:type="spellEnd"/>
      <w:r w:rsidRPr="002401A3">
        <w:rPr>
          <w:sz w:val="12"/>
        </w:rPr>
        <w:t xml:space="preserve">, </w:t>
      </w:r>
      <w:r w:rsidRPr="002401A3">
        <w:rPr>
          <w:highlight w:val="yellow"/>
          <w:u w:val="single"/>
        </w:rPr>
        <w:t>aircraft</w:t>
      </w:r>
      <w:r w:rsidRPr="002401A3">
        <w:rPr>
          <w:u w:val="single"/>
        </w:rPr>
        <w:t xml:space="preserve"> </w:t>
      </w:r>
      <w:r w:rsidRPr="002401A3">
        <w:rPr>
          <w:highlight w:val="yellow"/>
          <w:u w:val="single"/>
        </w:rPr>
        <w:t>controllers</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have</w:t>
      </w:r>
      <w:r w:rsidRPr="002401A3">
        <w:rPr>
          <w:sz w:val="12"/>
        </w:rPr>
        <w:t xml:space="preserve"> tremendous </w:t>
      </w:r>
      <w:r w:rsidRPr="002401A3">
        <w:rPr>
          <w:highlight w:val="yellow"/>
          <w:u w:val="single"/>
        </w:rPr>
        <w:t>difficulty communicating</w:t>
      </w:r>
      <w:r w:rsidRPr="002401A3">
        <w:rPr>
          <w:u w:val="single"/>
        </w:rPr>
        <w:t xml:space="preserve"> with and routing airplanes.</w:t>
      </w:r>
      <w:r w:rsidRPr="002401A3">
        <w:rPr>
          <w:sz w:val="12"/>
        </w:rPr>
        <w:t xml:space="preserve"> Airlines would have to fall back to legacy systems and procedures. Given the sheer volume of airline traffic today, </w:t>
      </w:r>
      <w:r w:rsidRPr="002401A3">
        <w:rPr>
          <w:highlight w:val="yellow"/>
          <w:u w:val="single"/>
        </w:rPr>
        <w:t>accidents</w:t>
      </w:r>
      <w:r w:rsidRPr="002401A3">
        <w:rPr>
          <w:u w:val="single"/>
        </w:rPr>
        <w:t xml:space="preserve"> would be</w:t>
      </w:r>
      <w:r w:rsidRPr="002401A3">
        <w:rPr>
          <w:sz w:val="12"/>
        </w:rPr>
        <w:t xml:space="preserve"> all but </w:t>
      </w:r>
      <w:r w:rsidRPr="002401A3">
        <w:rPr>
          <w:highlight w:val="yellow"/>
          <w:u w:val="single"/>
        </w:rPr>
        <w:t>guaranteed</w:t>
      </w:r>
      <w:r w:rsidRPr="002401A3">
        <w:rPr>
          <w:sz w:val="12"/>
        </w:rPr>
        <w:t xml:space="preserve">. Other affected navigation systems would include those aboard </w:t>
      </w:r>
      <w:r w:rsidRPr="002401A3">
        <w:rPr>
          <w:u w:val="single"/>
        </w:rPr>
        <w:t>cargo vessels, supply-chain management systems, and transportation hubs driven by GPS</w:t>
      </w:r>
      <w:r w:rsidRPr="002401A3">
        <w:rPr>
          <w:sz w:val="12"/>
        </w:rPr>
        <w:t xml:space="preserve">. But </w:t>
      </w:r>
      <w:r w:rsidRPr="002401A3">
        <w:rPr>
          <w:highlight w:val="yellow"/>
          <w:u w:val="single"/>
        </w:rPr>
        <w:t>GPS</w:t>
      </w:r>
      <w:r w:rsidRPr="002401A3">
        <w:rPr>
          <w:sz w:val="12"/>
        </w:rPr>
        <w:t xml:space="preserve"> does more than just provide positioning—it also </w:t>
      </w:r>
      <w:r w:rsidRPr="002401A3">
        <w:rPr>
          <w:highlight w:val="yellow"/>
          <w:u w:val="single"/>
        </w:rPr>
        <w:t>provides</w:t>
      </w:r>
      <w:r w:rsidRPr="002401A3">
        <w:rPr>
          <w:u w:val="single"/>
        </w:rPr>
        <w:t xml:space="preserve"> </w:t>
      </w:r>
      <w:r w:rsidRPr="002401A3">
        <w:rPr>
          <w:sz w:val="12"/>
        </w:rPr>
        <w:t xml:space="preserve">for </w:t>
      </w:r>
      <w:r w:rsidRPr="002401A3">
        <w:rPr>
          <w:highlight w:val="yellow"/>
          <w:u w:val="single"/>
        </w:rPr>
        <w:t>timing</w:t>
      </w:r>
      <w:r w:rsidRPr="002401A3">
        <w:rPr>
          <w:sz w:val="12"/>
        </w:rPr>
        <w:t xml:space="preserve">. Ground-based atomic clocks can perform the same function, but GPS is increasingly being used to distribute the universal time standard via satellites. Within hours of a terminated service, </w:t>
      </w:r>
      <w:r w:rsidRPr="002401A3">
        <w:rPr>
          <w:u w:val="single"/>
        </w:rPr>
        <w:t xml:space="preserve">any </w:t>
      </w:r>
      <w:r w:rsidRPr="002401A3">
        <w:rPr>
          <w:highlight w:val="yellow"/>
          <w:u w:val="single"/>
        </w:rPr>
        <w:t>distributing</w:t>
      </w:r>
      <w:r w:rsidRPr="002401A3">
        <w:rPr>
          <w:u w:val="single"/>
        </w:rPr>
        <w:t xml:space="preserve"> </w:t>
      </w:r>
      <w:r w:rsidRPr="002401A3">
        <w:rPr>
          <w:highlight w:val="yellow"/>
          <w:u w:val="single"/>
        </w:rPr>
        <w:t>networks</w:t>
      </w:r>
      <w:r w:rsidRPr="002401A3">
        <w:rPr>
          <w:u w:val="single"/>
        </w:rPr>
        <w:t xml:space="preserve"> requiring tight synchronization </w:t>
      </w:r>
      <w:r w:rsidRPr="002401A3">
        <w:rPr>
          <w:highlight w:val="yellow"/>
          <w:u w:val="single"/>
        </w:rPr>
        <w:t>would start to suffer from “clock drift</w:t>
      </w:r>
      <w:r w:rsidRPr="002401A3">
        <w:rPr>
          <w:u w:val="single"/>
        </w:rPr>
        <w:t>,”</w:t>
      </w:r>
      <w:r w:rsidRPr="002401A3">
        <w:rPr>
          <w:sz w:val="12"/>
        </w:rPr>
        <w:t xml:space="preserve"> leading to serious performance issues and outright service outages. Such disruptions could </w:t>
      </w:r>
      <w:r w:rsidRPr="002401A3">
        <w:rPr>
          <w:highlight w:val="yellow"/>
          <w:u w:val="single"/>
        </w:rPr>
        <w:t>affect everything from</w:t>
      </w:r>
      <w:r w:rsidRPr="002401A3">
        <w:rPr>
          <w:u w:val="single"/>
        </w:rPr>
        <w:t xml:space="preserve"> the </w:t>
      </w:r>
      <w:r w:rsidRPr="002401A3">
        <w:rPr>
          <w:highlight w:val="yellow"/>
          <w:u w:val="single"/>
        </w:rPr>
        <w:t>power grid</w:t>
      </w:r>
      <w:r w:rsidRPr="002401A3">
        <w:rPr>
          <w:u w:val="single"/>
        </w:rPr>
        <w:t xml:space="preserve"> through </w:t>
      </w:r>
      <w:r w:rsidRPr="002401A3">
        <w:rPr>
          <w:highlight w:val="yellow"/>
          <w:u w:val="single"/>
        </w:rPr>
        <w:t>to</w:t>
      </w:r>
      <w:r w:rsidRPr="002401A3">
        <w:rPr>
          <w:u w:val="single"/>
        </w:rPr>
        <w:t xml:space="preserve"> the </w:t>
      </w:r>
      <w:r w:rsidRPr="002401A3">
        <w:rPr>
          <w:highlight w:val="yellow"/>
          <w:u w:val="single"/>
        </w:rPr>
        <w:t>financial</w:t>
      </w:r>
      <w:r w:rsidRPr="002401A3">
        <w:rPr>
          <w:u w:val="single"/>
        </w:rPr>
        <w:t xml:space="preserve"> </w:t>
      </w:r>
      <w:r w:rsidRPr="002401A3">
        <w:rPr>
          <w:highlight w:val="yellow"/>
          <w:u w:val="single"/>
        </w:rPr>
        <w:t>sector</w:t>
      </w:r>
      <w:r w:rsidRPr="002401A3">
        <w:rPr>
          <w:u w:val="single"/>
        </w:rPr>
        <w:t>.</w:t>
      </w:r>
      <w:r w:rsidRPr="002401A3">
        <w:rPr>
          <w:sz w:val="1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highlight w:val="yellow"/>
          <w:u w:val="single"/>
        </w:rPr>
        <w:t>major</w:t>
      </w:r>
      <w:r w:rsidRPr="002401A3">
        <w:rPr>
          <w:u w:val="single"/>
        </w:rPr>
        <w:t xml:space="preserve"> </w:t>
      </w:r>
      <w:r w:rsidRPr="002401A3">
        <w:rPr>
          <w:highlight w:val="yellow"/>
          <w:u w:val="single"/>
        </w:rPr>
        <w:t>networks</w:t>
      </w:r>
      <w:r w:rsidRPr="002401A3">
        <w:rPr>
          <w:u w:val="single"/>
        </w:rPr>
        <w:t xml:space="preserve"> for communication and entertainment</w:t>
      </w:r>
      <w:r w:rsidRPr="002401A3">
        <w:rPr>
          <w:sz w:val="12"/>
        </w:rPr>
        <w:t xml:space="preserve">, since they </w:t>
      </w:r>
      <w:r w:rsidRPr="002401A3">
        <w:rPr>
          <w:highlight w:val="yellow"/>
          <w:u w:val="single"/>
        </w:rPr>
        <w:t>are</w:t>
      </w:r>
      <w:r w:rsidRPr="002401A3">
        <w:rPr>
          <w:u w:val="single"/>
        </w:rPr>
        <w:t xml:space="preserve"> all </w:t>
      </w:r>
      <w:r w:rsidRPr="002401A3">
        <w:rPr>
          <w:highlight w:val="yellow"/>
          <w:u w:val="single"/>
        </w:rPr>
        <w:t>IP</w:t>
      </w:r>
      <w:r w:rsidRPr="002401A3">
        <w:rPr>
          <w:u w:val="single"/>
        </w:rPr>
        <w:t>-</w:t>
      </w:r>
      <w:r w:rsidRPr="002401A3">
        <w:rPr>
          <w:highlight w:val="yellow"/>
          <w:u w:val="single"/>
        </w:rPr>
        <w:t>based</w:t>
      </w:r>
      <w:r w:rsidRPr="002401A3">
        <w:rPr>
          <w:sz w:val="12"/>
        </w:rPr>
        <w:t xml:space="preserve"> today </w:t>
      </w:r>
      <w:r w:rsidRPr="002401A3">
        <w:rPr>
          <w:highlight w:val="yellow"/>
          <w:u w:val="single"/>
        </w:rPr>
        <w:t>and require</w:t>
      </w:r>
      <w:r w:rsidRPr="002401A3">
        <w:rPr>
          <w:sz w:val="12"/>
        </w:rPr>
        <w:t xml:space="preserve"> ultra-</w:t>
      </w:r>
      <w:r w:rsidRPr="002401A3">
        <w:rPr>
          <w:highlight w:val="yellow"/>
          <w:u w:val="single"/>
        </w:rPr>
        <w:t>precise timing</w:t>
      </w:r>
      <w:r w:rsidRPr="002401A3">
        <w:rPr>
          <w:sz w:val="12"/>
        </w:rPr>
        <w:t xml:space="preserve"> to ensure digital traffic reaches its destination. The lack of effective synch would hit especially hard in banking, where the timing of transactions needs to be recorded. </w:t>
      </w:r>
      <w:r w:rsidRPr="002401A3">
        <w:rPr>
          <w:highlight w:val="yellow"/>
          <w:u w:val="single"/>
        </w:rPr>
        <w:t>Credit card payments and bank accounts would</w:t>
      </w:r>
      <w:r w:rsidRPr="002401A3">
        <w:rPr>
          <w:u w:val="single"/>
        </w:rPr>
        <w:t xml:space="preserve"> likely </w:t>
      </w:r>
      <w:r w:rsidRPr="002401A3">
        <w:rPr>
          <w:highlight w:val="yellow"/>
          <w:u w:val="single"/>
        </w:rPr>
        <w:t>freeze</w:t>
      </w:r>
      <w:r w:rsidRPr="002401A3">
        <w:rPr>
          <w:u w:val="single"/>
        </w:rPr>
        <w:t xml:space="preserve">, as </w:t>
      </w:r>
      <w:r w:rsidRPr="002401A3">
        <w:rPr>
          <w:highlight w:val="yellow"/>
          <w:u w:val="single"/>
        </w:rPr>
        <w:t>billions of dollars could be sucked away</w:t>
      </w:r>
      <w:r w:rsidRPr="002401A3">
        <w:rPr>
          <w:u w:val="single"/>
        </w:rPr>
        <w:t xml:space="preserve"> from businesses.</w:t>
      </w:r>
      <w:r w:rsidRPr="002401A3">
        <w:rPr>
          <w:sz w:val="12"/>
        </w:rPr>
        <w:t xml:space="preserve"> A </w:t>
      </w:r>
      <w:r w:rsidRPr="002401A3">
        <w:rPr>
          <w:highlight w:val="yellow"/>
          <w:u w:val="single"/>
        </w:rPr>
        <w:t>financial crash is not out</w:t>
      </w:r>
      <w:r w:rsidRPr="002401A3">
        <w:rPr>
          <w:sz w:val="1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w:t>
      </w:r>
      <w:proofErr w:type="spellStart"/>
      <w:r w:rsidRPr="002401A3">
        <w:rPr>
          <w:sz w:val="12"/>
        </w:rPr>
        <w:t>as</w:t>
      </w:r>
      <w:proofErr w:type="spellEnd"/>
      <w:r w:rsidRPr="002401A3">
        <w:rPr>
          <w:sz w:val="1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u w:val="single"/>
        </w:rPr>
        <w:t xml:space="preserve">happen </w:t>
      </w:r>
      <w:r w:rsidRPr="002401A3">
        <w:rPr>
          <w:highlight w:val="yellow"/>
          <w:u w:val="single"/>
        </w:rPr>
        <w:t>if we lost access to space</w:t>
      </w:r>
      <w:r w:rsidRPr="002401A3">
        <w:rPr>
          <w:sz w:val="12"/>
        </w:rPr>
        <w:t xml:space="preserve">? Well, </w:t>
      </w:r>
      <w:r w:rsidRPr="002401A3">
        <w:rPr>
          <w:u w:val="single"/>
        </w:rPr>
        <w:t xml:space="preserve">the </w:t>
      </w:r>
      <w:r w:rsidRPr="002401A3">
        <w:rPr>
          <w:highlight w:val="yellow"/>
          <w:u w:val="single"/>
        </w:rPr>
        <w:t>battles</w:t>
      </w:r>
      <w:r w:rsidRPr="002401A3">
        <w:rPr>
          <w:u w:val="single"/>
        </w:rPr>
        <w:t xml:space="preserve"> </w:t>
      </w:r>
      <w:r w:rsidRPr="002401A3">
        <w:rPr>
          <w:highlight w:val="yellow"/>
          <w:u w:val="single"/>
        </w:rPr>
        <w:t>would</w:t>
      </w:r>
      <w:r w:rsidRPr="002401A3">
        <w:rPr>
          <w:sz w:val="12"/>
        </w:rPr>
        <w:t xml:space="preserve">, as one U.S. military officer put it, </w:t>
      </w:r>
      <w:r w:rsidRPr="002401A3">
        <w:rPr>
          <w:highlight w:val="yellow"/>
          <w:u w:val="single"/>
        </w:rPr>
        <w:t>take</w:t>
      </w:r>
      <w:r w:rsidRPr="002401A3">
        <w:rPr>
          <w:u w:val="single"/>
        </w:rPr>
        <w:t xml:space="preserve"> </w:t>
      </w:r>
      <w:r w:rsidRPr="002401A3">
        <w:rPr>
          <w:highlight w:val="yellow"/>
          <w:u w:val="single"/>
        </w:rPr>
        <w:t>us back to</w:t>
      </w:r>
      <w:r w:rsidRPr="002401A3">
        <w:rPr>
          <w:u w:val="single"/>
        </w:rPr>
        <w:t xml:space="preserve"> the “</w:t>
      </w:r>
      <w:r w:rsidRPr="002401A3">
        <w:rPr>
          <w:highlight w:val="yellow"/>
          <w:u w:val="single"/>
        </w:rPr>
        <w:t>pre digital age</w:t>
      </w:r>
      <w:r w:rsidRPr="002401A3">
        <w:rPr>
          <w:u w:val="single"/>
        </w:rPr>
        <w:t>.”</w:t>
      </w:r>
      <w:r w:rsidRPr="002401A3">
        <w:rPr>
          <w:sz w:val="12"/>
        </w:rPr>
        <w:t xml:space="preserve"> Our </w:t>
      </w:r>
      <w:r w:rsidRPr="002401A3">
        <w:rPr>
          <w:u w:val="single"/>
        </w:rPr>
        <w:t>drones, our missiles, even our ground units wouldn’t be able to operate</w:t>
      </w:r>
      <w:r w:rsidRPr="002401A3">
        <w:rPr>
          <w:sz w:val="12"/>
        </w:rPr>
        <w:t xml:space="preserve"> the way we plan. It would force a rewrite of all our assumptions of 21st century high tech war. We might have a new generation of stealthy </w:t>
      </w:r>
      <w:r w:rsidRPr="002401A3">
        <w:rPr>
          <w:sz w:val="12"/>
        </w:rPr>
        <w:lastRenderedPageBreak/>
        <w:t xml:space="preserve">battleships...but the loss of space would mean naval battles would in many ways be like the game of Battleship, where the two sides would struggle to even find each other. Moreover, and as McDowell explains to io9, </w:t>
      </w:r>
      <w:r w:rsidRPr="002401A3">
        <w:rPr>
          <w:u w:val="single"/>
        </w:rPr>
        <w:t>the loss of satellite capability would have a profound effect on arms control</w:t>
      </w:r>
      <w:r w:rsidRPr="002401A3">
        <w:rPr>
          <w:sz w:val="12"/>
        </w:rPr>
        <w:t xml:space="preserve"> capabilities. </w:t>
      </w:r>
      <w:r w:rsidRPr="002401A3">
        <w:rPr>
          <w:highlight w:val="yellow"/>
          <w:u w:val="single"/>
        </w:rPr>
        <w:t>Space systems</w:t>
      </w:r>
      <w:r w:rsidRPr="002401A3">
        <w:rPr>
          <w:u w:val="single"/>
        </w:rPr>
        <w:t xml:space="preserve"> can </w:t>
      </w:r>
      <w:r w:rsidRPr="002401A3">
        <w:rPr>
          <w:highlight w:val="yellow"/>
          <w:u w:val="single"/>
        </w:rPr>
        <w:t>monitor</w:t>
      </w:r>
      <w:r w:rsidRPr="002401A3">
        <w:rPr>
          <w:u w:val="single"/>
        </w:rPr>
        <w:t xml:space="preserve"> </w:t>
      </w:r>
      <w:r w:rsidRPr="002401A3">
        <w:rPr>
          <w:highlight w:val="yellow"/>
          <w:u w:val="single"/>
        </w:rPr>
        <w:t>compliance</w:t>
      </w:r>
      <w:r w:rsidRPr="002401A3">
        <w:rPr>
          <w:u w:val="single"/>
        </w:rPr>
        <w:t xml:space="preserve">; </w:t>
      </w:r>
      <w:r w:rsidRPr="002401A3">
        <w:rPr>
          <w:highlight w:val="yellow"/>
          <w:u w:val="single"/>
        </w:rPr>
        <w:t>without them, we’d be running blind</w:t>
      </w:r>
      <w:r w:rsidRPr="002401A3">
        <w:rPr>
          <w:u w:val="single"/>
        </w:rPr>
        <w:t>.</w:t>
      </w:r>
      <w:r w:rsidRPr="002401A3">
        <w:rPr>
          <w:sz w:val="1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u w:val="single"/>
        </w:rPr>
        <w:t xml:space="preserve">some </w:t>
      </w:r>
      <w:r w:rsidRPr="002401A3">
        <w:rPr>
          <w:highlight w:val="yellow"/>
          <w:u w:val="single"/>
        </w:rPr>
        <w:t>areas</w:t>
      </w:r>
      <w:r w:rsidRPr="002401A3">
        <w:rPr>
          <w:u w:val="single"/>
        </w:rPr>
        <w:t xml:space="preserve">, like India, Pakistan, and Bangladesh, </w:t>
      </w:r>
      <w:r w:rsidRPr="002401A3">
        <w:rPr>
          <w:highlight w:val="yellow"/>
          <w:u w:val="single"/>
        </w:rPr>
        <w:t>are dependent</w:t>
      </w:r>
      <w:r w:rsidRPr="002401A3">
        <w:rPr>
          <w:u w:val="single"/>
        </w:rPr>
        <w:t xml:space="preserve"> on</w:t>
      </w:r>
      <w:r w:rsidRPr="002401A3">
        <w:rPr>
          <w:sz w:val="12"/>
        </w:rPr>
        <w:t xml:space="preserve"> such </w:t>
      </w:r>
      <w:r w:rsidRPr="002401A3">
        <w:rPr>
          <w:u w:val="single"/>
        </w:rPr>
        <w:t xml:space="preserve">systems </w:t>
      </w:r>
      <w:r w:rsidRPr="002401A3">
        <w:rPr>
          <w:highlight w:val="yellow"/>
          <w:u w:val="single"/>
        </w:rPr>
        <w:t>to predict</w:t>
      </w:r>
      <w:r w:rsidRPr="002401A3">
        <w:rPr>
          <w:sz w:val="12"/>
        </w:rPr>
        <w:t xml:space="preserve"> potentially </w:t>
      </w:r>
      <w:r w:rsidRPr="002401A3">
        <w:rPr>
          <w:u w:val="single"/>
        </w:rPr>
        <w:t xml:space="preserve">hazardous </w:t>
      </w:r>
      <w:r w:rsidRPr="002401A3">
        <w:rPr>
          <w:highlight w:val="yellow"/>
          <w:u w:val="single"/>
        </w:rPr>
        <w:t>monsoons</w:t>
      </w:r>
      <w:r w:rsidRPr="002401A3">
        <w:rPr>
          <w:u w:val="single"/>
        </w:rPr>
        <w:t>.</w:t>
      </w:r>
      <w:r w:rsidRPr="002401A3">
        <w:rPr>
          <w:sz w:val="12"/>
        </w:rPr>
        <w:t xml:space="preserve"> And in the U.S., the NOAA has estimated that, during a typical hurricane season, </w:t>
      </w:r>
      <w:r w:rsidRPr="002401A3">
        <w:rPr>
          <w:highlight w:val="yellow"/>
          <w:u w:val="single"/>
        </w:rPr>
        <w:t>weather satellites</w:t>
      </w:r>
      <w:r w:rsidRPr="002401A3">
        <w:rPr>
          <w:u w:val="single"/>
        </w:rPr>
        <w:t xml:space="preserve"> </w:t>
      </w:r>
      <w:r w:rsidRPr="002401A3">
        <w:rPr>
          <w:highlight w:val="yellow"/>
          <w:u w:val="single"/>
        </w:rPr>
        <w:t>save</w:t>
      </w:r>
      <w:r w:rsidRPr="002401A3">
        <w:rPr>
          <w:sz w:val="12"/>
        </w:rPr>
        <w:t xml:space="preserve"> as much as </w:t>
      </w:r>
      <w:r w:rsidRPr="002401A3">
        <w:rPr>
          <w:highlight w:val="yellow"/>
          <w:u w:val="single"/>
        </w:rPr>
        <w:t>$3 billion</w:t>
      </w:r>
      <w:r w:rsidRPr="002401A3">
        <w:rPr>
          <w:sz w:val="12"/>
        </w:rPr>
        <w:t xml:space="preserve"> in lives and property damage. Hurricane Ivan (NOAA) There’s also the effect on science to consider. Much of </w:t>
      </w:r>
      <w:r w:rsidRPr="002401A3">
        <w:rPr>
          <w:u w:val="single"/>
        </w:rPr>
        <w:t xml:space="preserve">what we know about climate change comes from satellites. </w:t>
      </w:r>
      <w:r w:rsidRPr="002401A3">
        <w:rPr>
          <w:sz w:val="12"/>
        </w:rPr>
        <w:t xml:space="preserve">As McDowell explains, the first couple of weeks without satellites wouldn’t make much of a difference. But over a ten-year span, the </w:t>
      </w:r>
      <w:r w:rsidRPr="002401A3">
        <w:rPr>
          <w:highlight w:val="yellow"/>
          <w:u w:val="single"/>
        </w:rPr>
        <w:t>lack of satellites would pre</w:t>
      </w:r>
      <w:r w:rsidRPr="002401A3">
        <w:rPr>
          <w:u w:val="single"/>
        </w:rPr>
        <w:t xml:space="preserve">clude our </w:t>
      </w:r>
      <w:r w:rsidRPr="002401A3">
        <w:rPr>
          <w:highlight w:val="yellow"/>
          <w:u w:val="single"/>
        </w:rPr>
        <w:t>ability to understand</w:t>
      </w:r>
      <w:r w:rsidRPr="002401A3">
        <w:rPr>
          <w:u w:val="single"/>
        </w:rPr>
        <w:t xml:space="preserve"> and monitor such things as </w:t>
      </w:r>
      <w:r w:rsidRPr="002401A3">
        <w:rPr>
          <w:highlight w:val="yellow"/>
          <w:u w:val="single"/>
        </w:rPr>
        <w:t>the ozone layer, carbon dioxide levels, and the distribution of polar ice</w:t>
      </w:r>
      <w:r w:rsidRPr="002401A3">
        <w:rPr>
          <w:u w:val="single"/>
        </w:rPr>
        <w:t>.</w:t>
      </w:r>
      <w:r w:rsidRPr="002401A3">
        <w:rPr>
          <w:sz w:val="1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highlight w:val="yellow"/>
          <w:u w:val="single"/>
        </w:rPr>
        <w:t>we</w:t>
      </w:r>
      <w:r w:rsidRPr="002401A3">
        <w:rPr>
          <w:u w:val="single"/>
        </w:rPr>
        <w:t xml:space="preserve"> also </w:t>
      </w:r>
      <w:r w:rsidRPr="002401A3">
        <w:rPr>
          <w:highlight w:val="yellow"/>
          <w:u w:val="single"/>
        </w:rPr>
        <w:t>wouldn’t</w:t>
      </w:r>
      <w:r w:rsidRPr="002401A3">
        <w:rPr>
          <w:u w:val="single"/>
        </w:rPr>
        <w:t xml:space="preserve"> </w:t>
      </w:r>
      <w:r w:rsidRPr="002401A3">
        <w:rPr>
          <w:highlight w:val="yellow"/>
          <w:u w:val="single"/>
        </w:rPr>
        <w:t>be able to monitor space weather</w:t>
      </w:r>
      <w:r w:rsidRPr="002401A3">
        <w:rPr>
          <w:sz w:val="12"/>
          <w:highlight w:val="yellow"/>
        </w:rPr>
        <w:t>,</w:t>
      </w:r>
      <w:r w:rsidRPr="002401A3">
        <w:rPr>
          <w:sz w:val="1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u w:val="single"/>
        </w:rPr>
        <w:t>it could take decades or more to get ourselves back to current operational standards.</w:t>
      </w:r>
      <w:r w:rsidRPr="002401A3">
        <w:rPr>
          <w:sz w:val="1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rPr>
        <w:t>Cubesats</w:t>
      </w:r>
      <w:proofErr w:type="spellEnd"/>
      <w:r w:rsidRPr="002401A3">
        <w:rPr>
          <w:sz w:val="12"/>
        </w:rPr>
        <w:t xml:space="preserve"> in orbit (NASA) As for getting full-sized, geostationary satellites back into orbit, that would prove to be a greater challenge. It can take years to </w:t>
      </w:r>
      <w:proofErr w:type="spellStart"/>
      <w:proofErr w:type="gramStart"/>
      <w:r w:rsidRPr="002401A3">
        <w:rPr>
          <w:sz w:val="12"/>
        </w:rPr>
        <w:t>built</w:t>
      </w:r>
      <w:proofErr w:type="spellEnd"/>
      <w:proofErr w:type="gramEnd"/>
      <w:r w:rsidRPr="002401A3">
        <w:rPr>
          <w:sz w:val="1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u w:val="single"/>
        </w:rPr>
        <w:t>we would only be able to start re-seeding LEO in a little over a decade following a Kessler event.</w:t>
      </w:r>
      <w:r w:rsidRPr="002401A3">
        <w:rPr>
          <w:sz w:val="12"/>
        </w:rPr>
        <w:t xml:space="preserve"> Unfortunately, </w:t>
      </w:r>
      <w:r w:rsidRPr="002401A3">
        <w:rPr>
          <w:u w:val="single"/>
        </w:rPr>
        <w:t>the area above 600 km</w:t>
      </w:r>
      <w:r w:rsidRPr="002401A3">
        <w:rPr>
          <w:sz w:val="12"/>
        </w:rPr>
        <w:t xml:space="preserve"> (372 miles) </w:t>
      </w:r>
      <w:r w:rsidRPr="002401A3">
        <w:rPr>
          <w:u w:val="single"/>
        </w:rPr>
        <w:t>would remain out of touch</w:t>
      </w:r>
      <w:r w:rsidRPr="002401A3">
        <w:rPr>
          <w:sz w:val="12"/>
        </w:rPr>
        <w:t xml:space="preserve"> for a practically indefinite </w:t>
      </w:r>
      <w:proofErr w:type="gramStart"/>
      <w:r w:rsidRPr="002401A3">
        <w:rPr>
          <w:sz w:val="12"/>
        </w:rPr>
        <w:t>period of time</w:t>
      </w:r>
      <w:proofErr w:type="gramEnd"/>
      <w:r w:rsidRPr="002401A3">
        <w:rPr>
          <w:sz w:val="12"/>
        </w:rPr>
        <w:t xml:space="preserve">; objects orbiting at that height tend to stay there for a long, long time. </w:t>
      </w:r>
      <w:r w:rsidRPr="002401A3">
        <w:rPr>
          <w:u w:val="single"/>
        </w:rPr>
        <w:t>We’d</w:t>
      </w:r>
      <w:r w:rsidRPr="002401A3">
        <w:rPr>
          <w:sz w:val="12"/>
        </w:rPr>
        <w:t xml:space="preserve"> </w:t>
      </w:r>
      <w:r w:rsidRPr="002401A3">
        <w:rPr>
          <w:u w:val="single"/>
        </w:rPr>
        <w:t>probably lose this band for good</w:t>
      </w:r>
      <w:r w:rsidRPr="002401A3">
        <w:rPr>
          <w:sz w:val="1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rPr>
        <w:t>supersynchronous</w:t>
      </w:r>
      <w:proofErr w:type="spellEnd"/>
      <w:r w:rsidRPr="002401A3">
        <w:rPr>
          <w:sz w:val="1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u w:val="single"/>
        </w:rPr>
        <w:t xml:space="preserve">we should probably take the </w:t>
      </w:r>
      <w:r w:rsidRPr="002401A3">
        <w:rPr>
          <w:sz w:val="12"/>
        </w:rPr>
        <w:t>prospect of a</w:t>
      </w:r>
      <w:r w:rsidRPr="002401A3">
        <w:rPr>
          <w:u w:val="single"/>
        </w:rPr>
        <w:t xml:space="preserve"> Kessler Syndrome </w:t>
      </w:r>
      <w:r w:rsidRPr="002401A3">
        <w:rPr>
          <w:sz w:val="12"/>
        </w:rPr>
        <w:t xml:space="preserve">more </w:t>
      </w:r>
      <w:proofErr w:type="gramStart"/>
      <w:r w:rsidRPr="002401A3">
        <w:rPr>
          <w:u w:val="single"/>
        </w:rPr>
        <w:t>seriously</w:t>
      </w:r>
      <w:r w:rsidRPr="002401A3">
        <w:rPr>
          <w:sz w:val="12"/>
        </w:rPr>
        <w:t>, and</w:t>
      </w:r>
      <w:proofErr w:type="gramEnd"/>
      <w:r w:rsidRPr="002401A3">
        <w:rPr>
          <w:sz w:val="12"/>
        </w:rPr>
        <w:t xml:space="preserve"> be aware of what could happen if we’re no longer able to use these spaces.</w:t>
      </w:r>
    </w:p>
    <w:p w14:paraId="18700414" w14:textId="77777777" w:rsidR="00AD47FC" w:rsidRPr="00951FFD" w:rsidRDefault="00AD47FC" w:rsidP="00AD47FC">
      <w:pPr>
        <w:ind w:left="720"/>
        <w:rPr>
          <w:sz w:val="12"/>
        </w:rPr>
      </w:pPr>
    </w:p>
    <w:p w14:paraId="1C593B0D" w14:textId="77777777" w:rsidR="00AD47FC" w:rsidRDefault="00AD47FC" w:rsidP="00AD47FC">
      <w:pPr>
        <w:pStyle w:val="Heading1"/>
      </w:pPr>
      <w:r>
        <w:lastRenderedPageBreak/>
        <w:t>Case</w:t>
      </w:r>
    </w:p>
    <w:p w14:paraId="263B15A6" w14:textId="77777777" w:rsidR="00AD47FC" w:rsidRDefault="00AD47FC" w:rsidP="00AD47FC">
      <w:pPr>
        <w:pStyle w:val="Heading3"/>
      </w:pPr>
      <w:r>
        <w:lastRenderedPageBreak/>
        <w:t>Asteroid mining turn</w:t>
      </w:r>
    </w:p>
    <w:p w14:paraId="43BA566C" w14:textId="77777777" w:rsidR="00AD47FC" w:rsidRPr="000832CC" w:rsidRDefault="00AD47FC" w:rsidP="00AD47FC">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5E925442" w14:textId="77777777" w:rsidR="00AD47FC" w:rsidRPr="000832CC" w:rsidRDefault="00AD47FC" w:rsidP="00AD47FC">
      <w:pPr>
        <w:rPr>
          <w:szCs w:val="22"/>
        </w:rPr>
      </w:pPr>
      <w:r w:rsidRPr="000832CC">
        <w:rPr>
          <w:szCs w:val="22"/>
        </w:rPr>
        <w:t>Chris Taylor [journalist], 19 - ("How asteroid mining will save the Earth — and mint trillionaires," Mashable, 2019, accessed 12-13-2021, https://mashable.com/feature/asteroid-mining-space-economy)//ML</w:t>
      </w:r>
    </w:p>
    <w:p w14:paraId="2EB75ED0" w14:textId="77777777" w:rsidR="00AD47FC" w:rsidRPr="0088201F" w:rsidRDefault="00AD47FC" w:rsidP="00AD47FC">
      <w:pPr>
        <w:rPr>
          <w:u w:val="single"/>
        </w:rPr>
      </w:pPr>
      <w:r w:rsidRPr="000832CC">
        <w:rPr>
          <w:sz w:val="12"/>
          <w:szCs w:val="22"/>
        </w:rPr>
        <w:t>How much, exactly? We’re only just beginning to guess</w:t>
      </w:r>
      <w:r w:rsidRPr="000832CC">
        <w:rPr>
          <w:rStyle w:val="StyleUnderline"/>
        </w:rPr>
        <w:t>. </w:t>
      </w:r>
      <w:proofErr w:type="spellStart"/>
      <w:r>
        <w:fldChar w:fldCharType="begin"/>
      </w:r>
      <w:r>
        <w:instrText xml:space="preserve"> HYPERLINK "http://www.asterank.com/" \t "_blank" </w:instrText>
      </w:r>
      <w:r>
        <w:fldChar w:fldCharType="separate"/>
      </w:r>
      <w:r w:rsidRPr="00D62FC3">
        <w:rPr>
          <w:rStyle w:val="StyleUnderline"/>
          <w:highlight w:val="yellow"/>
        </w:rPr>
        <w:t>Asteran</w:t>
      </w:r>
      <w:r w:rsidRPr="000832CC">
        <w:rPr>
          <w:rStyle w:val="StyleUnderline"/>
        </w:rPr>
        <w:t>k</w:t>
      </w:r>
      <w:proofErr w:type="spellEnd"/>
      <w:r>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 xml:space="preserve">$1.5 </w:t>
      </w:r>
      <w:proofErr w:type="gramStart"/>
      <w:r w:rsidRPr="00D62FC3">
        <w:rPr>
          <w:rStyle w:val="StyleUnderline"/>
          <w:highlight w:val="yellow"/>
        </w:rPr>
        <w:t>trillion</w:t>
      </w:r>
      <w:r w:rsidRPr="000832CC">
        <w:rPr>
          <w:rStyle w:val="StyleUnderline"/>
        </w:rPr>
        <w:t>.¶</w:t>
      </w:r>
      <w:proofErr w:type="gramEnd"/>
      <w:r w:rsidRPr="000832CC">
        <w:rPr>
          <w:rStyle w:val="StyleUnderline"/>
        </w:rPr>
        <w:t xml:space="preserve"> </w:t>
      </w:r>
      <w:r w:rsidRPr="000832CC">
        <w:rPr>
          <w:sz w:val="12"/>
          <w:szCs w:val="22"/>
        </w:rPr>
        <w:t xml:space="preserve">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w:t>
      </w:r>
      <w:proofErr w:type="gramStart"/>
      <w:r w:rsidRPr="000832CC">
        <w:rPr>
          <w:sz w:val="12"/>
          <w:szCs w:val="22"/>
        </w:rPr>
        <w:t>source?¶</w:t>
      </w:r>
      <w:proofErr w:type="gramEnd"/>
      <w:r w:rsidRPr="000832CC">
        <w:rPr>
          <w:sz w:val="12"/>
          <w:szCs w:val="22"/>
        </w:rPr>
        <w:t xml:space="preserv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w:t>
      </w:r>
      <w:proofErr w:type="gramStart"/>
      <w:r w:rsidRPr="000832CC">
        <w:rPr>
          <w:sz w:val="12"/>
          <w:szCs w:val="22"/>
        </w:rPr>
        <w:t>interesting.¶</w:t>
      </w:r>
      <w:proofErr w:type="gramEnd"/>
      <w:r w:rsidRPr="000832CC">
        <w:rPr>
          <w:sz w:val="12"/>
          <w:szCs w:val="22"/>
        </w:rPr>
        <w:t xml:space="preserve"> It’s hard, even for the most asteroid-minded visionaries, to truly believe the full scope of this future space economy right now. Just as hard as it would have been in 1945, when an engineer named </w:t>
      </w:r>
      <w:proofErr w:type="spellStart"/>
      <w:r w:rsidRPr="000832CC">
        <w:rPr>
          <w:sz w:val="12"/>
          <w:szCs w:val="22"/>
        </w:rPr>
        <w:t>Vannevar</w:t>
      </w:r>
      <w:proofErr w:type="spellEnd"/>
      <w:r w:rsidRPr="000832CC">
        <w:rPr>
          <w:sz w:val="12"/>
          <w:szCs w:val="22"/>
        </w:rPr>
        <w:t xml:space="preserve"> Bush first proposed </w:t>
      </w:r>
      <w:hyperlink r:id="rId14"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w:t>
      </w:r>
      <w:proofErr w:type="gramStart"/>
      <w:r w:rsidRPr="000832CC">
        <w:rPr>
          <w:sz w:val="12"/>
          <w:szCs w:val="22"/>
        </w:rPr>
        <w:t>effects.¶</w:t>
      </w:r>
      <w:proofErr w:type="gramEnd"/>
      <w:r w:rsidRPr="000832CC">
        <w:rPr>
          <w:sz w:val="12"/>
          <w:szCs w:val="22"/>
        </w:rPr>
        <w:t xml:space="preserve">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w:t>
      </w:r>
      <w:proofErr w:type="gramStart"/>
      <w:r w:rsidRPr="000832CC">
        <w:rPr>
          <w:sz w:val="12"/>
          <w:szCs w:val="22"/>
        </w:rPr>
        <w:t>visions.¶</w:t>
      </w:r>
      <w:proofErr w:type="gramEnd"/>
      <w:r w:rsidRPr="000832CC">
        <w:rPr>
          <w:sz w:val="12"/>
          <w:szCs w:val="22"/>
        </w:rPr>
        <w:t xml:space="preserve">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w:t>
      </w:r>
      <w:proofErr w:type="gramStart"/>
      <w:r w:rsidRPr="000832CC">
        <w:rPr>
          <w:sz w:val="12"/>
          <w:szCs w:val="22"/>
        </w:rPr>
        <w:t>.)¶</w:t>
      </w:r>
      <w:proofErr w:type="gramEnd"/>
      <w:r w:rsidRPr="000832CC">
        <w:rPr>
          <w:sz w:val="12"/>
          <w:szCs w:val="22"/>
        </w:rPr>
        <w:t xml:space="preserve">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5"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w:t>
      </w:r>
      <w:proofErr w:type="gramStart"/>
      <w:r w:rsidRPr="000832CC">
        <w:rPr>
          <w:sz w:val="12"/>
          <w:szCs w:val="22"/>
        </w:rPr>
        <w:t>attention.¶</w:t>
      </w:r>
      <w:proofErr w:type="gramEnd"/>
      <w:r w:rsidRPr="000832CC">
        <w:rPr>
          <w:sz w:val="12"/>
          <w:szCs w:val="22"/>
        </w:rPr>
        <w:t xml:space="preserve"> That’s also to be expected. After all, anyone trying to build Google in 1945 would go bankrupt. Just as the internet needed a half-dozen major leaps forward in computing before it could even exist, space industry needs its launch </w:t>
      </w:r>
      <w:proofErr w:type="gramStart"/>
      <w:r w:rsidRPr="000832CC">
        <w:rPr>
          <w:sz w:val="12"/>
          <w:szCs w:val="22"/>
        </w:rPr>
        <w:t>infrastructure.¶</w:t>
      </w:r>
      <w:proofErr w:type="gramEnd"/>
      <w:r w:rsidRPr="000832CC">
        <w:rPr>
          <w:sz w:val="12"/>
          <w:szCs w:val="22"/>
        </w:rPr>
        <w:t xml:space="preserv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6" w:tgtFrame="_blank" w:history="1">
        <w:r w:rsidRPr="000832CC">
          <w:rPr>
            <w:rStyle w:val="StyleUnderline"/>
            <w:rFonts w:eastAsiaTheme="majorEastAsia"/>
          </w:rPr>
          <w:t>tiny hopping robot rovers</w:t>
        </w:r>
      </w:hyperlink>
      <w:r w:rsidRPr="000832CC">
        <w:rPr>
          <w:rStyle w:val="StyleUnderline"/>
        </w:rPr>
        <w:t xml:space="preserve"> and a </w:t>
      </w:r>
      <w:hyperlink r:id="rId17"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8"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w:t>
      </w:r>
      <w:proofErr w:type="gramStart"/>
      <w:r w:rsidRPr="000832CC">
        <w:rPr>
          <w:sz w:val="12"/>
          <w:szCs w:val="22"/>
        </w:rPr>
        <w:t>time.¶</w:t>
      </w:r>
      <w:proofErr w:type="gramEnd"/>
      <w:r w:rsidRPr="000832CC">
        <w:rPr>
          <w:sz w:val="12"/>
          <w:szCs w:val="22"/>
        </w:rPr>
        <w:t xml:space="preserv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w:t>
      </w:r>
      <w:proofErr w:type="gramStart"/>
      <w:r w:rsidRPr="000832CC">
        <w:rPr>
          <w:sz w:val="12"/>
          <w:szCs w:val="22"/>
        </w:rPr>
        <w:t>notice.¶</w:t>
      </w:r>
      <w:proofErr w:type="gramEnd"/>
      <w:r w:rsidRPr="000832CC">
        <w:rPr>
          <w:sz w:val="12"/>
          <w:szCs w:val="22"/>
        </w:rPr>
        <w:t xml:space="preserv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szCs w:val="22"/>
        </w:rPr>
        <w:t>Vannevar</w:t>
      </w:r>
      <w:proofErr w:type="spellEnd"/>
      <w:r w:rsidRPr="000832CC">
        <w:rPr>
          <w:sz w:val="12"/>
          <w:szCs w:val="22"/>
        </w:rPr>
        <w:t xml:space="preserve"> Bush’s idea? You’d let the new economy and its benefits play out in the form of a </w:t>
      </w:r>
      <w:proofErr w:type="gramStart"/>
      <w:r w:rsidRPr="000832CC">
        <w:rPr>
          <w:sz w:val="12"/>
          <w:szCs w:val="22"/>
        </w:rPr>
        <w:t>novel.¶</w:t>
      </w:r>
      <w:proofErr w:type="gramEnd"/>
      <w:r w:rsidRPr="000832CC">
        <w:rPr>
          <w:sz w:val="12"/>
          <w:szCs w:val="22"/>
        </w:rPr>
        <w:t xml:space="preserve"> As Hayabusa dropped a bomb on </w:t>
      </w:r>
      <w:proofErr w:type="spellStart"/>
      <w:r w:rsidRPr="000832CC">
        <w:rPr>
          <w:sz w:val="12"/>
          <w:szCs w:val="22"/>
        </w:rPr>
        <w:t>Ryugu</w:t>
      </w:r>
      <w:proofErr w:type="spellEnd"/>
      <w:r w:rsidRPr="000832CC">
        <w:rPr>
          <w:sz w:val="12"/>
          <w:szCs w:val="22"/>
        </w:rPr>
        <w:t xml:space="preserve">, Daniel Suarez was making the exact same asteroid the target of his fiction. Suarez is a tech consultant and developer turned New York Times bestselling author. His novels thus far have been techno-thrillers: his debut, </w:t>
      </w:r>
      <w:hyperlink r:id="rId19"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20" w:tgtFrame="_blank" w:history="1">
        <w:r w:rsidRPr="000832CC">
          <w:rPr>
            <w:rStyle w:val="Hyperlink"/>
            <w:rFonts w:eastAsiaTheme="majorEastAsia"/>
            <w:sz w:val="12"/>
            <w:szCs w:val="22"/>
          </w:rPr>
          <w:t>Delta-v</w:t>
        </w:r>
      </w:hyperlink>
      <w:r w:rsidRPr="000832CC">
        <w:rPr>
          <w:sz w:val="12"/>
          <w:szCs w:val="2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szCs w:val="22"/>
        </w:rPr>
        <w:t>nauts</w:t>
      </w:r>
      <w:proofErr w:type="spellEnd"/>
      <w:r w:rsidRPr="000832CC">
        <w:rPr>
          <w:sz w:val="12"/>
          <w:szCs w:val="2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21"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w:t>
      </w:r>
      <w:proofErr w:type="gramStart"/>
      <w:r w:rsidRPr="000832CC">
        <w:rPr>
          <w:sz w:val="12"/>
          <w:szCs w:val="22"/>
        </w:rPr>
        <w:t>biosphere.¶</w:t>
      </w:r>
      <w:proofErr w:type="gramEnd"/>
      <w:r w:rsidRPr="000832CC">
        <w:rPr>
          <w:sz w:val="12"/>
          <w:szCs w:val="22"/>
        </w:rPr>
        <w:t xml:space="preserv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w:t>
      </w:r>
      <w:r w:rsidRPr="00C14378">
        <w:rPr>
          <w:rStyle w:val="StyleUnderline"/>
          <w:highlight w:val="yellow"/>
        </w:rPr>
        <w:lastRenderedPageBreak/>
        <w:t xml:space="preserve">build </w:t>
      </w:r>
      <w:hyperlink r:id="rId22"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3"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proofErr w:type="gramStart"/>
      <w:r w:rsidRPr="000832CC">
        <w:rPr>
          <w:rStyle w:val="StyleUnderline"/>
        </w:rPr>
        <w:t>.”¶</w:t>
      </w:r>
      <w:proofErr w:type="gramEnd"/>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0832CC">
        <w:rPr>
          <w:sz w:val="12"/>
          <w:szCs w:val="22"/>
        </w:rPr>
        <w:t>grasping,</w:t>
      </w:r>
      <w:proofErr w:type="gramEnd"/>
      <w:r w:rsidRPr="000832CC">
        <w:rPr>
          <w:sz w:val="12"/>
          <w:szCs w:val="22"/>
        </w:rPr>
        <w:t xml:space="preserve">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4"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w:t>
      </w:r>
      <w:proofErr w:type="gramStart"/>
      <w:r w:rsidRPr="000832CC">
        <w:rPr>
          <w:rStyle w:val="StyleUnderline"/>
        </w:rPr>
        <w:t>microgravity.¶</w:t>
      </w:r>
      <w:proofErr w:type="gramEnd"/>
      <w:r w:rsidRPr="000832CC">
        <w:rPr>
          <w:rStyle w:val="StyleUnderline"/>
        </w:rPr>
        <w:t xml:space="preserve">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w:t>
      </w:r>
      <w:proofErr w:type="gramStart"/>
      <w:r w:rsidRPr="000832CC">
        <w:rPr>
          <w:rStyle w:val="StyleUnderline"/>
        </w:rPr>
        <w:t>Earth.¶</w:t>
      </w:r>
      <w:proofErr w:type="gramEnd"/>
      <w:r w:rsidRPr="000832CC">
        <w:rPr>
          <w:rStyle w:val="StyleUnderline"/>
        </w:rPr>
        <w:t xml:space="preserve"> </w:t>
      </w:r>
      <w:r w:rsidRPr="000832CC">
        <w:rPr>
          <w:sz w:val="12"/>
          <w:szCs w:val="22"/>
        </w:rPr>
        <w:t>“Our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w:t>
      </w:r>
      <w:proofErr w:type="gramStart"/>
      <w:r w:rsidRPr="000832CC">
        <w:rPr>
          <w:sz w:val="12"/>
          <w:szCs w:val="22"/>
        </w:rPr>
        <w:t>.”¶</w:t>
      </w:r>
      <w:proofErr w:type="gramEnd"/>
      <w:r w:rsidRPr="000832CC">
        <w:rPr>
          <w:sz w:val="12"/>
          <w:szCs w:val="22"/>
        </w:rPr>
        <w:t xml:space="preserve">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5"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t>
      </w:r>
      <w:proofErr w:type="gramStart"/>
      <w:r w:rsidRPr="000832CC">
        <w:rPr>
          <w:sz w:val="12"/>
          <w:szCs w:val="22"/>
        </w:rPr>
        <w:t>will.¶</w:t>
      </w:r>
      <w:proofErr w:type="gramEnd"/>
      <w:r w:rsidRPr="000832CC">
        <w:rPr>
          <w:sz w:val="12"/>
          <w:szCs w:val="22"/>
        </w:rPr>
        <w:t xml:space="preserve">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6"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7"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8"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9" w:tgtFrame="_blank" w:history="1">
        <w:r w:rsidRPr="000832CC">
          <w:rPr>
            <w:rStyle w:val="Hyperlink"/>
            <w:rFonts w:eastAsiaTheme="majorEastAsia"/>
            <w:sz w:val="12"/>
            <w:szCs w:val="22"/>
          </w:rPr>
          <w:t>distant planet made entirely of diamond</w:t>
        </w:r>
      </w:hyperlink>
      <w:r w:rsidRPr="000832CC">
        <w:rPr>
          <w:sz w:val="12"/>
          <w:szCs w:val="22"/>
        </w:rPr>
        <w:t xml:space="preserve">; there may be more, but they are, ironically, hard to see. ¶ We don’t have diamond planets in our solar system (and we can’t do interstellar missions), but we do have diamond-studded asteroids. Mine them for long enough and you will wear diamonds on the soles of your </w:t>
      </w:r>
      <w:proofErr w:type="gramStart"/>
      <w:r w:rsidRPr="000832CC">
        <w:rPr>
          <w:sz w:val="12"/>
          <w:szCs w:val="22"/>
        </w:rPr>
        <w:t>shoes.¶</w:t>
      </w:r>
      <w:proofErr w:type="gramEnd"/>
      <w:r w:rsidRPr="000832CC">
        <w:rPr>
          <w:sz w:val="12"/>
          <w:szCs w:val="22"/>
        </w:rPr>
        <w:t xml:space="preserve"> For investors and entrepreneurs, there is the thrill of racing to be the first member of the four-comma club. (</w:t>
      </w:r>
      <w:hyperlink r:id="rId30"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xml:space="preserve">;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t>
      </w:r>
      <w:proofErr w:type="gramStart"/>
      <w:r w:rsidRPr="000832CC">
        <w:rPr>
          <w:sz w:val="12"/>
          <w:szCs w:val="22"/>
        </w:rPr>
        <w:t>wealth.¶</w:t>
      </w:r>
      <w:proofErr w:type="gramEnd"/>
      <w:r w:rsidRPr="000832CC">
        <w:rPr>
          <w:sz w:val="12"/>
          <w:szCs w:val="22"/>
        </w:rPr>
        <w:t xml:space="preserve">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w:t>
      </w:r>
      <w:proofErr w:type="gramStart"/>
      <w:r w:rsidRPr="000832CC">
        <w:rPr>
          <w:sz w:val="12"/>
          <w:szCs w:val="22"/>
        </w:rPr>
        <w:t>moguls.¶</w:t>
      </w:r>
      <w:proofErr w:type="gramEnd"/>
      <w:r w:rsidRPr="000832CC">
        <w:rPr>
          <w:sz w:val="12"/>
          <w:szCs w:val="22"/>
        </w:rPr>
        <w:t xml:space="preserve">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w:t>
      </w:r>
      <w:proofErr w:type="gramStart"/>
      <w:r w:rsidRPr="000832CC">
        <w:rPr>
          <w:sz w:val="12"/>
          <w:szCs w:val="22"/>
        </w:rPr>
        <w:t>the human race</w:t>
      </w:r>
      <w:proofErr w:type="gramEnd"/>
      <w:r w:rsidRPr="000832CC">
        <w:rPr>
          <w:sz w:val="12"/>
          <w:szCs w:val="22"/>
        </w:rPr>
        <w:t xml:space="preserv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w:t>
      </w:r>
      <w:proofErr w:type="gramStart"/>
      <w:r w:rsidRPr="000832CC">
        <w:rPr>
          <w:sz w:val="12"/>
          <w:szCs w:val="22"/>
        </w:rPr>
        <w:t>space.¶</w:t>
      </w:r>
      <w:proofErr w:type="gramEnd"/>
      <w:r w:rsidRPr="000832CC">
        <w:rPr>
          <w:sz w:val="12"/>
          <w:szCs w:val="22"/>
        </w:rPr>
        <w:t xml:space="preserv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31"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w:t>
      </w:r>
      <w:proofErr w:type="gramStart"/>
      <w:r w:rsidRPr="000832CC">
        <w:rPr>
          <w:sz w:val="12"/>
          <w:szCs w:val="22"/>
        </w:rPr>
        <w:t>.)¶</w:t>
      </w:r>
      <w:proofErr w:type="gramEnd"/>
      <w:r w:rsidRPr="000832CC">
        <w:rPr>
          <w:sz w:val="12"/>
          <w:szCs w:val="22"/>
        </w:rPr>
        <w:t xml:space="preserve">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w:t>
      </w:r>
      <w:proofErr w:type="gramStart"/>
      <w:r w:rsidRPr="000832CC">
        <w:rPr>
          <w:rStyle w:val="StyleUnderline"/>
        </w:rPr>
        <w:t>planet.¶</w:t>
      </w:r>
      <w:proofErr w:type="gramEnd"/>
      <w:r w:rsidRPr="000832CC">
        <w:rPr>
          <w:rStyle w:val="StyleUnderline"/>
        </w:rPr>
        <w:t xml:space="preserve"> </w:t>
      </w:r>
      <w:r w:rsidRPr="000832CC">
        <w:rPr>
          <w:sz w:val="12"/>
          <w:szCs w:val="22"/>
        </w:rPr>
        <w:t xml:space="preserve">It’s also clearly the area </w:t>
      </w:r>
      <w:r w:rsidRPr="000832CC">
        <w:rPr>
          <w:sz w:val="12"/>
          <w:szCs w:val="22"/>
        </w:rPr>
        <w:lastRenderedPageBreak/>
        <w:t>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4BBD2E8C" w14:textId="77777777" w:rsidR="00AD47FC" w:rsidRPr="00405D88" w:rsidRDefault="00AD47FC" w:rsidP="00AD47FC">
      <w:pPr>
        <w:pStyle w:val="Heading4"/>
        <w:rPr>
          <w:rFonts w:cs="Calibri"/>
        </w:rPr>
      </w:pPr>
      <w:r w:rsidRPr="00405D88">
        <w:rPr>
          <w:rFonts w:cs="Calibri"/>
        </w:rPr>
        <w:t>Warming causes extinction.</w:t>
      </w:r>
    </w:p>
    <w:p w14:paraId="33AF9AA9" w14:textId="77777777" w:rsidR="00AD47FC" w:rsidRPr="00405D88" w:rsidRDefault="00AD47FC" w:rsidP="00AD47FC">
      <w:r w:rsidRPr="00405D88">
        <w:t xml:space="preserve">Bill </w:t>
      </w:r>
      <w:r w:rsidRPr="00405D88">
        <w:rPr>
          <w:rStyle w:val="Style13ptBold"/>
        </w:rPr>
        <w:t>McKibben 19</w:t>
      </w:r>
      <w:r w:rsidRPr="00405D88">
        <w:t xml:space="preserve">, Schumann Distinguished Scholar at Middlebury College; fellow of the American Academy of Arts and Sciences; holds honorary degrees from 18 colleges and universities; Foreign Policy named him to their inaugural list of the </w:t>
      </w:r>
      <w:proofErr w:type="gramStart"/>
      <w:r w:rsidRPr="00405D88">
        <w:t>world’s</w:t>
      </w:r>
      <w:proofErr w:type="gramEnd"/>
      <w:r w:rsidRPr="00405D88">
        <w:t xml:space="preserve">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2CD0B26" w14:textId="77777777" w:rsidR="00AD47FC" w:rsidRPr="00405D88" w:rsidRDefault="00AD47FC" w:rsidP="00AD47FC">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w:t>
      </w:r>
      <w:r w:rsidRPr="00405D88">
        <w:rPr>
          <w:sz w:val="16"/>
        </w:rPr>
        <w:lastRenderedPageBreak/>
        <w:t xml:space="preserve">than one in a hundred billion,” the researchers said, and it meant that despite all the expensive new technology farmers kept introducing, “they have succeeded only in standing still, not in moving forward.” Assuming the same trends continued, yields would </w:t>
      </w:r>
      <w:proofErr w:type="gramStart"/>
      <w:r w:rsidRPr="00405D88">
        <w:rPr>
          <w:sz w:val="16"/>
        </w:rPr>
        <w:t>actually start</w:t>
      </w:r>
      <w:proofErr w:type="gramEnd"/>
      <w:r w:rsidRPr="00405D88">
        <w:rPr>
          <w:sz w:val="16"/>
        </w:rPr>
        <w:t xml:space="preserve">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w:t>
      </w:r>
      <w:proofErr w:type="gramStart"/>
      <w:r w:rsidRPr="00405D88">
        <w:rPr>
          <w:sz w:val="16"/>
        </w:rPr>
        <w:t>quadrillion kernels of corn</w:t>
      </w:r>
      <w:proofErr w:type="gramEnd"/>
      <w:r w:rsidRPr="00405D88">
        <w:rPr>
          <w:sz w:val="16"/>
        </w:rPr>
        <w:t xml:space="preserve">,”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 xml:space="preserve">people </w:t>
      </w:r>
      <w:proofErr w:type="gramStart"/>
      <w:r w:rsidRPr="00405D88">
        <w:rPr>
          <w:rStyle w:val="Emphasis"/>
        </w:rPr>
        <w:t>have to</w:t>
      </w:r>
      <w:proofErr w:type="gramEnd"/>
      <w:r w:rsidRPr="00405D88">
        <w:rPr>
          <w:rStyle w:val="Emphasis"/>
        </w:rPr>
        <w:t xml:space="preserve">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 xml:space="preserve">the transportation system that distributes it runs through just fourteen major </w:t>
      </w:r>
      <w:proofErr w:type="gramStart"/>
      <w:r w:rsidRPr="00405D88">
        <w:rPr>
          <w:rStyle w:val="StyleUnderline"/>
        </w:rPr>
        <w:t>choke-points</w:t>
      </w:r>
      <w:proofErr w:type="gramEnd"/>
      <w:r w:rsidRPr="00405D88">
        <w:rPr>
          <w:rStyle w:val="StyleUnderline"/>
        </w:rPr>
        <w:t>,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w:t>
      </w:r>
      <w:proofErr w:type="gramStart"/>
      <w:r w:rsidRPr="00405D88">
        <w:rPr>
          <w:sz w:val="8"/>
          <w:szCs w:val="14"/>
        </w:rPr>
        <w:t>levels</w:t>
      </w:r>
      <w:proofErr w:type="gramEnd"/>
      <w:r w:rsidRPr="00405D88">
        <w:rPr>
          <w:sz w:val="8"/>
          <w:szCs w:val="14"/>
        </w:rPr>
        <w:t xml:space="preserve">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proofErr w:type="gramStart"/>
      <w:r w:rsidRPr="00405D88">
        <w:rPr>
          <w:sz w:val="16"/>
        </w:rPr>
        <w:t>Bees</w:t>
      </w:r>
      <w:proofErr w:type="gramEnd"/>
      <w:r w:rsidRPr="00405D88">
        <w:rPr>
          <w:sz w:val="16"/>
        </w:rPr>
        <w:t xml:space="preserve">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 xml:space="preserve">That makes them </w:t>
      </w:r>
      <w:proofErr w:type="gramStart"/>
      <w:r w:rsidRPr="00405D88">
        <w:rPr>
          <w:rStyle w:val="StyleUnderline"/>
        </w:rPr>
        <w:t>hungrier</w:t>
      </w:r>
      <w:r w:rsidRPr="00405D88">
        <w:rPr>
          <w:sz w:val="16"/>
        </w:rPr>
        <w:t>[</w:t>
      </w:r>
      <w:proofErr w:type="gramEnd"/>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3F31B521" w14:textId="77777777" w:rsidR="00AD47FC" w:rsidRPr="0088201F" w:rsidRDefault="00AD47FC" w:rsidP="00AD47FC"/>
    <w:p w14:paraId="70FE846F" w14:textId="77777777" w:rsidR="00AD47FC" w:rsidRDefault="00AD47FC" w:rsidP="00AD47FC">
      <w:pPr>
        <w:pStyle w:val="Heading3"/>
      </w:pPr>
      <w:r>
        <w:lastRenderedPageBreak/>
        <w:t>Top</w:t>
      </w:r>
    </w:p>
    <w:p w14:paraId="4F15458E" w14:textId="77777777" w:rsidR="00AD47FC" w:rsidRDefault="00AD47FC" w:rsidP="00AD47FC">
      <w:pPr>
        <w:pStyle w:val="Heading3"/>
      </w:pPr>
      <w:r>
        <w:lastRenderedPageBreak/>
        <w:t>General</w:t>
      </w:r>
    </w:p>
    <w:p w14:paraId="2A809A32" w14:textId="4050B0BE" w:rsidR="00E21C2D" w:rsidRDefault="00E21C2D" w:rsidP="00E21C2D">
      <w:pPr>
        <w:pStyle w:val="Heading3"/>
      </w:pPr>
      <w:r>
        <w:lastRenderedPageBreak/>
        <w:t xml:space="preserve">Mistrust Turn </w:t>
      </w:r>
      <w:r>
        <w:t>– Stops Solvency</w:t>
      </w:r>
    </w:p>
    <w:p w14:paraId="22A83506" w14:textId="77777777" w:rsidR="00E21C2D" w:rsidRPr="00F42DDB" w:rsidRDefault="00E21C2D" w:rsidP="00E21C2D">
      <w:pPr>
        <w:pStyle w:val="Heading4"/>
      </w:pPr>
      <w:r>
        <w:t>Transnational space corporations</w:t>
      </w:r>
      <w:r w:rsidRPr="00F42DDB">
        <w:t xml:space="preserve"> </w:t>
      </w:r>
      <w:r>
        <w:t>are</w:t>
      </w:r>
      <w:r w:rsidRPr="00F42DDB">
        <w:t xml:space="preserve"> </w:t>
      </w:r>
      <w:r>
        <w:t>k2 ADR – only they can overcome state mistrust</w:t>
      </w:r>
    </w:p>
    <w:p w14:paraId="2A06FE3F" w14:textId="77777777" w:rsidR="00E21C2D" w:rsidRPr="00F42DDB" w:rsidRDefault="00E21C2D" w:rsidP="00E21C2D">
      <w:proofErr w:type="spellStart"/>
      <w:r w:rsidRPr="00F42DDB">
        <w:rPr>
          <w:rStyle w:val="Style13ptBold"/>
        </w:rPr>
        <w:t>Frankowski</w:t>
      </w:r>
      <w:proofErr w:type="spellEnd"/>
      <w:r w:rsidRPr="00F42DDB">
        <w:rPr>
          <w:rStyle w:val="Style13ptBold"/>
        </w:rPr>
        <w:t xml:space="preserve"> 17</w:t>
      </w:r>
      <w:r w:rsidRPr="00F42DDB">
        <w:t xml:space="preserve"> [(</w:t>
      </w:r>
      <w:proofErr w:type="spellStart"/>
      <w:r w:rsidRPr="00F42DDB">
        <w:t>Paweł</w:t>
      </w:r>
      <w:proofErr w:type="spellEnd"/>
      <w:r w:rsidRPr="00F42DDB">
        <w:t>, assistant Professor at the Chair of International Relations and Foreign Policy, Institute of Political Science and International Relations, Jagiellonian University) “Outer Space and Private Companies: Consequences for Global Security,” 2017, pg. 144-145] TDI</w:t>
      </w:r>
      <w:r>
        <w:t xml:space="preserve"> </w:t>
      </w:r>
    </w:p>
    <w:p w14:paraId="69549345" w14:textId="77777777" w:rsidR="00E21C2D" w:rsidRPr="00F42DDB" w:rsidRDefault="00E21C2D" w:rsidP="00E21C2D">
      <w:pPr>
        <w:rPr>
          <w:sz w:val="16"/>
        </w:rPr>
      </w:pPr>
      <w:r w:rsidRPr="00F42DDB">
        <w:rPr>
          <w:sz w:val="16"/>
        </w:rPr>
        <w:t xml:space="preserve">To conclude, privatization of space security can develop in unexpected way, but in today’s space environment </w:t>
      </w:r>
      <w:r w:rsidRPr="00F42DDB">
        <w:rPr>
          <w:rStyle w:val="StyleUnderline"/>
        </w:rPr>
        <w:t>private actors would rather play the role of security regulators than security providers</w:t>
      </w:r>
      <w:r w:rsidRPr="00F42DDB">
        <w:rPr>
          <w:sz w:val="16"/>
        </w:rPr>
        <w:t xml:space="preserve">. </w:t>
      </w:r>
      <w:r w:rsidRPr="00F42DDB">
        <w:rPr>
          <w:rStyle w:val="StyleUnderline"/>
        </w:rPr>
        <w:t>When investment in space technologies is less profitable than other areas of economy</w:t>
      </w:r>
      <w:r w:rsidRPr="00F42DDB">
        <w:rPr>
          <w:sz w:val="16"/>
        </w:rPr>
        <w:t xml:space="preserve">, </w:t>
      </w:r>
      <w:r w:rsidRPr="00623375">
        <w:rPr>
          <w:rStyle w:val="StyleUnderline"/>
          <w:highlight w:val="yellow"/>
        </w:rPr>
        <w:t xml:space="preserve">private actors </w:t>
      </w:r>
      <w:r w:rsidRPr="00B341F8">
        <w:rPr>
          <w:rStyle w:val="StyleUnderline"/>
        </w:rPr>
        <w:t xml:space="preserve">would </w:t>
      </w:r>
      <w:r w:rsidRPr="00623375">
        <w:rPr>
          <w:rStyle w:val="Emphasis"/>
          <w:highlight w:val="yellow"/>
        </w:rPr>
        <w:t>focus on soft law and conflict prevention</w:t>
      </w:r>
      <w:r w:rsidRPr="00F42DDB">
        <w:rPr>
          <w:rStyle w:val="Emphasis"/>
        </w:rPr>
        <w:t xml:space="preserve"> in space</w:t>
      </w:r>
      <w:r w:rsidRPr="00F42DDB">
        <w:rPr>
          <w:sz w:val="16"/>
        </w:rPr>
        <w:t xml:space="preserve">, </w:t>
      </w:r>
      <w:r w:rsidRPr="00F42DDB">
        <w:rPr>
          <w:rStyle w:val="Emphasis"/>
        </w:rPr>
        <w:t>and new private initiatives will appear</w:t>
      </w:r>
      <w:r w:rsidRPr="00F42DDB">
        <w:rPr>
          <w:sz w:val="16"/>
        </w:rPr>
        <w:t xml:space="preserve">. For example, apart from important space companies, as SpaceX or Blue Origin active in outer space, </w:t>
      </w:r>
      <w:r w:rsidRPr="00F42DDB">
        <w:rPr>
          <w:rStyle w:val="StyleUnderline"/>
        </w:rPr>
        <w:t xml:space="preserve">other private actors as </w:t>
      </w:r>
      <w:r w:rsidRPr="00623375">
        <w:rPr>
          <w:rStyle w:val="StyleUnderline"/>
          <w:highlight w:val="yellow"/>
        </w:rPr>
        <w:t>Secure World Foundation</w:t>
      </w:r>
      <w:r w:rsidRPr="00F42DDB">
        <w:rPr>
          <w:sz w:val="16"/>
        </w:rPr>
        <w:t xml:space="preserve"> (</w:t>
      </w:r>
      <w:r w:rsidRPr="00F42DDB">
        <w:rPr>
          <w:rStyle w:val="Emphasis"/>
        </w:rPr>
        <w:t>SWF</w:t>
      </w:r>
      <w:r w:rsidRPr="00F42DDB">
        <w:rPr>
          <w:sz w:val="16"/>
        </w:rPr>
        <w:t xml:space="preserve">), </w:t>
      </w:r>
      <w:r w:rsidRPr="00F42DDB">
        <w:rPr>
          <w:rStyle w:val="StyleUnderline"/>
        </w:rPr>
        <w:t xml:space="preserve">who focus on </w:t>
      </w:r>
      <w:r w:rsidRPr="00F42DDB">
        <w:rPr>
          <w:rStyle w:val="Emphasis"/>
        </w:rPr>
        <w:t>space sustainability</w:t>
      </w:r>
      <w:r w:rsidRPr="00F42DDB">
        <w:rPr>
          <w:sz w:val="16"/>
        </w:rPr>
        <w:t xml:space="preserve">, </w:t>
      </w:r>
      <w:r w:rsidRPr="00B341F8">
        <w:rPr>
          <w:rStyle w:val="StyleUnderline"/>
        </w:rPr>
        <w:t xml:space="preserve">will </w:t>
      </w:r>
      <w:r w:rsidRPr="00623375">
        <w:rPr>
          <w:rStyle w:val="StyleUnderline"/>
          <w:highlight w:val="yellow"/>
        </w:rPr>
        <w:t xml:space="preserve">play more important role in crafting international guidelines for </w:t>
      </w:r>
      <w:r w:rsidRPr="00B341F8">
        <w:rPr>
          <w:rStyle w:val="StyleUnderline"/>
        </w:rPr>
        <w:t>space activities</w:t>
      </w:r>
      <w:r w:rsidRPr="00F42DDB">
        <w:rPr>
          <w:sz w:val="16"/>
        </w:rPr>
        <w:t xml:space="preserve">.38 </w:t>
      </w:r>
      <w:r w:rsidRPr="00F42DDB">
        <w:rPr>
          <w:rStyle w:val="StyleUnderline"/>
        </w:rPr>
        <w:t xml:space="preserve">This path the way for </w:t>
      </w:r>
      <w:r w:rsidRPr="00F42DDB">
        <w:rPr>
          <w:rStyle w:val="Emphasis"/>
        </w:rPr>
        <w:t>future solutions and projects</w:t>
      </w:r>
      <w:r w:rsidRPr="00F42DDB">
        <w:rPr>
          <w:sz w:val="16"/>
        </w:rPr>
        <w:t xml:space="preserve">, </w:t>
      </w:r>
      <w:r w:rsidRPr="00F42DDB">
        <w:rPr>
          <w:rStyle w:val="StyleUnderline"/>
        </w:rPr>
        <w:t xml:space="preserve">as </w:t>
      </w:r>
      <w:r w:rsidRPr="00B341F8">
        <w:rPr>
          <w:rStyle w:val="Emphasis"/>
          <w:highlight w:val="yellow"/>
        </w:rPr>
        <w:t>cleaning</w:t>
      </w:r>
      <w:r w:rsidRPr="00F42DDB">
        <w:rPr>
          <w:rStyle w:val="StyleUnderline"/>
        </w:rPr>
        <w:t xml:space="preserve"> the </w:t>
      </w:r>
      <w:r w:rsidRPr="00B341F8">
        <w:rPr>
          <w:rStyle w:val="Emphasis"/>
          <w:highlight w:val="yellow"/>
        </w:rPr>
        <w:t>space debris</w:t>
      </w:r>
      <w:r w:rsidRPr="00F42DDB">
        <w:rPr>
          <w:sz w:val="16"/>
        </w:rPr>
        <w:t xml:space="preserve">, </w:t>
      </w:r>
      <w:r w:rsidRPr="00B341F8">
        <w:rPr>
          <w:rStyle w:val="Emphasis"/>
        </w:rPr>
        <w:t>extracting resources</w:t>
      </w:r>
      <w:r w:rsidRPr="00B341F8">
        <w:rPr>
          <w:rStyle w:val="StyleUnderline"/>
        </w:rPr>
        <w:t xml:space="preserve"> from asteroids and planetoids</w:t>
      </w:r>
      <w:r w:rsidRPr="00B341F8">
        <w:rPr>
          <w:sz w:val="16"/>
        </w:rPr>
        <w:t xml:space="preserve">, </w:t>
      </w:r>
      <w:proofErr w:type="spellStart"/>
      <w:r w:rsidRPr="00B341F8">
        <w:rPr>
          <w:rStyle w:val="StyleUnderline"/>
        </w:rPr>
        <w:t>refuelling</w:t>
      </w:r>
      <w:proofErr w:type="spellEnd"/>
      <w:r w:rsidRPr="00B341F8">
        <w:rPr>
          <w:rStyle w:val="StyleUnderline"/>
        </w:rPr>
        <w:t xml:space="preserve"> satellites</w:t>
      </w:r>
      <w:r w:rsidRPr="00B341F8">
        <w:rPr>
          <w:sz w:val="16"/>
        </w:rPr>
        <w:t xml:space="preserve">, </w:t>
      </w:r>
      <w:r w:rsidRPr="00B341F8">
        <w:rPr>
          <w:rStyle w:val="StyleUnderline"/>
        </w:rPr>
        <w:t xml:space="preserve">providing payload </w:t>
      </w:r>
      <w:proofErr w:type="spellStart"/>
      <w:r w:rsidRPr="00B341F8">
        <w:rPr>
          <w:rStyle w:val="StyleUnderline"/>
        </w:rPr>
        <w:t>capabili</w:t>
      </w:r>
      <w:proofErr w:type="spellEnd"/>
      <w:r w:rsidRPr="00B341F8">
        <w:rPr>
          <w:sz w:val="16"/>
        </w:rPr>
        <w:t>-</w:t>
      </w:r>
      <w:r w:rsidRPr="00B341F8">
        <w:rPr>
          <w:rStyle w:val="StyleUnderline"/>
        </w:rPr>
        <w:t>ties</w:t>
      </w:r>
      <w:r w:rsidRPr="00F42DDB">
        <w:rPr>
          <w:rStyle w:val="StyleUnderline"/>
        </w:rPr>
        <w:t xml:space="preserve"> for governmental entities on market</w:t>
      </w:r>
      <w:r w:rsidRPr="00F42DDB">
        <w:rPr>
          <w:sz w:val="16"/>
        </w:rPr>
        <w:t>-</w:t>
      </w:r>
      <w:r w:rsidRPr="00F42DDB">
        <w:rPr>
          <w:rStyle w:val="StyleUnderline"/>
        </w:rPr>
        <w:t>based logic</w:t>
      </w:r>
      <w:r w:rsidRPr="00F42DDB">
        <w:rPr>
          <w:sz w:val="16"/>
        </w:rPr>
        <w:t xml:space="preserve">, </w:t>
      </w:r>
      <w:r w:rsidRPr="00B341F8">
        <w:rPr>
          <w:rStyle w:val="StyleUnderline"/>
        </w:rPr>
        <w:t xml:space="preserve">will </w:t>
      </w:r>
      <w:r w:rsidRPr="00623375">
        <w:rPr>
          <w:rStyle w:val="StyleUnderline"/>
          <w:highlight w:val="yellow"/>
        </w:rPr>
        <w:t>be based on</w:t>
      </w:r>
      <w:r w:rsidRPr="00F42DDB">
        <w:rPr>
          <w:rStyle w:val="StyleUnderline"/>
        </w:rPr>
        <w:t xml:space="preserve"> activity </w:t>
      </w:r>
      <w:r w:rsidRPr="00623375">
        <w:rPr>
          <w:rStyle w:val="StyleUnderline"/>
          <w:highlight w:val="yellow"/>
        </w:rPr>
        <w:t>non</w:t>
      </w:r>
      <w:r w:rsidRPr="00623375">
        <w:rPr>
          <w:sz w:val="16"/>
          <w:highlight w:val="yellow"/>
        </w:rPr>
        <w:t>-</w:t>
      </w:r>
      <w:r w:rsidRPr="00623375">
        <w:rPr>
          <w:rStyle w:val="StyleUnderline"/>
          <w:highlight w:val="yellow"/>
        </w:rPr>
        <w:t>state actors</w:t>
      </w:r>
      <w:r w:rsidRPr="00F42DDB">
        <w:rPr>
          <w:sz w:val="16"/>
        </w:rPr>
        <w:t xml:space="preserve">, </w:t>
      </w:r>
      <w:r w:rsidRPr="00623375">
        <w:rPr>
          <w:rStyle w:val="StyleUnderline"/>
          <w:highlight w:val="yellow"/>
        </w:rPr>
        <w:t>providing soft law</w:t>
      </w:r>
      <w:r w:rsidRPr="00F42DDB">
        <w:rPr>
          <w:rStyle w:val="StyleUnderline"/>
        </w:rPr>
        <w:t xml:space="preserve"> and regulatory solutions</w:t>
      </w:r>
      <w:r w:rsidRPr="00F42DDB">
        <w:rPr>
          <w:sz w:val="16"/>
        </w:rPr>
        <w:t xml:space="preserve">, </w:t>
      </w:r>
      <w:r w:rsidRPr="00623375">
        <w:rPr>
          <w:rStyle w:val="Emphasis"/>
          <w:highlight w:val="yellow"/>
        </w:rPr>
        <w:t>where space faring states are unable to find any compromise</w:t>
      </w:r>
      <w:r w:rsidRPr="00F42DDB">
        <w:rPr>
          <w:sz w:val="16"/>
        </w:rPr>
        <w:t xml:space="preserve">. </w:t>
      </w:r>
      <w:proofErr w:type="gramStart"/>
      <w:r w:rsidRPr="00F42DDB">
        <w:rPr>
          <w:sz w:val="16"/>
        </w:rPr>
        <w:t>Therefore</w:t>
      </w:r>
      <w:proofErr w:type="gramEnd"/>
      <w:r w:rsidRPr="00F42DDB">
        <w:rPr>
          <w:sz w:val="16"/>
        </w:rPr>
        <w:t xml:space="preserve"> </w:t>
      </w:r>
      <w:r w:rsidRPr="00B341F8">
        <w:rPr>
          <w:rStyle w:val="StyleUnderline"/>
          <w:highlight w:val="yellow"/>
        </w:rPr>
        <w:t xml:space="preserve">private companies will be </w:t>
      </w:r>
      <w:r w:rsidRPr="00B341F8">
        <w:rPr>
          <w:rStyle w:val="StyleUnderline"/>
        </w:rPr>
        <w:t>in fact</w:t>
      </w:r>
      <w:r w:rsidRPr="00F42DDB">
        <w:rPr>
          <w:rStyle w:val="StyleUnderline"/>
        </w:rPr>
        <w:t xml:space="preserve"> global</w:t>
      </w:r>
      <w:r w:rsidRPr="00F42DDB">
        <w:rPr>
          <w:sz w:val="16"/>
        </w:rPr>
        <w:t xml:space="preserve"> (or </w:t>
      </w:r>
      <w:r w:rsidRPr="00B341F8">
        <w:rPr>
          <w:rStyle w:val="Emphasis"/>
          <w:highlight w:val="yellow"/>
        </w:rPr>
        <w:t>space) regulators</w:t>
      </w:r>
      <w:r w:rsidRPr="00F42DDB">
        <w:rPr>
          <w:sz w:val="16"/>
        </w:rPr>
        <w:t xml:space="preserve">, as part of UNCOPUS, being involved in space activities.39 </w:t>
      </w:r>
    </w:p>
    <w:p w14:paraId="6CA2BCD8" w14:textId="77777777" w:rsidR="00E21C2D" w:rsidRDefault="00E21C2D" w:rsidP="00E21C2D">
      <w:pPr>
        <w:rPr>
          <w:sz w:val="16"/>
        </w:rPr>
      </w:pPr>
      <w:r w:rsidRPr="00F42DDB">
        <w:rPr>
          <w:rStyle w:val="StyleUnderline"/>
        </w:rPr>
        <w:t>The last argument for private involvement in space security comes from an approach based on common good and resilience of space assets</w:t>
      </w:r>
      <w:r w:rsidRPr="00F42DDB">
        <w:rPr>
          <w:sz w:val="16"/>
        </w:rPr>
        <w:t xml:space="preserve">, emphasized by the Project Ploughshares, </w:t>
      </w:r>
      <w:r w:rsidRPr="00F42DDB">
        <w:rPr>
          <w:rStyle w:val="StyleUnderline"/>
        </w:rPr>
        <w:t xml:space="preserve">as an </w:t>
      </w:r>
      <w:r w:rsidRPr="00F42DDB">
        <w:rPr>
          <w:rStyle w:val="Emphasis"/>
        </w:rPr>
        <w:t>important part of space security</w:t>
      </w:r>
      <w:r w:rsidRPr="00F42DDB">
        <w:rPr>
          <w:sz w:val="16"/>
        </w:rPr>
        <w:t xml:space="preserve">. </w:t>
      </w:r>
      <w:r w:rsidRPr="00F42DDB">
        <w:rPr>
          <w:rStyle w:val="StyleUnderline"/>
        </w:rPr>
        <w:t>As of 2017 there are more than 700,000 man-made objects on the Earth’s orbit bigger than 1 cm</w:t>
      </w:r>
      <w:r w:rsidRPr="00F42DDB">
        <w:rPr>
          <w:sz w:val="16"/>
        </w:rPr>
        <w:t xml:space="preserve">, </w:t>
      </w:r>
      <w:r w:rsidRPr="00F42DDB">
        <w:rPr>
          <w:rStyle w:val="StyleUnderline"/>
        </w:rPr>
        <w:t>while 17,000 of them are bigger than 10 cm</w:t>
      </w:r>
      <w:r w:rsidRPr="00F42DDB">
        <w:rPr>
          <w:sz w:val="16"/>
        </w:rPr>
        <w:t xml:space="preserve">.40 Some of them are </w:t>
      </w:r>
      <w:proofErr w:type="spellStart"/>
      <w:r w:rsidRPr="00F42DDB">
        <w:rPr>
          <w:sz w:val="16"/>
        </w:rPr>
        <w:t>traced</w:t>
      </w:r>
      <w:proofErr w:type="spellEnd"/>
      <w:r w:rsidRPr="00F42DDB">
        <w:rPr>
          <w:sz w:val="16"/>
        </w:rPr>
        <w:t xml:space="preserve"> by SSA systems, both American and European, but these systems are </w:t>
      </w:r>
      <w:proofErr w:type="gramStart"/>
      <w:r w:rsidRPr="00F42DDB">
        <w:rPr>
          <w:sz w:val="16"/>
        </w:rPr>
        <w:t>public-military</w:t>
      </w:r>
      <w:proofErr w:type="gramEnd"/>
      <w:r w:rsidRPr="00F42DDB">
        <w:rPr>
          <w:sz w:val="16"/>
        </w:rPr>
        <w:t xml:space="preserve"> owned, and private operators are not granted any access to this data. </w:t>
      </w:r>
      <w:r w:rsidRPr="00F42DDB">
        <w:rPr>
          <w:rStyle w:val="StyleUnderline"/>
        </w:rPr>
        <w:t>Any collision of space object with space debris</w:t>
      </w:r>
      <w:r w:rsidRPr="00F42DDB">
        <w:rPr>
          <w:sz w:val="16"/>
        </w:rPr>
        <w:t xml:space="preserve">, even with small particles, </w:t>
      </w:r>
      <w:r w:rsidRPr="00F42DDB">
        <w:rPr>
          <w:rStyle w:val="StyleUnderline"/>
        </w:rPr>
        <w:t>might result in a chain reaction</w:t>
      </w:r>
      <w:r w:rsidRPr="00F42DDB">
        <w:rPr>
          <w:sz w:val="16"/>
        </w:rPr>
        <w:t xml:space="preserve">, </w:t>
      </w:r>
      <w:r w:rsidRPr="00F42DDB">
        <w:rPr>
          <w:rStyle w:val="StyleUnderline"/>
        </w:rPr>
        <w:t>called Kessler’s syndrome</w:t>
      </w:r>
      <w:r w:rsidRPr="00F42DDB">
        <w:rPr>
          <w:sz w:val="16"/>
        </w:rPr>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t>
      </w:r>
      <w:r w:rsidRPr="00B341F8">
        <w:rPr>
          <w:rStyle w:val="Emphasis"/>
        </w:rPr>
        <w:t>when logic of</w:t>
      </w:r>
      <w:r w:rsidRPr="00623375">
        <w:rPr>
          <w:rStyle w:val="Emphasis"/>
          <w:highlight w:val="yellow"/>
        </w:rPr>
        <w:t xml:space="preserve"> mistrust between state </w:t>
      </w:r>
      <w:r w:rsidRPr="00B341F8">
        <w:rPr>
          <w:rStyle w:val="Emphasis"/>
        </w:rPr>
        <w:t xml:space="preserve">powers </w:t>
      </w:r>
      <w:r w:rsidRPr="00623375">
        <w:rPr>
          <w:rStyle w:val="Emphasis"/>
          <w:highlight w:val="yellow"/>
        </w:rPr>
        <w:t xml:space="preserve">must be overcome by private actors, </w:t>
      </w:r>
      <w:r w:rsidRPr="00B341F8">
        <w:rPr>
          <w:rStyle w:val="Emphasis"/>
        </w:rPr>
        <w:t xml:space="preserve">perhaps </w:t>
      </w:r>
      <w:r w:rsidRPr="00623375">
        <w:rPr>
          <w:rStyle w:val="Emphasis"/>
          <w:highlight w:val="yellow"/>
        </w:rPr>
        <w:t>by suggesting common preferences for debris mitigation</w:t>
      </w:r>
      <w:r w:rsidRPr="00623375">
        <w:rPr>
          <w:sz w:val="16"/>
          <w:highlight w:val="yellow"/>
        </w:rPr>
        <w:t xml:space="preserve">, </w:t>
      </w:r>
      <w:r w:rsidRPr="00B341F8">
        <w:rPr>
          <w:rStyle w:val="StyleUnderline"/>
        </w:rPr>
        <w:t>and space situational awareness</w:t>
      </w:r>
      <w:r w:rsidRPr="00F42DDB">
        <w:rPr>
          <w:sz w:val="16"/>
        </w:rPr>
        <w:t xml:space="preserve">. </w:t>
      </w:r>
      <w:r w:rsidRPr="00F42DDB">
        <w:rPr>
          <w:rStyle w:val="StyleUnderline"/>
        </w:rPr>
        <w:t>In the case of space debris</w:t>
      </w:r>
      <w:r w:rsidRPr="00F42DDB">
        <w:rPr>
          <w:sz w:val="16"/>
        </w:rPr>
        <w:t xml:space="preserve">, </w:t>
      </w:r>
      <w:r w:rsidRPr="00B341F8">
        <w:rPr>
          <w:rStyle w:val="Emphasis"/>
          <w:highlight w:val="yellow"/>
        </w:rPr>
        <w:t>Space Data Association</w:t>
      </w:r>
      <w:r w:rsidRPr="00F42DDB">
        <w:rPr>
          <w:sz w:val="16"/>
        </w:rPr>
        <w:t xml:space="preserve">, an initiative supported by private sector, </w:t>
      </w:r>
      <w:r w:rsidRPr="00B341F8">
        <w:rPr>
          <w:rStyle w:val="Emphasis"/>
        </w:rPr>
        <w:t xml:space="preserve">with its main </w:t>
      </w:r>
      <w:r w:rsidRPr="00B341F8">
        <w:rPr>
          <w:rStyle w:val="Emphasis"/>
          <w:highlight w:val="yellow"/>
        </w:rPr>
        <w:t>aim to enhance data sharing between commercial satellite operators</w:t>
      </w:r>
      <w:r w:rsidRPr="00F42DDB">
        <w:rPr>
          <w:sz w:val="16"/>
        </w:rPr>
        <w:t xml:space="preserve">, </w:t>
      </w:r>
      <w:r w:rsidRPr="00B341F8">
        <w:rPr>
          <w:rStyle w:val="StyleUnderline"/>
        </w:rPr>
        <w:t xml:space="preserve">could </w:t>
      </w:r>
      <w:r w:rsidRPr="00B341F8">
        <w:rPr>
          <w:rStyle w:val="StyleUnderline"/>
          <w:highlight w:val="yellow"/>
        </w:rPr>
        <w:t xml:space="preserve">be an example of </w:t>
      </w:r>
      <w:r w:rsidRPr="00B341F8">
        <w:rPr>
          <w:rStyle w:val="StyleUnderline"/>
        </w:rPr>
        <w:t xml:space="preserve">nascent </w:t>
      </w:r>
      <w:r w:rsidRPr="00B341F8">
        <w:rPr>
          <w:rStyle w:val="StyleUnderline"/>
          <w:highlight w:val="yellow"/>
        </w:rPr>
        <w:t xml:space="preserve">public good provided by private actors for </w:t>
      </w:r>
      <w:r w:rsidRPr="00B341F8">
        <w:rPr>
          <w:rStyle w:val="StyleUnderline"/>
        </w:rPr>
        <w:t>the sake of</w:t>
      </w:r>
      <w:r w:rsidRPr="00B341F8">
        <w:rPr>
          <w:rStyle w:val="StyleUnderline"/>
          <w:highlight w:val="yellow"/>
        </w:rPr>
        <w:t xml:space="preserve"> global security</w:t>
      </w:r>
      <w:r w:rsidRPr="00F42DDB">
        <w:rPr>
          <w:sz w:val="16"/>
        </w:rPr>
        <w:t>.</w:t>
      </w:r>
    </w:p>
    <w:p w14:paraId="7E1A4920" w14:textId="77777777" w:rsidR="00AD47FC" w:rsidRPr="00316337" w:rsidRDefault="00AD47FC" w:rsidP="00AD47FC">
      <w:pPr>
        <w:pStyle w:val="ListParagraph"/>
        <w:keepNext/>
        <w:keepLines/>
        <w:numPr>
          <w:ilvl w:val="0"/>
          <w:numId w:val="13"/>
        </w:numPr>
        <w:spacing w:before="200"/>
        <w:outlineLvl w:val="3"/>
        <w:rPr>
          <w:rFonts w:eastAsiaTheme="majorEastAsia" w:cs="Times New Roman"/>
          <w:b/>
          <w:iCs/>
          <w:sz w:val="26"/>
        </w:rPr>
      </w:pPr>
      <w:r w:rsidRPr="00316337">
        <w:rPr>
          <w:rFonts w:eastAsiaTheme="majorEastAsia" w:cs="Times New Roman"/>
          <w:b/>
          <w:iCs/>
          <w:sz w:val="26"/>
        </w:rPr>
        <w:t xml:space="preserve">Space cooperation doesn’t lead to broader relations. </w:t>
      </w:r>
    </w:p>
    <w:p w14:paraId="51744A15" w14:textId="77777777" w:rsidR="00AD47FC" w:rsidRPr="00093FC9" w:rsidRDefault="00AD47FC" w:rsidP="00AD47FC">
      <w:pPr>
        <w:pStyle w:val="ListParagraph"/>
      </w:pPr>
      <w:r w:rsidRPr="00316337">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32" w:history="1">
        <w:r w:rsidRPr="00093FC9">
          <w:t>https://spacenews.com/op-ed-china-talk-and-cooperation-in-space/</w:t>
        </w:r>
      </w:hyperlink>
      <w:r w:rsidRPr="00093FC9">
        <w:t>)</w:t>
      </w:r>
    </w:p>
    <w:p w14:paraId="754AF266" w14:textId="77777777" w:rsidR="00AD47FC" w:rsidRDefault="00AD47FC" w:rsidP="00AD47FC">
      <w:pPr>
        <w:pStyle w:val="ListParagraph"/>
      </w:pPr>
      <w:r w:rsidRPr="00093FC9">
        <w:t xml:space="preserve">How might cooperation with China benefit the United States? </w:t>
      </w:r>
      <w:r w:rsidRPr="00316337">
        <w:rPr>
          <w:highlight w:val="yellow"/>
          <w:u w:val="single"/>
        </w:rPr>
        <w:t>Some hold that coop</w:t>
      </w:r>
      <w:r w:rsidRPr="00316337">
        <w:rPr>
          <w:u w:val="single"/>
        </w:rPr>
        <w:t xml:space="preserve">eration </w:t>
      </w:r>
      <w:r w:rsidRPr="00316337">
        <w:rPr>
          <w:highlight w:val="yellow"/>
          <w:u w:val="single"/>
        </w:rPr>
        <w:t xml:space="preserve">in space </w:t>
      </w:r>
      <w:r w:rsidRPr="00316337">
        <w:rPr>
          <w:u w:val="single"/>
        </w:rPr>
        <w:t xml:space="preserve">helps </w:t>
      </w:r>
      <w:r w:rsidRPr="00316337">
        <w:rPr>
          <w:highlight w:val="yellow"/>
          <w:u w:val="single"/>
        </w:rPr>
        <w:t>promote coop</w:t>
      </w:r>
      <w:r w:rsidRPr="00316337">
        <w:rPr>
          <w:u w:val="single"/>
        </w:rPr>
        <w:t xml:space="preserve">eration </w:t>
      </w:r>
      <w:r w:rsidRPr="00316337">
        <w:rPr>
          <w:highlight w:val="yellow"/>
          <w:u w:val="single"/>
        </w:rPr>
        <w:t>on Earth</w:t>
      </w:r>
      <w:r w:rsidRPr="00093FC9">
        <w:t xml:space="preserve">. Writing in </w:t>
      </w:r>
      <w:proofErr w:type="spellStart"/>
      <w:r w:rsidRPr="00093FC9">
        <w:t>SpaceNews</w:t>
      </w:r>
      <w:proofErr w:type="spellEnd"/>
      <w:r w:rsidRPr="00093FC9">
        <w:t xml:space="preserve"> in 2013, Michael </w:t>
      </w:r>
      <w:proofErr w:type="spellStart"/>
      <w:r w:rsidRPr="00093FC9">
        <w:t>Krepon</w:t>
      </w:r>
      <w:proofErr w:type="spellEnd"/>
      <w:r w:rsidRPr="00093FC9">
        <w:t xml:space="preserve"> argued “The more they cooperate in space, the less likely it is that their competition on Earth will result in military confrontation. The reverse is also true.” </w:t>
      </w:r>
      <w:r w:rsidRPr="00316337">
        <w:rPr>
          <w:u w:val="single"/>
        </w:rPr>
        <w:lastRenderedPageBreak/>
        <w:t xml:space="preserve">That sentiment is widespread and flows from the nobility of exploration. </w:t>
      </w:r>
      <w:r w:rsidRPr="00316337">
        <w:rPr>
          <w:b/>
          <w:iCs/>
          <w:highlight w:val="yellow"/>
          <w:u w:val="single"/>
          <w:bdr w:val="single" w:sz="8" w:space="0" w:color="auto"/>
        </w:rPr>
        <w:t xml:space="preserve">If only </w:t>
      </w:r>
      <w:r w:rsidRPr="00316337">
        <w:rPr>
          <w:b/>
          <w:iCs/>
          <w:u w:val="single"/>
          <w:bdr w:val="single" w:sz="8" w:space="0" w:color="auto"/>
        </w:rPr>
        <w:t xml:space="preserve">it were so. </w:t>
      </w:r>
      <w:r w:rsidRPr="007A51FA">
        <w:t>Unfortunately</w:t>
      </w:r>
      <w:r w:rsidRPr="00093FC9">
        <w:t xml:space="preserve">, </w:t>
      </w:r>
      <w:r w:rsidRPr="00316337">
        <w:rPr>
          <w:u w:val="single"/>
        </w:rPr>
        <w:t xml:space="preserve">a country’s </w:t>
      </w:r>
      <w:r w:rsidRPr="00316337">
        <w:rPr>
          <w:highlight w:val="yellow"/>
          <w:u w:val="single"/>
        </w:rPr>
        <w:t xml:space="preserve">space behavior </w:t>
      </w:r>
      <w:r w:rsidRPr="00316337">
        <w:rPr>
          <w:u w:val="single"/>
        </w:rPr>
        <w:t>appears to</w:t>
      </w:r>
      <w:r w:rsidRPr="00316337">
        <w:rPr>
          <w:highlight w:val="yellow"/>
          <w:u w:val="single"/>
        </w:rPr>
        <w:t xml:space="preserve"> have little </w:t>
      </w:r>
      <w:proofErr w:type="spellStart"/>
      <w:r w:rsidRPr="00316337">
        <w:rPr>
          <w:highlight w:val="yellow"/>
          <w:u w:val="single"/>
        </w:rPr>
        <w:t>affect</w:t>
      </w:r>
      <w:proofErr w:type="spellEnd"/>
      <w:r w:rsidRPr="00316337">
        <w:rPr>
          <w:highlight w:val="yellow"/>
          <w:u w:val="single"/>
        </w:rPr>
        <w:t xml:space="preserve"> on </w:t>
      </w:r>
      <w:r w:rsidRPr="00316337">
        <w:rPr>
          <w:u w:val="single"/>
        </w:rPr>
        <w:t xml:space="preserve">its </w:t>
      </w:r>
      <w:r w:rsidRPr="00316337">
        <w:rPr>
          <w:highlight w:val="yellow"/>
          <w:u w:val="single"/>
        </w:rPr>
        <w:t>terrestrial actions</w:t>
      </w:r>
      <w:r w:rsidRPr="00093FC9">
        <w:t xml:space="preserve">. </w:t>
      </w:r>
      <w:r w:rsidRPr="00316337">
        <w:rPr>
          <w:highlight w:val="yellow"/>
          <w:u w:val="single"/>
        </w:rPr>
        <w:t xml:space="preserve">Russia’s </w:t>
      </w:r>
      <w:r w:rsidRPr="00316337">
        <w:rPr>
          <w:u w:val="single"/>
        </w:rPr>
        <w:t xml:space="preserve">multidecadal human spaceflight </w:t>
      </w:r>
      <w:r w:rsidRPr="00316337">
        <w:rPr>
          <w:highlight w:val="yellow"/>
          <w:u w:val="single"/>
        </w:rPr>
        <w:t>partnership with the U</w:t>
      </w:r>
      <w:r w:rsidRPr="00316337">
        <w:rPr>
          <w:u w:val="single"/>
        </w:rPr>
        <w:t xml:space="preserve">nited </w:t>
      </w:r>
      <w:r w:rsidRPr="00316337">
        <w:rPr>
          <w:highlight w:val="yellow"/>
          <w:u w:val="single"/>
        </w:rPr>
        <w:t>S</w:t>
      </w:r>
      <w:r w:rsidRPr="00316337">
        <w:rPr>
          <w:u w:val="single"/>
        </w:rPr>
        <w:t xml:space="preserve">tates </w:t>
      </w:r>
      <w:r w:rsidRPr="00316337">
        <w:rPr>
          <w:highlight w:val="yellow"/>
          <w:u w:val="single"/>
        </w:rPr>
        <w:t xml:space="preserve">did not prevent it from invading </w:t>
      </w:r>
      <w:r w:rsidRPr="00316337">
        <w:rPr>
          <w:u w:val="single"/>
        </w:rPr>
        <w:t xml:space="preserve">and destabilizing </w:t>
      </w:r>
      <w:r w:rsidRPr="00316337">
        <w:rPr>
          <w:highlight w:val="yellow"/>
          <w:u w:val="single"/>
        </w:rPr>
        <w:t>Ukraine</w:t>
      </w:r>
      <w:r w:rsidRPr="00316337">
        <w:rPr>
          <w:u w:val="single"/>
        </w:rPr>
        <w:t xml:space="preserve"> when it moved toward a closer relationship with the European Union</w:t>
      </w:r>
      <w:r w:rsidRPr="00093FC9">
        <w:t xml:space="preserve">, </w:t>
      </w:r>
      <w:r w:rsidRPr="00316337">
        <w:rPr>
          <w:u w:val="single"/>
        </w:rPr>
        <w:t>many of whose members are Russian partners in the International Space Station</w:t>
      </w:r>
      <w:r w:rsidRPr="00093FC9">
        <w:t xml:space="preserve">. </w:t>
      </w:r>
      <w:r w:rsidRPr="00316337">
        <w:rPr>
          <w:highlight w:val="yellow"/>
          <w:u w:val="single"/>
        </w:rPr>
        <w:t>Space coop</w:t>
      </w:r>
      <w:r w:rsidRPr="00316337">
        <w:rPr>
          <w:u w:val="single"/>
        </w:rPr>
        <w:t>eration</w:t>
      </w:r>
      <w:r w:rsidRPr="00316337">
        <w:rPr>
          <w:highlight w:val="yellow"/>
          <w:u w:val="single"/>
        </w:rPr>
        <w:t xml:space="preserve"> </w:t>
      </w:r>
      <w:r w:rsidRPr="00316337">
        <w:rPr>
          <w:b/>
          <w:iCs/>
          <w:u w:val="single"/>
          <w:bdr w:val="single" w:sz="8" w:space="0" w:color="auto"/>
        </w:rPr>
        <w:t xml:space="preserve">has not, and </w:t>
      </w:r>
      <w:r w:rsidRPr="00316337">
        <w:rPr>
          <w:b/>
          <w:iCs/>
          <w:highlight w:val="yellow"/>
          <w:u w:val="single"/>
          <w:bdr w:val="single" w:sz="8" w:space="0" w:color="auto"/>
        </w:rPr>
        <w:t>will not</w:t>
      </w:r>
      <w:r w:rsidRPr="00316337">
        <w:rPr>
          <w:highlight w:val="yellow"/>
          <w:u w:val="single"/>
        </w:rPr>
        <w:t xml:space="preserve">, prevent </w:t>
      </w:r>
      <w:r w:rsidRPr="00316337">
        <w:rPr>
          <w:u w:val="single"/>
        </w:rPr>
        <w:t xml:space="preserve">the continued </w:t>
      </w:r>
      <w:r w:rsidRPr="00316337">
        <w:rPr>
          <w:highlight w:val="yellow"/>
          <w:u w:val="single"/>
        </w:rPr>
        <w:t xml:space="preserve">worsening of </w:t>
      </w:r>
      <w:r w:rsidRPr="00316337">
        <w:rPr>
          <w:u w:val="single"/>
        </w:rPr>
        <w:t xml:space="preserve">the </w:t>
      </w:r>
      <w:r w:rsidRPr="00316337">
        <w:rPr>
          <w:highlight w:val="yellow"/>
          <w:u w:val="single"/>
        </w:rPr>
        <w:t xml:space="preserve">security environment </w:t>
      </w:r>
      <w:r w:rsidRPr="00316337">
        <w:rPr>
          <w:u w:val="single"/>
        </w:rPr>
        <w:t xml:space="preserve">in Europe, which flows from Russian behavior on Earth, not in space. </w:t>
      </w:r>
      <w:r w:rsidRPr="00316337">
        <w:rPr>
          <w:b/>
          <w:iCs/>
          <w:highlight w:val="yellow"/>
          <w:u w:val="single"/>
          <w:bdr w:val="single" w:sz="8" w:space="0" w:color="auto"/>
        </w:rPr>
        <w:t>Space coop</w:t>
      </w:r>
      <w:r w:rsidRPr="00316337">
        <w:rPr>
          <w:b/>
          <w:iCs/>
          <w:u w:val="single"/>
          <w:bdr w:val="single" w:sz="8" w:space="0" w:color="auto"/>
        </w:rPr>
        <w:t>eration</w:t>
      </w:r>
      <w:r w:rsidRPr="00316337">
        <w:rPr>
          <w:b/>
          <w:iCs/>
          <w:highlight w:val="yellow"/>
          <w:u w:val="single"/>
          <w:bdr w:val="single" w:sz="8" w:space="0" w:color="auto"/>
        </w:rPr>
        <w:t xml:space="preserve"> with China is </w:t>
      </w:r>
      <w:r w:rsidRPr="00316337">
        <w:rPr>
          <w:b/>
          <w:iCs/>
          <w:u w:val="single"/>
          <w:bdr w:val="single" w:sz="8" w:space="0" w:color="auto"/>
        </w:rPr>
        <w:t xml:space="preserve">similarly </w:t>
      </w:r>
      <w:r w:rsidRPr="00316337">
        <w:rPr>
          <w:b/>
          <w:iCs/>
          <w:highlight w:val="yellow"/>
          <w:u w:val="single"/>
          <w:bdr w:val="single" w:sz="8" w:space="0" w:color="auto"/>
        </w:rPr>
        <w:t>unlikely to moderate its behavior</w:t>
      </w:r>
      <w:r w:rsidRPr="00093FC9">
        <w:t xml:space="preserve">. </w:t>
      </w:r>
      <w:r w:rsidRPr="00316337">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316337">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316337">
        <w:rPr>
          <w:u w:val="single"/>
        </w:rPr>
        <w:t xml:space="preserve">The </w:t>
      </w:r>
      <w:r w:rsidRPr="00316337">
        <w:rPr>
          <w:highlight w:val="yellow"/>
          <w:u w:val="single"/>
        </w:rPr>
        <w:t xml:space="preserve">NASA </w:t>
      </w:r>
      <w:r w:rsidRPr="00316337">
        <w:rPr>
          <w:u w:val="single"/>
        </w:rPr>
        <w:t xml:space="preserve">administrator’s </w:t>
      </w:r>
      <w:r w:rsidRPr="00316337">
        <w:rPr>
          <w:highlight w:val="yellow"/>
          <w:u w:val="single"/>
        </w:rPr>
        <w:t>visit to China</w:t>
      </w:r>
      <w:r w:rsidRPr="00316337">
        <w:rPr>
          <w:u w:val="single"/>
        </w:rPr>
        <w:t xml:space="preserve"> in the fall of 2014 nearly </w:t>
      </w:r>
      <w:r w:rsidRPr="00316337">
        <w:rPr>
          <w:highlight w:val="yellow"/>
          <w:u w:val="single"/>
        </w:rPr>
        <w:t>coincided with China’s hacking of NOAA</w:t>
      </w:r>
      <w:r w:rsidRPr="00316337">
        <w:rPr>
          <w:u w:val="single"/>
        </w:rPr>
        <w:t xml:space="preserve">, with whom Beijing has a “partnership” in studying climate change. Military confrontation flows from the interaction of hard power in pursuit of competing national interests. </w:t>
      </w:r>
      <w:r w:rsidRPr="00316337">
        <w:rPr>
          <w:highlight w:val="yellow"/>
          <w:u w:val="single"/>
        </w:rPr>
        <w:t>Space coop</w:t>
      </w:r>
      <w:r w:rsidRPr="00316337">
        <w:rPr>
          <w:u w:val="single"/>
        </w:rPr>
        <w:t xml:space="preserve">eration </w:t>
      </w:r>
      <w:r w:rsidRPr="00316337">
        <w:rPr>
          <w:highlight w:val="yellow"/>
          <w:u w:val="single"/>
        </w:rPr>
        <w:t xml:space="preserve">falls into </w:t>
      </w:r>
      <w:r w:rsidRPr="00316337">
        <w:rPr>
          <w:u w:val="single"/>
        </w:rPr>
        <w:t xml:space="preserve">the realm of </w:t>
      </w:r>
      <w:r w:rsidRPr="00316337">
        <w:rPr>
          <w:highlight w:val="yellow"/>
          <w:u w:val="single"/>
        </w:rPr>
        <w:t>soft power</w:t>
      </w:r>
      <w:r w:rsidRPr="00093FC9">
        <w:t xml:space="preserve">. </w:t>
      </w:r>
      <w:r w:rsidRPr="00316337">
        <w:rPr>
          <w:u w:val="single"/>
        </w:rPr>
        <w:t>It has value in strengthening relationships among like-minded states with similar interests</w:t>
      </w:r>
      <w:r w:rsidRPr="00093FC9">
        <w:t xml:space="preserve">. </w:t>
      </w:r>
      <w:r w:rsidRPr="00316337">
        <w:rPr>
          <w:u w:val="single"/>
        </w:rPr>
        <w:t xml:space="preserve">China’s </w:t>
      </w:r>
      <w:r w:rsidRPr="00316337">
        <w:rPr>
          <w:highlight w:val="yellow"/>
          <w:u w:val="single"/>
        </w:rPr>
        <w:t>aggressiveness</w:t>
      </w:r>
      <w:r w:rsidRPr="00316337">
        <w:rPr>
          <w:u w:val="single"/>
        </w:rPr>
        <w:t xml:space="preserve"> toward its neighbors, its human rights record and </w:t>
      </w:r>
      <w:proofErr w:type="gramStart"/>
      <w:r w:rsidRPr="00316337">
        <w:rPr>
          <w:u w:val="single"/>
        </w:rPr>
        <w:t>its</w:t>
      </w:r>
      <w:proofErr w:type="gramEnd"/>
      <w:r w:rsidRPr="00316337">
        <w:rPr>
          <w:u w:val="single"/>
        </w:rPr>
        <w:t xml:space="preserve"> cyberattacks on the United States strongly demonstrate that it and the United States are </w:t>
      </w:r>
      <w:r w:rsidRPr="00316337">
        <w:rPr>
          <w:b/>
          <w:iCs/>
          <w:u w:val="single"/>
          <w:bdr w:val="single" w:sz="8" w:space="0" w:color="auto"/>
        </w:rPr>
        <w:t>not of like minds</w:t>
      </w:r>
      <w:r w:rsidRPr="00316337">
        <w:rPr>
          <w:u w:val="single"/>
        </w:rPr>
        <w:t>.</w:t>
      </w:r>
      <w:r w:rsidRPr="007A51FA">
        <w:t xml:space="preserve"> </w:t>
      </w:r>
      <w:r w:rsidRPr="00316337">
        <w:rPr>
          <w:u w:val="single"/>
        </w:rPr>
        <w:t xml:space="preserve">This </w:t>
      </w:r>
      <w:r w:rsidRPr="00316337">
        <w:rPr>
          <w:highlight w:val="yellow"/>
          <w:u w:val="single"/>
        </w:rPr>
        <w:t>is not the result of insufficient space coop</w:t>
      </w:r>
      <w:r w:rsidRPr="00316337">
        <w:rPr>
          <w:u w:val="single"/>
        </w:rPr>
        <w:t xml:space="preserve">eration, </w:t>
      </w:r>
      <w:r w:rsidRPr="00316337">
        <w:rPr>
          <w:highlight w:val="yellow"/>
          <w:u w:val="single"/>
        </w:rPr>
        <w:t xml:space="preserve">but of divergent </w:t>
      </w:r>
      <w:r w:rsidRPr="00316337">
        <w:rPr>
          <w:u w:val="single"/>
        </w:rPr>
        <w:t xml:space="preserve">national </w:t>
      </w:r>
      <w:r w:rsidRPr="00316337">
        <w:rPr>
          <w:highlight w:val="yellow"/>
          <w:u w:val="single"/>
        </w:rPr>
        <w:t>interests</w:t>
      </w:r>
      <w:r w:rsidRPr="00316337">
        <w:rPr>
          <w:u w:val="single"/>
        </w:rPr>
        <w:t>.</w:t>
      </w:r>
      <w:r w:rsidRPr="00093FC9">
        <w:t xml:space="preserve"> The United States is a status quo power; China is not.</w:t>
      </w:r>
    </w:p>
    <w:p w14:paraId="41F794CD" w14:textId="464C9D08" w:rsidR="00E21C2D" w:rsidRDefault="00E21C2D" w:rsidP="00E21C2D">
      <w:pPr>
        <w:pStyle w:val="Heading3"/>
        <w:numPr>
          <w:ilvl w:val="0"/>
          <w:numId w:val="13"/>
        </w:numPr>
      </w:pPr>
      <w:r>
        <w:lastRenderedPageBreak/>
        <w:t>Not Appropriation</w:t>
      </w:r>
    </w:p>
    <w:p w14:paraId="52145A82" w14:textId="77777777" w:rsidR="00E21C2D" w:rsidRDefault="00E21C2D" w:rsidP="00E21C2D">
      <w:pPr>
        <w:pStyle w:val="Heading4"/>
      </w:pPr>
      <w:r w:rsidRPr="003E25B3">
        <w:t>The use of orbits is not categorized as appropriation of outer space</w:t>
      </w:r>
    </w:p>
    <w:p w14:paraId="71E1057D" w14:textId="77777777" w:rsidR="00E21C2D" w:rsidRPr="003E25B3" w:rsidRDefault="00E21C2D" w:rsidP="00E21C2D">
      <w:r w:rsidRPr="003E25B3">
        <w:t>Elina </w:t>
      </w:r>
      <w:proofErr w:type="spellStart"/>
      <w:r w:rsidRPr="003E25B3">
        <w:t>Morozova</w:t>
      </w:r>
      <w:proofErr w:type="spellEnd"/>
      <w:r w:rsidRPr="003E25B3">
        <w:t xml:space="preserve"> {space policy expert, Executive Director of the </w:t>
      </w:r>
      <w:proofErr w:type="spellStart"/>
      <w:r w:rsidRPr="003E25B3">
        <w:t>Intersputnik</w:t>
      </w:r>
      <w:proofErr w:type="spellEnd"/>
      <w:r w:rsidRPr="003E25B3">
        <w:t xml:space="preserve"> International Organization of Space Communications} and </w:t>
      </w:r>
      <w:proofErr w:type="spellStart"/>
      <w:r w:rsidRPr="003E25B3">
        <w:t>Yaroslav</w:t>
      </w:r>
      <w:proofErr w:type="spellEnd"/>
      <w:r w:rsidRPr="003E25B3">
        <w:t> </w:t>
      </w:r>
      <w:proofErr w:type="spellStart"/>
      <w:r w:rsidRPr="003E25B3">
        <w:t>Vasyanin</w:t>
      </w:r>
      <w:proofErr w:type="spellEnd"/>
      <w:r w:rsidRPr="003E25B3">
        <w:t xml:space="preserve"> {space policy expert, author}, 12/23/19 - ("International Space Law and Satellite Telecommunications," Oxford Research Encyclopedia of Planetary Science, accessed 1-13-2022, https://oxfordre.com/planetaryscience/oso/viewentry/10.1093$002facrefore$002f9780190647926.001.0001$002facrefore-9780190647926-e-75;jsessionid=99D12FDA48A8001990BA904013278ACE#acrefore-9780190647926-e-75-bibItem-0033 )//MS</w:t>
      </w:r>
    </w:p>
    <w:p w14:paraId="609C8B90" w14:textId="77777777" w:rsidR="00E21C2D" w:rsidRPr="003E25B3" w:rsidRDefault="00E21C2D" w:rsidP="00E21C2D">
      <w:pPr>
        <w:rPr>
          <w:sz w:val="16"/>
        </w:rPr>
      </w:pPr>
      <w:r w:rsidRPr="003E25B3">
        <w:rPr>
          <w:rStyle w:val="Emphasis"/>
        </w:rPr>
        <w:t>One of the most fundamental principles</w:t>
      </w:r>
      <w:r w:rsidRPr="003E25B3">
        <w:rPr>
          <w:sz w:val="16"/>
        </w:rPr>
        <w:t xml:space="preserve"> of international space law </w:t>
      </w:r>
      <w:r w:rsidRPr="003E25B3">
        <w:rPr>
          <w:rStyle w:val="Emphasis"/>
        </w:rPr>
        <w:t xml:space="preserve">states that </w:t>
      </w:r>
      <w:r w:rsidRPr="003E25B3">
        <w:rPr>
          <w:rStyle w:val="Emphasis"/>
          <w:highlight w:val="yellow"/>
        </w:rPr>
        <w:t>outer space is not subject to national appropriation by claim of sovereignty</w:t>
      </w:r>
      <w:r w:rsidRPr="003E25B3">
        <w:rPr>
          <w:sz w:val="16"/>
        </w:rPr>
        <w:t>, by means of use or occupation, or by any other means (General Assembly Resolution 2222, </w:t>
      </w:r>
      <w:hyperlink r:id="rId33" w:anchor="acrefore-9780190647926-e-75-bibItem-0033" w:history="1">
        <w:r w:rsidRPr="003E25B3">
          <w:rPr>
            <w:rStyle w:val="Hyperlink"/>
            <w:sz w:val="16"/>
          </w:rPr>
          <w:t>1966</w:t>
        </w:r>
      </w:hyperlink>
      <w:r w:rsidRPr="003E25B3">
        <w:rPr>
          <w:sz w:val="16"/>
        </w:rPr>
        <w:t xml:space="preserve">). In legal terms, it means that outer space, including the Moon and other celestial bodies, is declared to be res extra commercium and therefore states can neither own nor exercise any jurisdiction over any part of outer space. At the same time, </w:t>
      </w:r>
      <w:r w:rsidRPr="003E25B3">
        <w:rPr>
          <w:rStyle w:val="Emphasis"/>
          <w:highlight w:val="yellow"/>
        </w:rPr>
        <w:t>placing a telecommunications satellite in the geostationary satellite orbit or deploying a constellation of satellites in other satellite orbits is not considered appropriation.</w:t>
      </w:r>
      <w:r w:rsidRPr="003E25B3">
        <w:rPr>
          <w:rStyle w:val="Emphasis"/>
        </w:rPr>
        <w:t xml:space="preserve"> When deploying satellite telecommunications systems, </w:t>
      </w:r>
      <w:r w:rsidRPr="003E25B3">
        <w:rPr>
          <w:rStyle w:val="Emphasis"/>
          <w:highlight w:val="yellow"/>
        </w:rPr>
        <w:t>satellite operators</w:t>
      </w:r>
      <w:r w:rsidRPr="003E25B3">
        <w:rPr>
          <w:rStyle w:val="Emphasis"/>
        </w:rPr>
        <w:t xml:space="preserve"> do not get any proprietary rights on these orbits, which are essential parts of outer space and </w:t>
      </w:r>
      <w:r w:rsidRPr="003E25B3">
        <w:rPr>
          <w:rStyle w:val="Emphasis"/>
          <w:highlight w:val="yellow"/>
        </w:rPr>
        <w:t>can only use them on a temporary basis and in accordance with international space law</w:t>
      </w:r>
      <w:r w:rsidRPr="003E25B3">
        <w:rPr>
          <w:rStyle w:val="Emphasis"/>
        </w:rPr>
        <w:t xml:space="preserve"> and the instruments of the International Telecommunication Union. Since the ITU legal regime does not prescribe any limits on how long an operator can use specific orbital slots and planes, their temporary utilization can </w:t>
      </w:r>
      <w:proofErr w:type="gramStart"/>
      <w:r w:rsidRPr="003E25B3">
        <w:rPr>
          <w:rStyle w:val="Emphasis"/>
        </w:rPr>
        <w:t>actually last</w:t>
      </w:r>
      <w:proofErr w:type="gramEnd"/>
      <w:r w:rsidRPr="003E25B3">
        <w:rPr>
          <w:rStyle w:val="Emphasis"/>
        </w:rPr>
        <w:t xml:space="preserve"> for decades provided that all the ITU requirements are met.</w:t>
      </w:r>
    </w:p>
    <w:p w14:paraId="70A2F697" w14:textId="77777777" w:rsidR="00E21C2D" w:rsidRPr="002F2EF9" w:rsidRDefault="00E21C2D" w:rsidP="00E21C2D"/>
    <w:p w14:paraId="7D1FA486" w14:textId="77777777" w:rsidR="00E21C2D" w:rsidRDefault="00E21C2D" w:rsidP="00E21C2D">
      <w:pPr>
        <w:pStyle w:val="Heading4"/>
      </w:pPr>
    </w:p>
    <w:p w14:paraId="57422D09" w14:textId="72994602" w:rsidR="00AD47FC" w:rsidRDefault="00AD47FC" w:rsidP="00AD47FC">
      <w:pPr>
        <w:pStyle w:val="Heading4"/>
        <w:numPr>
          <w:ilvl w:val="0"/>
          <w:numId w:val="13"/>
        </w:numPr>
        <w:tabs>
          <w:tab w:val="num" w:pos="720"/>
        </w:tabs>
      </w:pPr>
      <w:r>
        <w:t xml:space="preserve">No impact &amp; remediation’s not key—Nearly ZERO risk to any given satellite even ASSUMING cascades, </w:t>
      </w:r>
      <w:proofErr w:type="spellStart"/>
      <w:r>
        <w:t>Aff</w:t>
      </w:r>
      <w:proofErr w:type="spellEnd"/>
      <w:r>
        <w:t xml:space="preserve"> can’t solve it, and every other risk to spacecraft outweighs—Their </w:t>
      </w:r>
      <w:proofErr w:type="spellStart"/>
      <w:r>
        <w:t>ev</w:t>
      </w:r>
      <w:proofErr w:type="spellEnd"/>
      <w:r>
        <w:t xml:space="preserve"> makes several flawed assumptions</w:t>
      </w:r>
    </w:p>
    <w:p w14:paraId="20C6A762" w14:textId="77777777" w:rsidR="00AD47FC" w:rsidRPr="00942AE8" w:rsidRDefault="00AD47FC" w:rsidP="00AD47FC">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001030C6" w14:textId="77777777" w:rsidR="00AD47FC" w:rsidRDefault="00AD47FC" w:rsidP="00AD47FC">
      <w:r>
        <w:t xml:space="preserve">More importantly, </w:t>
      </w:r>
      <w:r w:rsidRPr="00630060">
        <w:rPr>
          <w:rStyle w:val="StyleUnderline"/>
        </w:rPr>
        <w:t xml:space="preserve">while </w:t>
      </w:r>
      <w:r w:rsidRPr="000D1E8E">
        <w:rPr>
          <w:rStyle w:val="StyleUnderline"/>
          <w:highlight w:val="cyan"/>
        </w:rPr>
        <w:t xml:space="preserve">our </w:t>
      </w:r>
      <w:r w:rsidRPr="000D1E8E">
        <w:rPr>
          <w:rStyle w:val="Emphasis"/>
          <w:highlight w:val="cyan"/>
        </w:rPr>
        <w:t>numerical results</w:t>
      </w:r>
      <w:r w:rsidRPr="00630060">
        <w:rPr>
          <w:rStyle w:val="StyleUnderline"/>
        </w:rPr>
        <w:t xml:space="preserve"> </w:t>
      </w:r>
      <w:r w:rsidRPr="00BE1A43">
        <w:rPr>
          <w:rStyle w:val="Emphasis"/>
        </w:rPr>
        <w:t>mimic</w:t>
      </w:r>
      <w:r w:rsidRPr="00630060">
        <w:rPr>
          <w:rStyle w:val="StyleUnderline"/>
        </w:rPr>
        <w:t xml:space="preserve"> earlier </w:t>
      </w:r>
      <w:r w:rsidRPr="00BE1A43">
        <w:rPr>
          <w:rStyle w:val="StyleUnderline"/>
        </w:rPr>
        <w:t>results (</w:t>
      </w:r>
      <w:proofErr w:type="spellStart"/>
      <w:r w:rsidRPr="00BE1A43">
        <w:rPr>
          <w:rStyle w:val="StyleUnderline"/>
        </w:rPr>
        <w:t>Liou</w:t>
      </w:r>
      <w:proofErr w:type="spellEnd"/>
      <w:r w:rsidRPr="00BE1A43">
        <w:rPr>
          <w:rStyle w:val="StyleUnderline"/>
        </w:rPr>
        <w:t xml:space="preserve"> and Johnson</w:t>
      </w:r>
      <w:r>
        <w:t xml:space="preserve">, 2005; </w:t>
      </w:r>
      <w:r w:rsidRPr="00BE1A43">
        <w:rPr>
          <w:rStyle w:val="StyleUnderline"/>
        </w:rPr>
        <w:t>Walker and Martin</w:t>
      </w:r>
      <w:r>
        <w:t xml:space="preserve">, 2004) </w:t>
      </w:r>
      <w:r w:rsidRPr="00BE1A43">
        <w:rPr>
          <w:rStyle w:val="StyleUnderline"/>
        </w:rPr>
        <w:t xml:space="preserve">that stressed the importance of </w:t>
      </w:r>
      <w:proofErr w:type="spellStart"/>
      <w:r w:rsidRPr="00BE1A43">
        <w:rPr>
          <w:rStyle w:val="StyleUnderline"/>
        </w:rPr>
        <w:t>postmission</w:t>
      </w:r>
      <w:proofErr w:type="spellEnd"/>
      <w:r w:rsidRPr="00BE1A43">
        <w:rPr>
          <w:rStyle w:val="StyleUnderline"/>
        </w:rPr>
        <w:t xml:space="preserve"> deorbiting</w:t>
      </w:r>
      <w:r>
        <w:t xml:space="preserve">, </w:t>
      </w:r>
      <w:r w:rsidRPr="00BE1A43">
        <w:rPr>
          <w:rStyle w:val="Emphasis"/>
        </w:rPr>
        <w:t xml:space="preserve">we </w:t>
      </w:r>
      <w:r w:rsidRPr="000D1E8E">
        <w:rPr>
          <w:rStyle w:val="Emphasis"/>
          <w:highlight w:val="cyan"/>
        </w:rPr>
        <w:t>do not</w:t>
      </w:r>
      <w:r>
        <w:t xml:space="preserve"> necessarily </w:t>
      </w:r>
      <w:r w:rsidRPr="000D1E8E">
        <w:rPr>
          <w:rStyle w:val="Emphasis"/>
          <w:highlight w:val="cyan"/>
        </w:rPr>
        <w:t>agree</w:t>
      </w:r>
      <w:r w:rsidRPr="00BE1A43">
        <w:rPr>
          <w:rStyle w:val="Emphasis"/>
        </w:rPr>
        <w:t xml:space="preserve"> with the claim</w:t>
      </w:r>
      <w:r>
        <w:t xml:space="preserve"> </w:t>
      </w:r>
      <w:r w:rsidRPr="000D1E8E">
        <w:rPr>
          <w:rStyle w:val="StyleUnderline"/>
          <w:highlight w:val="cyan"/>
        </w:rPr>
        <w:t>that the only way to</w:t>
      </w:r>
      <w:r w:rsidRPr="00BE1A43">
        <w:rPr>
          <w:rStyle w:val="StyleUnderline"/>
        </w:rPr>
        <w:t xml:space="preserve"> </w:t>
      </w:r>
      <w:r w:rsidRPr="000D1E8E">
        <w:rPr>
          <w:rStyle w:val="StyleUnderline"/>
          <w:highlight w:val="cyan"/>
        </w:rPr>
        <w:t>prevent</w:t>
      </w:r>
      <w:r w:rsidRPr="00BE1A43">
        <w:rPr>
          <w:rStyle w:val="StyleUnderline"/>
        </w:rPr>
        <w:t xml:space="preserve"> future </w:t>
      </w:r>
      <w:r w:rsidRPr="000D1E8E">
        <w:rPr>
          <w:rStyle w:val="StyleUnderline"/>
          <w:highlight w:val="cyan"/>
        </w:rPr>
        <w:t xml:space="preserve">problems is to </w:t>
      </w:r>
      <w:r w:rsidRPr="000D1E8E">
        <w:rPr>
          <w:rStyle w:val="Emphasis"/>
          <w:highlight w:val="cyan"/>
        </w:rPr>
        <w:t>remove</w:t>
      </w:r>
      <w:r w:rsidRPr="00BE1A43">
        <w:rPr>
          <w:rStyle w:val="Emphasis"/>
        </w:rPr>
        <w:t xml:space="preserve"> existing large </w:t>
      </w:r>
      <w:proofErr w:type="spellStart"/>
      <w:r w:rsidRPr="000D1E8E">
        <w:rPr>
          <w:rStyle w:val="Emphasis"/>
          <w:highlight w:val="cyan"/>
        </w:rPr>
        <w:t>intacts</w:t>
      </w:r>
      <w:proofErr w:type="spellEnd"/>
      <w:r w:rsidRPr="000D1E8E">
        <w:rPr>
          <w:rStyle w:val="StyleUnderline"/>
          <w:highlight w:val="cyan"/>
        </w:rPr>
        <w:t xml:space="preserve"> from space</w:t>
      </w:r>
      <w:r>
        <w:t xml:space="preserve"> (</w:t>
      </w:r>
      <w:proofErr w:type="spellStart"/>
      <w:r>
        <w:t>Liou</w:t>
      </w:r>
      <w:proofErr w:type="spellEnd"/>
      <w:r>
        <w:t xml:space="preserve"> and Johnson, 2006, 2008). </w:t>
      </w:r>
      <w:r w:rsidRPr="00BE1A43">
        <w:rPr>
          <w:rStyle w:val="StyleUnderline"/>
        </w:rPr>
        <w:t xml:space="preserve">The </w:t>
      </w:r>
      <w:r w:rsidRPr="00BE1A43">
        <w:rPr>
          <w:rStyle w:val="Emphasis"/>
        </w:rPr>
        <w:t>divergence</w:t>
      </w:r>
      <w:r w:rsidRPr="00BE1A43">
        <w:rPr>
          <w:rStyle w:val="StyleUnderline"/>
        </w:rPr>
        <w:t xml:space="preserve"> between our views and those</w:t>
      </w:r>
      <w:r>
        <w:t xml:space="preserve"> in </w:t>
      </w:r>
      <w:proofErr w:type="spellStart"/>
      <w:r>
        <w:t>Liou</w:t>
      </w:r>
      <w:proofErr w:type="spellEnd"/>
      <w:r>
        <w:t xml:space="preserve"> and Johnson (2006, 2008) </w:t>
      </w:r>
      <w:r w:rsidRPr="00BE1A43">
        <w:rPr>
          <w:rStyle w:val="StyleUnderline"/>
        </w:rPr>
        <w:t>is</w:t>
      </w:r>
      <w:r>
        <w:t xml:space="preserve"> perhaps </w:t>
      </w:r>
      <w:r w:rsidRPr="00BE1A43">
        <w:rPr>
          <w:rStyle w:val="StyleUnderline"/>
        </w:rPr>
        <w:t xml:space="preserve">due to the </w:t>
      </w:r>
      <w:r w:rsidRPr="00BE1A43">
        <w:rPr>
          <w:rStyle w:val="Emphasis"/>
        </w:rPr>
        <w:t>different performance metrics</w:t>
      </w:r>
      <w:r w:rsidRPr="00BE1A43">
        <w:rPr>
          <w:rStyle w:val="StyleUnderline"/>
        </w:rPr>
        <w:t xml:space="preserve"> used</w:t>
      </w:r>
      <w:r>
        <w:t xml:space="preserve">. </w:t>
      </w:r>
      <w:r w:rsidRPr="00BE1A43">
        <w:rPr>
          <w:rStyle w:val="StyleUnderline"/>
        </w:rPr>
        <w:t xml:space="preserve">The </w:t>
      </w:r>
      <w:r w:rsidRPr="00BE1A43">
        <w:rPr>
          <w:rStyle w:val="Emphasis"/>
        </w:rPr>
        <w:t>root causes for alarm</w:t>
      </w:r>
      <w:r>
        <w:t xml:space="preserve"> in </w:t>
      </w:r>
      <w:proofErr w:type="spellStart"/>
      <w:r>
        <w:t>Liou</w:t>
      </w:r>
      <w:proofErr w:type="spellEnd"/>
      <w:r>
        <w:t xml:space="preserve"> and Johnson (2006, 2008) </w:t>
      </w:r>
      <w:r w:rsidRPr="00BE1A43">
        <w:rPr>
          <w:rStyle w:val="StyleUnderline"/>
        </w:rPr>
        <w:t xml:space="preserve">appear to be the </w:t>
      </w:r>
      <w:r w:rsidRPr="00BE1A43">
        <w:rPr>
          <w:rStyle w:val="Emphasis"/>
        </w:rPr>
        <w:lastRenderedPageBreak/>
        <w:t>growth rate</w:t>
      </w:r>
      <w:r w:rsidRPr="00BE1A43">
        <w:rPr>
          <w:rStyle w:val="StyleUnderline"/>
        </w:rPr>
        <w:t xml:space="preserve"> of fragments and the </w:t>
      </w:r>
      <w:r w:rsidRPr="00BE1A43">
        <w:rPr>
          <w:rStyle w:val="Emphasis"/>
        </w:rPr>
        <w:t>small increase</w:t>
      </w:r>
      <w:r w:rsidRPr="00BE1A43">
        <w:rPr>
          <w:rStyle w:val="StyleUnderline"/>
        </w:rPr>
        <w:t xml:space="preserve"> in the rate of catastrophic collisions over the </w:t>
      </w:r>
      <w:r w:rsidRPr="00BE1A43">
        <w:rPr>
          <w:rStyle w:val="Emphasis"/>
        </w:rPr>
        <w:t>next 200 years</w:t>
      </w:r>
      <w:r>
        <w:t xml:space="preserve"> (</w:t>
      </w:r>
      <w:proofErr w:type="spellStart"/>
      <w:r>
        <w:t>Liou</w:t>
      </w:r>
      <w:proofErr w:type="spellEnd"/>
      <w:r>
        <w:t xml:space="preserve"> and Johnson, 2008, Fig. 2). </w:t>
      </w:r>
      <w:r w:rsidRPr="00BE1A43">
        <w:rPr>
          <w:rStyle w:val="StyleUnderline"/>
        </w:rPr>
        <w:t xml:space="preserve">However, </w:t>
      </w:r>
      <w:r w:rsidRPr="000D1E8E">
        <w:rPr>
          <w:rStyle w:val="Emphasis"/>
          <w:highlight w:val="cyan"/>
        </w:rPr>
        <w:t>the great majority of</w:t>
      </w:r>
      <w:r w:rsidRPr="00BE1A43">
        <w:rPr>
          <w:rStyle w:val="Emphasis"/>
        </w:rPr>
        <w:t xml:space="preserve"> catastrophic </w:t>
      </w:r>
      <w:r w:rsidRPr="000D1E8E">
        <w:rPr>
          <w:rStyle w:val="Emphasis"/>
          <w:highlight w:val="cyan"/>
        </w:rPr>
        <w:t>collisions</w:t>
      </w:r>
      <w:r>
        <w:t xml:space="preserve"> </w:t>
      </w:r>
      <w:r w:rsidRPr="00BE1A43">
        <w:rPr>
          <w:rStyle w:val="StyleUnderline"/>
        </w:rPr>
        <w:t xml:space="preserve">in the SOI </w:t>
      </w:r>
      <w:r w:rsidRPr="000D1E8E">
        <w:rPr>
          <w:rStyle w:val="Emphasis"/>
          <w:highlight w:val="cyan"/>
        </w:rPr>
        <w:t>do not involve</w:t>
      </w:r>
      <w:r w:rsidRPr="00BE1A43">
        <w:rPr>
          <w:rStyle w:val="Emphasis"/>
        </w:rPr>
        <w:t xml:space="preserve"> operational </w:t>
      </w:r>
      <w:proofErr w:type="gramStart"/>
      <w:r w:rsidRPr="000D1E8E">
        <w:rPr>
          <w:rStyle w:val="Emphasis"/>
          <w:highlight w:val="cyan"/>
        </w:rPr>
        <w:t>spacecraft</w:t>
      </w:r>
      <w:r>
        <w:t xml:space="preserve">, </w:t>
      </w:r>
      <w:r w:rsidRPr="00BE1A43">
        <w:rPr>
          <w:rStyle w:val="StyleUnderline"/>
        </w:rPr>
        <w:t>and</w:t>
      </w:r>
      <w:proofErr w:type="gramEnd"/>
      <w:r w:rsidRPr="00BE1A43">
        <w:rPr>
          <w:rStyle w:val="StyleUnderline"/>
        </w:rPr>
        <w:t xml:space="preserve"> are hazardous only in the sense that the </w:t>
      </w:r>
      <w:r w:rsidRPr="00BE1A43">
        <w:rPr>
          <w:rStyle w:val="Emphasis"/>
        </w:rPr>
        <w:t>fragments generated</w:t>
      </w:r>
      <w:r>
        <w:t xml:space="preserve"> from such a collision </w:t>
      </w:r>
      <w:r w:rsidRPr="00BE1A43">
        <w:rPr>
          <w:rStyle w:val="StyleUnderline"/>
        </w:rPr>
        <w:t>could subsequently damage or destroy operational spacecraft</w:t>
      </w:r>
      <w:r>
        <w:t xml:space="preserve">. </w:t>
      </w:r>
      <w:r w:rsidRPr="00446357">
        <w:rPr>
          <w:rStyle w:val="StyleUnderline"/>
        </w:rPr>
        <w:t xml:space="preserve">Therefore, we introduced the notion of </w:t>
      </w:r>
      <w:r w:rsidRPr="00446357">
        <w:rPr>
          <w:rStyle w:val="Emphasis"/>
        </w:rPr>
        <w:t>the lifetime risk of an operational spacecraft</w:t>
      </w:r>
      <w:r>
        <w:t xml:space="preserve"> </w:t>
      </w:r>
      <w:r w:rsidRPr="00446357">
        <w:rPr>
          <w:rStyle w:val="StyleUnderline"/>
        </w:rPr>
        <w:t xml:space="preserve">as the primary performance metric. </w:t>
      </w:r>
      <w:r w:rsidRPr="000D1E8E">
        <w:rPr>
          <w:rStyle w:val="Emphasis"/>
          <w:highlight w:val="cyan"/>
        </w:rPr>
        <w:t>Our model predicts</w:t>
      </w:r>
      <w:r w:rsidRPr="00446357">
        <w:rPr>
          <w:rStyle w:val="StyleUnderline"/>
        </w:rPr>
        <w:t xml:space="preserve"> that the </w:t>
      </w:r>
      <w:r w:rsidRPr="000D1E8E">
        <w:rPr>
          <w:rStyle w:val="Emphasis"/>
          <w:highlight w:val="cyan"/>
        </w:rPr>
        <w:t>lifetime risk is</w:t>
      </w:r>
      <w: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t xml:space="preserve"> stays &lt;10^-3 </w:t>
      </w:r>
      <w:r w:rsidRPr="00446357">
        <w:rPr>
          <w:rStyle w:val="Emphasis"/>
        </w:rPr>
        <w:t xml:space="preserve">[less </w:t>
      </w:r>
      <w:r w:rsidRPr="000D1E8E">
        <w:rPr>
          <w:rStyle w:val="Emphasis"/>
          <w:highlight w:val="cyan"/>
        </w:rPr>
        <w:t>than .001%]</w:t>
      </w:r>
      <w:r>
        <w:t xml:space="preserve"> than if there is very high (&gt;98%) spacecraft deorbiting compliance. </w:t>
      </w:r>
      <w:r w:rsidRPr="00446357">
        <w:rPr>
          <w:rStyle w:val="StyleUnderline"/>
        </w:rPr>
        <w:t xml:space="preserve">These </w:t>
      </w:r>
      <w:r w:rsidRPr="00446357">
        <w:rPr>
          <w:rStyle w:val="Emphasis"/>
        </w:rPr>
        <w:t xml:space="preserve">risks appear to be </w:t>
      </w:r>
      <w:r w:rsidRPr="000D1E8E">
        <w:rPr>
          <w:rStyle w:val="Emphasis"/>
          <w:highlight w:val="cyan"/>
        </w:rPr>
        <w:t>low</w:t>
      </w:r>
      <w:r w:rsidRPr="000D1E8E">
        <w:rPr>
          <w:rStyle w:val="StyleUnderline"/>
          <w:highlight w:val="cyan"/>
        </w:rPr>
        <w:t xml:space="preserve"> relative to</w:t>
      </w:r>
      <w:r w:rsidRPr="00446357">
        <w:rPr>
          <w:rStyle w:val="StyleUnderline"/>
        </w:rPr>
        <w:t xml:space="preserve"> the </w:t>
      </w:r>
      <w:r w:rsidRPr="000D1E8E">
        <w:rPr>
          <w:rStyle w:val="Emphasis"/>
          <w:highlight w:val="cyan"/>
        </w:rPr>
        <w:t>immense cost</w:t>
      </w:r>
      <w:r w:rsidRPr="00446357">
        <w:rPr>
          <w:rStyle w:val="StyleUnderline"/>
        </w:rPr>
        <w:t xml:space="preserve"> and </w:t>
      </w:r>
      <w:r w:rsidRPr="00446357">
        <w:rPr>
          <w:rStyle w:val="Emphasis"/>
        </w:rPr>
        <w:t xml:space="preserve">considerable technological uncertainty </w:t>
      </w:r>
      <w:r w:rsidRPr="000D1E8E">
        <w:rPr>
          <w:rStyle w:val="Emphasis"/>
          <w:highlight w:val="cyan"/>
        </w:rPr>
        <w:t>involved</w:t>
      </w:r>
      <w:r w:rsidRPr="000D1E8E">
        <w:rPr>
          <w:rStyle w:val="StyleUnderline"/>
          <w:highlight w:val="cyan"/>
        </w:rPr>
        <w:t xml:space="preserve"> in removing</w:t>
      </w:r>
      <w:r w:rsidRPr="00446357">
        <w:rPr>
          <w:rStyle w:val="StyleUnderline"/>
        </w:rPr>
        <w:t xml:space="preserve"> large </w:t>
      </w:r>
      <w:r w:rsidRPr="000D1E8E">
        <w:rPr>
          <w:rStyle w:val="StyleUnderline"/>
          <w:highlight w:val="cyan"/>
        </w:rPr>
        <w:t>objects</w:t>
      </w:r>
      <w:r w:rsidRPr="00446357">
        <w:rPr>
          <w:rStyle w:val="StyleUnderline"/>
        </w:rPr>
        <w:t xml:space="preserve"> from space</w:t>
      </w:r>
      <w:r>
        <w:t xml:space="preserve">, </w:t>
      </w:r>
      <w:r w:rsidRPr="00446357">
        <w:rPr>
          <w:rStyle w:val="StyleUnderline"/>
        </w:rPr>
        <w:t xml:space="preserve">are </w:t>
      </w:r>
      <w:r w:rsidRPr="000D1E8E">
        <w:rPr>
          <w:rStyle w:val="Emphasis"/>
          <w:highlight w:val="cyan"/>
        </w:rPr>
        <w:t>dwarfed by the ~20% historical</w:t>
      </w:r>
      <w:r w:rsidRPr="00446357">
        <w:rPr>
          <w:rStyle w:val="StyleUnderline"/>
        </w:rPr>
        <w:t xml:space="preserve"> mission-impacting </w:t>
      </w:r>
      <w:r>
        <w:t>(</w:t>
      </w:r>
      <w:r w:rsidRPr="00446357">
        <w:rPr>
          <w:rStyle w:val="StyleUnderline"/>
        </w:rPr>
        <w:t xml:space="preserve">but </w:t>
      </w:r>
      <w:r w:rsidRPr="000D1E8E">
        <w:rPr>
          <w:rStyle w:val="Emphasis"/>
          <w:highlight w:val="cyan"/>
        </w:rPr>
        <w:t>not</w:t>
      </w:r>
      <w:r>
        <w:t xml:space="preserve"> necessarily </w:t>
      </w:r>
      <w:r w:rsidRPr="000D1E8E">
        <w:rPr>
          <w:rStyle w:val="Emphasis"/>
          <w:highlight w:val="cyan"/>
        </w:rPr>
        <w:t>mission-ending</w:t>
      </w:r>
      <w:r w:rsidRPr="000D1E8E">
        <w:rPr>
          <w:rStyle w:val="StyleUnderline"/>
          <w:highlight w:val="cyan"/>
        </w:rPr>
        <w:t xml:space="preserve">) </w:t>
      </w:r>
      <w:r w:rsidRPr="000D1E8E">
        <w:rPr>
          <w:rStyle w:val="Emphasis"/>
          <w:highlight w:val="cyan"/>
        </w:rPr>
        <w:t>failure rate of spacecraft</w:t>
      </w:r>
      <w:r>
        <w:t xml:space="preserve"> (Frost and Sullivan, 2004), </w:t>
      </w:r>
      <w:r w:rsidRPr="00446357">
        <w:rPr>
          <w:rStyle w:val="StyleUnderline"/>
        </w:rPr>
        <w:t xml:space="preserve">and could be </w:t>
      </w:r>
      <w:r w:rsidRPr="00446357">
        <w:rPr>
          <w:rStyle w:val="Emphasis"/>
        </w:rPr>
        <w:t>overestimated</w:t>
      </w:r>
      <w:r>
        <w:t xml:space="preserve"> if improved traffic management techniques lower future collision risks (Johnson, 2004). </w:t>
      </w:r>
      <w:r w:rsidRPr="00446357">
        <w:rPr>
          <w:rStyle w:val="StyleUnderline"/>
        </w:rPr>
        <w:t xml:space="preserve">Hence, the </w:t>
      </w:r>
      <w:r w:rsidRPr="00446357">
        <w:rPr>
          <w:rStyle w:val="Emphasis"/>
        </w:rPr>
        <w:t>need to bring large objects down</w:t>
      </w:r>
      <w:r w:rsidRPr="00446357">
        <w:t xml:space="preserve"> </w:t>
      </w:r>
      <w:r w:rsidRPr="00446357">
        <w:rPr>
          <w:rStyle w:val="StyleUnderline"/>
        </w:rPr>
        <w:t xml:space="preserve">from space </w:t>
      </w:r>
      <w:r w:rsidRPr="00446357">
        <w:rPr>
          <w:rStyle w:val="Emphasis"/>
        </w:rPr>
        <w:t>does not</w:t>
      </w:r>
      <w:r w:rsidRPr="00446357">
        <w:t xml:space="preserve"> </w:t>
      </w:r>
      <w:r w:rsidRPr="00446357">
        <w:rPr>
          <w:rStyle w:val="Emphasis"/>
        </w:rPr>
        <w:t>appear</w:t>
      </w:r>
      <w:r w:rsidRPr="00446357">
        <w:t xml:space="preserve"> to be as </w:t>
      </w:r>
      <w:r w:rsidRPr="00446357">
        <w:rPr>
          <w:rStyle w:val="Emphasis"/>
        </w:rPr>
        <w:t>clear</w:t>
      </w:r>
      <w:r>
        <w:t xml:space="preserve"> </w:t>
      </w:r>
      <w:r w:rsidRPr="00446357">
        <w:t>cut</w:t>
      </w:r>
      <w:r>
        <w:t xml:space="preserve"> </w:t>
      </w:r>
      <w:r w:rsidRPr="00446357">
        <w:rPr>
          <w:rStyle w:val="StyleUnderline"/>
        </w:rPr>
        <w:t>as suggested</w:t>
      </w:r>
      <w:r>
        <w:t xml:space="preserve"> in </w:t>
      </w:r>
      <w:proofErr w:type="spellStart"/>
      <w:r>
        <w:t>Liou</w:t>
      </w:r>
      <w:proofErr w:type="spellEnd"/>
      <w:r>
        <w:t xml:space="preserve"> and Johnson (2006, 2008). Nonetheless, our model does not incorporate the possibility of intentional catastrophic collisions (ASAT tests, space wars) that could conceivably occur in the </w:t>
      </w:r>
      <w:r w:rsidRPr="00446357">
        <w:t xml:space="preserve">future. In addition, Fig. 5 considers only catastrophic collisions, whereas </w:t>
      </w:r>
      <w:proofErr w:type="spellStart"/>
      <w:r w:rsidRPr="00446357">
        <w:t>noncatastrophic</w:t>
      </w:r>
      <w:proofErr w:type="spellEnd"/>
      <w:r w:rsidRPr="00446357">
        <w:t xml:space="preserve"> intact-fragment collisions could easily disable an operational spacecraft. If the operational lifetime risk is modified to include </w:t>
      </w:r>
      <w:proofErr w:type="spellStart"/>
      <w:r w:rsidRPr="00446357">
        <w:t>noncatastrophic</w:t>
      </w:r>
      <w:proofErr w:type="spellEnd"/>
      <w:r w:rsidRPr="00446357">
        <w:t xml:space="preserve"> collisions with fragments &gt;= 10cm, then the sustainable risk rises by ~50%: it increases from 2.19x10^-2 [.0219%] to 3.09x10^-2 in the base </w:t>
      </w:r>
      <w:proofErr w:type="gramStart"/>
      <w:r w:rsidRPr="00446357">
        <w:t>case, and</w:t>
      </w:r>
      <w:proofErr w:type="gramEnd"/>
      <w:r w:rsidRPr="00446357">
        <w:t xml:space="preserve"> increases from 4.91x10^-4 [.000491%] to 7.94x10^-4 in the full compliance case. Moreover, if fragments &gt;= 1 cm (rather than</w:t>
      </w:r>
      <w:r>
        <w:t xml:space="preserve"> &gt;= 10 cm) are harmful to spacecraft (Johnson, 2004), then we (as well as other researchers) could be underestimating the risk.</w:t>
      </w:r>
    </w:p>
    <w:p w14:paraId="082BCB10" w14:textId="77777777" w:rsidR="00AD47FC" w:rsidRPr="00316337" w:rsidRDefault="00AD47FC" w:rsidP="00AD47FC">
      <w:pPr>
        <w:pStyle w:val="ListParagraph"/>
        <w:keepNext/>
        <w:keepLines/>
        <w:numPr>
          <w:ilvl w:val="0"/>
          <w:numId w:val="13"/>
        </w:numPr>
        <w:spacing w:before="200"/>
        <w:outlineLvl w:val="3"/>
        <w:rPr>
          <w:rFonts w:eastAsia="Malgun Gothic"/>
          <w:b/>
          <w:iCs/>
          <w:sz w:val="26"/>
        </w:rPr>
      </w:pPr>
      <w:r w:rsidRPr="00316337">
        <w:rPr>
          <w:rFonts w:eastAsia="Malgun Gothic"/>
          <w:b/>
          <w:iCs/>
          <w:sz w:val="26"/>
        </w:rPr>
        <w:t xml:space="preserve">Probability – 0.1% chance of a collision. </w:t>
      </w:r>
    </w:p>
    <w:p w14:paraId="1319E1F5" w14:textId="77777777" w:rsidR="00AD47FC" w:rsidRPr="0089747E" w:rsidRDefault="00AD47FC" w:rsidP="00AD47FC">
      <w:pPr>
        <w:rPr>
          <w:rFonts w:eastAsia="Calibri"/>
        </w:rPr>
      </w:pPr>
      <w:r w:rsidRPr="0089747E">
        <w:rPr>
          <w:rFonts w:eastAsia="Calibri"/>
        </w:rPr>
        <w:t xml:space="preserve">Alexander William </w:t>
      </w:r>
      <w:r w:rsidRPr="0089747E">
        <w:rPr>
          <w:rFonts w:eastAsia="Calibri"/>
          <w:b/>
          <w:bCs/>
          <w:sz w:val="26"/>
          <w:u w:val="single"/>
        </w:rPr>
        <w:t>Salter</w:t>
      </w:r>
      <w:r w:rsidRPr="0089747E">
        <w:rPr>
          <w:rFonts w:eastAsia="Calibri"/>
        </w:rPr>
        <w:t xml:space="preserve">, </w:t>
      </w:r>
      <w:r w:rsidRPr="0089747E">
        <w:rPr>
          <w:rFonts w:eastAsia="Calibri"/>
          <w:b/>
          <w:bCs/>
          <w:sz w:val="26"/>
          <w:u w:val="single"/>
        </w:rPr>
        <w:t>Economics Professor at Texas Tech</w:t>
      </w:r>
      <w:r w:rsidRPr="0089747E">
        <w:rPr>
          <w:rFonts w:eastAsia="Calibri"/>
        </w:rPr>
        <w:t xml:space="preserve">, </w:t>
      </w:r>
      <w:r w:rsidRPr="0089747E">
        <w:rPr>
          <w:rFonts w:eastAsia="Calibri"/>
          <w:b/>
          <w:bCs/>
          <w:sz w:val="26"/>
          <w:u w:val="single"/>
        </w:rPr>
        <w:t>’16</w:t>
      </w:r>
      <w:r w:rsidRPr="0089747E">
        <w:rPr>
          <w:rFonts w:eastAsia="Calibri"/>
        </w:rPr>
        <w:t xml:space="preserve">, “SPACE DEBRIS: A LAW AND ECONOMICS ANALYSIS OF THE ORBITAL COMMONS” 19 STAN. TECH. L. REV. 221 *numbers replaced with English words </w:t>
      </w:r>
    </w:p>
    <w:p w14:paraId="62FE3D87" w14:textId="77777777" w:rsidR="00AD47FC" w:rsidRPr="0089747E" w:rsidRDefault="00AD47FC" w:rsidP="00AD47FC">
      <w:pPr>
        <w:rPr>
          <w:rFonts w:eastAsia="Calibri"/>
        </w:rPr>
      </w:pPr>
      <w:r w:rsidRPr="0089747E">
        <w:rPr>
          <w:rFonts w:eastAsia="Calibri"/>
          <w:highlight w:val="yellow"/>
          <w:u w:val="single"/>
        </w:rPr>
        <w:t>The probability of a collision is</w:t>
      </w:r>
      <w:r w:rsidRPr="0089747E">
        <w:rPr>
          <w:rFonts w:eastAsia="Calibri"/>
        </w:rPr>
        <w:t xml:space="preserve"> currently </w:t>
      </w:r>
      <w:r w:rsidRPr="0089747E">
        <w:rPr>
          <w:rFonts w:eastAsia="Calibri"/>
          <w:b/>
          <w:iCs/>
          <w:highlight w:val="yellow"/>
          <w:u w:val="single"/>
          <w:bdr w:val="single" w:sz="8" w:space="0" w:color="auto"/>
        </w:rPr>
        <w:t>low</w:t>
      </w:r>
      <w:r w:rsidRPr="0089747E">
        <w:rPr>
          <w:rFonts w:eastAsia="Calibri"/>
          <w:highlight w:val="yellow"/>
        </w:rPr>
        <w:t>.</w:t>
      </w:r>
      <w:r w:rsidRPr="0089747E">
        <w:rPr>
          <w:rFonts w:eastAsia="Calibri"/>
        </w:rPr>
        <w:t xml:space="preserve"> Bradley and Wein estimate that </w:t>
      </w:r>
      <w:r w:rsidRPr="0089747E">
        <w:rPr>
          <w:rFonts w:eastAsia="Calibri"/>
          <w:highlight w:val="yellow"/>
          <w:u w:val="single"/>
        </w:rPr>
        <w:t>the</w:t>
      </w:r>
      <w:r w:rsidRPr="0089747E">
        <w:rPr>
          <w:rFonts w:eastAsia="Calibri"/>
          <w:highlight w:val="yellow"/>
        </w:rPr>
        <w:t xml:space="preserve"> </w:t>
      </w:r>
      <w:r w:rsidRPr="0089747E">
        <w:rPr>
          <w:rFonts w:eastAsia="Calibri"/>
          <w:b/>
          <w:iCs/>
          <w:highlight w:val="yellow"/>
          <w:u w:val="single"/>
          <w:bdr w:val="single" w:sz="8" w:space="0" w:color="auto"/>
        </w:rPr>
        <w:t>maximum probability</w:t>
      </w:r>
      <w:r w:rsidRPr="0089747E">
        <w:rPr>
          <w:rFonts w:eastAsia="Calibri"/>
        </w:rPr>
        <w:t xml:space="preserve"> in LEO </w:t>
      </w:r>
      <w:r w:rsidRPr="0089747E">
        <w:rPr>
          <w:rFonts w:eastAsia="Calibri"/>
          <w:highlight w:val="yellow"/>
          <w:u w:val="single"/>
        </w:rPr>
        <w:t xml:space="preserve">of a collision over the lifetime of a spacecraft remains </w:t>
      </w:r>
      <w:r w:rsidRPr="0089747E">
        <w:rPr>
          <w:rFonts w:eastAsia="Calibri"/>
          <w:b/>
          <w:iCs/>
          <w:highlight w:val="yellow"/>
          <w:u w:val="single"/>
          <w:bdr w:val="single" w:sz="8" w:space="0" w:color="auto"/>
        </w:rPr>
        <w:t>below one in one thousand</w:t>
      </w:r>
      <w:r w:rsidRPr="0089747E">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4E8B3D4D" w14:textId="77777777" w:rsidR="00AD47FC" w:rsidRPr="00316337" w:rsidRDefault="00AD47FC" w:rsidP="00AD47FC">
      <w:pPr>
        <w:pStyle w:val="ListParagraph"/>
        <w:keepNext/>
        <w:keepLines/>
        <w:numPr>
          <w:ilvl w:val="0"/>
          <w:numId w:val="13"/>
        </w:numPr>
        <w:spacing w:before="200"/>
        <w:outlineLvl w:val="3"/>
        <w:rPr>
          <w:rFonts w:eastAsia="Malgun Gothic"/>
          <w:b/>
          <w:iCs/>
          <w:sz w:val="26"/>
        </w:rPr>
      </w:pPr>
      <w:r w:rsidRPr="00316337">
        <w:rPr>
          <w:rFonts w:eastAsia="Malgun Gothic"/>
          <w:b/>
          <w:iCs/>
          <w:sz w:val="26"/>
        </w:rPr>
        <w:t xml:space="preserve">Time frame – Kessler effect 200 years away. </w:t>
      </w:r>
    </w:p>
    <w:p w14:paraId="4EBB91C2" w14:textId="77777777" w:rsidR="00AD47FC" w:rsidRPr="0089747E" w:rsidRDefault="00AD47FC" w:rsidP="00AD47FC">
      <w:pPr>
        <w:rPr>
          <w:rFonts w:eastAsia="Calibri"/>
        </w:rPr>
      </w:pPr>
      <w:bookmarkStart w:id="0" w:name="_Hlk17893366"/>
      <w:r w:rsidRPr="0089747E">
        <w:rPr>
          <w:rFonts w:eastAsia="Calibri"/>
        </w:rPr>
        <w:t xml:space="preserve">Peter </w:t>
      </w:r>
      <w:proofErr w:type="spellStart"/>
      <w:r w:rsidRPr="0089747E">
        <w:rPr>
          <w:rFonts w:eastAsia="Calibri"/>
          <w:b/>
          <w:bCs/>
          <w:sz w:val="26"/>
          <w:u w:val="single"/>
        </w:rPr>
        <w:t>Stubbe</w:t>
      </w:r>
      <w:proofErr w:type="spellEnd"/>
      <w:r w:rsidRPr="0089747E">
        <w:rPr>
          <w:rFonts w:eastAsia="Calibri"/>
        </w:rPr>
        <w:t xml:space="preserve">, PhD in law @ Johann Wolfgang Goethe University Frankfurt, </w:t>
      </w:r>
      <w:r w:rsidRPr="0089747E">
        <w:rPr>
          <w:rFonts w:eastAsia="Calibri"/>
          <w:b/>
          <w:bCs/>
          <w:sz w:val="26"/>
          <w:u w:val="single"/>
        </w:rPr>
        <w:t>’17</w:t>
      </w:r>
      <w:r w:rsidRPr="0089747E">
        <w:rPr>
          <w:rFonts w:eastAsia="Calibri"/>
        </w:rPr>
        <w:t xml:space="preserve">, State Accountability for Space Debris: A Legal Study of Responsibility for Polluting the Space </w:t>
      </w:r>
      <w:r w:rsidRPr="0089747E">
        <w:rPr>
          <w:rFonts w:eastAsia="Calibri"/>
        </w:rPr>
        <w:lastRenderedPageBreak/>
        <w:t xml:space="preserve">Environment and Liability for Damage Caused by Space Debris, </w:t>
      </w:r>
      <w:proofErr w:type="spellStart"/>
      <w:r w:rsidRPr="0089747E">
        <w:rPr>
          <w:rFonts w:eastAsia="Calibri"/>
        </w:rPr>
        <w:t>Koninklijke</w:t>
      </w:r>
      <w:proofErr w:type="spellEnd"/>
      <w:r w:rsidRPr="0089747E">
        <w:rPr>
          <w:rFonts w:eastAsia="Calibri"/>
        </w:rPr>
        <w:t xml:space="preserve"> Brill Publishing, ISBN 978-90-04-31407-8, p. 27-31</w:t>
      </w:r>
    </w:p>
    <w:bookmarkEnd w:id="0"/>
    <w:p w14:paraId="0CD390B4" w14:textId="77777777" w:rsidR="00AD47FC" w:rsidRPr="000578F6" w:rsidRDefault="00AD47FC" w:rsidP="00AD47FC">
      <w:pPr>
        <w:rPr>
          <w:rFonts w:eastAsia="Calibri"/>
          <w:sz w:val="16"/>
        </w:rPr>
      </w:pPr>
      <w:r w:rsidRPr="000578F6">
        <w:rPr>
          <w:rFonts w:eastAsia="Calibri"/>
          <w:sz w:val="16"/>
        </w:rPr>
        <w:t xml:space="preserve">The prediction of possible scenarios of the future evolution of the debris p o p </w:t>
      </w:r>
      <w:proofErr w:type="spellStart"/>
      <w:r w:rsidRPr="000578F6">
        <w:rPr>
          <w:rFonts w:eastAsia="Calibri"/>
          <w:sz w:val="16"/>
        </w:rPr>
        <w:t>ulation</w:t>
      </w:r>
      <w:proofErr w:type="spellEnd"/>
      <w:r w:rsidRPr="000578F6">
        <w:rPr>
          <w:rFonts w:eastAsia="Calibri"/>
          <w:sz w:val="16"/>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9747E">
        <w:rPr>
          <w:rFonts w:eastAsia="Calibri"/>
          <w:highlight w:val="yellow"/>
          <w:u w:val="single"/>
        </w:rPr>
        <w:t>the so-called Kessler effect’</w:t>
      </w:r>
      <w:r w:rsidRPr="000578F6">
        <w:rPr>
          <w:rFonts w:eastAsia="Calibri"/>
          <w:sz w:val="16"/>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0578F6">
        <w:rPr>
          <w:rFonts w:eastAsia="Calibri"/>
          <w:sz w:val="16"/>
        </w:rPr>
        <w:t>i</w:t>
      </w:r>
      <w:proofErr w:type="spellEnd"/>
      <w:r w:rsidRPr="000578F6">
        <w:rPr>
          <w:rFonts w:eastAsia="Calibri"/>
          <w:sz w:val="16"/>
        </w:rPr>
        <w:t xml:space="preserve"> a d c shows that the current l e o debris population is unstable, even if current mitigation measures are applied. The study concludes:</w:t>
      </w:r>
    </w:p>
    <w:p w14:paraId="2B62F8F9" w14:textId="77777777" w:rsidR="00AD47FC" w:rsidRPr="00093FC9" w:rsidRDefault="00AD47FC" w:rsidP="00AD47FC">
      <w:pPr>
        <w:ind w:left="720"/>
        <w:rPr>
          <w:rFonts w:eastAsia="Cambria"/>
          <w:b/>
          <w:iCs/>
          <w:u w:val="single"/>
          <w:bdr w:val="single" w:sz="8" w:space="0" w:color="auto"/>
        </w:rPr>
      </w:pPr>
      <w:r w:rsidRPr="0089747E">
        <w:rPr>
          <w:rFonts w:eastAsia="Calibri"/>
        </w:rPr>
        <w:t xml:space="preserve">Even with a 90% implementation of the </w:t>
      </w:r>
      <w:proofErr w:type="gramStart"/>
      <w:r w:rsidRPr="0089747E">
        <w:rPr>
          <w:rFonts w:eastAsia="Calibri"/>
        </w:rPr>
        <w:t>commonly-adopted</w:t>
      </w:r>
      <w:proofErr w:type="gramEnd"/>
      <w:r w:rsidRPr="0089747E">
        <w:rPr>
          <w:rFonts w:eastAsia="Calibri"/>
        </w:rPr>
        <w:t xml:space="preserve"> mitigation measures [...] </w:t>
      </w:r>
      <w:r w:rsidRPr="0089747E">
        <w:rPr>
          <w:rFonts w:eastAsia="Calibri"/>
          <w:u w:val="single"/>
        </w:rPr>
        <w:t xml:space="preserve">the </w:t>
      </w:r>
      <w:r w:rsidRPr="0089747E">
        <w:rPr>
          <w:rFonts w:eastAsia="Calibri"/>
          <w:highlight w:val="yellow"/>
          <w:u w:val="single"/>
        </w:rPr>
        <w:t>l e o debris population</w:t>
      </w:r>
      <w:r w:rsidRPr="0089747E">
        <w:rPr>
          <w:rFonts w:eastAsia="Calibri"/>
          <w:u w:val="single"/>
        </w:rPr>
        <w:t xml:space="preserve"> is expected to </w:t>
      </w:r>
      <w:r w:rsidRPr="0089747E">
        <w:rPr>
          <w:rFonts w:eastAsia="Calibri"/>
          <w:highlight w:val="yellow"/>
          <w:u w:val="single"/>
        </w:rPr>
        <w:t xml:space="preserve">increase by an average of </w:t>
      </w:r>
      <w:r w:rsidRPr="0089747E">
        <w:rPr>
          <w:rFonts w:eastAsia="Calibri"/>
          <w:b/>
          <w:iCs/>
          <w:highlight w:val="yellow"/>
          <w:u w:val="single"/>
          <w:bdr w:val="single" w:sz="8" w:space="0" w:color="auto"/>
        </w:rPr>
        <w:t>30% in the next 200 years</w:t>
      </w:r>
      <w:r w:rsidRPr="0089747E">
        <w:rPr>
          <w:rFonts w:eastAsia="Calibri"/>
          <w:b/>
          <w:iCs/>
          <w:u w:val="single"/>
          <w:bdr w:val="single" w:sz="8" w:space="0" w:color="auto"/>
        </w:rPr>
        <w:t>.</w:t>
      </w:r>
      <w:r w:rsidRPr="0089747E">
        <w:rPr>
          <w:rFonts w:eastAsia="Calibri"/>
        </w:rPr>
        <w:t xml:space="preserve"> </w:t>
      </w:r>
      <w:r w:rsidRPr="0089747E">
        <w:rPr>
          <w:rFonts w:eastAsia="Calibri"/>
          <w:u w:val="single"/>
        </w:rPr>
        <w:t>The population growth is primarily driven by catastrophic collisions between 700 and 1000 km altitudes</w:t>
      </w:r>
      <w:r w:rsidRPr="0089747E">
        <w:rPr>
          <w:rFonts w:eastAsia="Calibri"/>
        </w:rPr>
        <w:t xml:space="preserve"> and such collisions are likely to occur every 5 to 9 years.89</w:t>
      </w:r>
    </w:p>
    <w:p w14:paraId="0EF6290C" w14:textId="77777777" w:rsidR="00AD47FC" w:rsidRPr="00F601E6" w:rsidRDefault="00AD47FC" w:rsidP="00AD47FC">
      <w:pPr>
        <w:pStyle w:val="Heading4"/>
        <w:ind w:left="720"/>
      </w:pPr>
    </w:p>
    <w:p w14:paraId="14917ADE" w14:textId="77777777" w:rsidR="00AD47FC" w:rsidRPr="00F601E6" w:rsidRDefault="00AD47FC" w:rsidP="00AD47FC"/>
    <w:p w14:paraId="1E33547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667C18"/>
    <w:multiLevelType w:val="hybridMultilevel"/>
    <w:tmpl w:val="8DB8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720B4"/>
    <w:multiLevelType w:val="hybridMultilevel"/>
    <w:tmpl w:val="6978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71AB3"/>
    <w:multiLevelType w:val="hybridMultilevel"/>
    <w:tmpl w:val="3D4628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B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420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BD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0767"/>
    <w:rsid w:val="00AA6F6E"/>
    <w:rsid w:val="00AB122B"/>
    <w:rsid w:val="00AB21B0"/>
    <w:rsid w:val="00AB48D3"/>
    <w:rsid w:val="00AD47FC"/>
    <w:rsid w:val="00AE0243"/>
    <w:rsid w:val="00AE1BAD"/>
    <w:rsid w:val="00AE2124"/>
    <w:rsid w:val="00AE24BC"/>
    <w:rsid w:val="00AE3E3F"/>
    <w:rsid w:val="00AF2516"/>
    <w:rsid w:val="00AF4760"/>
    <w:rsid w:val="00AF55D4"/>
    <w:rsid w:val="00B045E3"/>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C2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982EC"/>
  <w14:defaultImageDpi w14:val="300"/>
  <w15:docId w15:val="{E9A283E8-2FA8-424F-A068-56EDB0DD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D47FC"/>
    <w:pPr>
      <w:spacing w:after="160" w:line="259" w:lineRule="auto"/>
    </w:pPr>
    <w:rPr>
      <w:rFonts w:ascii="Calibri" w:hAnsi="Calibri"/>
      <w:sz w:val="22"/>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uiPriority w:val="9"/>
    <w:qFormat/>
    <w:rsid w:val="008E0B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B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8E0B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8E0B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0B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BDA"/>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uiPriority w:val="9"/>
    <w:rsid w:val="008E0B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E0BD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8E0BD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E0B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E0BD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B"/>
    <w:basedOn w:val="DefaultParagraphFont"/>
    <w:uiPriority w:val="1"/>
    <w:qFormat/>
    <w:rsid w:val="008E0BDA"/>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8E0B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E0BDA"/>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8E0BDA"/>
    <w:rPr>
      <w:color w:val="auto"/>
      <w:u w:val="none"/>
    </w:rPr>
  </w:style>
  <w:style w:type="paragraph" w:styleId="DocumentMap">
    <w:name w:val="Document Map"/>
    <w:basedOn w:val="Normal"/>
    <w:link w:val="DocumentMapChar"/>
    <w:uiPriority w:val="99"/>
    <w:semiHidden/>
    <w:unhideWhenUsed/>
    <w:rsid w:val="008E0B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0BDA"/>
    <w:rPr>
      <w:rFonts w:ascii="Lucida Grande" w:hAnsi="Lucida Grande" w:cs="Lucida Grande"/>
    </w:rPr>
  </w:style>
  <w:style w:type="paragraph" w:customStyle="1" w:styleId="Emphasis1">
    <w:name w:val="Emphasis1"/>
    <w:basedOn w:val="Normal"/>
    <w:link w:val="Emphasis"/>
    <w:autoRedefine/>
    <w:uiPriority w:val="20"/>
    <w:qFormat/>
    <w:rsid w:val="00AD47F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Card"/>
    <w:basedOn w:val="Heading1"/>
    <w:link w:val="Hyperlink"/>
    <w:autoRedefine/>
    <w:uiPriority w:val="99"/>
    <w:qFormat/>
    <w:rsid w:val="00AD47F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AD4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u.mil/news-events" TargetMode="External"/><Relationship Id="rId18" Type="http://schemas.openxmlformats.org/officeDocument/2006/relationships/hyperlink" Target="https://www.nasa.gov/directorates/spacetech/niac/2017_Phase_I_Phase_II/Sustainable_Human_Exploration/" TargetMode="External"/><Relationship Id="rId26" Type="http://schemas.openxmlformats.org/officeDocument/2006/relationships/hyperlink" Target="https://mashable.com/article/armageddon-asteroid-threat" TargetMode="External"/><Relationship Id="rId3" Type="http://schemas.openxmlformats.org/officeDocument/2006/relationships/customXml" Target="../customXml/item3.xml"/><Relationship Id="rId21" Type="http://schemas.openxmlformats.org/officeDocument/2006/relationships/hyperlink" Target="https://www.washingtonpost.com/opinions/the-247-trillion-global-debt-bomb/2018/07/15/64c5bbaa-86c2-11e8-8f6c-46cb43e3f306_story.html?noredirect=on&amp;utm_term=.5fb3ff1155d9"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oreignpolicy.com/2019/04/02/beijing-is-taking-the-final-frontier-space-china/" TargetMode="External"/><Relationship Id="rId17" Type="http://schemas.openxmlformats.org/officeDocument/2006/relationships/hyperlink" Target="https://www.space.com/japan-hayabusa2-asteroid-bomb-video.html" TargetMode="External"/><Relationship Id="rId25" Type="http://schemas.openxmlformats.org/officeDocument/2006/relationships/hyperlink" Target="https://en.wikipedia.org/wiki/O%27Neill_cylinder" TargetMode="External"/><Relationship Id="rId33" Type="http://schemas.openxmlformats.org/officeDocument/2006/relationships/hyperlink" Target="https://oxfordre.com/planetaryscience/oso/viewentry/10.1093$002facrefore$002f9780190647926.001.0001$002facrefore-9780190647926-e-75;jsessionid=99D12FDA48A8001990BA904013278ACE" TargetMode="External"/><Relationship Id="rId2" Type="http://schemas.openxmlformats.org/officeDocument/2006/relationships/customXml" Target="../customXml/item2.xml"/><Relationship Id="rId16" Type="http://schemas.openxmlformats.org/officeDocument/2006/relationships/hyperlink" Target="https://www.space.com/41941-hayabusa2-asteroid-rovers-hopping-tech.html" TargetMode="External"/><Relationship Id="rId20"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9" Type="http://schemas.openxmlformats.org/officeDocument/2006/relationships/hyperlink" Target="https://www.nationalgeographic.com/science/phenomena/2014/06/24/diamond-the-size-of-ear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briefings-statements/remarks-president-trump-meeting-national-space-council-signing-space-policy-directive-3/" TargetMode="External"/><Relationship Id="rId24" Type="http://schemas.openxmlformats.org/officeDocument/2006/relationships/hyperlink" Target="https://medium.com/fitch-blog/why-is-big-pharma-interested-in-the-space-economy-c078ac1bf67c" TargetMode="External"/><Relationship Id="rId32" Type="http://schemas.openxmlformats.org/officeDocument/2006/relationships/hyperlink" Target="https://spacenews.com/op-ed-china-talk-and-cooperation-in-space/" TargetMode="External"/><Relationship Id="rId5" Type="http://schemas.openxmlformats.org/officeDocument/2006/relationships/numbering" Target="numbering.xml"/><Relationship Id="rId15" Type="http://schemas.openxmlformats.org/officeDocument/2006/relationships/hyperlink" Target="http://www.thespacereview.com/article/3633/1" TargetMode="External"/><Relationship Id="rId23" Type="http://schemas.openxmlformats.org/officeDocument/2006/relationships/hyperlink" Target="https://www.forbes.com/sites/scottsnowden/2019/03/12/solar-power-stations-in-space-could-supply-the-world-with-limitless-energy/" TargetMode="External"/><Relationship Id="rId28" Type="http://schemas.openxmlformats.org/officeDocument/2006/relationships/hyperlink" Target="https://www.space.com/asteroid-apophis-2029-flyby-planetary-defense.html"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amazon.com/dp/B003QP4NPE/ref=dp-kindle-redirect?_encoding=UTF8&amp;btkr=1" TargetMode="External"/><Relationship Id="rId31" Type="http://schemas.openxmlformats.org/officeDocument/2006/relationships/hyperlink" Target="https://mashable.com/category/space-junk" TargetMode="External"/><Relationship Id="rId4" Type="http://schemas.openxmlformats.org/officeDocument/2006/relationships/customXml" Target="../customXml/item4.xml"/><Relationship Id="rId9" Type="http://schemas.openxmlformats.org/officeDocument/2006/relationships/hyperlink" Target="https://core.ac.uk/download/pdf/188590876.pdf" TargetMode="External"/><Relationship Id="rId14" Type="http://schemas.openxmlformats.org/officeDocument/2006/relationships/hyperlink" Target="https://en.wikipedia.org/wiki/Memex" TargetMode="External"/><Relationship Id="rId22" Type="http://schemas.openxmlformats.org/officeDocument/2006/relationships/hyperlink" Target="https://en.wikipedia.org/wiki/Space-based_solar_power" TargetMode="External"/><Relationship Id="rId27" Type="http://schemas.openxmlformats.org/officeDocument/2006/relationships/hyperlink" Target="https://space.nss.org/technologies-for-asteroid-capture-into-earth-orbit/" TargetMode="External"/><Relationship Id="rId30" Type="http://schemas.openxmlformats.org/officeDocument/2006/relationships/hyperlink" Target="https://www.nbcnews.com/science/space/neil-degrasse-tyson-says-space-ventures-will-spawn-first-trillionaire-n35227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26</Pages>
  <Words>15403</Words>
  <Characters>87339</Characters>
  <Application>Microsoft Office Word</Application>
  <DocSecurity>0</DocSecurity>
  <Lines>970</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2</cp:revision>
  <dcterms:created xsi:type="dcterms:W3CDTF">2022-01-16T00:58:00Z</dcterms:created>
  <dcterms:modified xsi:type="dcterms:W3CDTF">2022-01-16T01:30:00Z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