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64934" w14:textId="77777777" w:rsidR="00FC5B47" w:rsidRPr="002401A3" w:rsidRDefault="00FC5B47" w:rsidP="00FC5B47">
      <w:pPr>
        <w:pStyle w:val="Heading1"/>
        <w:rPr>
          <w:rFonts w:cs="Calibri"/>
        </w:rPr>
      </w:pPr>
      <w:r w:rsidRPr="002401A3">
        <w:rPr>
          <w:rFonts w:cs="Calibri"/>
        </w:rPr>
        <w:t>AC</w:t>
      </w:r>
    </w:p>
    <w:p w14:paraId="3FC320F7" w14:textId="77777777" w:rsidR="00FC5B47" w:rsidRDefault="00FC5B47" w:rsidP="00FC5B47"/>
    <w:p w14:paraId="3BD46BBD" w14:textId="77777777" w:rsidR="00FC5B47" w:rsidRPr="00B9225B" w:rsidRDefault="00FC5B47" w:rsidP="00FC5B47">
      <w:pPr>
        <w:pStyle w:val="Heading4"/>
        <w:rPr>
          <w:b w:val="0"/>
        </w:rPr>
      </w:pPr>
      <w:r w:rsidRPr="00B9225B">
        <w:rPr>
          <w:rStyle w:val="Style13ptBold"/>
          <w:b/>
        </w:rPr>
        <w:t xml:space="preserve">Ambiguities in the OST that allow private appropriation </w:t>
      </w:r>
      <w:proofErr w:type="gramStart"/>
      <w:r w:rsidRPr="00B9225B">
        <w:rPr>
          <w:rStyle w:val="Style13ptBold"/>
          <w:b/>
        </w:rPr>
        <w:t>have</w:t>
      </w:r>
      <w:proofErr w:type="gramEnd"/>
      <w:r w:rsidRPr="00B9225B">
        <w:rPr>
          <w:rStyle w:val="Style13ptBold"/>
          <w:b/>
        </w:rPr>
        <w:t xml:space="preserve"> kicked off a race to develop space, setting the stage for a debris crisis and the domination of space by unaccountable billionaires. Current laws fail due to lax rules and forum shopping.</w:t>
      </w:r>
    </w:p>
    <w:p w14:paraId="5F35FA7D" w14:textId="77777777" w:rsidR="00FC5B47" w:rsidRPr="00C544E8" w:rsidRDefault="00FC5B47" w:rsidP="00FC5B47">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34D77C88" w14:textId="77777777" w:rsidR="00FC5B47" w:rsidRDefault="00FC5B47" w:rsidP="00FC5B47">
      <w:pPr>
        <w:rPr>
          <w:sz w:val="16"/>
          <w:szCs w:val="16"/>
        </w:rPr>
      </w:pPr>
    </w:p>
    <w:p w14:paraId="49D12F31" w14:textId="77777777" w:rsidR="00FC5B47" w:rsidRPr="008B349A" w:rsidRDefault="00FC5B47" w:rsidP="00FC5B47">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 xml:space="preserve">pieces of debris. </w:t>
      </w:r>
      <w:r w:rsidRPr="00B9225B">
        <w:rPr>
          <w:rStyle w:val="Emphasis"/>
        </w:rPr>
        <w:t>Ninety-five per cent of the stuff in low-Earth orbit is</w:t>
      </w:r>
      <w:r w:rsidRPr="00B9225B">
        <w:rPr>
          <w:rStyle w:val="StyleUnderline"/>
        </w:rPr>
        <w:t xml:space="preserve"> classified as ‘space </w:t>
      </w:r>
      <w:r w:rsidRPr="00B9225B">
        <w:rPr>
          <w:rStyle w:val="Emphasis"/>
        </w:rPr>
        <w:t>junk’</w:t>
      </w:r>
      <w:r w:rsidRPr="00B9225B">
        <w:rPr>
          <w:rStyle w:val="StyleUnderline"/>
        </w:rPr>
        <w:t>.</w:t>
      </w:r>
      <w:r w:rsidRPr="00B9225B">
        <w:rPr>
          <w:sz w:val="16"/>
        </w:rPr>
        <w:t xml:space="preserve"> More space debris makes</w:t>
      </w:r>
      <w:r w:rsidRPr="008B349A">
        <w:rPr>
          <w:sz w:val="16"/>
        </w:rPr>
        <w:t xml:space="preserve"> accessing space costlier in terms of loss of equipment (and possibly of human </w:t>
      </w:r>
      <w:r w:rsidRPr="00E41D7F">
        <w:rPr>
          <w:sz w:val="16"/>
        </w:rPr>
        <w:t xml:space="preserve">life). </w:t>
      </w:r>
      <w:r w:rsidRPr="00E41D7F">
        <w:rPr>
          <w:rStyle w:val="StyleUnderline"/>
        </w:rPr>
        <w:t xml:space="preserve">There’s also </w:t>
      </w:r>
      <w:r w:rsidRPr="00E41D7F">
        <w:rPr>
          <w:rStyle w:val="Emphasis"/>
        </w:rPr>
        <w:t>the risk of the Kessler effect: a cascade of collisions</w:t>
      </w:r>
      <w:r w:rsidRPr="00E41D7F">
        <w:rPr>
          <w:rStyle w:val="StyleUnderline"/>
        </w:rPr>
        <w:t xml:space="preserve">, to the point where the most useful </w:t>
      </w:r>
      <w:r w:rsidRPr="00E41D7F">
        <w:rPr>
          <w:rStyle w:val="Emphasis"/>
        </w:rPr>
        <w:t>orbital slots become permanently clogged</w:t>
      </w:r>
      <w:r w:rsidRPr="00E41D7F">
        <w:rPr>
          <w:sz w:val="16"/>
        </w:rPr>
        <w:t xml:space="preserve">. “We are in the process of messing up space, and most people don’t </w:t>
      </w:r>
      <w:proofErr w:type="spellStart"/>
      <w:r w:rsidRPr="00E41D7F">
        <w:rPr>
          <w:sz w:val="16"/>
        </w:rPr>
        <w:t>realise</w:t>
      </w:r>
      <w:proofErr w:type="spellEnd"/>
      <w:r w:rsidRPr="00E41D7F">
        <w:rPr>
          <w:sz w:val="16"/>
        </w:rPr>
        <w:t xml:space="preserve"> it because we can’t see it the way we can see fish kills, algal blooms or acid r</w:t>
      </w:r>
      <w:r w:rsidRPr="008B349A">
        <w:rPr>
          <w:sz w:val="16"/>
        </w:rPr>
        <w:t xml:space="preserve">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C544E8">
        <w:rPr>
          <w:rStyle w:val="Emphasis"/>
          <w:highlight w:val="yellow"/>
        </w:rPr>
        <w:t>current clashes over space are rooted in</w:t>
      </w:r>
      <w:r w:rsidRPr="00FC7112">
        <w:rPr>
          <w:rStyle w:val="StyleUnderline"/>
        </w:rPr>
        <w:t xml:space="preserve"> the nitty-gritty of </w:t>
      </w:r>
      <w:r w:rsidRPr="00C544E8">
        <w:rPr>
          <w:rStyle w:val="Emphasis"/>
          <w:highlight w:val="yellow"/>
        </w:rPr>
        <w:t>international space law</w:t>
      </w:r>
      <w:r w:rsidRPr="00FC7112">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C544E8">
        <w:rPr>
          <w:rStyle w:val="Emphasis"/>
          <w:highlight w:val="yellow"/>
        </w:rPr>
        <w:t>Article II of the OST has become the</w:t>
      </w:r>
      <w:r w:rsidRPr="00FC7112">
        <w:rPr>
          <w:rStyle w:val="StyleUnderline"/>
        </w:rPr>
        <w:t xml:space="preserve"> major </w:t>
      </w:r>
      <w:r w:rsidRPr="00C544E8">
        <w:rPr>
          <w:rStyle w:val="Emphasis"/>
          <w:highlight w:val="yellow"/>
        </w:rPr>
        <w:t xml:space="preserve">sticking point in the new space </w:t>
      </w:r>
      <w:r w:rsidRPr="001B6E73">
        <w:rPr>
          <w:rStyle w:val="Emphasis"/>
          <w:highlight w:val="yellow"/>
        </w:rPr>
        <w:t>race.</w:t>
      </w:r>
      <w:r w:rsidRPr="001B6E73">
        <w:rPr>
          <w:rStyle w:val="StyleUnderline"/>
          <w:highlight w:val="yellow"/>
        </w:rPr>
        <w:t xml:space="preserve"> </w:t>
      </w:r>
      <w:r w:rsidRPr="001B6E73">
        <w:rPr>
          <w:rStyle w:val="Emphasis"/>
          <w:highlight w:val="yellow"/>
        </w:rPr>
        <w:t xml:space="preserve">It </w:t>
      </w:r>
      <w:r w:rsidRPr="00C544E8">
        <w:rPr>
          <w:rStyle w:val="Emphasis"/>
          <w:highlight w:val="yellow"/>
        </w:rPr>
        <w:t>forbids “national appropriation</w:t>
      </w:r>
      <w:r w:rsidRPr="00FC7112">
        <w:rPr>
          <w:rStyle w:val="StyleUnderline"/>
        </w:rPr>
        <w:t xml:space="preserve"> by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 xml:space="preserve">is the loophole </w:t>
      </w:r>
      <w:r w:rsidRPr="00E41D7F">
        <w:rPr>
          <w:rStyle w:val="Emphasis"/>
        </w:rPr>
        <w:t>that commercial companies are</w:t>
      </w:r>
      <w:r w:rsidRPr="00E41D7F">
        <w:rPr>
          <w:rStyle w:val="StyleUnderline"/>
        </w:rPr>
        <w:t xml:space="preserve"> now </w:t>
      </w:r>
      <w:r w:rsidRPr="00E41D7F">
        <w:rPr>
          <w:rStyle w:val="Emphasis"/>
        </w:rPr>
        <w:t>exploiting</w:t>
      </w:r>
      <w:r w:rsidRPr="00E41D7F">
        <w:rPr>
          <w:rStyle w:val="StyleUnderline"/>
        </w:rPr>
        <w:t xml:space="preserve">. </w:t>
      </w:r>
      <w:r w:rsidRPr="00E41D7F">
        <w:rPr>
          <w:sz w:val="16"/>
        </w:rPr>
        <w:t>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w:t>
      </w:r>
      <w:r w:rsidRPr="008B349A">
        <w:rPr>
          <w:sz w:val="16"/>
        </w:rPr>
        <w:t xml:space="preserve">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w:t>
      </w:r>
      <w:r w:rsidRPr="00E41D7F">
        <w:rPr>
          <w:sz w:val="16"/>
        </w:rPr>
        <w:t xml:space="preserve">Congress to reinterpret the US’s obligations under international space law, to become more ‘business friendly’. </w:t>
      </w:r>
      <w:r w:rsidRPr="00E41D7F">
        <w:rPr>
          <w:rStyle w:val="StyleUnderline"/>
        </w:rPr>
        <w:t xml:space="preserve">The outcome was </w:t>
      </w:r>
      <w:r w:rsidRPr="00E41D7F">
        <w:rPr>
          <w:rStyle w:val="Emphasis"/>
        </w:rPr>
        <w:t>the 2015 Commercial Space Launch Competitiveness Act,</w:t>
      </w:r>
      <w:r w:rsidRPr="00E41D7F">
        <w:rPr>
          <w:rStyle w:val="StyleUnderline"/>
        </w:rPr>
        <w:t xml:space="preserve"> signed into law b</w:t>
      </w:r>
      <w:r w:rsidRPr="00F877FE">
        <w:rPr>
          <w:rStyle w:val="StyleUnderline"/>
        </w:rPr>
        <w:t xml:space="preserve">y President Obama. Since then, </w:t>
      </w:r>
      <w:r w:rsidRPr="00B9225B">
        <w:rPr>
          <w:rStyle w:val="Emphasis"/>
        </w:rPr>
        <w:t>companies</w:t>
      </w:r>
      <w:r w:rsidRPr="00B9225B">
        <w:rPr>
          <w:rStyle w:val="StyleUnderline"/>
        </w:rPr>
        <w:t xml:space="preserve"> owned by US citizens </w:t>
      </w:r>
      <w:r w:rsidRPr="00B9225B">
        <w:rPr>
          <w:rStyle w:val="Emphasis"/>
        </w:rPr>
        <w:t xml:space="preserve">have been given the right to claim </w:t>
      </w:r>
      <w:r w:rsidRPr="00B9225B">
        <w:rPr>
          <w:rStyle w:val="Emphasis"/>
        </w:rPr>
        <w:lastRenderedPageBreak/>
        <w:t>ownership of</w:t>
      </w:r>
      <w:r w:rsidRPr="00B9225B">
        <w:rPr>
          <w:rStyle w:val="StyleUnderline"/>
        </w:rPr>
        <w:t xml:space="preserve"> – and sell – any </w:t>
      </w:r>
      <w:r w:rsidRPr="00B9225B">
        <w:rPr>
          <w:rStyle w:val="Emphasis"/>
        </w:rPr>
        <w:t>resources</w:t>
      </w:r>
      <w:r w:rsidRPr="00B9225B">
        <w:rPr>
          <w:rStyle w:val="StyleUnderline"/>
        </w:rPr>
        <w:t xml:space="preserve"> they</w:t>
      </w:r>
      <w:r w:rsidRPr="00F877FE">
        <w:rPr>
          <w:rStyle w:val="StyleUnderline"/>
        </w:rPr>
        <w:t xml:space="preserve"> mine off-Earth</w:t>
      </w:r>
      <w:r w:rsidRPr="008B349A">
        <w:rPr>
          <w:sz w:val="16"/>
        </w:rPr>
        <w:t xml:space="preserve">. </w:t>
      </w:r>
      <w:r w:rsidRPr="00E41D7F">
        <w:rPr>
          <w:rStyle w:val="StyleUnderline"/>
        </w:rPr>
        <w:t xml:space="preserve">Further </w:t>
      </w:r>
      <w:r w:rsidRPr="00E41D7F">
        <w:rPr>
          <w:rStyle w:val="Emphasis"/>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w:t>
      </w:r>
      <w:r w:rsidRPr="00E41D7F">
        <w:rPr>
          <w:rStyle w:val="StyleUnderline"/>
        </w:rPr>
        <w:t xml:space="preserve">far </w:t>
      </w:r>
      <w:r w:rsidRPr="00E41D7F">
        <w:rPr>
          <w:rStyle w:val="Emphasis"/>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B9225B">
        <w:rPr>
          <w:rStyle w:val="StyleUnderline"/>
        </w:rPr>
        <w:t xml:space="preserve">President </w:t>
      </w:r>
      <w:r w:rsidRPr="00B9225B">
        <w:rPr>
          <w:rStyle w:val="Emphasis"/>
        </w:rPr>
        <w:t>Trump’s space</w:t>
      </w:r>
      <w:r w:rsidRPr="00B9225B">
        <w:rPr>
          <w:rStyle w:val="StyleUnderline"/>
        </w:rPr>
        <w:t xml:space="preserve"> law </w:t>
      </w:r>
      <w:r w:rsidRPr="00B9225B">
        <w:rPr>
          <w:rStyle w:val="Emphasis"/>
        </w:rPr>
        <w:t>adviser</w:t>
      </w:r>
      <w:r w:rsidRPr="00B9225B">
        <w:rPr>
          <w:rStyle w:val="StyleUnderline"/>
        </w:rPr>
        <w:t xml:space="preserve"> Scott Pace </w:t>
      </w:r>
      <w:r w:rsidRPr="00B9225B">
        <w:rPr>
          <w:rStyle w:val="Emphasis"/>
        </w:rPr>
        <w:t>said</w:t>
      </w:r>
      <w:r w:rsidRPr="00B9225B">
        <w:rPr>
          <w:rStyle w:val="StyleUnderline"/>
        </w:rPr>
        <w:t xml:space="preserve">, “It bears repeating: </w:t>
      </w:r>
      <w:r w:rsidRPr="00B9225B">
        <w:rPr>
          <w:rStyle w:val="Emphasis"/>
        </w:rPr>
        <w:t>outer space is not a ‘global commons’</w:t>
      </w:r>
      <w:r w:rsidRPr="00B9225B">
        <w:rPr>
          <w:rStyle w:val="StyleUnderline"/>
        </w:rPr>
        <w:t xml:space="preserve">, not the ‘common heritage of mankind’, not </w:t>
      </w:r>
      <w:proofErr w:type="gramStart"/>
      <w:r w:rsidRPr="00B9225B">
        <w:rPr>
          <w:rStyle w:val="StyleUnderline"/>
        </w:rPr>
        <w:t>‘ res</w:t>
      </w:r>
      <w:proofErr w:type="gramEnd"/>
      <w:r w:rsidRPr="00B9225B">
        <w:rPr>
          <w:rStyle w:val="StyleUnderline"/>
        </w:rPr>
        <w:t xml:space="preserve"> communis’ [area of territory that is not subject to legal title of any state], nor is it a public good.</w:t>
      </w:r>
      <w:r w:rsidRPr="00B9225B">
        <w:rPr>
          <w:sz w:val="16"/>
        </w:rPr>
        <w:t>”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w:t>
      </w:r>
      <w:r w:rsidRPr="008B349A">
        <w:rPr>
          <w:sz w:val="16"/>
        </w:rPr>
        <w:t xml:space="preserve">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E41D7F">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71092F">
        <w:rPr>
          <w:rStyle w:val="Emphasis"/>
          <w:highlight w:val="yellow"/>
        </w:rPr>
        <w:t>space billionaires</w:t>
      </w:r>
      <w:r w:rsidRPr="008B349A">
        <w:rPr>
          <w:rStyle w:val="StyleUnderline"/>
        </w:rPr>
        <w:t xml:space="preserve"> like to </w:t>
      </w:r>
      <w:r w:rsidRPr="0071092F">
        <w:rPr>
          <w:rStyle w:val="Emphasis"/>
          <w:highlight w:val="yellow"/>
        </w:rPr>
        <w:t>reassure</w:t>
      </w:r>
      <w:r w:rsidRPr="008B349A">
        <w:rPr>
          <w:rStyle w:val="StyleUnderline"/>
        </w:rPr>
        <w:t xml:space="preserve"> the masses </w:t>
      </w:r>
      <w:r w:rsidRPr="0071092F">
        <w:rPr>
          <w:rStyle w:val="Emphasis"/>
          <w:highlight w:val="yellow"/>
        </w:rPr>
        <w:t>they’re “</w:t>
      </w:r>
      <w:proofErr w:type="spellStart"/>
      <w:r w:rsidRPr="0071092F">
        <w:rPr>
          <w:rStyle w:val="Emphasis"/>
          <w:highlight w:val="yellow"/>
        </w:rPr>
        <w:t>democratising</w:t>
      </w:r>
      <w:proofErr w:type="spellEnd"/>
      <w:r w:rsidRPr="0071092F">
        <w:rPr>
          <w:rStyle w:val="Emphasis"/>
          <w:highlight w:val="yellow"/>
        </w:rPr>
        <w:t>” space</w:t>
      </w:r>
      <w:r w:rsidRPr="008B349A">
        <w:rPr>
          <w:rStyle w:val="StyleUnderline"/>
        </w:rPr>
        <w:t>: just as plane travel started out for the wealthy and gradually became cheaper, so too will space travel.</w:t>
      </w:r>
      <w:r w:rsidRPr="008B349A">
        <w:rPr>
          <w:sz w:val="16"/>
        </w:rPr>
        <w:t xml:space="preserve"> Yet this conveniently overlooks the fact that railroads, airlines and now space industries have all been heavily </w:t>
      </w:r>
      <w:proofErr w:type="spellStart"/>
      <w:r w:rsidRPr="008B349A">
        <w:rPr>
          <w:sz w:val="16"/>
        </w:rPr>
        <w:t>subsidised</w:t>
      </w:r>
      <w:proofErr w:type="spellEnd"/>
      <w:r w:rsidRPr="008B349A">
        <w:rPr>
          <w:sz w:val="16"/>
        </w:rPr>
        <w:t xml:space="preserve"> by taxpayers. “</w:t>
      </w:r>
      <w:r w:rsidRPr="008B349A">
        <w:rPr>
          <w:rStyle w:val="StyleUnderline"/>
        </w:rPr>
        <w:t xml:space="preserve">When we take a step back and notice that private corporations are often even less accountable than governments, then </w:t>
      </w:r>
      <w:r w:rsidRPr="0071092F">
        <w:rPr>
          <w:rStyle w:val="Emphasis"/>
          <w:highlight w:val="yellow"/>
        </w:rPr>
        <w:t xml:space="preserve">it seems </w:t>
      </w:r>
      <w:r w:rsidRPr="001B6E73">
        <w:rPr>
          <w:rStyle w:val="Emphasis"/>
          <w:highlight w:val="yellow"/>
        </w:rPr>
        <w:t>mistaken to say these decisions have been</w:t>
      </w:r>
      <w:r w:rsidRPr="001B6E73">
        <w:rPr>
          <w:rStyle w:val="StyleUnderline"/>
          <w:highlight w:val="yellow"/>
        </w:rPr>
        <w:t xml:space="preserve"> </w:t>
      </w:r>
      <w:proofErr w:type="spellStart"/>
      <w:r w:rsidRPr="001B6E73">
        <w:rPr>
          <w:rStyle w:val="Emphasis"/>
          <w:highlight w:val="yellow"/>
        </w:rPr>
        <w:t>democratised</w:t>
      </w:r>
      <w:proofErr w:type="spellEnd"/>
      <w:r w:rsidRPr="008B349A">
        <w:rPr>
          <w:rStyle w:val="StyleUnderline"/>
        </w:rPr>
        <w:t>,”</w:t>
      </w:r>
      <w:r w:rsidRPr="008B349A">
        <w:rPr>
          <w:sz w:val="16"/>
        </w:rPr>
        <w:t xml:space="preserve"> </w:t>
      </w:r>
      <w:r w:rsidRPr="008B349A">
        <w:rPr>
          <w:rStyle w:val="StyleUnderline"/>
        </w:rPr>
        <w:t>Ryan Jenkins, an emerging sciences ethicist at California Polytechnic State University, says. “</w:t>
      </w:r>
      <w:r w:rsidRPr="0071092F">
        <w:rPr>
          <w:rStyle w:val="Emphasis"/>
          <w:highlight w:val="yellow"/>
        </w:rPr>
        <w:t xml:space="preserve">They’ve merely been </w:t>
      </w:r>
      <w:proofErr w:type="spellStart"/>
      <w:r w:rsidRPr="0071092F">
        <w:rPr>
          <w:rStyle w:val="Emphasis"/>
          <w:highlight w:val="yellow"/>
        </w:rPr>
        <w:t>privatised</w:t>
      </w:r>
      <w:proofErr w:type="spellEnd"/>
      <w:r w:rsidRPr="008B349A">
        <w:rPr>
          <w:rStyle w:val="StyleUnderline"/>
        </w:rPr>
        <w:t>.”</w:t>
      </w:r>
      <w:r w:rsidRPr="008B349A">
        <w:rPr>
          <w:sz w:val="16"/>
        </w:rPr>
        <w:t xml:space="preserve"> Lenient supervision. </w:t>
      </w:r>
      <w:r w:rsidRPr="008B349A">
        <w:rPr>
          <w:rStyle w:val="StyleUnderline"/>
        </w:rPr>
        <w:t xml:space="preserve">In 2017, </w:t>
      </w:r>
      <w:r w:rsidRPr="00E41D7F">
        <w:rPr>
          <w:rStyle w:val="Emphasis"/>
        </w:rPr>
        <w:t>Luxembourg</w:t>
      </w:r>
      <w:r w:rsidRPr="00E41D7F">
        <w:rPr>
          <w:rStyle w:val="StyleUnderline"/>
        </w:rPr>
        <w:t xml:space="preserve"> – already a corporate tax haven, complicit in international investor tax avoidance and evasion – followed the US’s lead and </w:t>
      </w:r>
      <w:r w:rsidRPr="00E41D7F">
        <w:rPr>
          <w:rStyle w:val="Emphasis"/>
        </w:rPr>
        <w:t xml:space="preserve">passed a </w:t>
      </w:r>
      <w:r w:rsidRPr="00E41D7F">
        <w:rPr>
          <w:rStyle w:val="StyleUnderline"/>
        </w:rPr>
        <w:t xml:space="preserve">space-resources law </w:t>
      </w:r>
      <w:r w:rsidRPr="00E41D7F">
        <w:rPr>
          <w:rStyle w:val="Emphasis"/>
        </w:rPr>
        <w:t>that allows companies to</w:t>
      </w:r>
      <w:r w:rsidRPr="00E41D7F">
        <w:rPr>
          <w:rStyle w:val="StyleUnderline"/>
        </w:rPr>
        <w:t xml:space="preserve"> claim </w:t>
      </w:r>
      <w:r w:rsidRPr="00E41D7F">
        <w:rPr>
          <w:rStyle w:val="Emphasis"/>
        </w:rPr>
        <w:t>resources</w:t>
      </w:r>
      <w:r w:rsidRPr="00E41D7F">
        <w:rPr>
          <w:rStyle w:val="StyleUnderline"/>
        </w:rPr>
        <w:t xml:space="preserve"> they extract </w:t>
      </w:r>
      <w:r w:rsidRPr="00E41D7F">
        <w:rPr>
          <w:rStyle w:val="Emphasis"/>
        </w:rPr>
        <w:t>from space as private property</w:t>
      </w:r>
      <w:r w:rsidRPr="00E41D7F">
        <w:rPr>
          <w:rStyle w:val="StyleUnderline"/>
        </w:rPr>
        <w:t xml:space="preserve">. Guardian journalist </w:t>
      </w:r>
      <w:proofErr w:type="spellStart"/>
      <w:r w:rsidRPr="00E41D7F">
        <w:rPr>
          <w:rStyle w:val="StyleUnderline"/>
        </w:rPr>
        <w:t>Atossa</w:t>
      </w:r>
      <w:proofErr w:type="spellEnd"/>
      <w:r w:rsidRPr="00E41D7F">
        <w:rPr>
          <w:rStyle w:val="StyleUnderline"/>
        </w:rPr>
        <w:t xml:space="preserve"> </w:t>
      </w:r>
      <w:proofErr w:type="spellStart"/>
      <w:r w:rsidRPr="00E41D7F">
        <w:rPr>
          <w:rStyle w:val="StyleUnderline"/>
        </w:rPr>
        <w:t>Araxia</w:t>
      </w:r>
      <w:proofErr w:type="spellEnd"/>
      <w:r w:rsidRPr="00E41D7F">
        <w:rPr>
          <w:rStyle w:val="StyleUnderline"/>
        </w:rPr>
        <w:t xml:space="preserve"> Abrahamian recounted a chilling comment from an American space executive: “We just want to work with a government who won’t get in the way.” </w:t>
      </w:r>
      <w:r w:rsidRPr="00E41D7F">
        <w:rPr>
          <w:rStyle w:val="Emphasis"/>
        </w:rPr>
        <w:t>Companies anywhere in the world can stake</w:t>
      </w:r>
      <w:r w:rsidRPr="00E41D7F">
        <w:rPr>
          <w:rStyle w:val="StyleUnderline"/>
        </w:rPr>
        <w:t xml:space="preserve"> resource </w:t>
      </w:r>
      <w:r w:rsidRPr="00E41D7F">
        <w:rPr>
          <w:rStyle w:val="Emphasis"/>
        </w:rPr>
        <w:t>claims</w:t>
      </w:r>
      <w:r w:rsidRPr="00E41D7F">
        <w:rPr>
          <w:rStyle w:val="StyleUnderline"/>
        </w:rPr>
        <w:t xml:space="preserve"> in space </w:t>
      </w:r>
      <w:r w:rsidRPr="00E41D7F">
        <w:rPr>
          <w:rStyle w:val="Emphasis"/>
        </w:rPr>
        <w:t>under this</w:t>
      </w:r>
      <w:r w:rsidRPr="00E41D7F">
        <w:rPr>
          <w:rStyle w:val="StyleUnderline"/>
        </w:rPr>
        <w:t xml:space="preserve"> new </w:t>
      </w:r>
      <w:r w:rsidRPr="00E41D7F">
        <w:rPr>
          <w:rStyle w:val="Emphasis"/>
        </w:rPr>
        <w:t>law</w:t>
      </w:r>
      <w:r w:rsidRPr="00E41D7F">
        <w:rPr>
          <w:rStyle w:val="StyleUnderline"/>
        </w:rPr>
        <w:t>;</w:t>
      </w:r>
      <w:r w:rsidRPr="008B349A">
        <w:rPr>
          <w:rStyle w:val="StyleUnderline"/>
        </w:rPr>
        <w:t xml:space="preserve"> their only requirement is an office in Luxembourg. </w:t>
      </w:r>
      <w:r w:rsidRPr="00E41D7F">
        <w:rPr>
          <w:rStyle w:val="Emphasis"/>
        </w:rPr>
        <w:t>This sets a</w:t>
      </w:r>
      <w:r w:rsidRPr="00E41D7F">
        <w:rPr>
          <w:rStyle w:val="StyleUnderline"/>
        </w:rPr>
        <w:t xml:space="preserve"> murky </w:t>
      </w:r>
      <w:r w:rsidRPr="00E41D7F">
        <w:rPr>
          <w:rStyle w:val="Emphasis"/>
        </w:rPr>
        <w:t>precedent of ‘regulatory forum-shopping’</w:t>
      </w:r>
      <w:r w:rsidRPr="00E41D7F">
        <w:rPr>
          <w:rStyle w:val="StyleUnderline"/>
        </w:rPr>
        <w:t>, where</w:t>
      </w:r>
      <w:r w:rsidRPr="008B349A">
        <w:rPr>
          <w:rStyle w:val="StyleUnderline"/>
        </w:rPr>
        <w:t xml:space="preserv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790C5712" w14:textId="77777777" w:rsidR="00FC5B47" w:rsidRDefault="00FC5B47" w:rsidP="00FC5B47"/>
    <w:p w14:paraId="6975396F" w14:textId="77777777" w:rsidR="00FC5B47" w:rsidRPr="002401A3" w:rsidRDefault="00FC5B47" w:rsidP="00FC5B47">
      <w:pPr>
        <w:pStyle w:val="Heading3"/>
        <w:rPr>
          <w:rFonts w:cs="Calibri"/>
        </w:rPr>
      </w:pPr>
      <w:r w:rsidRPr="002401A3">
        <w:rPr>
          <w:rFonts w:cs="Calibri"/>
        </w:rPr>
        <w:lastRenderedPageBreak/>
        <w:t>Advantage 1: Space Debris</w:t>
      </w:r>
    </w:p>
    <w:p w14:paraId="512946BE" w14:textId="77777777" w:rsidR="00FC5B47" w:rsidRPr="002401A3" w:rsidRDefault="00FC5B47" w:rsidP="00FC5B47">
      <w:pPr>
        <w:pStyle w:val="Heading4"/>
        <w:rPr>
          <w:rFonts w:cs="Calibri"/>
        </w:rPr>
      </w:pPr>
      <w:r w:rsidRPr="002401A3">
        <w:rPr>
          <w:rFonts w:cs="Calibri"/>
        </w:rPr>
        <w:t xml:space="preserve">Increasing space debris levels inevitably set off a chain of collisions.  </w:t>
      </w:r>
    </w:p>
    <w:p w14:paraId="378BC4AF" w14:textId="77777777" w:rsidR="00FC5B47" w:rsidRPr="002401A3" w:rsidRDefault="00FC5B47" w:rsidP="00FC5B47">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805495D" w14:textId="77777777" w:rsidR="00FC5B47" w:rsidRPr="002401A3" w:rsidRDefault="00FC5B47" w:rsidP="00FC5B47">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4DDC3BD1" w14:textId="77777777" w:rsidR="00FC5B47" w:rsidRPr="002401A3" w:rsidRDefault="00FC5B47" w:rsidP="00FC5B47">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14EFA243" w14:textId="77777777" w:rsidR="00FC5B47" w:rsidRPr="002401A3" w:rsidRDefault="00FC5B47" w:rsidP="00FC5B47">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83095F1" w14:textId="77777777" w:rsidR="00FC5B47" w:rsidRPr="002401A3" w:rsidRDefault="00FC5B47" w:rsidP="00FC5B47">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w:t>
      </w:r>
      <w:r w:rsidRPr="00D5586F">
        <w:rPr>
          <w:sz w:val="12"/>
        </w:rPr>
        <w:lastRenderedPageBreak/>
        <w:t xml:space="preserve">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E41D7F">
        <w:rPr>
          <w:rStyle w:val="StyleUnderline"/>
        </w:rPr>
        <w:t>ellite</w:t>
      </w:r>
      <w:r w:rsidRPr="00D5586F">
        <w:rPr>
          <w:rStyle w:val="StyleUnderline"/>
          <w:highlight w:val="yellow"/>
        </w:rPr>
        <w:t xml:space="preserve"> in </w:t>
      </w:r>
      <w:r w:rsidRPr="00D5586F">
        <w:rPr>
          <w:rStyle w:val="Emphasis"/>
          <w:highlight w:val="yellow"/>
        </w:rPr>
        <w:t>l</w:t>
      </w:r>
      <w:r w:rsidRPr="00E41D7F">
        <w:rPr>
          <w:rStyle w:val="StyleUnderline"/>
        </w:rPr>
        <w:t>ow</w:t>
      </w:r>
      <w:r w:rsidRPr="00D5586F">
        <w:rPr>
          <w:rStyle w:val="StyleUnderline"/>
          <w:highlight w:val="yellow"/>
        </w:rPr>
        <w:t xml:space="preserve"> </w:t>
      </w:r>
      <w:r w:rsidRPr="00D5586F">
        <w:rPr>
          <w:rStyle w:val="Emphasis"/>
          <w:highlight w:val="yellow"/>
        </w:rPr>
        <w:t>E</w:t>
      </w:r>
      <w:r w:rsidRPr="00E41D7F">
        <w:rPr>
          <w:rStyle w:val="StyleUnderline"/>
        </w:rPr>
        <w:t>arth</w:t>
      </w:r>
      <w:r w:rsidRPr="00D5586F">
        <w:rPr>
          <w:rStyle w:val="StyleUnderline"/>
          <w:highlight w:val="yellow"/>
        </w:rPr>
        <w:t xml:space="preserve"> </w:t>
      </w:r>
      <w:r w:rsidRPr="00D5586F">
        <w:rPr>
          <w:rStyle w:val="Emphasis"/>
          <w:highlight w:val="yellow"/>
        </w:rPr>
        <w:t>o</w:t>
      </w:r>
      <w:r w:rsidRPr="00E41D7F">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Our military would suddenly become vulnerable in other areas as well</w:t>
      </w:r>
      <w:r w:rsidRPr="00E41D7F">
        <w:rPr>
          <w:rStyle w:val="StyleUnderline"/>
        </w:rPr>
        <w:t>. GPS</w:t>
      </w:r>
      <w:r w:rsidRPr="00E41D7F">
        <w:rPr>
          <w:sz w:val="12"/>
        </w:rPr>
        <w:t xml:space="preserve">, a network of 24-32 satellites in medium-Earth orbit, </w:t>
      </w:r>
      <w:r w:rsidRPr="00E41D7F">
        <w:rPr>
          <w:rStyle w:val="StyleUnderline"/>
        </w:rPr>
        <w:t xml:space="preserve">was developed to provide precise position </w:t>
      </w:r>
      <w:r w:rsidRPr="00E41D7F">
        <w:rPr>
          <w:rStyle w:val="Emphasis"/>
        </w:rPr>
        <w:t>info</w:t>
      </w:r>
      <w:r w:rsidRPr="00E41D7F">
        <w:rPr>
          <w:rStyle w:val="StyleUnderline"/>
        </w:rPr>
        <w:t>rmation to the military, and it is now in common use by individuals and industry. The network</w:t>
      </w:r>
      <w:r w:rsidRPr="00E41D7F">
        <w:rPr>
          <w:sz w:val="12"/>
        </w:rPr>
        <w:t xml:space="preserve">, which became fully operational in 1993, </w:t>
      </w:r>
      <w:r w:rsidRPr="00E41D7F">
        <w:rPr>
          <w:rStyle w:val="StyleUnderline"/>
        </w:rPr>
        <w:t>allows</w:t>
      </w:r>
      <w:r w:rsidRPr="00E41D7F">
        <w:rPr>
          <w:sz w:val="12"/>
        </w:rPr>
        <w:t xml:space="preserve"> our </w:t>
      </w:r>
      <w:r w:rsidRPr="00E41D7F">
        <w:rPr>
          <w:rStyle w:val="StyleUnderline"/>
        </w:rPr>
        <w:t>armed forces to know their exact locations anywhere in the world. It is used to guide bombs to</w:t>
      </w:r>
      <w:r w:rsidRPr="00E41D7F">
        <w:rPr>
          <w:sz w:val="12"/>
        </w:rPr>
        <w:t xml:space="preserve"> their </w:t>
      </w:r>
      <w:r w:rsidRPr="00E41D7F">
        <w:rPr>
          <w:rStyle w:val="StyleUnderline"/>
        </w:rPr>
        <w:t>targets</w:t>
      </w:r>
      <w:r w:rsidRPr="002401A3">
        <w:rPr>
          <w:rStyle w:val="StyleUnderline"/>
        </w:rPr>
        <w:t xml:space="preserve">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B9225B">
        <w:rPr>
          <w:rStyle w:val="StyleUnderline"/>
        </w:rPr>
        <w:lastRenderedPageBreak/>
        <w:t>navigate in the dark or in adverse weather or</w:t>
      </w:r>
      <w:r w:rsidRPr="002401A3">
        <w:rPr>
          <w:rStyle w:val="StyleUnderline"/>
        </w:rPr>
        <w:t xml:space="preserve">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0AF521D6" w14:textId="77777777" w:rsidR="00FC5B47" w:rsidRPr="002401A3" w:rsidRDefault="00FC5B47" w:rsidP="00FC5B47">
      <w:pPr>
        <w:rPr>
          <w:sz w:val="12"/>
        </w:rPr>
      </w:pPr>
    </w:p>
    <w:p w14:paraId="791FB5B4" w14:textId="77777777" w:rsidR="00FC5B47" w:rsidRPr="00E41D7F" w:rsidRDefault="00FC5B47" w:rsidP="00FC5B47">
      <w:pPr>
        <w:pStyle w:val="Heading3"/>
        <w:rPr>
          <w:rFonts w:cs="Calibri"/>
        </w:rPr>
      </w:pPr>
      <w:r w:rsidRPr="00E41D7F">
        <w:rPr>
          <w:rFonts w:cs="Calibri"/>
        </w:rPr>
        <w:lastRenderedPageBreak/>
        <w:t>Advantage 2: Corporate Colonialism</w:t>
      </w:r>
    </w:p>
    <w:p w14:paraId="508AA59D" w14:textId="77777777" w:rsidR="00FC5B47" w:rsidRPr="002401A3" w:rsidRDefault="00FC5B47" w:rsidP="00FC5B47">
      <w:pPr>
        <w:pStyle w:val="Heading4"/>
        <w:rPr>
          <w:rFonts w:cs="Calibri"/>
        </w:rPr>
      </w:pPr>
      <w:r w:rsidRPr="00E41D7F">
        <w:rPr>
          <w:rFonts w:cs="Calibri"/>
        </w:rPr>
        <w:t>Tech-billionaires advance a vision of private space colonization as a source of infinite resources to cure society’s ills. This rationalizes unrestrained consumption and replicates the logic</w:t>
      </w:r>
      <w:r>
        <w:rPr>
          <w:rFonts w:cs="Calibri"/>
        </w:rPr>
        <w:t xml:space="preserve"> of imperialism.</w:t>
      </w:r>
    </w:p>
    <w:p w14:paraId="72004F2D" w14:textId="77777777" w:rsidR="00FC5B47" w:rsidRPr="002401A3" w:rsidRDefault="00FC5B47" w:rsidP="00FC5B47">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10EA54B5" w14:textId="77777777" w:rsidR="00FC5B47" w:rsidRPr="002401A3" w:rsidRDefault="00FC5B47" w:rsidP="00FC5B47">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w:t>
      </w:r>
      <w:r w:rsidRPr="00B9225B">
        <w:rPr>
          <w:sz w:val="12"/>
        </w:rPr>
        <w:t xml:space="preserve">extent. </w:t>
      </w:r>
      <w:r w:rsidRPr="00B9225B">
        <w:rPr>
          <w:rStyle w:val="StyleUnderline"/>
        </w:rPr>
        <w:t>They center</w:t>
      </w:r>
      <w:r w:rsidRPr="00B9225B">
        <w:rPr>
          <w:sz w:val="12"/>
        </w:rPr>
        <w:t xml:space="preserve"> on </w:t>
      </w:r>
      <w:r w:rsidRPr="00B9225B">
        <w:rPr>
          <w:rStyle w:val="StyleUnderline"/>
        </w:rPr>
        <w:t>the dubious possibility of “</w:t>
      </w:r>
      <w:hyperlink r:id="rId21" w:history="1">
        <w:r w:rsidRPr="00B9225B">
          <w:rPr>
            <w:rStyle w:val="StyleUnderline"/>
          </w:rPr>
          <w:t>terraforming</w:t>
        </w:r>
      </w:hyperlink>
      <w:r w:rsidRPr="00B9225B">
        <w:rPr>
          <w:rStyle w:val="StyleUnderline"/>
        </w:rPr>
        <w:t>” Mars using resources and technologies that don’t yet exist.</w:t>
      </w:r>
      <w:r w:rsidRPr="00B9225B">
        <w:rPr>
          <w:sz w:val="12"/>
        </w:rPr>
        <w:t xml:space="preserve"> ¶Musk</w:t>
      </w:r>
      <w:r w:rsidRPr="002401A3">
        <w:rPr>
          <w:sz w:val="12"/>
        </w:rPr>
        <w:t xml:space="preserve">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w:t>
      </w:r>
      <w:r w:rsidRPr="00E41D7F">
        <w:rPr>
          <w:rStyle w:val="StyleUnderline"/>
          <w:sz w:val="24"/>
        </w:rPr>
        <w:t xml:space="preserve">preserving life and paying dividends </w:t>
      </w:r>
      <w:r w:rsidRPr="00E41D7F">
        <w:rPr>
          <w:rStyle w:val="StyleUnderline"/>
          <w:sz w:val="24"/>
          <w:highlight w:val="yellow"/>
        </w:rPr>
        <w:t>while</w:t>
      </w:r>
      <w:r w:rsidRPr="00E41D7F">
        <w:rPr>
          <w:rStyle w:val="StyleUnderline"/>
          <w:sz w:val="24"/>
        </w:rPr>
        <w:t xml:space="preserve"> </w:t>
      </w:r>
      <w:r w:rsidRPr="006B6D84">
        <w:rPr>
          <w:rStyle w:val="StyleUnderline"/>
          <w:sz w:val="24"/>
          <w:highlight w:val="yellow"/>
        </w:rPr>
        <w:t xml:space="preserve">Earth becomes increasingly uninhabitable </w:t>
      </w:r>
      <w:r w:rsidRPr="002401A3">
        <w:rPr>
          <w:rStyle w:val="StyleUnderline"/>
          <w:sz w:val="24"/>
          <w:highlight w:val="yellow"/>
        </w:rPr>
        <w:t>—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4"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B9225B">
        <w:rPr>
          <w:sz w:val="12"/>
        </w:rPr>
        <w:t>imagination ¶</w:t>
      </w:r>
      <w:r w:rsidRPr="00B9225B">
        <w:rPr>
          <w:rStyle w:val="StyleUnderline"/>
        </w:rPr>
        <w:t xml:space="preserve">The techno-utopian visions of Musk and Bezos betray some of the same assumptions </w:t>
      </w:r>
      <w:r w:rsidRPr="00B9225B">
        <w:t>as their</w:t>
      </w:r>
      <w:r w:rsidRPr="00334DB9">
        <w:t xml:space="preserve">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w:t>
      </w:r>
      <w:r w:rsidRPr="006B6D84">
        <w:rPr>
          <w:rStyle w:val="StyleUnderline"/>
          <w:sz w:val="24"/>
        </w:rPr>
        <w:t>rather than attempting to work towards a better world within the constraints of our environment</w:t>
      </w:r>
      <w:r w:rsidRPr="006B6D84">
        <w:rPr>
          <w:sz w:val="12"/>
        </w:rPr>
        <w:t>. ¶</w:t>
      </w:r>
      <w:r w:rsidRPr="006B6D84">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devastating consequences of</w:t>
      </w:r>
      <w:r w:rsidRPr="00B9225B">
        <w:rPr>
          <w:rStyle w:val="StyleUnderline"/>
          <w:sz w:val="24"/>
        </w:rPr>
        <w:t xml:space="preserve"> an ideology of</w:t>
      </w:r>
      <w:r w:rsidRPr="002401A3">
        <w:rPr>
          <w:rStyle w:val="StyleUnderline"/>
          <w:sz w:val="24"/>
          <w:highlight w:val="yellow"/>
        </w:rPr>
        <w:t xml:space="preserve"> limitless growth </w:t>
      </w:r>
      <w:r w:rsidRPr="00B9225B">
        <w:rPr>
          <w:rStyle w:val="StyleUnderline"/>
          <w:sz w:val="24"/>
        </w:rPr>
        <w:t>on our planet</w:t>
      </w:r>
      <w:r w:rsidRPr="00377999">
        <w:rPr>
          <w:rStyle w:val="StyleUnderline"/>
          <w:sz w:val="24"/>
          <w:highlight w:val="yellow"/>
        </w:rPr>
        <w: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6B6D84">
        <w:rPr>
          <w:sz w:val="12"/>
        </w:rPr>
        <w:t xml:space="preserve">imagery, </w:t>
      </w:r>
      <w:r w:rsidRPr="006B6D84">
        <w:rPr>
          <w:rStyle w:val="StyleUnderline"/>
          <w:sz w:val="24"/>
        </w:rPr>
        <w:t xml:space="preserve">they have failed to imagine a different world. And </w:t>
      </w:r>
      <w:r w:rsidRPr="006B6D84">
        <w:rPr>
          <w:sz w:val="12"/>
        </w:rPr>
        <w:t>they have ignored the history of colonialism on this one. Empire never recreated Eden, but it did fuel centuries of growth based on expropriation, enslavement</w:t>
      </w:r>
      <w:r w:rsidRPr="00334DB9">
        <w:rPr>
          <w:sz w:val="12"/>
        </w:rPr>
        <w:t xml:space="preserve"> and environmental transformation in defiance of all limits. We are struggling with these consequences today.</w:t>
      </w:r>
    </w:p>
    <w:p w14:paraId="08C051D7" w14:textId="77777777" w:rsidR="00FC5B47" w:rsidRPr="002401A3" w:rsidRDefault="00FC5B47" w:rsidP="00FC5B47">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55104D6A" w14:textId="77777777" w:rsidR="00FC5B47" w:rsidRPr="002401A3" w:rsidRDefault="00FC5B47" w:rsidP="00FC5B47">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6D76D111" w14:textId="77777777" w:rsidR="00FC5B47" w:rsidRPr="002401A3" w:rsidRDefault="00FC5B47" w:rsidP="00FC5B47">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w:t>
      </w:r>
      <w:r w:rsidRPr="006B6D84">
        <w:rPr>
          <w:sz w:val="12"/>
        </w:rPr>
        <w:t>reiterated that his vision would need funding. His talk of “tickets” implies that colonists will likely pay for much of the mission. Unlike a space agency’s astronaut selection process, then,</w:t>
      </w:r>
      <w:r w:rsidRPr="006B6D84">
        <w:rPr>
          <w:rStyle w:val="StyleUnderline"/>
          <w:sz w:val="12"/>
        </w:rPr>
        <w:t xml:space="preserve"> </w:t>
      </w:r>
      <w:r w:rsidRPr="006B6D84">
        <w:rPr>
          <w:rStyle w:val="StyleUnderline"/>
        </w:rPr>
        <w:t>his Mars mission will be limited to those who can afford it. In that</w:t>
      </w:r>
      <w:r w:rsidRPr="002401A3">
        <w:rPr>
          <w:rStyle w:val="StyleUnderline"/>
        </w:rPr>
        <w:t xml:space="preserve">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w:t>
      </w:r>
      <w:proofErr w:type="gramStart"/>
      <w:r w:rsidRPr="002401A3">
        <w:rPr>
          <w:rStyle w:val="StyleUnderline"/>
        </w:rPr>
        <w:t>This is why</w:t>
      </w:r>
      <w:proofErr w:type="gramEnd"/>
      <w:r w:rsidRPr="002401A3">
        <w:rPr>
          <w:rStyle w:val="StyleUnderline"/>
        </w:rPr>
        <w:t xml:space="preserve"> NASA makes all its mission data </w:t>
      </w:r>
      <w:hyperlink r:id="rId38"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t>
      </w:r>
      <w:r w:rsidRPr="006B6D84">
        <w:rPr>
          <w:rStyle w:val="Emphasis"/>
        </w:rPr>
        <w:t xml:space="preserve">will be unlikely to follow these collective practices, as its </w:t>
      </w:r>
      <w:r w:rsidRPr="002401A3">
        <w:rPr>
          <w:rStyle w:val="Emphasis"/>
          <w:highlight w:val="yellow"/>
        </w:rPr>
        <w:t xml:space="preserve">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2"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w:t>
      </w:r>
      <w:r w:rsidRPr="006B6D84">
        <w:rPr>
          <w:rStyle w:val="StyleUnderline"/>
        </w:rPr>
        <w:t>it seems probable that those who can afford to go will mostly resemble, ethnically and politically, Earth’s ruling class</w:t>
      </w:r>
      <w:r w:rsidRPr="006B6D84">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6B6D84">
          <w:rPr>
            <w:rStyle w:val="Hyperlink"/>
            <w:sz w:val="12"/>
          </w:rPr>
          <w:t>creative ideas</w:t>
        </w:r>
      </w:hyperlink>
      <w:r w:rsidRPr="006B6D84">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6B6D84">
        <w:rPr>
          <w:sz w:val="12"/>
        </w:rPr>
        <w:t>in order for</w:t>
      </w:r>
      <w:proofErr w:type="gramEnd"/>
      <w:r w:rsidRPr="006B6D84">
        <w:rPr>
          <w:sz w:val="12"/>
        </w:rPr>
        <w:t xml:space="preserve"> the collective to survive</w:t>
      </w:r>
      <w:r w:rsidRPr="006B6D84">
        <w:rPr>
          <w:rStyle w:val="StyleUnderline"/>
        </w:rPr>
        <w:t>. A private colony would be unlikely to make any kind of</w:t>
      </w:r>
      <w:r w:rsidRPr="002401A3">
        <w:rPr>
          <w:rStyle w:val="StyleUnderline"/>
        </w:rPr>
        <w:t xml:space="preserve">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w:t>
      </w:r>
      <w:r w:rsidRPr="006B6D84">
        <w:rPr>
          <w:sz w:val="12"/>
        </w:rPr>
        <w:t xml:space="preserve">think it will happen. </w:t>
      </w:r>
      <w:r w:rsidRPr="006B6D84">
        <w:rPr>
          <w:rStyle w:val="StyleUnderline"/>
        </w:rPr>
        <w:t xml:space="preserve">This doesn’t bode well for how we think of the commons. Are rich people and their foundations the </w:t>
      </w:r>
      <w:hyperlink r:id="rId49" w:history="1">
        <w:r w:rsidRPr="006B6D84">
          <w:rPr>
            <w:rStyle w:val="StyleUnderline"/>
          </w:rPr>
          <w:t>only ones who can save us</w:t>
        </w:r>
      </w:hyperlink>
      <w:r w:rsidRPr="006B6D84">
        <w:rPr>
          <w:rStyle w:val="StyleUnderline"/>
        </w:rPr>
        <w:t xml:space="preserve">? The plethora of private Mars proposals reflects a </w:t>
      </w:r>
      <w:hyperlink r:id="rId50" w:history="1">
        <w:r w:rsidRPr="006B6D84">
          <w:rPr>
            <w:rStyle w:val="StyleUnderline"/>
          </w:rPr>
          <w:t>lack of faith in democracy on Earth</w:t>
        </w:r>
      </w:hyperlink>
      <w:r w:rsidRPr="006B6D84">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6B6D84">
        <w:rPr>
          <w:rStyle w:val="StyleUnderline"/>
        </w:rPr>
        <w:t>it’s not</w:t>
      </w:r>
      <w:proofErr w:type="gramEnd"/>
      <w:r w:rsidRPr="006B6D84">
        <w:rPr>
          <w:rStyle w:val="StyleUnderline"/>
        </w:rPr>
        <w:t xml:space="preserve"> even a problem. Colonization of Mars should be seen as a complex social and political policy, with so much potential to create inequality and oppression that it cannot rationally be undertaken without political consensus and a stratagem for</w:t>
      </w:r>
      <w:r w:rsidRPr="002401A3">
        <w:rPr>
          <w:rStyle w:val="StyleUnderline"/>
        </w:rPr>
        <w:t xml:space="preserve">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As socialists, our rallying cry should be this: </w:t>
      </w:r>
      <w:hyperlink r:id="rId51" w:history="1">
        <w:r w:rsidRPr="002401A3">
          <w:rPr>
            <w:rStyle w:val="Hyperlink"/>
            <w:sz w:val="12"/>
          </w:rPr>
          <w:t>Keep the red planet red</w:t>
        </w:r>
      </w:hyperlink>
      <w:r w:rsidRPr="002401A3">
        <w:rPr>
          <w:sz w:val="12"/>
        </w:rPr>
        <w:t xml:space="preserve">! </w:t>
      </w:r>
    </w:p>
    <w:p w14:paraId="023F7928" w14:textId="77777777" w:rsidR="00FC5B47" w:rsidRPr="002401A3" w:rsidRDefault="00FC5B47" w:rsidP="00FC5B47">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5817B04C" w14:textId="77777777" w:rsidR="00FC5B47" w:rsidRPr="002401A3" w:rsidRDefault="00FC5B47" w:rsidP="00FC5B47">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w:t>
      </w:r>
      <w:proofErr w:type="gramStart"/>
      <w:r>
        <w:t xml:space="preserve"> 2017</w:t>
      </w:r>
      <w:proofErr w:type="gramEnd"/>
      <w:r w:rsidRPr="002401A3">
        <w:t xml:space="preserve">, https://www.salon.com/2017/10/08/against-mars-a-lago-why-spacexs-mars-colonization-plan-should-terrify-you/. </w:t>
      </w:r>
    </w:p>
    <w:p w14:paraId="1FD3395E" w14:textId="3C748833" w:rsidR="00FC5B47" w:rsidRDefault="00FC5B47" w:rsidP="00FC5B47">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sidR="00B9225B">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 xml:space="preserve">means ceding </w:t>
      </w:r>
      <w:r w:rsidRPr="00B9225B">
        <w:rPr>
          <w:rStyle w:val="StyleUnderline"/>
        </w:rPr>
        <w:t>governance and</w:t>
      </w:r>
      <w:r w:rsidRPr="002401A3">
        <w:rPr>
          <w:rStyle w:val="StyleUnderline"/>
          <w:highlight w:val="yellow"/>
        </w:rPr>
        <w:t xml:space="preserve">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6B6D84">
        <w:rPr>
          <w:rStyle w:val="StyleUnderline"/>
        </w:rPr>
        <w:t>particularly in a resource-limited environment like a spaceship or the red planet</w:t>
      </w:r>
      <w:r w:rsidRPr="006B6D84">
        <w:rPr>
          <w:sz w:val="12"/>
        </w:rPr>
        <w:t xml:space="preserve">. Even if, as Musk suggests, a private foundation is </w:t>
      </w:r>
      <w:hyperlink r:id="rId61" w:history="1">
        <w:r w:rsidRPr="006B6D84">
          <w:rPr>
            <w:rStyle w:val="Hyperlink"/>
            <w:sz w:val="12"/>
          </w:rPr>
          <w:t>put in charge</w:t>
        </w:r>
      </w:hyperlink>
      <w:r w:rsidRPr="006B6D84">
        <w:rPr>
          <w:sz w:val="12"/>
        </w:rPr>
        <w:t xml:space="preserve"> of running the show on Mars, their interests will inherently be at </w:t>
      </w:r>
      <w:hyperlink r:id="rId62" w:history="1">
        <w:r w:rsidRPr="006B6D84">
          <w:rPr>
            <w:rStyle w:val="Hyperlink"/>
            <w:sz w:val="12"/>
          </w:rPr>
          <w:t xml:space="preserve">odds with the workers </w:t>
        </w:r>
      </w:hyperlink>
      <w:r w:rsidRPr="006B6D84">
        <w:rPr>
          <w:sz w:val="12"/>
        </w:rPr>
        <w:t xml:space="preserve">and employees involved. After all, a private foundation </w:t>
      </w:r>
      <w:hyperlink r:id="rId63" w:history="1">
        <w:r w:rsidRPr="006B6D84">
          <w:rPr>
            <w:rStyle w:val="Hyperlink"/>
            <w:sz w:val="12"/>
          </w:rPr>
          <w:t>is not a democracy</w:t>
        </w:r>
      </w:hyperlink>
      <w:r w:rsidRPr="006B6D84">
        <w:rPr>
          <w:sz w:val="12"/>
        </w:rPr>
        <w:t xml:space="preserve">; and as major philanthropic organizations like the Bill and Melinda Gates Foundation </w:t>
      </w:r>
      <w:hyperlink r:id="rId64" w:history="1">
        <w:r w:rsidRPr="006B6D84">
          <w:rPr>
            <w:rStyle w:val="Hyperlink"/>
            <w:sz w:val="12"/>
          </w:rPr>
          <w:t>illustrate</w:t>
        </w:r>
      </w:hyperlink>
      <w:r w:rsidRPr="006B6D84">
        <w:rPr>
          <w:sz w:val="12"/>
        </w:rPr>
        <w:t xml:space="preserve">, often </w:t>
      </w:r>
      <w:hyperlink r:id="rId65" w:history="1">
        <w:r w:rsidRPr="006B6D84">
          <w:rPr>
            <w:rStyle w:val="Hyperlink"/>
            <w:sz w:val="12"/>
          </w:rPr>
          <w:t>do the bidding</w:t>
        </w:r>
      </w:hyperlink>
      <w:r w:rsidRPr="006B6D84">
        <w:rPr>
          <w:sz w:val="12"/>
        </w:rPr>
        <w:t xml:space="preserve"> of their rich donors, and take an </w:t>
      </w:r>
      <w:hyperlink r:id="rId66" w:history="1">
        <w:r w:rsidRPr="006B6D84">
          <w:rPr>
            <w:rStyle w:val="Hyperlink"/>
            <w:sz w:val="12"/>
          </w:rPr>
          <w:t>important role in ripening industries</w:t>
        </w:r>
      </w:hyperlink>
      <w:r w:rsidRPr="006B6D84">
        <w:rPr>
          <w:sz w:val="12"/>
        </w:rPr>
        <w:t xml:space="preserve"> and regions for exploitation by Western corporations. Yet Mars’ colonization is a bit different than Bengal, namely in that it is not merely underdeveloped; it is undeveloped. How do you start an entirely new economy on a virgin world with</w:t>
      </w:r>
      <w:r w:rsidRPr="002401A3">
        <w:rPr>
          <w:sz w:val="12"/>
        </w:rPr>
        <w:t xml:space="preserve">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B9225B">
        <w:rPr>
          <w:sz w:val="12"/>
        </w:rPr>
        <w:t>.</w:t>
      </w:r>
      <w:r w:rsidRPr="00B9225B">
        <w:rPr>
          <w:rStyle w:val="StyleUnderline"/>
          <w:sz w:val="12"/>
        </w:rPr>
        <w:t xml:space="preserve"> </w:t>
      </w:r>
      <w:r w:rsidRPr="00B9225B">
        <w:rPr>
          <w:rStyle w:val="StyleUnderline"/>
        </w:rPr>
        <w:t xml:space="preserve">This isn’t </w:t>
      </w:r>
      <w:r w:rsidRPr="00B9225B">
        <w:rPr>
          <w:sz w:val="12"/>
        </w:rPr>
        <w:t>really</w:t>
      </w:r>
      <w:r w:rsidRPr="00B9225B">
        <w:rPr>
          <w:rStyle w:val="StyleUnderline"/>
          <w:sz w:val="12"/>
        </w:rPr>
        <w:t xml:space="preserve"> </w:t>
      </w:r>
      <w:r w:rsidRPr="00B9225B">
        <w:rPr>
          <w:rStyle w:val="StyleUnderline"/>
        </w:rPr>
        <w:t xml:space="preserve">exploration for humanity’s sake — there’s not </w:t>
      </w:r>
      <w:r w:rsidRPr="00B9225B">
        <w:rPr>
          <w:sz w:val="12"/>
        </w:rPr>
        <w:t>that much</w:t>
      </w:r>
      <w:r w:rsidRPr="00B9225B">
        <w:rPr>
          <w:rStyle w:val="StyleUnderline"/>
          <w:sz w:val="12"/>
        </w:rPr>
        <w:t xml:space="preserve"> </w:t>
      </w:r>
      <w:r w:rsidRPr="00B9225B">
        <w:rPr>
          <w:rStyle w:val="StyleUnderline"/>
        </w:rPr>
        <w:t xml:space="preserve">science </w:t>
      </w:r>
      <w:r w:rsidRPr="00B9225B">
        <w:rPr>
          <w:sz w:val="12"/>
        </w:rPr>
        <w:t>assumed</w:t>
      </w:r>
      <w:r w:rsidRPr="00B9225B">
        <w:rPr>
          <w:rStyle w:val="StyleUnderline"/>
          <w:sz w:val="12"/>
        </w:rPr>
        <w:t xml:space="preserve"> </w:t>
      </w:r>
      <w:r w:rsidRPr="00B9225B">
        <w:rPr>
          <w:rStyle w:val="StyleUnderline"/>
        </w:rPr>
        <w:t xml:space="preserve">here, as there was in the Moon missions. Musk wants to build the ultimate luxury package, exclusively for the richest among </w:t>
      </w:r>
      <w:r w:rsidRPr="00B9225B">
        <w:rPr>
          <w:sz w:val="12"/>
        </w:rPr>
        <w:t>us. Musk isn’t trying to build some</w:t>
      </w:r>
      <w:r w:rsidRPr="002401A3">
        <w:rPr>
          <w:sz w:val="12"/>
        </w:rPr>
        <w:t>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6B6D84">
        <w:rPr>
          <w:rStyle w:val="StyleUnderline"/>
        </w:rPr>
        <w:t xml:space="preserve">, that means a lot of </w:t>
      </w:r>
      <w:r w:rsidRPr="002401A3">
        <w:rPr>
          <w:rStyle w:val="StyleUnderline"/>
          <w:highlight w:val="yellow"/>
        </w:rPr>
        <w:t>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 xml:space="preserve">and no government to file a grievance to </w:t>
      </w:r>
      <w:r w:rsidRPr="006617CC">
        <w:rPr>
          <w:rStyle w:val="StyleUnderline"/>
        </w:rPr>
        <w:t>if your employer cuts your wages, harasses you, cuts off your oxygen.</w:t>
      </w:r>
      <w:r w:rsidRPr="006617CC">
        <w:rPr>
          <w:sz w:val="12"/>
        </w:rPr>
        <w:t xml:space="preserve"> Where would Mars-a-Lago's employees turn if their rights were impinged upon? Oh wait, </w:t>
      </w:r>
      <w:r w:rsidRPr="006617CC">
        <w:rPr>
          <w:rStyle w:val="StyleUnderline"/>
        </w:rPr>
        <w:t>this planet is</w:t>
      </w:r>
      <w:r w:rsidRPr="006617CC">
        <w:rPr>
          <w:sz w:val="12"/>
        </w:rPr>
        <w:t xml:space="preserve"> run </w:t>
      </w:r>
      <w:proofErr w:type="gramStart"/>
      <w:r w:rsidRPr="006617CC">
        <w:rPr>
          <w:rStyle w:val="StyleUnderline"/>
        </w:rPr>
        <w:t>privately</w:t>
      </w:r>
      <w:r w:rsidRPr="006617CC">
        <w:rPr>
          <w:sz w:val="12"/>
        </w:rPr>
        <w:t>?</w:t>
      </w:r>
      <w:proofErr w:type="gramEnd"/>
      <w:r w:rsidRPr="006617CC">
        <w:rPr>
          <w:sz w:val="12"/>
        </w:rPr>
        <w:t xml:space="preserve"> You have no rights.</w:t>
      </w:r>
      <w:r w:rsidRPr="006B6D84">
        <w:rPr>
          <w:sz w:val="12"/>
        </w:rPr>
        <w:t xml:space="preserve"> </w:t>
      </w:r>
      <w:r w:rsidRPr="006B6D84">
        <w:rPr>
          <w:rStyle w:val="StyleUnderline"/>
        </w:rPr>
        <w:t>Musk's</w:t>
      </w:r>
      <w:r w:rsidRPr="002401A3">
        <w:rPr>
          <w:rStyle w:val="StyleUnderline"/>
        </w:rPr>
        <w:t xml:space="preserve">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054C88E5" w14:textId="77777777" w:rsidR="00FC5B47" w:rsidRPr="0042059C" w:rsidRDefault="00FC5B47" w:rsidP="00FC5B47">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642C6014" w14:textId="77777777" w:rsidR="00FC5B47" w:rsidRPr="0042059C" w:rsidRDefault="00FC5B47" w:rsidP="00FC5B47">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156EC386" w14:textId="77777777" w:rsidR="00FC5B47" w:rsidRPr="00C0357D" w:rsidRDefault="00FC5B47" w:rsidP="00FC5B47">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the once “de-bedded” economy now claims to “im-bed” everything, including political power. Furthermore</w:t>
      </w:r>
      <w:r w:rsidRPr="006617CC">
        <w:rPr>
          <w:rFonts w:eastAsia="Cambria"/>
          <w:sz w:val="12"/>
        </w:rPr>
        <w:t xml:space="preserve">, </w:t>
      </w:r>
      <w:r w:rsidRPr="006617CC">
        <w:rPr>
          <w:rFonts w:eastAsia="Cambria"/>
          <w:u w:val="single"/>
        </w:rPr>
        <w:t xml:space="preserve">a new </w:t>
      </w:r>
      <w:r w:rsidRPr="006617CC">
        <w:rPr>
          <w:rFonts w:eastAsia="Cambria"/>
          <w:iCs/>
          <w:u w:val="single"/>
        </w:rPr>
        <w:t>twisted “economic ethics”</w:t>
      </w:r>
      <w:r w:rsidRPr="006617CC">
        <w:rPr>
          <w:rFonts w:eastAsia="Cambria"/>
          <w:sz w:val="12"/>
        </w:rPr>
        <w:t xml:space="preserve"> (and with it a certain idea of “human nature”) </w:t>
      </w:r>
      <w:r w:rsidRPr="006617CC">
        <w:rPr>
          <w:rFonts w:eastAsia="Cambria"/>
          <w:u w:val="single"/>
        </w:rPr>
        <w:t>emerges that mocks everything from</w:t>
      </w:r>
      <w:r w:rsidRPr="006617CC">
        <w:rPr>
          <w:rFonts w:eastAsia="Cambria"/>
          <w:sz w:val="12"/>
        </w:rPr>
        <w:t xml:space="preserve"> so-called do-gooders to </w:t>
      </w:r>
      <w:r w:rsidRPr="006617CC">
        <w:rPr>
          <w:rFonts w:eastAsia="Cambria"/>
          <w:iCs/>
          <w:u w:val="single"/>
        </w:rPr>
        <w:t>altruism</w:t>
      </w:r>
      <w:r w:rsidRPr="006617CC">
        <w:rPr>
          <w:rFonts w:eastAsia="Cambria"/>
          <w:u w:val="single"/>
        </w:rPr>
        <w:t xml:space="preserve"> to</w:t>
      </w:r>
      <w:r w:rsidRPr="006617CC">
        <w:rPr>
          <w:rFonts w:eastAsia="Cambria"/>
          <w:sz w:val="12"/>
        </w:rPr>
        <w:t xml:space="preserve"> selfless help to </w:t>
      </w:r>
      <w:r w:rsidRPr="006617CC">
        <w:rPr>
          <w:rFonts w:eastAsia="Cambria"/>
          <w:iCs/>
          <w:u w:val="single"/>
        </w:rPr>
        <w:t>care for others</w:t>
      </w:r>
      <w:r w:rsidRPr="006617CC">
        <w:rPr>
          <w:rFonts w:eastAsia="Cambria"/>
          <w:sz w:val="12"/>
        </w:rPr>
        <w:t xml:space="preserve"> to a notion of responsibility.[4] </w:t>
      </w:r>
      <w:r w:rsidRPr="006617CC">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w:t>
      </w:r>
      <w:r w:rsidRPr="00C0357D">
        <w:rPr>
          <w:rFonts w:eastAsia="Cambria"/>
          <w:sz w:val="12"/>
          <w:szCs w:val="16"/>
        </w:rPr>
        <w:t xml:space="preserve">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6B6D84">
        <w:rPr>
          <w:rFonts w:eastAsia="Cambria"/>
          <w:u w:val="single"/>
        </w:rPr>
        <w:t xml:space="preserve">who are condemned to </w:t>
      </w:r>
      <w:r w:rsidRPr="006B6D84">
        <w:rPr>
          <w:sz w:val="12"/>
        </w:rPr>
        <w:t>an existence of</w:t>
      </w:r>
      <w:r w:rsidRPr="006B6D84">
        <w:rPr>
          <w:rFonts w:eastAsia="Cambria"/>
          <w:iCs/>
          <w:u w:val="single"/>
        </w:rPr>
        <w:t xml:space="preserve"> dependency</w:t>
      </w:r>
      <w:r w:rsidRPr="006B6D84">
        <w:rPr>
          <w:rFonts w:eastAsia="Cambria"/>
          <w:sz w:val="12"/>
        </w:rPr>
        <w:t xml:space="preserve"> (as enforced producers, workers and consumers) </w:t>
      </w:r>
      <w:r w:rsidRPr="006B6D84">
        <w:rPr>
          <w:rStyle w:val="StyleUnderline"/>
        </w:rPr>
        <w:t>or e</w:t>
      </w:r>
      <w:r w:rsidRPr="006B6D84">
        <w:rPr>
          <w:rFonts w:eastAsia="Cambria"/>
          <w:iCs/>
          <w:u w:val="single"/>
        </w:rPr>
        <w:t xml:space="preserve">xcluded </w:t>
      </w:r>
      <w:r w:rsidRPr="006B6D84">
        <w:rPr>
          <w:sz w:val="12"/>
        </w:rPr>
        <w:t>from the market</w:t>
      </w:r>
      <w:r w:rsidRPr="006B6D84">
        <w:rPr>
          <w:rFonts w:eastAsia="Cambria"/>
          <w:iCs/>
          <w:u w:val="single"/>
        </w:rPr>
        <w:t xml:space="preserve"> altogether</w:t>
      </w:r>
      <w:r w:rsidRPr="006B6D84">
        <w:rPr>
          <w:rFonts w:eastAsia="Cambria"/>
          <w:sz w:val="12"/>
        </w:rPr>
        <w:t xml:space="preserve"> (if they have neither anything to sell or buy). About fifty percent of the world’s population fall into this group today, and the percentage is rising.[8] </w:t>
      </w:r>
      <w:r w:rsidRPr="006B6D84">
        <w:rPr>
          <w:rFonts w:eastAsia="Cambria"/>
          <w:u w:val="single"/>
        </w:rPr>
        <w:t>Anti</w:t>
      </w:r>
      <w:r w:rsidRPr="0042059C">
        <w:rPr>
          <w:rFonts w:eastAsia="Cambria"/>
          <w:u w:val="single"/>
        </w:rPr>
        <w:t>-trust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w:t>
      </w:r>
      <w:r w:rsidRPr="006B6D84">
        <w:rPr>
          <w:rFonts w:eastAsia="Cambria"/>
          <w:sz w:val="12"/>
        </w:rPr>
        <w:t xml:space="preserve">serve a good life. </w:t>
      </w:r>
      <w:r w:rsidRPr="006B6D84">
        <w:rPr>
          <w:rFonts w:eastAsia="Cambria"/>
          <w:u w:val="single"/>
        </w:rPr>
        <w:t>Money</w:t>
      </w:r>
      <w:r w:rsidRPr="006B6D84">
        <w:rPr>
          <w:rFonts w:eastAsia="Cambria"/>
          <w:sz w:val="12"/>
        </w:rPr>
        <w:t xml:space="preserve"> instead “</w:t>
      </w:r>
      <w:r w:rsidRPr="006B6D84">
        <w:rPr>
          <w:rFonts w:eastAsia="Cambria"/>
          <w:u w:val="single"/>
        </w:rPr>
        <w:t>travels upwards</w:t>
      </w:r>
      <w:r w:rsidRPr="006B6D84">
        <w:rPr>
          <w:rFonts w:eastAsia="Cambria"/>
          <w:sz w:val="12"/>
        </w:rPr>
        <w:t xml:space="preserve">” </w:t>
      </w:r>
      <w:r w:rsidRPr="006B6D84">
        <w:rPr>
          <w:rFonts w:eastAsia="Cambria"/>
          <w:u w:val="single"/>
        </w:rPr>
        <w:t>and disappears</w:t>
      </w:r>
      <w:r w:rsidRPr="006B6D84">
        <w:rPr>
          <w:rFonts w:eastAsia="Cambria"/>
          <w:sz w:val="12"/>
        </w:rPr>
        <w:t>. Financial capital determines more and more what the markets are and do.[10] By delinking the dollar from the price of gold, money creation no longer bears a direct relationship to production”.[11] Moreover, these</w:t>
      </w:r>
      <w:r w:rsidRPr="00C0357D">
        <w:rPr>
          <w:rFonts w:eastAsia="Cambria"/>
          <w:sz w:val="12"/>
        </w:rPr>
        <w:t xml:space="preserv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education, health, energy or water supply/</w:t>
      </w:r>
      <w:r w:rsidRPr="006B6D84">
        <w:rPr>
          <w:rFonts w:eastAsia="Cambria"/>
          <w:u w:val="single"/>
        </w:rPr>
        <w:t xml:space="preserve">disposal. </w:t>
      </w:r>
      <w:r w:rsidRPr="006B6D84">
        <w:rPr>
          <w:rFonts w:eastAsia="Cambria"/>
          <w:iCs/>
          <w:u w:val="single"/>
        </w:rPr>
        <w:t>New</w:t>
      </w:r>
      <w:r w:rsidRPr="006B6D84">
        <w:rPr>
          <w:rFonts w:eastAsia="Cambria"/>
          <w:sz w:val="12"/>
        </w:rPr>
        <w:t xml:space="preserve"> forms of so-called </w:t>
      </w:r>
      <w:r w:rsidRPr="006B6D84">
        <w:rPr>
          <w:rFonts w:eastAsia="Cambria"/>
          <w:iCs/>
          <w:u w:val="single"/>
        </w:rPr>
        <w:t>enclosures</w:t>
      </w:r>
      <w:r w:rsidRPr="006B6D84">
        <w:rPr>
          <w:rFonts w:eastAsia="Cambria"/>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w:t>
      </w:r>
      <w:r w:rsidRPr="006617CC">
        <w:rPr>
          <w:rFonts w:eastAsia="Cambria"/>
          <w:sz w:val="12"/>
          <w:szCs w:val="16"/>
        </w:rPr>
        <w:t xml:space="preserve">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6617CC">
        <w:rPr>
          <w:rFonts w:eastAsia="Cambria"/>
          <w:sz w:val="12"/>
        </w:rPr>
        <w:t xml:space="preserve">Today, </w:t>
      </w:r>
      <w:r w:rsidRPr="006617CC">
        <w:rPr>
          <w:rFonts w:eastAsia="Cambria"/>
          <w:u w:val="single"/>
        </w:rPr>
        <w:t>hundreds of millions of quasi-slaves</w:t>
      </w:r>
      <w:r w:rsidRPr="006617CC">
        <w:rPr>
          <w:rFonts w:eastAsia="Cambria"/>
          <w:sz w:val="12"/>
        </w:rPr>
        <w:t xml:space="preserve">, more than ever before, </w:t>
      </w:r>
      <w:r w:rsidRPr="006617CC">
        <w:rPr>
          <w:rFonts w:eastAsia="Cambria"/>
          <w:u w:val="single"/>
        </w:rPr>
        <w:t>exist in the “world system</w:t>
      </w:r>
      <w:proofErr w:type="gramStart"/>
      <w:r w:rsidRPr="006617CC">
        <w:rPr>
          <w:rFonts w:eastAsia="Cambria"/>
          <w:u w:val="single"/>
        </w:rPr>
        <w:t>.”</w:t>
      </w:r>
      <w:r w:rsidRPr="006617CC">
        <w:rPr>
          <w:rFonts w:eastAsia="Cambria"/>
          <w:sz w:val="12"/>
        </w:rPr>
        <w:t>[</w:t>
      </w:r>
      <w:proofErr w:type="gramEnd"/>
      <w:r w:rsidRPr="006617CC">
        <w:rPr>
          <w:rFonts w:eastAsia="Cambria"/>
          <w:sz w:val="12"/>
        </w:rPr>
        <w:t xml:space="preserve">28] </w:t>
      </w:r>
      <w:r w:rsidRPr="006617CC">
        <w:rPr>
          <w:rFonts w:eastAsia="Cambria"/>
          <w:u w:val="single"/>
        </w:rPr>
        <w:t>The authoritarian model of the “Export Processing Zones” is conquering the East and threatening the North</w:t>
      </w:r>
      <w:r w:rsidRPr="006617CC">
        <w:rPr>
          <w:rFonts w:eastAsia="Cambria"/>
          <w:sz w:val="12"/>
        </w:rPr>
        <w:t xml:space="preserve">. The </w:t>
      </w:r>
      <w:r w:rsidRPr="006617CC">
        <w:rPr>
          <w:rFonts w:eastAsia="Cambria"/>
          <w:u w:val="single"/>
        </w:rPr>
        <w:t>redistribution of wealth runs</w:t>
      </w:r>
      <w:r w:rsidRPr="006617CC">
        <w:rPr>
          <w:rFonts w:eastAsia="Cambria"/>
          <w:sz w:val="12"/>
        </w:rPr>
        <w:t xml:space="preserve"> ever more – and with ever accelerated speed – </w:t>
      </w:r>
      <w:r w:rsidRPr="006617CC">
        <w:rPr>
          <w:rFonts w:eastAsia="Cambria"/>
          <w:u w:val="single"/>
        </w:rPr>
        <w:t>from the bottom to the top. The gap between the rich and the poor has never been wider</w:t>
      </w:r>
      <w:r w:rsidRPr="006617CC">
        <w:rPr>
          <w:rFonts w:eastAsia="Cambria"/>
          <w:sz w:val="12"/>
        </w:rPr>
        <w:t xml:space="preserve">. The middle classes disappear. This is the situation we are facing. It becomes obvious that </w:t>
      </w:r>
      <w:r w:rsidRPr="006617CC">
        <w:rPr>
          <w:rFonts w:eastAsia="Cambria"/>
          <w:u w:val="single"/>
        </w:rPr>
        <w:t>neoliberalism marks not the end of colonialism but</w:t>
      </w:r>
      <w:r w:rsidRPr="006617CC">
        <w:rPr>
          <w:rFonts w:eastAsia="Cambria"/>
          <w:sz w:val="12"/>
        </w:rPr>
        <w:t xml:space="preserve">, to the contrary, </w:t>
      </w:r>
      <w:r w:rsidRPr="006617CC">
        <w:rPr>
          <w:rFonts w:eastAsia="Cambria"/>
          <w:u w:val="single"/>
        </w:rPr>
        <w:t>the</w:t>
      </w:r>
      <w:r w:rsidRPr="006617CC">
        <w:rPr>
          <w:rFonts w:eastAsia="Cambria"/>
          <w:sz w:val="12"/>
        </w:rPr>
        <w:t xml:space="preserve"> colonization of the North. This new “</w:t>
      </w:r>
      <w:r w:rsidRPr="006617CC">
        <w:rPr>
          <w:rFonts w:eastAsia="Cambria"/>
          <w:u w:val="single"/>
        </w:rPr>
        <w:t xml:space="preserve">colonization of the </w:t>
      </w:r>
      <w:proofErr w:type="gramStart"/>
      <w:r w:rsidRPr="006617CC">
        <w:rPr>
          <w:rFonts w:eastAsia="Cambria"/>
          <w:u w:val="single"/>
        </w:rPr>
        <w:t>world</w:t>
      </w:r>
      <w:r w:rsidRPr="006617CC">
        <w:rPr>
          <w:rFonts w:eastAsia="Cambria"/>
          <w:sz w:val="12"/>
        </w:rPr>
        <w:t>”[</w:t>
      </w:r>
      <w:proofErr w:type="gramEnd"/>
      <w:r w:rsidRPr="006617CC">
        <w:rPr>
          <w:rFonts w:eastAsia="Cambria"/>
          <w:sz w:val="12"/>
        </w:rPr>
        <w:t>29] points back to the beginnings of the “modern world system” in the “long 16th century</w:t>
      </w:r>
      <w:r w:rsidRPr="00C0357D">
        <w:rPr>
          <w:rFonts w:eastAsia="Cambria"/>
          <w:sz w:val="12"/>
        </w:rPr>
        <w:t xml:space="preserve">”,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The notion that capitalism and democracy are one is proven a myth by neoliberalism and its “monetary totalitarianism”.[40</w:t>
      </w:r>
      <w:r w:rsidRPr="006B6D84">
        <w:rPr>
          <w:rFonts w:eastAsia="Cambria"/>
          <w:sz w:val="12"/>
          <w:szCs w:val="16"/>
        </w:rPr>
        <w:t xml:space="preserve">] </w:t>
      </w:r>
      <w:r w:rsidRPr="006B6D84">
        <w:rPr>
          <w:rFonts w:eastAsia="Cambria"/>
          <w:u w:val="single"/>
        </w:rPr>
        <w:t>The primacy of politics over economy has been lost</w:t>
      </w:r>
      <w:r w:rsidRPr="006B6D84">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6B6D84">
        <w:rPr>
          <w:rFonts w:eastAsia="Cambria"/>
          <w:sz w:val="12"/>
        </w:rPr>
        <w:t>privata</w:t>
      </w:r>
      <w:proofErr w:type="spellEnd"/>
      <w:r w:rsidRPr="006B6D84">
        <w:rPr>
          <w:rFonts w:eastAsia="Cambria"/>
          <w:sz w:val="12"/>
        </w:rPr>
        <w:t xml:space="preserve">, or – as we could say today – a res </w:t>
      </w:r>
      <w:proofErr w:type="spellStart"/>
      <w:r w:rsidRPr="006B6D84">
        <w:rPr>
          <w:rFonts w:eastAsia="Cambria"/>
          <w:sz w:val="12"/>
        </w:rPr>
        <w:t>privata</w:t>
      </w:r>
      <w:proofErr w:type="spellEnd"/>
      <w:r w:rsidRPr="006B6D84">
        <w:rPr>
          <w:rFonts w:eastAsia="Cambria"/>
          <w:sz w:val="12"/>
        </w:rPr>
        <w:t xml:space="preserve"> </w:t>
      </w:r>
      <w:proofErr w:type="spellStart"/>
      <w:r w:rsidRPr="006B6D84">
        <w:rPr>
          <w:rFonts w:eastAsia="Cambria"/>
          <w:sz w:val="12"/>
        </w:rPr>
        <w:t>transnationale</w:t>
      </w:r>
      <w:proofErr w:type="spellEnd"/>
      <w:r w:rsidRPr="006B6D84">
        <w:rPr>
          <w:rFonts w:eastAsia="Cambria"/>
          <w:sz w:val="12"/>
        </w:rPr>
        <w:t xml:space="preserve"> (in its original Latin meaning, </w:t>
      </w:r>
      <w:proofErr w:type="spellStart"/>
      <w:r w:rsidRPr="006B6D84">
        <w:rPr>
          <w:rFonts w:eastAsia="Cambria"/>
          <w:sz w:val="12"/>
        </w:rPr>
        <w:t>privare</w:t>
      </w:r>
      <w:proofErr w:type="spellEnd"/>
      <w:r w:rsidRPr="006B6D84">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6B6D84">
        <w:rPr>
          <w:rFonts w:eastAsia="Cambria"/>
          <w:iCs/>
          <w:u w:val="single"/>
        </w:rPr>
        <w:t>Neoliberalism and war are two sides of the same coin</w:t>
      </w:r>
      <w:r w:rsidRPr="006B6D84">
        <w:rPr>
          <w:rFonts w:eastAsia="Cambria"/>
          <w:sz w:val="12"/>
        </w:rPr>
        <w:t xml:space="preserve">.[44] </w:t>
      </w:r>
      <w:r w:rsidRPr="006B6D84">
        <w:rPr>
          <w:rFonts w:eastAsia="Cambria"/>
          <w:u w:val="single"/>
        </w:rPr>
        <w:t>Free trade, piracy and war are still “an inseparable three”</w:t>
      </w:r>
      <w:r w:rsidRPr="006B6D84">
        <w:rPr>
          <w:rFonts w:eastAsia="Cambria"/>
          <w:sz w:val="12"/>
        </w:rPr>
        <w:t xml:space="preserve"> – today maybe more so than ever. </w:t>
      </w:r>
      <w:r w:rsidRPr="006B6D84">
        <w:rPr>
          <w:rFonts w:eastAsia="Cambria"/>
          <w:u w:val="single"/>
        </w:rPr>
        <w:t>War is not only “good for the economy” but is indeed its driving force and can be understood as the “continuation of economy with other means”</w:t>
      </w:r>
      <w:r w:rsidRPr="006B6D84">
        <w:rPr>
          <w:rFonts w:eastAsia="Cambria"/>
          <w:sz w:val="12"/>
        </w:rPr>
        <w:t xml:space="preserve">.[45] War and economy have become almost indistinguishable.[46] </w:t>
      </w:r>
      <w:r w:rsidRPr="006B6D84">
        <w:rPr>
          <w:rFonts w:eastAsia="Cambria"/>
          <w:u w:val="single"/>
        </w:rPr>
        <w:t>Wars about resources</w:t>
      </w:r>
      <w:r w:rsidRPr="006B6D84">
        <w:rPr>
          <w:rFonts w:eastAsia="Cambria"/>
          <w:sz w:val="12"/>
        </w:rPr>
        <w:t xml:space="preserve"> – </w:t>
      </w:r>
      <w:r w:rsidRPr="006B6D84">
        <w:rPr>
          <w:rFonts w:eastAsia="Cambria"/>
          <w:u w:val="single"/>
        </w:rPr>
        <w:t>especially oil and water</w:t>
      </w:r>
      <w:r w:rsidRPr="006B6D84">
        <w:rPr>
          <w:rFonts w:eastAsia="Cambria"/>
          <w:sz w:val="12"/>
        </w:rPr>
        <w:t xml:space="preserve"> – </w:t>
      </w:r>
      <w:r w:rsidRPr="006B6D84">
        <w:rPr>
          <w:rFonts w:eastAsia="Cambria"/>
          <w:u w:val="single"/>
        </w:rPr>
        <w:t>have already begun</w:t>
      </w:r>
      <w:r w:rsidRPr="006B6D84">
        <w:rPr>
          <w:rFonts w:eastAsia="Cambria"/>
          <w:sz w:val="12"/>
        </w:rPr>
        <w:t xml:space="preserve">.[47] </w:t>
      </w:r>
      <w:r w:rsidRPr="006B6D84">
        <w:rPr>
          <w:rFonts w:eastAsia="Cambria"/>
          <w:u w:val="single"/>
        </w:rPr>
        <w:t>The Gulf Wars are the most obvious</w:t>
      </w:r>
      <w:r w:rsidRPr="006B6D84">
        <w:rPr>
          <w:rFonts w:eastAsia="Cambria"/>
          <w:sz w:val="12"/>
        </w:rPr>
        <w:t xml:space="preserve"> examples. </w:t>
      </w:r>
      <w:r w:rsidRPr="006B6D84">
        <w:rPr>
          <w:rFonts w:eastAsia="Cambria"/>
          <w:u w:val="single"/>
        </w:rPr>
        <w:t>Militarism</w:t>
      </w:r>
      <w:r w:rsidRPr="006B6D84">
        <w:rPr>
          <w:rFonts w:eastAsia="Cambria"/>
          <w:sz w:val="12"/>
        </w:rPr>
        <w:t xml:space="preserve"> once again </w:t>
      </w:r>
      <w:r w:rsidRPr="006B6D84">
        <w:rPr>
          <w:rFonts w:eastAsia="Cambria"/>
          <w:u w:val="single"/>
        </w:rPr>
        <w:t xml:space="preserve">appears </w:t>
      </w:r>
      <w:r w:rsidRPr="006B6D84">
        <w:rPr>
          <w:sz w:val="12"/>
        </w:rPr>
        <w:t>as the “executor of capital accumulation</w:t>
      </w:r>
      <w:r w:rsidRPr="006B6D84">
        <w:rPr>
          <w:rFonts w:eastAsia="Cambria"/>
          <w:sz w:val="12"/>
        </w:rPr>
        <w:t xml:space="preserve">” – potentially everywhere and enduringly.[48] </w:t>
      </w:r>
      <w:r w:rsidRPr="006B6D84">
        <w:rPr>
          <w:rFonts w:eastAsia="Cambria"/>
          <w:u w:val="single"/>
        </w:rPr>
        <w:t>Human rights</w:t>
      </w:r>
      <w:r w:rsidRPr="006B6D84">
        <w:rPr>
          <w:rFonts w:eastAsia="Cambria"/>
          <w:sz w:val="12"/>
        </w:rPr>
        <w:t xml:space="preserve"> and rights of sovereignty </w:t>
      </w:r>
      <w:r w:rsidRPr="006B6D84">
        <w:rPr>
          <w:rFonts w:eastAsia="Cambria"/>
          <w:u w:val="single"/>
        </w:rPr>
        <w:t>have been transferred from people</w:t>
      </w:r>
      <w:r w:rsidRPr="006B6D84">
        <w:rPr>
          <w:rFonts w:eastAsia="Cambria"/>
          <w:sz w:val="12"/>
        </w:rPr>
        <w:t xml:space="preserve">, communities and governments </w:t>
      </w:r>
      <w:r w:rsidRPr="006B6D84">
        <w:rPr>
          <w:rFonts w:eastAsia="Cambria"/>
          <w:u w:val="single"/>
        </w:rPr>
        <w:t>to corporations</w:t>
      </w:r>
      <w:r w:rsidRPr="006B6D84">
        <w:rPr>
          <w:rFonts w:eastAsia="Cambria"/>
          <w:sz w:val="12"/>
        </w:rPr>
        <w:t>.[49] The notion of the people as a sovereign body has practically been abolished. We have witnessed a coup of sorts. The political systems of the West and the nation state as gua</w:t>
      </w:r>
      <w:r w:rsidRPr="00C0357D">
        <w:rPr>
          <w:rFonts w:eastAsia="Cambria"/>
          <w:sz w:val="12"/>
        </w:rPr>
        <w:t xml:space="preserve">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w:t>
      </w:r>
      <w:r w:rsidRPr="006B6D84">
        <w:rPr>
          <w:rFonts w:eastAsia="Cambria"/>
          <w:u w:val="single"/>
        </w:rPr>
        <w:t>all markets, all money, all profits, all means of production, all “investment opportunities”, all 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 xml:space="preserve">Structural Adjustment Programs (SAPs) of the World Bank and the IMF that act as the enforcers of neoliberalism. These programs are levied against the countries of the South which can be extorted due to their debts. </w:t>
      </w:r>
      <w:r w:rsidRPr="006B6D84">
        <w:rPr>
          <w:sz w:val="12"/>
        </w:rPr>
        <w:t>Meanwhile</w:t>
      </w:r>
      <w:r w:rsidRPr="006B6D84">
        <w:rPr>
          <w:rFonts w:eastAsia="Cambria"/>
          <w:sz w:val="12"/>
        </w:rPr>
        <w:t xml:space="preserve">, numerous </w:t>
      </w:r>
      <w:r w:rsidRPr="006B6D84">
        <w:rPr>
          <w:rFonts w:eastAsia="Cambria"/>
          <w:u w:val="single"/>
        </w:rPr>
        <w:t>military interventions and wars</w:t>
      </w:r>
      <w:r w:rsidRPr="006B6D84">
        <w:rPr>
          <w:rFonts w:eastAsia="Cambria"/>
          <w:sz w:val="12"/>
        </w:rPr>
        <w:t xml:space="preserve"> help to </w:t>
      </w:r>
      <w:r w:rsidRPr="006B6D84">
        <w:rPr>
          <w:rFonts w:eastAsia="Cambria"/>
          <w:u w:val="single"/>
        </w:rPr>
        <w:t xml:space="preserve">take possession of the assets that </w:t>
      </w:r>
      <w:proofErr w:type="gramStart"/>
      <w:r w:rsidRPr="006B6D84">
        <w:rPr>
          <w:rFonts w:eastAsia="Cambria"/>
          <w:u w:val="single"/>
        </w:rPr>
        <w:t>still remain</w:t>
      </w:r>
      <w:proofErr w:type="gramEnd"/>
      <w:r w:rsidRPr="006B6D84">
        <w:rPr>
          <w:rFonts w:eastAsia="Cambria"/>
          <w:u w:val="single"/>
        </w:rPr>
        <w:t>, secure resources, install neoliberalism as the global economic politics, crush resistance movements</w:t>
      </w:r>
      <w:r w:rsidRPr="006B6D84">
        <w:rPr>
          <w:rFonts w:eastAsia="Cambria"/>
          <w:sz w:val="12"/>
        </w:rPr>
        <w:t xml:space="preserve"> (which are cynically labeled as “IMF uprisings”), </w:t>
      </w:r>
      <w:r w:rsidRPr="006B6D84">
        <w:rPr>
          <w:sz w:val="12"/>
        </w:rPr>
        <w:t xml:space="preserve">and facilitate the lucrative business of reconstruction.[57] In the 1980s, Ronald Reagan and Margaret Thatcher introduced neoliberalism in Anglo-America. In 1989, the so-called “Washington Consensus” was formulated. It claimed to </w:t>
      </w:r>
      <w:r w:rsidRPr="006B6D84">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w:t>
      </w:r>
      <w:r w:rsidRPr="00C0357D">
        <w:rPr>
          <w:sz w:val="12"/>
        </w:rPr>
        <w: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54FA081" w14:textId="77777777" w:rsidR="00FC5B47" w:rsidRPr="002401A3" w:rsidRDefault="00FC5B47" w:rsidP="00FC5B47">
      <w:pPr>
        <w:pStyle w:val="Heading3"/>
        <w:rPr>
          <w:rFonts w:cs="Calibri"/>
        </w:rPr>
      </w:pPr>
      <w:r w:rsidRPr="002401A3">
        <w:rPr>
          <w:rFonts w:cs="Calibri"/>
        </w:rPr>
        <w:lastRenderedPageBreak/>
        <w:t>Plan</w:t>
      </w:r>
      <w:r>
        <w:rPr>
          <w:rFonts w:cs="Calibri"/>
        </w:rPr>
        <w:t>/Solvency</w:t>
      </w:r>
    </w:p>
    <w:p w14:paraId="61A47D4F" w14:textId="77777777" w:rsidR="00FC5B47" w:rsidRPr="008C6EB7" w:rsidRDefault="00FC5B47" w:rsidP="00FC5B47"/>
    <w:p w14:paraId="7E683B1A" w14:textId="77777777" w:rsidR="00FC5B47" w:rsidRPr="002564C1" w:rsidRDefault="00FC5B47" w:rsidP="00FC5B47">
      <w:pPr>
        <w:pStyle w:val="Heading4"/>
      </w:pPr>
      <w:r w:rsidRPr="002564C1">
        <w:t xml:space="preserve">Thus, the plan: States ought to adopt a binding international agreement that bans the appropriation of outer space by private entities by establishing outer space as a </w:t>
      </w:r>
      <w:proofErr w:type="gramStart"/>
      <w:r w:rsidRPr="002564C1">
        <w:t>global commons</w:t>
      </w:r>
      <w:proofErr w:type="gramEnd"/>
      <w:r w:rsidRPr="002564C1">
        <w:t xml:space="preserve"> subject to regulatory delimiting and global liability.</w:t>
      </w:r>
    </w:p>
    <w:p w14:paraId="7FB05ADD" w14:textId="77777777" w:rsidR="00FC5B47" w:rsidRDefault="00FC5B47" w:rsidP="00FC5B47">
      <w:pPr>
        <w:pStyle w:val="Heading4"/>
      </w:pPr>
      <w:r>
        <w:t xml:space="preserve">The </w:t>
      </w:r>
      <w:proofErr w:type="spellStart"/>
      <w:r>
        <w:t>aff</w:t>
      </w:r>
      <w:proofErr w:type="spellEnd"/>
      <w:r>
        <w:t>:</w:t>
      </w:r>
    </w:p>
    <w:p w14:paraId="2B9ACB65" w14:textId="77777777" w:rsidR="00FC5B47" w:rsidRPr="003955A7" w:rsidRDefault="00FC5B47" w:rsidP="009E13FF">
      <w:pPr>
        <w:pStyle w:val="Heading4"/>
        <w:numPr>
          <w:ilvl w:val="0"/>
          <w:numId w:val="1"/>
        </w:numPr>
      </w:pPr>
      <w:r>
        <w:t>solves debris and space colonialism by ensuring the sustainable and equitable use of outer space resources.</w:t>
      </w:r>
    </w:p>
    <w:p w14:paraId="6C79A5F3" w14:textId="77777777" w:rsidR="00FC5B47" w:rsidRDefault="00FC5B47" w:rsidP="009E13FF">
      <w:pPr>
        <w:pStyle w:val="ListParagraph"/>
        <w:numPr>
          <w:ilvl w:val="0"/>
          <w:numId w:val="1"/>
        </w:numPr>
        <w:rPr>
          <w:rStyle w:val="Style13ptBold"/>
        </w:rPr>
      </w:pPr>
      <w:r>
        <w:rPr>
          <w:rStyle w:val="Style13ptBold"/>
        </w:rPr>
        <w:t>prevents circumvention by aligning the interests of state parties</w:t>
      </w:r>
    </w:p>
    <w:p w14:paraId="11E04754" w14:textId="77777777" w:rsidR="00FC5B47" w:rsidRPr="005D41A1" w:rsidRDefault="00FC5B47" w:rsidP="009E13FF">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641D124B" w14:textId="77777777" w:rsidR="00FC5B47" w:rsidRDefault="00FC5B47" w:rsidP="00FC5B47">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4A53AA9A" w14:textId="77777777" w:rsidR="00FC5B47" w:rsidRPr="00C633D5" w:rsidRDefault="00FC5B47" w:rsidP="00FC5B47">
      <w:pPr>
        <w:ind w:left="720"/>
        <w:rPr>
          <w:sz w:val="16"/>
          <w:szCs w:val="16"/>
        </w:rPr>
      </w:pPr>
      <w:r w:rsidRPr="00C633D5">
        <w:rPr>
          <w:sz w:val="16"/>
          <w:szCs w:val="16"/>
        </w:rPr>
        <w:t>IV. NECESSITY FOR REGULATION TO PRESERVE THE HERITAGE OF MANKIND—A PROPOSAL</w:t>
      </w:r>
    </w:p>
    <w:p w14:paraId="06C4AA3E" w14:textId="77777777" w:rsidR="00FC5B47" w:rsidRPr="00196D78" w:rsidRDefault="00FC5B47" w:rsidP="00FC5B47">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proofErr w:type="spellStart"/>
      <w:r w:rsidRPr="00DF0790">
        <w:rPr>
          <w:rStyle w:val="Emphasis"/>
          <w:highlight w:val="green"/>
        </w:rPr>
        <w:t>geospace</w:t>
      </w:r>
      <w:proofErr w:type="spellEnd"/>
      <w:r w:rsidRPr="00DF0790">
        <w:rPr>
          <w:rStyle w:val="Emphasis"/>
          <w:highlight w:val="green"/>
        </w:rPr>
        <w:t xml:space="preserv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41C3CD43" w14:textId="77777777" w:rsidR="00FC5B47" w:rsidRDefault="00FC5B47" w:rsidP="00FC5B47">
      <w:pPr>
        <w:ind w:left="720"/>
      </w:pPr>
      <w:r>
        <w:t>A. The Motivations for International Compliance</w:t>
      </w:r>
    </w:p>
    <w:p w14:paraId="0FA65AC9" w14:textId="77777777" w:rsidR="00FC5B47" w:rsidRPr="0059196F" w:rsidRDefault="00FC5B47" w:rsidP="00FC5B47">
      <w:pPr>
        <w:ind w:left="720"/>
        <w:rPr>
          <w:rStyle w:val="StyleUnderline"/>
        </w:rPr>
      </w:pPr>
      <w:r w:rsidRPr="001640BB">
        <w:rPr>
          <w:rStyle w:val="StyleUnderline"/>
        </w:rPr>
        <w:t xml:space="preserve">The crux of </w:t>
      </w:r>
      <w:r w:rsidRPr="0059196F">
        <w:rPr>
          <w:rStyle w:val="Emphasis"/>
          <w:highlight w:val="green"/>
        </w:rPr>
        <w:t xml:space="preserve">a workable treaty lies in the consent </w:t>
      </w:r>
      <w:r w:rsidRPr="001640BB">
        <w:rPr>
          <w:rStyle w:val="StyleUnderline"/>
        </w:rPr>
        <w:t>of the</w:t>
      </w:r>
      <w:r w:rsidRPr="001640BB">
        <w:rPr>
          <w:rStyle w:val="Emphasis"/>
        </w:rPr>
        <w:t xml:space="preserve"> </w:t>
      </w:r>
      <w:r w:rsidRPr="0059196F">
        <w:rPr>
          <w:rStyle w:val="Emphasis"/>
          <w:highlight w:val="green"/>
        </w:rPr>
        <w:t xml:space="preserve">parties </w:t>
      </w:r>
      <w:r w:rsidRPr="001640BB">
        <w:rPr>
          <w:rStyle w:val="StyleUnderline"/>
        </w:rPr>
        <w:t>to 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p>
    <w:p w14:paraId="7BF58385" w14:textId="77777777" w:rsidR="00FC5B47" w:rsidRPr="000B3A06" w:rsidRDefault="00FC5B47" w:rsidP="00FC5B47">
      <w:pPr>
        <w:ind w:left="720"/>
        <w:rPr>
          <w:sz w:val="16"/>
          <w:szCs w:val="16"/>
        </w:rPr>
      </w:pP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w:t>
      </w:r>
      <w:r w:rsidRPr="000B3A06">
        <w:rPr>
          <w:sz w:val="16"/>
          <w:szCs w:val="16"/>
        </w:rPr>
        <w:lastRenderedPageBreak/>
        <w:t>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14C36F7E" w14:textId="77777777" w:rsidR="00FC5B47" w:rsidRPr="00261E3D" w:rsidRDefault="00FC5B47" w:rsidP="00FC5B47">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261E3D">
        <w:rPr>
          <w:rStyle w:val="StyleUnderline"/>
        </w:rPr>
        <w:t>Assuming</w:t>
      </w:r>
      <w:r w:rsidRPr="00261E3D">
        <w:rPr>
          <w:rStyle w:val="Emphasis"/>
        </w:rPr>
        <w:t xml:space="preserve"> the </w:t>
      </w:r>
      <w:r w:rsidRPr="00261E3D">
        <w:rPr>
          <w:rStyle w:val="StyleUnderline"/>
        </w:rPr>
        <w:t xml:space="preserve">propositioned </w:t>
      </w:r>
      <w:r w:rsidRPr="00261E3D">
        <w:rPr>
          <w:rStyle w:val="Emphasis"/>
        </w:rPr>
        <w:t>regulatory scheme aligns with the values</w:t>
      </w:r>
      <w:r w:rsidRPr="00261E3D">
        <w:rPr>
          <w:rStyle w:val="StyleUnderline"/>
        </w:rPr>
        <w:t xml:space="preserve"> system </w:t>
      </w:r>
      <w:r w:rsidRPr="00261E3D">
        <w:rPr>
          <w:rStyle w:val="Emphasis"/>
        </w:rPr>
        <w:t xml:space="preserve">of each </w:t>
      </w:r>
      <w:r w:rsidRPr="00261E3D">
        <w:rPr>
          <w:rStyle w:val="StyleUnderline"/>
        </w:rPr>
        <w:t>nation-</w:t>
      </w:r>
      <w:r w:rsidRPr="00261E3D">
        <w:rPr>
          <w:rStyle w:val="Emphasis"/>
        </w:rPr>
        <w:t xml:space="preserve">state, the probability of internalizing </w:t>
      </w:r>
      <w:r w:rsidRPr="00261E3D">
        <w:rPr>
          <w:rStyle w:val="StyleUnderline"/>
        </w:rPr>
        <w:t xml:space="preserve">such regulations through domestic codification </w:t>
      </w:r>
      <w:r w:rsidRPr="00261E3D">
        <w:rPr>
          <w:rStyle w:val="Emphasis"/>
        </w:rPr>
        <w:t>is high</w:t>
      </w:r>
      <w:r w:rsidRPr="00261E3D">
        <w:rPr>
          <w:rStyle w:val="StyleUnderline"/>
        </w:rPr>
        <w:t xml:space="preserve">. </w:t>
      </w:r>
    </w:p>
    <w:p w14:paraId="2898F716" w14:textId="77777777" w:rsidR="00FC5B47" w:rsidRPr="000B3A06" w:rsidRDefault="00FC5B47" w:rsidP="00FC5B47">
      <w:pPr>
        <w:ind w:left="720"/>
        <w:rPr>
          <w:sz w:val="16"/>
        </w:rPr>
      </w:pPr>
      <w:r w:rsidRPr="00261E3D">
        <w:rPr>
          <w:sz w:val="16"/>
        </w:rPr>
        <w:t>To ascertain the interests of nation-states, we must look to the factors motivating current space utilization</w:t>
      </w:r>
      <w:r w:rsidRPr="00261E3D">
        <w:t xml:space="preserve">. </w:t>
      </w:r>
      <w:r w:rsidRPr="00261E3D">
        <w:rPr>
          <w:rStyle w:val="StyleUnderline"/>
        </w:rPr>
        <w:t>Routine</w:t>
      </w:r>
      <w:r w:rsidRPr="00261E3D">
        <w:rPr>
          <w:rStyle w:val="Emphasis"/>
        </w:rPr>
        <w:t xml:space="preserve"> </w:t>
      </w:r>
      <w:r w:rsidRPr="00025106">
        <w:rPr>
          <w:rStyle w:val="Emphasis"/>
          <w:highlight w:val="green"/>
        </w:rPr>
        <w:t xml:space="preserve">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w:t>
      </w:r>
      <w:proofErr w:type="spellStart"/>
      <w:r w:rsidRPr="0059196F">
        <w:rPr>
          <w:rStyle w:val="Emphasis"/>
          <w:highlight w:val="green"/>
        </w:rPr>
        <w:t>geospace</w:t>
      </w:r>
      <w:proofErr w:type="spellEnd"/>
      <w:r w:rsidRPr="0059196F">
        <w:rPr>
          <w:rStyle w:val="Emphasis"/>
          <w:highlight w:val="green"/>
        </w:rPr>
        <w:t xml:space="preserve"> will cease </w:t>
      </w:r>
      <w:r w:rsidRPr="001640BB">
        <w:rPr>
          <w:rStyle w:val="StyleUnderline"/>
        </w:rPr>
        <w:t xml:space="preserve">to exist. Imagining our existence without these advances is a potent method to stress the criticality of unabated pollution in </w:t>
      </w:r>
      <w:proofErr w:type="spellStart"/>
      <w:r w:rsidRPr="001640BB">
        <w:rPr>
          <w:rStyle w:val="StyleUnderline"/>
        </w:rPr>
        <w:t>geospace</w:t>
      </w:r>
      <w:proofErr w:type="spellEnd"/>
      <w:r w:rsidRPr="000B3A06">
        <w:rPr>
          <w:sz w:val="16"/>
        </w:rPr>
        <w:t>.</w:t>
      </w:r>
    </w:p>
    <w:p w14:paraId="0F4BD752" w14:textId="77777777" w:rsidR="00FC5B47" w:rsidRPr="000B3A06" w:rsidRDefault="00FC5B47" w:rsidP="00FC5B47">
      <w:pPr>
        <w:ind w:left="720"/>
        <w:rPr>
          <w:sz w:val="16"/>
          <w:szCs w:val="16"/>
        </w:rPr>
      </w:pPr>
      <w:r w:rsidRPr="000B3A06">
        <w:rPr>
          <w:sz w:val="16"/>
          <w:szCs w:val="16"/>
        </w:rPr>
        <w:t>B. Existing Proposals</w:t>
      </w:r>
    </w:p>
    <w:p w14:paraId="6B900D79" w14:textId="77777777" w:rsidR="00FC5B47" w:rsidRPr="000B3A06" w:rsidRDefault="00FC5B47" w:rsidP="00FC5B47">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1CD00" w14:textId="77777777" w:rsidR="00FC5B47" w:rsidRDefault="00FC5B47" w:rsidP="00FC5B47">
      <w:pPr>
        <w:ind w:left="720"/>
      </w:pPr>
      <w:r>
        <w:t>C. A Coercive Proposal</w:t>
      </w:r>
    </w:p>
    <w:p w14:paraId="13023E29" w14:textId="77777777" w:rsidR="00FC5B47" w:rsidRPr="00A44DB9" w:rsidRDefault="00FC5B47" w:rsidP="00FC5B47">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6617CC">
        <w:rPr>
          <w:rStyle w:val="Emphasis"/>
        </w:rPr>
        <w:t xml:space="preserve">Conceding to a regime that tempers free exploitation of </w:t>
      </w:r>
      <w:r w:rsidRPr="006617CC">
        <w:rPr>
          <w:rStyle w:val="StyleUnderline"/>
        </w:rPr>
        <w:t>the commons</w:t>
      </w:r>
      <w:r w:rsidRPr="006617CC">
        <w:rPr>
          <w:rStyle w:val="Emphasis"/>
        </w:rPr>
        <w:t xml:space="preserve"> allows </w:t>
      </w:r>
      <w:r w:rsidRPr="006617CC">
        <w:rPr>
          <w:rStyle w:val="Emphasis"/>
        </w:rPr>
        <w:lastRenderedPageBreak/>
        <w:t xml:space="preserve">everyone to benefit from </w:t>
      </w:r>
      <w:r w:rsidRPr="006617CC">
        <w:rPr>
          <w:rStyle w:val="StyleUnderline"/>
        </w:rPr>
        <w:t>the</w:t>
      </w:r>
      <w:r w:rsidRPr="006617CC">
        <w:rPr>
          <w:rStyle w:val="Emphasis"/>
        </w:rPr>
        <w:t xml:space="preserve"> positive externalities </w:t>
      </w:r>
      <w:r w:rsidRPr="001640BB">
        <w:rPr>
          <w:rStyle w:val="StyleUnderline"/>
        </w:rPr>
        <w:t>of individual usage. Equated to space, nation-</w:t>
      </w:r>
      <w:r w:rsidRPr="00A44DB9">
        <w:rPr>
          <w:rStyle w:val="Emphasis"/>
          <w:highlight w:val="green"/>
        </w:rPr>
        <w:t>states currently concede to non-appropriation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w:t>
      </w:r>
      <w:proofErr w:type="spellStart"/>
      <w:r w:rsidRPr="004C46FA">
        <w:rPr>
          <w:rStyle w:val="Emphasis"/>
          <w:highlight w:val="green"/>
        </w:rPr>
        <w:t>geospace</w:t>
      </w:r>
      <w:proofErr w:type="spellEnd"/>
      <w:r w:rsidRPr="004C46FA">
        <w:rPr>
          <w:rStyle w:val="Emphasis"/>
          <w:highlight w:val="green"/>
        </w:rPr>
        <w:t xml:space="preserv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w:t>
      </w:r>
      <w:proofErr w:type="gramStart"/>
      <w:r w:rsidRPr="00FE1C0C">
        <w:rPr>
          <w:rStyle w:val="StyleUnderline"/>
        </w:rPr>
        <w:t>free-riding</w:t>
      </w:r>
      <w:proofErr w:type="gramEnd"/>
      <w:r w:rsidRPr="00FE1C0C">
        <w:rPr>
          <w:rStyle w:val="StyleUnderline"/>
        </w:rPr>
        <w:t xml:space="preserve">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proofErr w:type="spellStart"/>
      <w:r w:rsidRPr="004C46FA">
        <w:rPr>
          <w:rStyle w:val="StyleUnderline"/>
        </w:rPr>
        <w:t>geospace</w:t>
      </w:r>
      <w:proofErr w:type="spellEnd"/>
      <w:r w:rsidRPr="004C46FA">
        <w:rPr>
          <w:rStyle w:val="Emphasis"/>
        </w:rPr>
        <w:t xml:space="preserve"> </w:t>
      </w:r>
      <w:r w:rsidRPr="00A44DB9">
        <w:rPr>
          <w:rStyle w:val="Emphasis"/>
          <w:highlight w:val="green"/>
        </w:rPr>
        <w:t>delimitation and global liability</w:t>
      </w:r>
    </w:p>
    <w:p w14:paraId="58177778" w14:textId="77777777" w:rsidR="00FC5B47" w:rsidRDefault="00FC5B47" w:rsidP="00FC5B47">
      <w:pPr>
        <w:ind w:left="720"/>
      </w:pPr>
      <w:r>
        <w:t xml:space="preserve">1. </w:t>
      </w:r>
      <w:proofErr w:type="spellStart"/>
      <w:r>
        <w:t>Geospace</w:t>
      </w:r>
      <w:proofErr w:type="spellEnd"/>
      <w:r>
        <w:t xml:space="preserve"> Delimitation</w:t>
      </w:r>
    </w:p>
    <w:p w14:paraId="174F28DD" w14:textId="77777777" w:rsidR="00FC5B47" w:rsidRPr="00A44DB9" w:rsidRDefault="00FC5B47" w:rsidP="00FC5B47">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DF59D6" w14:textId="77777777" w:rsidR="00FC5B47" w:rsidRPr="000B3A06" w:rsidRDefault="00FC5B47" w:rsidP="00FC5B47">
      <w:pPr>
        <w:ind w:left="720"/>
        <w:rPr>
          <w:sz w:val="16"/>
          <w:szCs w:val="16"/>
        </w:rPr>
      </w:pPr>
      <w:r w:rsidRPr="000B3A06">
        <w:rPr>
          <w:sz w:val="16"/>
          <w:szCs w:val="16"/>
        </w:rPr>
        <w:t xml:space="preserve">a. Antarctica </w:t>
      </w:r>
    </w:p>
    <w:p w14:paraId="5D863F62" w14:textId="77777777" w:rsidR="00FC5B47" w:rsidRPr="000B3A06" w:rsidRDefault="00FC5B47" w:rsidP="00FC5B47">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023A67E0" w14:textId="77777777" w:rsidR="00FC5B47" w:rsidRPr="000B3A06" w:rsidRDefault="00FC5B47" w:rsidP="00FC5B47">
      <w:pPr>
        <w:ind w:left="720"/>
        <w:rPr>
          <w:sz w:val="16"/>
          <w:szCs w:val="16"/>
        </w:rPr>
      </w:pPr>
      <w:r w:rsidRPr="000B3A06">
        <w:rPr>
          <w:sz w:val="16"/>
          <w:szCs w:val="16"/>
        </w:rPr>
        <w:t>b. The High Seas</w:t>
      </w:r>
    </w:p>
    <w:p w14:paraId="15AFA49D" w14:textId="77777777" w:rsidR="00FC5B47" w:rsidRPr="000B3A06" w:rsidRDefault="00FC5B47" w:rsidP="00FC5B47">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0E4AE346" w14:textId="77777777" w:rsidR="00FC5B47" w:rsidRPr="000B3A06" w:rsidRDefault="00FC5B47" w:rsidP="00FC5B47">
      <w:pPr>
        <w:ind w:left="720"/>
        <w:rPr>
          <w:sz w:val="16"/>
          <w:szCs w:val="16"/>
        </w:rPr>
      </w:pPr>
      <w:r w:rsidRPr="000B3A06">
        <w:rPr>
          <w:sz w:val="16"/>
          <w:szCs w:val="16"/>
        </w:rPr>
        <w:t>c. The Atmosphere</w:t>
      </w:r>
    </w:p>
    <w:p w14:paraId="69FD9C70" w14:textId="77777777" w:rsidR="00FC5B47" w:rsidRPr="000B3A06" w:rsidRDefault="00FC5B47" w:rsidP="00FC5B47">
      <w:pPr>
        <w:ind w:left="720"/>
        <w:rPr>
          <w:sz w:val="16"/>
          <w:szCs w:val="16"/>
        </w:rPr>
      </w:pP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16774BD" w14:textId="77777777" w:rsidR="00FC5B47" w:rsidRPr="000B3A06" w:rsidRDefault="00FC5B47" w:rsidP="00FC5B47">
      <w:pPr>
        <w:ind w:left="720"/>
        <w:rPr>
          <w:sz w:val="16"/>
          <w:szCs w:val="16"/>
        </w:rPr>
      </w:pPr>
      <w:r w:rsidRPr="000B3A06">
        <w:rPr>
          <w:sz w:val="16"/>
          <w:szCs w:val="16"/>
        </w:rPr>
        <w:t>d. Regulating the Telecommunication Spectrum</w:t>
      </w:r>
    </w:p>
    <w:p w14:paraId="38F660C2" w14:textId="77777777" w:rsidR="00FC5B47" w:rsidRPr="000B3A06" w:rsidRDefault="00FC5B47" w:rsidP="00FC5B47">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5EEAD41B" w14:textId="77777777" w:rsidR="00FC5B47" w:rsidRPr="000B3A06" w:rsidRDefault="00FC5B47" w:rsidP="00FC5B47">
      <w:pPr>
        <w:ind w:left="1440"/>
        <w:rPr>
          <w:sz w:val="16"/>
          <w:szCs w:val="16"/>
        </w:rPr>
      </w:pPr>
      <w:r w:rsidRPr="000B3A06">
        <w:rPr>
          <w:sz w:val="16"/>
          <w:szCs w:val="16"/>
        </w:rPr>
        <w:lastRenderedPageBreak/>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1D803A5" w14:textId="77777777" w:rsidR="00FC5B47" w:rsidRPr="000B3A06" w:rsidRDefault="00FC5B47" w:rsidP="00FC5B47">
      <w:pPr>
        <w:ind w:left="720"/>
        <w:rPr>
          <w:sz w:val="16"/>
          <w:szCs w:val="16"/>
        </w:rPr>
      </w:pP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p>
    <w:p w14:paraId="0710CA1B" w14:textId="77777777" w:rsidR="00FC5B47" w:rsidRPr="000B3A06" w:rsidRDefault="00FC5B47" w:rsidP="00FC5B47">
      <w:pPr>
        <w:ind w:left="720"/>
        <w:rPr>
          <w:sz w:val="16"/>
          <w:szCs w:val="16"/>
        </w:rPr>
      </w:pPr>
      <w:r w:rsidRPr="000B3A06">
        <w:rPr>
          <w:sz w:val="16"/>
          <w:szCs w:val="16"/>
        </w:rPr>
        <w:t>e. The OST’s Ineffective Delimitations</w:t>
      </w:r>
    </w:p>
    <w:p w14:paraId="2A261659" w14:textId="77777777" w:rsidR="00FC5B47" w:rsidRPr="006617CC" w:rsidRDefault="00FC5B47" w:rsidP="00FC5B47">
      <w:pPr>
        <w:ind w:left="720"/>
        <w:rPr>
          <w:sz w:val="16"/>
        </w:rPr>
      </w:pP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w:t>
      </w:r>
      <w:r w:rsidRPr="00261E3D">
        <w:rPr>
          <w:sz w:val="16"/>
        </w:rPr>
        <w:t xml:space="preserve">. </w:t>
      </w:r>
      <w:r w:rsidRPr="00261E3D">
        <w:rPr>
          <w:rStyle w:val="Emphasis"/>
        </w:rPr>
        <w:t>The OST’s nonproliferation provisions</w:t>
      </w:r>
      <w:r w:rsidRPr="00261E3D">
        <w:rPr>
          <w:rStyle w:val="StyleUnderline"/>
        </w:rPr>
        <w:t xml:space="preserve"> properly </w:t>
      </w:r>
      <w:r w:rsidRPr="00261E3D">
        <w:rPr>
          <w:rStyle w:val="Emphasis"/>
        </w:rPr>
        <w:t xml:space="preserve">regulate the usage of the space commons </w:t>
      </w:r>
      <w:r w:rsidRPr="00261E3D">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261E3D">
        <w:rPr>
          <w:rStyle w:val="Emphasis"/>
        </w:rPr>
        <w:t>But</w:t>
      </w:r>
      <w:r w:rsidRPr="00261E3D">
        <w:rPr>
          <w:rStyle w:val="StyleUnderline"/>
        </w:rPr>
        <w:t xml:space="preserve"> nation-</w:t>
      </w:r>
      <w:r w:rsidRPr="00261E3D">
        <w:rPr>
          <w:rStyle w:val="Emphasis"/>
        </w:rPr>
        <w:t>states exploit</w:t>
      </w:r>
      <w:r w:rsidRPr="00261E3D">
        <w:rPr>
          <w:rStyle w:val="StyleUnderline"/>
        </w:rPr>
        <w:t xml:space="preserve"> the </w:t>
      </w:r>
      <w:proofErr w:type="gramStart"/>
      <w:r w:rsidRPr="00261E3D">
        <w:rPr>
          <w:rStyle w:val="Emphasis"/>
        </w:rPr>
        <w:t>loop-holes</w:t>
      </w:r>
      <w:proofErr w:type="gramEnd"/>
      <w:r w:rsidRPr="00261E3D">
        <w:rPr>
          <w:rStyle w:val="StyleUnderline"/>
        </w:rPr>
        <w:t xml:space="preserve"> within these documents to avoid internalizing some of their externalities.</w:t>
      </w:r>
      <w:r w:rsidRPr="00261E3D">
        <w:rPr>
          <w:sz w:val="16"/>
        </w:rPr>
        <w:t xml:space="preserve"> Specifically, the Liability Convention only assigns liability for damage caused to space objects when fault can </w:t>
      </w:r>
      <w:proofErr w:type="gramStart"/>
      <w:r w:rsidRPr="00261E3D">
        <w:rPr>
          <w:sz w:val="16"/>
        </w:rPr>
        <w:t>actually be</w:t>
      </w:r>
      <w:proofErr w:type="gramEnd"/>
      <w:r w:rsidRPr="00261E3D">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261E3D">
        <w:rPr>
          <w:sz w:val="16"/>
        </w:rPr>
        <w:t>geospace</w:t>
      </w:r>
      <w:proofErr w:type="spellEnd"/>
      <w:r w:rsidRPr="00261E3D">
        <w:rPr>
          <w:sz w:val="16"/>
        </w:rPr>
        <w:t xml:space="preserve"> from littering the commons and destroying the utility of reserved slots.163 Holistically, none</w:t>
      </w:r>
      <w:r w:rsidRPr="00D3609A">
        <w:rPr>
          <w:sz w:val="16"/>
        </w:rPr>
        <w:t xml:space="preserve"> of the delimitations in the Corpus Juris </w:t>
      </w:r>
      <w:proofErr w:type="spellStart"/>
      <w:r w:rsidRPr="00D3609A">
        <w:rPr>
          <w:sz w:val="16"/>
        </w:rPr>
        <w:t>Spatialis</w:t>
      </w:r>
      <w:proofErr w:type="spellEnd"/>
      <w:r w:rsidRPr="00D3609A">
        <w:rPr>
          <w:sz w:val="16"/>
        </w:rPr>
        <w:t xml:space="preserve"> negate the </w:t>
      </w:r>
      <w:r w:rsidRPr="006617CC">
        <w:rPr>
          <w:sz w:val="16"/>
        </w:rPr>
        <w:t xml:space="preserve">cause of the growing belt of debris in </w:t>
      </w:r>
      <w:proofErr w:type="spellStart"/>
      <w:r w:rsidRPr="006617CC">
        <w:rPr>
          <w:sz w:val="16"/>
        </w:rPr>
        <w:t>geospace</w:t>
      </w:r>
      <w:proofErr w:type="spellEnd"/>
      <w:r w:rsidRPr="006617CC">
        <w:rPr>
          <w:sz w:val="16"/>
        </w:rPr>
        <w:t>.</w:t>
      </w:r>
    </w:p>
    <w:p w14:paraId="12341213" w14:textId="77777777" w:rsidR="00FC5B47" w:rsidRPr="006617CC" w:rsidRDefault="00FC5B47" w:rsidP="00FC5B47">
      <w:pPr>
        <w:ind w:left="720"/>
      </w:pPr>
      <w:r w:rsidRPr="006617CC">
        <w:rPr>
          <w:rStyle w:val="StyleUnderline"/>
        </w:rPr>
        <w:t>As a sui generis resource,</w:t>
      </w:r>
      <w:r w:rsidRPr="006617CC">
        <w:rPr>
          <w:rStyle w:val="Emphasis"/>
        </w:rPr>
        <w:t xml:space="preserve"> the mere occupation of LEO or GSO equates to the reduction of the </w:t>
      </w:r>
      <w:r w:rsidRPr="006617CC">
        <w:rPr>
          <w:rStyle w:val="StyleUnderline"/>
        </w:rPr>
        <w:t>overall</w:t>
      </w:r>
      <w:r w:rsidRPr="006617CC">
        <w:rPr>
          <w:rStyle w:val="Emphasis"/>
        </w:rPr>
        <w:t xml:space="preserve"> utility of </w:t>
      </w:r>
      <w:proofErr w:type="spellStart"/>
      <w:r w:rsidRPr="006617CC">
        <w:rPr>
          <w:rStyle w:val="Emphasis"/>
        </w:rPr>
        <w:t>geospace</w:t>
      </w:r>
      <w:proofErr w:type="spellEnd"/>
      <w:r w:rsidRPr="006617CC">
        <w:rPr>
          <w:rStyle w:val="StyleUnderline"/>
        </w:rPr>
        <w:t xml:space="preserve">. When an entity launches a rocket into space, the accompanying payload causes either (1) temporary reduction of the aggregate utility of </w:t>
      </w:r>
      <w:proofErr w:type="spellStart"/>
      <w:r w:rsidRPr="006617CC">
        <w:rPr>
          <w:rStyle w:val="StyleUnderline"/>
        </w:rPr>
        <w:t>geospace</w:t>
      </w:r>
      <w:proofErr w:type="spellEnd"/>
      <w:r w:rsidRPr="006617CC">
        <w:rPr>
          <w:rStyle w:val="StyleUnderline"/>
        </w:rPr>
        <w:t xml:space="preserve"> or (2) permanent reduction of the aggregate utility of geospace.164</w:t>
      </w:r>
    </w:p>
    <w:p w14:paraId="72A63027" w14:textId="77777777" w:rsidR="00FC5B47" w:rsidRPr="00D3609A" w:rsidRDefault="00FC5B47" w:rsidP="00FC5B47">
      <w:pPr>
        <w:ind w:left="720"/>
        <w:rPr>
          <w:sz w:val="16"/>
        </w:rPr>
      </w:pPr>
      <w:r w:rsidRPr="006617CC">
        <w:rPr>
          <w:rStyle w:val="StyleUnderline"/>
        </w:rPr>
        <w:t>The first delimitation</w:t>
      </w:r>
      <w:r w:rsidRPr="00B76F47">
        <w:rPr>
          <w:rStyle w:val="StyleUnderline"/>
        </w:rPr>
        <w:t xml:space="preserve"> prong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ED585D">
        <w:rPr>
          <w:rStyle w:val="Emphasis"/>
          <w:highlight w:val="green"/>
        </w:rPr>
        <w:t xml:space="preserve">demarcating </w:t>
      </w:r>
      <w:r w:rsidRPr="00261E3D">
        <w:rPr>
          <w:rStyle w:val="Emphasis"/>
        </w:rPr>
        <w:t xml:space="preserve">the upper limit of </w:t>
      </w:r>
      <w:proofErr w:type="spellStart"/>
      <w:r w:rsidRPr="00261E3D">
        <w:rPr>
          <w:rStyle w:val="Emphasis"/>
        </w:rPr>
        <w:t>geospace</w:t>
      </w:r>
      <w:proofErr w:type="spellEnd"/>
      <w:r w:rsidRPr="00261E3D">
        <w:rPr>
          <w:rStyle w:val="Emphasis"/>
        </w:rPr>
        <w:t xml:space="preserve"> will allow </w:t>
      </w:r>
      <w:r w:rsidRPr="00261E3D">
        <w:rPr>
          <w:rStyle w:val="StyleUnderline"/>
        </w:rPr>
        <w:t>entities to continue</w:t>
      </w:r>
      <w:r w:rsidRPr="00261E3D">
        <w:rPr>
          <w:rStyle w:val="Emphasis"/>
        </w:rPr>
        <w:t xml:space="preserve"> exploring the universe without imposing the restrictions </w:t>
      </w:r>
      <w:r w:rsidRPr="00261E3D">
        <w:rPr>
          <w:rStyle w:val="StyleUnderline"/>
        </w:rPr>
        <w:t xml:space="preserve">placed on those seeking </w:t>
      </w:r>
      <w:proofErr w:type="spellStart"/>
      <w:r w:rsidRPr="00261E3D">
        <w:rPr>
          <w:rStyle w:val="Emphasis"/>
        </w:rPr>
        <w:t>geospace</w:t>
      </w:r>
      <w:proofErr w:type="spellEnd"/>
      <w:r w:rsidRPr="00261E3D">
        <w:rPr>
          <w:rStyle w:val="Emphasis"/>
        </w:rPr>
        <w:t xml:space="preserve"> positioning</w:t>
      </w:r>
      <w:r w:rsidRPr="00261E3D">
        <w:rPr>
          <w:rStyle w:val="StyleUnderline"/>
        </w:rPr>
        <w:t>.</w:t>
      </w:r>
      <w:r w:rsidRPr="00261E3D">
        <w:rPr>
          <w:sz w:val="16"/>
        </w:rPr>
        <w:t xml:space="preserve">165 </w:t>
      </w:r>
      <w:r w:rsidRPr="00261E3D">
        <w:rPr>
          <w:rStyle w:val="Emphasis"/>
        </w:rPr>
        <w:t>This</w:t>
      </w:r>
      <w:r w:rsidRPr="00261E3D">
        <w:rPr>
          <w:rStyle w:val="StyleUnderline"/>
        </w:rPr>
        <w:t xml:space="preserve"> modification</w:t>
      </w:r>
      <w:r w:rsidRPr="00B76F47">
        <w:rPr>
          <w:rStyle w:val="StyleUnderline"/>
        </w:rPr>
        <w:t xml:space="preserve"> </w:t>
      </w:r>
      <w:r w:rsidRPr="00ED585D">
        <w:rPr>
          <w:rStyle w:val="Emphasis"/>
          <w:highlight w:val="green"/>
        </w:rPr>
        <w:t>will</w:t>
      </w:r>
      <w:r w:rsidRPr="00B76F47">
        <w:rPr>
          <w:rStyle w:val="StyleUnderline"/>
        </w:rPr>
        <w:t xml:space="preserve"> allow continued use of both regions, but </w:t>
      </w:r>
      <w:r w:rsidRPr="00ED585D">
        <w:rPr>
          <w:rStyle w:val="Emphasis"/>
          <w:highlight w:val="green"/>
        </w:rPr>
        <w:t xml:space="preserve">coerce more sustainable usage </w:t>
      </w:r>
      <w:r w:rsidRPr="00D05A32">
        <w:rPr>
          <w:rStyle w:val="Emphasis"/>
          <w:highlight w:val="green"/>
        </w:rPr>
        <w:t xml:space="preserve">of </w:t>
      </w:r>
      <w:proofErr w:type="spellStart"/>
      <w:r w:rsidRPr="00D05A32">
        <w:rPr>
          <w:rStyle w:val="Emphasis"/>
          <w:highlight w:val="green"/>
        </w:rPr>
        <w:t>geospace</w:t>
      </w:r>
      <w:proofErr w:type="spellEnd"/>
      <w:r w:rsidRPr="00D05A32">
        <w:rPr>
          <w:rStyle w:val="Emphasis"/>
          <w:highlight w:val="green"/>
        </w:rPr>
        <w:t xml:space="preserv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6C922C6B" w14:textId="77777777" w:rsidR="00FC5B47" w:rsidRPr="00C66E3B" w:rsidRDefault="00FC5B47" w:rsidP="00FC5B47">
      <w:pPr>
        <w:ind w:left="720"/>
        <w:rPr>
          <w:rStyle w:val="Emphasis"/>
        </w:rPr>
      </w:pPr>
      <w:r>
        <w:t xml:space="preserve">2. </w:t>
      </w:r>
      <w:r w:rsidRPr="00C66E3B">
        <w:rPr>
          <w:rStyle w:val="Emphasis"/>
          <w:highlight w:val="green"/>
        </w:rPr>
        <w:t>Global Liability</w:t>
      </w:r>
      <w:r w:rsidRPr="00C66E3B">
        <w:rPr>
          <w:rStyle w:val="Emphasis"/>
        </w:rPr>
        <w:t xml:space="preserve"> </w:t>
      </w:r>
    </w:p>
    <w:p w14:paraId="3EBF0693" w14:textId="77777777" w:rsidR="00FC5B47" w:rsidRPr="00D3609A" w:rsidRDefault="00FC5B47" w:rsidP="00FC5B47">
      <w:pPr>
        <w:ind w:left="720"/>
        <w:rPr>
          <w:sz w:val="16"/>
        </w:rPr>
      </w:pPr>
      <w:r w:rsidRPr="00FE1C0C">
        <w:rPr>
          <w:rStyle w:val="StyleUnderline"/>
        </w:rPr>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w:t>
      </w:r>
      <w:r w:rsidRPr="00D3609A">
        <w:rPr>
          <w:sz w:val="16"/>
        </w:rPr>
        <w:lastRenderedPageBreak/>
        <w:t xml:space="preserve">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proofErr w:type="spellStart"/>
      <w:r w:rsidRPr="00752CFD">
        <w:rPr>
          <w:rStyle w:val="Emphasis"/>
          <w:highlight w:val="green"/>
        </w:rPr>
        <w:t>geospace</w:t>
      </w:r>
      <w:proofErr w:type="spellEnd"/>
      <w:r w:rsidRPr="00752CFD">
        <w:rPr>
          <w:rStyle w:val="Emphasis"/>
          <w:highlight w:val="green"/>
        </w:rPr>
        <w:t xml:space="preserv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416BF910" w14:textId="77777777" w:rsidR="00FC5B47" w:rsidRPr="00D3609A" w:rsidRDefault="00FC5B47" w:rsidP="00FC5B47">
      <w:pPr>
        <w:ind w:left="720"/>
        <w:rPr>
          <w:sz w:val="16"/>
        </w:rPr>
      </w:pPr>
      <w:r w:rsidRPr="00D3609A">
        <w:rPr>
          <w:sz w:val="16"/>
        </w:rPr>
        <w:t xml:space="preserve">Kessler informed the scientific community in 1970 of the probable cataclysmic chain-reaction and destructive conclusion of unabated </w:t>
      </w:r>
      <w:proofErr w:type="spellStart"/>
      <w:r w:rsidRPr="00D3609A">
        <w:rPr>
          <w:sz w:val="16"/>
        </w:rPr>
        <w:t>geospace</w:t>
      </w:r>
      <w:proofErr w:type="spellEnd"/>
      <w:r w:rsidRPr="00D3609A">
        <w:rPr>
          <w:sz w:val="16"/>
        </w:rPr>
        <w:t xml:space="preserve"> debris pollution.169 This theory, reiterated consistently since its dissemination, materialized in 2009.170 </w:t>
      </w:r>
      <w:r w:rsidRPr="00FE1C0C">
        <w:rPr>
          <w:rStyle w:val="StyleUnderline"/>
        </w:rPr>
        <w:t xml:space="preserve">Fundamentally, </w:t>
      </w:r>
      <w:r w:rsidRPr="00D05584">
        <w:rPr>
          <w:rStyle w:val="StyleUnderline"/>
        </w:rPr>
        <w:t xml:space="preserve">every spacefaring entity and approving launching state knows of this monumental threat to the utility of </w:t>
      </w:r>
      <w:proofErr w:type="spellStart"/>
      <w:r w:rsidRPr="00D05584">
        <w:rPr>
          <w:rStyle w:val="StyleUnderline"/>
        </w:rPr>
        <w:t>geospace</w:t>
      </w:r>
      <w:proofErr w:type="spellEnd"/>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 xml:space="preserve">171 To incorporate a time-honored risk calculation method, the Hand Formula is instructive and evidences a trend toward unapologetic endangerment to the utility of </w:t>
      </w:r>
      <w:proofErr w:type="spellStart"/>
      <w:r w:rsidRPr="00D3609A">
        <w:rPr>
          <w:sz w:val="16"/>
        </w:rPr>
        <w:t>geospace</w:t>
      </w:r>
      <w:proofErr w:type="spellEnd"/>
      <w:r w:rsidRPr="00D3609A">
        <w:rPr>
          <w:sz w:val="16"/>
        </w:rPr>
        <w:t xml:space="preserve"> in isolation of the associated tort regime.</w:t>
      </w:r>
    </w:p>
    <w:p w14:paraId="663EB579" w14:textId="77777777" w:rsidR="00FC5B47" w:rsidRPr="00841781" w:rsidRDefault="00FC5B47" w:rsidP="00FC5B47">
      <w:pPr>
        <w:ind w:left="720"/>
      </w:pPr>
      <w:r w:rsidRPr="00FE1C0C">
        <w:rPr>
          <w:rStyle w:val="StyleUnderline"/>
        </w:rPr>
        <w:t xml:space="preserve">Let us assume the burden to mitigate space debris is $18.5 million172 but </w:t>
      </w:r>
      <w:r w:rsidRPr="00D05584">
        <w:rPr>
          <w:rStyle w:val="StyleUnderline"/>
        </w:rPr>
        <w:t>the probable magnitude of not mitigating the accumulation of space debris equates to reverting our technological capabilities back to the 1800s</w:t>
      </w:r>
      <w:r w:rsidRPr="006617CC">
        <w:rPr>
          <w:rStyle w:val="StyleUnderline"/>
        </w:rPr>
        <w:t xml:space="preserve">. Considering the accumulation of debris from the accidental or intentional breakup of </w:t>
      </w:r>
      <w:proofErr w:type="spellStart"/>
      <w:r w:rsidRPr="006617CC">
        <w:rPr>
          <w:rStyle w:val="StyleUnderline"/>
        </w:rPr>
        <w:t>geospace</w:t>
      </w:r>
      <w:proofErr w:type="spellEnd"/>
      <w:r w:rsidRPr="006617CC">
        <w:rPr>
          <w:rStyle w:val="StyleUnderline"/>
        </w:rPr>
        <w:t xml:space="preserve"> satellites, </w:t>
      </w:r>
      <w:r w:rsidRPr="006617CC">
        <w:rPr>
          <w:rStyle w:val="Emphasis"/>
        </w:rPr>
        <w:t xml:space="preserve">the probability </w:t>
      </w:r>
      <w:r w:rsidRPr="006617CC">
        <w:rPr>
          <w:rStyle w:val="StyleUnderline"/>
        </w:rPr>
        <w:t>of Kessler Syndrome fully concluding</w:t>
      </w:r>
      <w:r w:rsidRPr="006617CC">
        <w:rPr>
          <w:rStyle w:val="Emphasis"/>
        </w:rPr>
        <w:t xml:space="preserve"> in the absence of </w:t>
      </w:r>
      <w:r w:rsidRPr="006617CC">
        <w:rPr>
          <w:rStyle w:val="StyleUnderline"/>
        </w:rPr>
        <w:t>a</w:t>
      </w:r>
      <w:r w:rsidRPr="006617CC">
        <w:rPr>
          <w:rStyle w:val="Emphasis"/>
        </w:rPr>
        <w:t xml:space="preserve"> comprehensive mitigation </w:t>
      </w:r>
      <w:r w:rsidRPr="006617CC">
        <w:rPr>
          <w:rStyle w:val="StyleUnderline"/>
        </w:rPr>
        <w:t>protocol</w:t>
      </w:r>
      <w:r w:rsidRPr="006617CC">
        <w:rPr>
          <w:rStyle w:val="Emphasis"/>
        </w:rPr>
        <w:t xml:space="preserve"> is one hundred percent</w:t>
      </w:r>
      <w:r w:rsidRPr="006617CC">
        <w:t xml:space="preserve">.173 </w:t>
      </w:r>
      <w:r w:rsidRPr="006617CC">
        <w:rPr>
          <w:rStyle w:val="StyleUnderline"/>
        </w:rPr>
        <w:t>While difficult to quantify</w:t>
      </w:r>
      <w:r w:rsidRPr="00FE1C0C">
        <w:rPr>
          <w:rStyle w:val="StyleUnderline"/>
        </w:rPr>
        <w:t xml:space="preserve">,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exist.</w:t>
      </w:r>
    </w:p>
    <w:p w14:paraId="0EC4DAEC" w14:textId="77777777" w:rsidR="00FC5B47" w:rsidRPr="00D3609A" w:rsidRDefault="00FC5B47" w:rsidP="00FC5B47">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6617CC">
        <w:rPr>
          <w:rStyle w:val="StyleUnderline"/>
        </w:rPr>
        <w:t>shared</w:t>
      </w:r>
      <w:r w:rsidRPr="006617CC">
        <w:rPr>
          <w:rStyle w:val="Emphasis"/>
        </w:rPr>
        <w:t xml:space="preserve"> global liability will consider the responsibility of </w:t>
      </w:r>
      <w:r w:rsidRPr="006617CC">
        <w:rPr>
          <w:rStyle w:val="StyleUnderline"/>
        </w:rPr>
        <w:t>nation-</w:t>
      </w:r>
      <w:r w:rsidRPr="006617CC">
        <w:rPr>
          <w:rStyle w:val="Emphasis"/>
        </w:rPr>
        <w:t>states and private entities in isolation</w:t>
      </w:r>
      <w:r w:rsidRPr="006617CC">
        <w:rPr>
          <w:sz w:val="16"/>
        </w:rPr>
        <w:t xml:space="preserve">.176 </w:t>
      </w:r>
      <w:r w:rsidRPr="006617CC">
        <w:rPr>
          <w:rStyle w:val="Emphasis"/>
        </w:rPr>
        <w:t xml:space="preserve">This will coerce cooperation </w:t>
      </w:r>
      <w:r w:rsidRPr="006617CC">
        <w:rPr>
          <w:rStyle w:val="StyleUnderline"/>
        </w:rPr>
        <w:t xml:space="preserve">among all agencies, nations, and private entities </w:t>
      </w:r>
      <w:r w:rsidRPr="006617CC">
        <w:rPr>
          <w:rStyle w:val="Emphasis"/>
        </w:rPr>
        <w:t>because the equitable share of responsibility will drive collective resolution</w:t>
      </w:r>
      <w:r w:rsidRPr="006617CC">
        <w:rPr>
          <w:rStyle w:val="StyleUnderline"/>
        </w:rPr>
        <w:t>.</w:t>
      </w:r>
      <w:r w:rsidRPr="00D3609A">
        <w:rPr>
          <w:sz w:val="16"/>
        </w:rPr>
        <w:t xml:space="preserve"> </w:t>
      </w:r>
    </w:p>
    <w:p w14:paraId="310F3BCB" w14:textId="77777777" w:rsidR="00FC5B47" w:rsidRDefault="00FC5B47" w:rsidP="00FC5B47">
      <w:pPr>
        <w:ind w:left="720"/>
      </w:pPr>
      <w:r>
        <w:t>V. CONCLUSION</w:t>
      </w:r>
    </w:p>
    <w:p w14:paraId="3075AD18" w14:textId="77777777" w:rsidR="00FC5B47" w:rsidRPr="00B76F47" w:rsidRDefault="00FC5B47" w:rsidP="00FC5B47">
      <w:pPr>
        <w:ind w:left="720"/>
        <w:rPr>
          <w:rStyle w:val="StyleUnderline"/>
        </w:rPr>
      </w:pP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280363">
        <w:rPr>
          <w:rStyle w:val="Emphasis"/>
          <w:highlight w:val="green"/>
        </w:rPr>
        <w:t xml:space="preserve">This international agreement </w:t>
      </w:r>
      <w:r w:rsidRPr="00207E81">
        <w:rPr>
          <w:rStyle w:val="Emphasis"/>
        </w:rPr>
        <w:t xml:space="preserve">aligns </w:t>
      </w:r>
      <w:r w:rsidRPr="00207E81">
        <w:rPr>
          <w:rStyle w:val="StyleUnderline"/>
        </w:rPr>
        <w:t>with</w:t>
      </w:r>
      <w:r w:rsidRPr="00D05584">
        <w:rPr>
          <w:rStyle w:val="StyleUnderline"/>
        </w:rPr>
        <w:t xml:space="preserve"> the universal value that the international community places on the utility of geospace.177 In essence, it</w:t>
      </w:r>
      <w:r w:rsidRPr="00280363">
        <w:rPr>
          <w:rStyle w:val="Emphasis"/>
          <w:highlight w:val="green"/>
        </w:rPr>
        <w:t xml:space="preserve"> protects </w:t>
      </w:r>
      <w:proofErr w:type="spellStart"/>
      <w:r w:rsidRPr="00280363">
        <w:rPr>
          <w:rStyle w:val="Emphasis"/>
          <w:highlight w:val="green"/>
        </w:rPr>
        <w:t>geospace</w:t>
      </w:r>
      <w:proofErr w:type="spellEnd"/>
      <w:r w:rsidRPr="00280363">
        <w:rPr>
          <w:rStyle w:val="Emphasis"/>
          <w:highlight w:val="green"/>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p>
    <w:p w14:paraId="2D7E3D19" w14:textId="77777777" w:rsidR="00FC5B47" w:rsidRPr="009C185C" w:rsidRDefault="00FC5B47" w:rsidP="00FC5B47">
      <w:pPr>
        <w:ind w:left="720"/>
        <w:rPr>
          <w:sz w:val="16"/>
          <w:szCs w:val="16"/>
        </w:rPr>
      </w:pPr>
      <w:r w:rsidRPr="009C185C">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9C185C">
        <w:rPr>
          <w:sz w:val="16"/>
          <w:szCs w:val="16"/>
        </w:rPr>
        <w:t>nation-states</w:t>
      </w:r>
      <w:proofErr w:type="gramEnd"/>
      <w:r w:rsidRPr="009C185C">
        <w:rPr>
          <w:sz w:val="16"/>
          <w:szCs w:val="16"/>
        </w:rPr>
        <w:t xml:space="preserve">’ economic capabilities. To be sure, the Guidelines </w:t>
      </w:r>
      <w:r w:rsidRPr="009C185C">
        <w:rPr>
          <w:sz w:val="16"/>
          <w:szCs w:val="16"/>
        </w:rPr>
        <w:lastRenderedPageBreak/>
        <w:t xml:space="preserve">for the Long-Term Sustainability of Outer Space Activities are an important step forward, but many delegates reiterated the importance of developing binding instruments, particularly </w:t>
      </w:r>
      <w:proofErr w:type="gramStart"/>
      <w:r w:rsidRPr="009C185C">
        <w:rPr>
          <w:sz w:val="16"/>
          <w:szCs w:val="16"/>
        </w:rPr>
        <w:t>in light of</w:t>
      </w:r>
      <w:proofErr w:type="gramEnd"/>
      <w:r w:rsidRPr="009C185C">
        <w:rPr>
          <w:sz w:val="16"/>
          <w:szCs w:val="16"/>
        </w:rPr>
        <w:t xml:space="preserve"> developments in “space resource exploitation, large constellations, and space debris remediation.”179</w:t>
      </w:r>
    </w:p>
    <w:p w14:paraId="5EFAB794" w14:textId="77777777" w:rsidR="00FC5B47" w:rsidRPr="009C185C" w:rsidRDefault="00FC5B47" w:rsidP="00FC5B47">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53619E41" w14:textId="77777777" w:rsidR="00FC5B47" w:rsidRPr="002401A3" w:rsidRDefault="00FC5B47" w:rsidP="00FC5B47">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w:t>
      </w:r>
      <w:r>
        <w:rPr>
          <w:rFonts w:cs="Calibri"/>
        </w:rPr>
        <w:t>Current non-binding agreements are not enough.</w:t>
      </w:r>
    </w:p>
    <w:p w14:paraId="6300F642" w14:textId="77777777" w:rsidR="00FC5B47" w:rsidRPr="00377999" w:rsidRDefault="00FC5B47" w:rsidP="00FC5B47">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36F4293B" w14:textId="77777777" w:rsidR="00FC5B47" w:rsidRPr="002401A3" w:rsidRDefault="00FC5B47" w:rsidP="00FC5B47">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w:t>
      </w:r>
      <w:r w:rsidRPr="002401A3">
        <w:rPr>
          <w:rStyle w:val="StyleUnderline"/>
          <w:highlight w:val="yellow"/>
        </w:rPr>
        <w:lastRenderedPageBreak/>
        <w:t>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FDE7B73" w14:textId="77777777" w:rsidR="00FC5B47" w:rsidRDefault="00FC5B47" w:rsidP="00FC5B47">
      <w:pPr>
        <w:pStyle w:val="Heading4"/>
        <w:rPr>
          <w:rFonts w:cs="Calibri"/>
        </w:rPr>
      </w:pPr>
      <w:r>
        <w:rPr>
          <w:rFonts w:cs="Calibri"/>
        </w:rPr>
        <w:t xml:space="preserve">Current law governing space bans state </w:t>
      </w:r>
      <w:proofErr w:type="gramStart"/>
      <w:r>
        <w:rPr>
          <w:rFonts w:cs="Calibri"/>
        </w:rPr>
        <w:t>appropriation, BUT</w:t>
      </w:r>
      <w:proofErr w:type="gramEnd"/>
      <w:r>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2532BB67" w14:textId="77777777" w:rsidR="00FC5B47" w:rsidRPr="000250C7" w:rsidRDefault="00FC5B47" w:rsidP="00FC5B47"/>
    <w:p w14:paraId="264C22FB" w14:textId="77777777" w:rsidR="00FC5B47" w:rsidRDefault="00FC5B47" w:rsidP="00FC5B47">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73"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1E6B260" w14:textId="77777777" w:rsidR="00FC5B47" w:rsidRDefault="00FC5B47" w:rsidP="00FC5B47"/>
    <w:p w14:paraId="1A55F9C0" w14:textId="77777777" w:rsidR="00FC5B47" w:rsidRPr="00FB2583" w:rsidRDefault="00FC5B47" w:rsidP="00FC5B47">
      <w:pPr>
        <w:ind w:left="720"/>
        <w:rPr>
          <w:sz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w:t>
      </w:r>
      <w:r w:rsidRPr="004A08BE">
        <w:rPr>
          <w:rStyle w:val="StyleUnderline"/>
        </w:rPr>
        <w:t xml:space="preserve">first and foremost an </w:t>
      </w:r>
      <w:r w:rsidRPr="004A08BE">
        <w:rPr>
          <w:rStyle w:val="Emphasis"/>
        </w:rPr>
        <w:t>institutional</w:t>
      </w:r>
      <w:r w:rsidRPr="004A08BE">
        <w:rPr>
          <w:rStyle w:val="StyleUnderline"/>
        </w:rPr>
        <w:t xml:space="preserve"> affair and, more specifically, an institutional space </w:t>
      </w:r>
      <w:r w:rsidRPr="004A08BE">
        <w:rPr>
          <w:rStyle w:val="Emphasis"/>
        </w:rPr>
        <w:t xml:space="preserve">defined by collectively developed </w:t>
      </w:r>
      <w:r w:rsidRPr="004A08BE">
        <w:rPr>
          <w:rStyle w:val="StyleUnderline"/>
        </w:rPr>
        <w:t>practical</w:t>
      </w:r>
      <w:r w:rsidRPr="004A08BE">
        <w:rPr>
          <w:rStyle w:val="Emphasis"/>
        </w:rPr>
        <w:t xml:space="preserve"> rules</w:t>
      </w:r>
      <w:r w:rsidRPr="004A08BE">
        <w:rPr>
          <w:rStyle w:val="StyleUnderline"/>
        </w:rPr>
        <w:t>.</w:t>
      </w:r>
      <w:r w:rsidRPr="004A08BE">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4A08BE">
        <w:rPr>
          <w:rStyle w:val="StyleUnderline"/>
        </w:rPr>
        <w:t>By contrast, any good that is capable of being purchased</w:t>
      </w:r>
      <w:r w:rsidRPr="007B217B">
        <w:rPr>
          <w:rStyle w:val="StyleUnderline"/>
        </w:rPr>
        <w:t xml:space="preserve">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w:t>
      </w:r>
      <w:r w:rsidRPr="004A08BE">
        <w:rPr>
          <w:rStyle w:val="StyleUnderline"/>
        </w:rPr>
        <w:t xml:space="preserve">instituted, </w:t>
      </w:r>
      <w:r w:rsidRPr="004A08BE">
        <w:rPr>
          <w:rStyle w:val="Emphasis"/>
        </w:rPr>
        <w:t xml:space="preserve">a </w:t>
      </w:r>
      <w:proofErr w:type="gramStart"/>
      <w:r w:rsidRPr="004A08BE">
        <w:rPr>
          <w:rStyle w:val="Emphasis"/>
        </w:rPr>
        <w:t>commons</w:t>
      </w:r>
      <w:proofErr w:type="gramEnd"/>
      <w:r w:rsidRPr="004A08BE">
        <w:rPr>
          <w:rStyle w:val="Emphasis"/>
        </w:rPr>
        <w:t xml:space="preserve"> is </w:t>
      </w:r>
      <w:r w:rsidRPr="00AC4D68">
        <w:rPr>
          <w:rStyle w:val="Emphasis"/>
          <w:highlight w:val="green"/>
        </w:rPr>
        <w:t xml:space="preserve">inalienable and </w:t>
      </w:r>
      <w:proofErr w:type="spellStart"/>
      <w:r w:rsidRPr="00AC4D68">
        <w:rPr>
          <w:rStyle w:val="Emphasis"/>
          <w:highlight w:val="green"/>
        </w:rPr>
        <w:t>inappropriable</w:t>
      </w:r>
      <w:proofErr w:type="spellEnd"/>
      <w:r w:rsidRPr="00AC4D68">
        <w:rPr>
          <w:rStyle w:val="Emphasis"/>
          <w:highlight w:val="green"/>
        </w:rPr>
        <w:t xml:space="preserv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 xml:space="preserve">It is, thus, not a resource in itself – even when it is related to one. In this way we understand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w:t>
      </w:r>
      <w:r w:rsidRPr="007B217B">
        <w:rPr>
          <w:rStyle w:val="StyleUnderline"/>
        </w:rPr>
        <w:lastRenderedPageBreak/>
        <w:t>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6F5AEB4D" w14:textId="77777777" w:rsidR="00FC5B47" w:rsidRPr="007B217B" w:rsidRDefault="00FC5B47" w:rsidP="00FC5B47">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w:t>
      </w:r>
      <w:r w:rsidRPr="004A08BE">
        <w:rPr>
          <w:rStyle w:val="Emphasis"/>
        </w:rPr>
        <w:t xml:space="preserve">The very act of establishing </w:t>
      </w:r>
      <w:r w:rsidRPr="004A08BE">
        <w:rPr>
          <w:rStyle w:val="StyleUnderline"/>
        </w:rPr>
        <w:t xml:space="preserve">a common is in and of itself a </w:t>
      </w:r>
      <w:r w:rsidRPr="004A08BE">
        <w:rPr>
          <w:rStyle w:val="Emphasis"/>
        </w:rPr>
        <w:t xml:space="preserve">democratic </w:t>
      </w:r>
      <w:r w:rsidRPr="004A08BE">
        <w:rPr>
          <w:rStyle w:val="StyleUnderline"/>
        </w:rPr>
        <w:t>act</w:t>
      </w:r>
      <w:r w:rsidRPr="004A08BE">
        <w:rPr>
          <w:rStyle w:val="Emphasis"/>
        </w:rPr>
        <w:t>.</w:t>
      </w:r>
      <w:r w:rsidRPr="004A08BE">
        <w:rPr>
          <w:rStyle w:val="StyleUnderline"/>
        </w:rPr>
        <w:t xml:space="preserve"> The act of </w:t>
      </w:r>
      <w:r w:rsidRPr="004A08BE">
        <w:rPr>
          <w:rStyle w:val="Emphasis"/>
        </w:rPr>
        <w:t>governing a common</w:t>
      </w:r>
      <w:r w:rsidRPr="004A08BE">
        <w:rPr>
          <w:rStyle w:val="StyleUnderline"/>
        </w:rPr>
        <w:t xml:space="preserve"> </w:t>
      </w:r>
      <w:r w:rsidRPr="004A08BE">
        <w:rPr>
          <w:rStyle w:val="Emphasis"/>
        </w:rPr>
        <w:t xml:space="preserve">is </w:t>
      </w:r>
      <w:r w:rsidRPr="004A08BE">
        <w:rPr>
          <w:rStyle w:val="StyleUnderline"/>
        </w:rPr>
        <w:t>nothing more than the continuation of the</w:t>
      </w:r>
      <w:r w:rsidRPr="004A08BE">
        <w:rPr>
          <w:rStyle w:val="Emphasis"/>
        </w:rPr>
        <w:t xml:space="preserve"> democratic </w:t>
      </w:r>
      <w:r w:rsidRPr="004A08BE">
        <w:rPr>
          <w:rStyle w:val="StyleUnderline"/>
        </w:rPr>
        <w:t>act; it is thus a sort of continuation of the institution.</w:t>
      </w:r>
      <w:r w:rsidRPr="004A08BE">
        <w:rPr>
          <w:sz w:val="16"/>
        </w:rPr>
        <w:t xml:space="preserve"> </w:t>
      </w:r>
      <w:r w:rsidRPr="004A08BE">
        <w:rPr>
          <w:rStyle w:val="StyleUnderline"/>
        </w:rPr>
        <w:t xml:space="preserve">It consists of reviving this institution </w:t>
      </w:r>
      <w:r w:rsidRPr="004A08BE">
        <w:rPr>
          <w:rStyle w:val="Emphasis"/>
        </w:rPr>
        <w:t>by critically assessing its</w:t>
      </w:r>
      <w:r w:rsidRPr="004A08BE">
        <w:rPr>
          <w:rStyle w:val="StyleUnderline"/>
        </w:rPr>
        <w:t xml:space="preserve"> collective </w:t>
      </w:r>
      <w:r w:rsidRPr="004A08BE">
        <w:rPr>
          <w:rStyle w:val="Emphasis"/>
        </w:rPr>
        <w:t>rules</w:t>
      </w:r>
      <w:r w:rsidRPr="004A08BE">
        <w:rPr>
          <w:rStyle w:val="StyleUnderline"/>
        </w:rPr>
        <w:t xml:space="preserve">, whenever the situation demands it. As such, the governance of the common can only proceed from the principle of democracy – the </w:t>
      </w:r>
      <w:r w:rsidRPr="004A08BE">
        <w:rPr>
          <w:rStyle w:val="Emphasis"/>
        </w:rPr>
        <w:t>non-democratic governance</w:t>
      </w:r>
      <w:r w:rsidRPr="004A08BE">
        <w:rPr>
          <w:rStyle w:val="StyleUnderline"/>
        </w:rPr>
        <w:t xml:space="preserve"> of a common </w:t>
      </w:r>
      <w:r w:rsidRPr="004A08BE">
        <w:rPr>
          <w:rStyle w:val="Emphasis"/>
        </w:rPr>
        <w:t>would threaten</w:t>
      </w:r>
      <w:r w:rsidRPr="004A08BE">
        <w:t>,</w:t>
      </w:r>
      <w:r w:rsidRPr="004A08BE">
        <w:rPr>
          <w:rStyle w:val="StyleUnderline"/>
        </w:rPr>
        <w:t xml:space="preserve"> in the short-term, </w:t>
      </w:r>
      <w:r w:rsidRPr="004A08BE">
        <w:rPr>
          <w:rStyle w:val="Emphasis"/>
        </w:rPr>
        <w:t>the very existence of this common.</w:t>
      </w:r>
      <w:r w:rsidRPr="004A08BE">
        <w:rPr>
          <w:rStyle w:val="StyleUnderline"/>
        </w:rPr>
        <w:t xml:space="preserve"> I call this the principle of the common, this time in the singular form.</w:t>
      </w:r>
      <w:r w:rsidRPr="004A08BE">
        <w:rPr>
          <w:sz w:val="16"/>
        </w:rPr>
        <w:t xml:space="preserve"> For that purpose, I refer</w:t>
      </w:r>
      <w:r w:rsidRPr="00FB2583">
        <w:rPr>
          <w:sz w:val="16"/>
        </w:rPr>
        <w:t xml:space="preserve">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0E01DDCA" w14:textId="77777777" w:rsidR="00FC5B47" w:rsidRPr="00FB2583" w:rsidRDefault="00FC5B47" w:rsidP="00FC5B47">
      <w:pPr>
        <w:ind w:left="720"/>
        <w:rPr>
          <w:sz w:val="16"/>
          <w:szCs w:val="16"/>
        </w:rPr>
      </w:pP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A648C0" w14:textId="77777777" w:rsidR="00FC5B47" w:rsidRPr="00FB2583" w:rsidRDefault="00FC5B47" w:rsidP="00FC5B47">
      <w:pPr>
        <w:ind w:left="720"/>
        <w:rPr>
          <w:sz w:val="16"/>
          <w:szCs w:val="16"/>
        </w:rPr>
      </w:pPr>
      <w:r w:rsidRPr="00FB2583">
        <w:rPr>
          <w:sz w:val="16"/>
          <w:szCs w:val="16"/>
        </w:rPr>
        <w:t>CURRENT PARADIGMS TO DEAL WITH THE UNLIMITED COSMOCAPITALISM</w:t>
      </w:r>
    </w:p>
    <w:p w14:paraId="1E41DAB3" w14:textId="77777777" w:rsidR="00FC5B47" w:rsidRPr="00916813" w:rsidRDefault="00FC5B47" w:rsidP="00FC5B47">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proofErr w:type="spellStart"/>
      <w:r w:rsidRPr="00FB2583">
        <w:rPr>
          <w:rStyle w:val="Emphasis"/>
          <w:highlight w:val="green"/>
        </w:rPr>
        <w:t>cosmocapitalism</w:t>
      </w:r>
      <w:proofErr w:type="spellEnd"/>
      <w:r w:rsidRPr="00FB2583">
        <w:rPr>
          <w:rStyle w:val="Emphasis"/>
          <w:highlight w:val="green"/>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capitalism, since this extension appeared along with the birth of capitalism</w:t>
      </w:r>
      <w:r w:rsidRPr="009E13FF">
        <w:rPr>
          <w:rStyle w:val="StyleUnderline"/>
        </w:rPr>
        <w:t xml:space="preserve">. </w:t>
      </w:r>
      <w:r w:rsidRPr="009E13FF">
        <w:rPr>
          <w:rStyle w:val="Emphasis"/>
        </w:rPr>
        <w:t>It represents capitalism’s tendency to become universal.</w:t>
      </w:r>
      <w:r w:rsidRPr="009E13FF">
        <w:rPr>
          <w:rStyle w:val="StyleUnderline"/>
        </w:rPr>
        <w:t xml:space="preserve"> By this, I mean that </w:t>
      </w:r>
      <w:r w:rsidRPr="009E13FF">
        <w:rPr>
          <w:rStyle w:val="Emphasis"/>
        </w:rPr>
        <w:t xml:space="preserve">capital </w:t>
      </w:r>
      <w:r w:rsidRPr="009E13FF">
        <w:rPr>
          <w:rStyle w:val="StyleUnderline"/>
        </w:rPr>
        <w:t>tends to</w:t>
      </w:r>
      <w:r w:rsidRPr="009E13FF">
        <w:rPr>
          <w:rStyle w:val="Emphasis"/>
        </w:rPr>
        <w:t xml:space="preserve"> submit all aspects of human existence,</w:t>
      </w:r>
      <w:r w:rsidRPr="009E13FF">
        <w:rPr>
          <w:rStyle w:val="StyleUnderline"/>
        </w:rPr>
        <w:t xml:space="preserve"> even those most intimate and subjective, along with the natural world, </w:t>
      </w:r>
      <w:r w:rsidRPr="009E13FF">
        <w:rPr>
          <w:rStyle w:val="Emphasis"/>
        </w:rPr>
        <w:t>to the market’s logic</w:t>
      </w:r>
      <w:r w:rsidRPr="009E13FF">
        <w:rPr>
          <w:rStyle w:val="StyleUnderline"/>
        </w:rPr>
        <w:t>, which is nothing more than the logic of competitio</w:t>
      </w:r>
      <w:r w:rsidRPr="009E13FF">
        <w:rPr>
          <w:sz w:val="16"/>
        </w:rPr>
        <w:t>n. The terms ‘world’ and ‘cosmos’ do not describe the planet in a physical sense, or even the global population, but rather the political framework, with its institutional and normative qualities whereby the expansion of the</w:t>
      </w:r>
      <w:r w:rsidRPr="00916813">
        <w:rPr>
          <w:sz w:val="16"/>
        </w:rPr>
        <w:t xml:space="preserv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5F6FBCB3" w14:textId="77777777" w:rsidR="00FC5B47" w:rsidRDefault="00FC5B47" w:rsidP="00FC5B47">
      <w:pPr>
        <w:ind w:left="720"/>
      </w:pPr>
      <w:r>
        <w:t>3.1 Humanity’s Common Heritage Paradigm and the Appropriation of Space</w:t>
      </w:r>
    </w:p>
    <w:p w14:paraId="5CA6F74B" w14:textId="77777777" w:rsidR="00FC5B47" w:rsidRPr="00916813" w:rsidRDefault="00FC5B47" w:rsidP="00FC5B47">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w:t>
      </w:r>
      <w:r w:rsidRPr="00916813">
        <w:rPr>
          <w:sz w:val="16"/>
        </w:rPr>
        <w:lastRenderedPageBreak/>
        <w:t xml:space="preserve">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0C69D10A" w14:textId="77777777" w:rsidR="00FC5B47" w:rsidRPr="00600826" w:rsidRDefault="00FC5B47" w:rsidP="00FC5B47">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916813">
        <w:rPr>
          <w:sz w:val="16"/>
        </w:rPr>
        <w:t>means’</w:t>
      </w:r>
      <w:proofErr w:type="gramEnd"/>
      <w:r w:rsidRPr="00916813">
        <w:rPr>
          <w:sz w:val="16"/>
        </w:rPr>
        <w:t xml:space="preserve">. </w:t>
      </w:r>
      <w:r w:rsidRPr="00600826">
        <w:rPr>
          <w:rStyle w:val="StyleUnderline"/>
        </w:rPr>
        <w:t>These two conditions, equal access for all and non-ownership, are strictly complementary and both refer to subjects recognized by international law</w:t>
      </w:r>
      <w:proofErr w:type="gramStart"/>
      <w:r w:rsidRPr="00600826">
        <w:rPr>
          <w:rStyle w:val="StyleUnderline"/>
        </w:rPr>
        <w:t>, that is to say, the</w:t>
      </w:r>
      <w:proofErr w:type="gramEnd"/>
      <w:r w:rsidRPr="00600826">
        <w:rPr>
          <w:rStyle w:val="StyleUnderline"/>
        </w:rPr>
        <w:t xml:space="preserv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52852979" w14:textId="77777777" w:rsidR="00FC5B47" w:rsidRPr="00916813" w:rsidRDefault="00FC5B47" w:rsidP="00FC5B47">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w:t>
      </w:r>
      <w:proofErr w:type="spellStart"/>
      <w:r w:rsidRPr="00916813">
        <w:rPr>
          <w:sz w:val="16"/>
        </w:rPr>
        <w:t>Calimaq</w:t>
      </w:r>
      <w:proofErr w:type="spellEnd"/>
      <w:r w:rsidRPr="00916813">
        <w:rPr>
          <w:sz w:val="16"/>
        </w:rPr>
        <w:t>, 2015). Yet, the law passed by Congress seems to pretend the contrary, as it provides a so-called ‘Disclaimer of Extraterritorial Sovereignty’ in Section 3 of the Act (US Congress, 2015)</w:t>
      </w:r>
    </w:p>
    <w:p w14:paraId="5994F3AD" w14:textId="77777777" w:rsidR="00FC5B47" w:rsidRPr="00916813" w:rsidRDefault="00FC5B47" w:rsidP="00FC5B47">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2552331" w14:textId="77777777" w:rsidR="00FC5B47" w:rsidRPr="004A08BE" w:rsidRDefault="00FC5B47" w:rsidP="00FC5B47">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about this </w:t>
      </w:r>
      <w:r w:rsidRPr="004A08BE">
        <w:rPr>
          <w:rStyle w:val="StyleUnderline"/>
        </w:rPr>
        <w:t>law is that</w:t>
      </w:r>
      <w:r w:rsidRPr="004A08BE">
        <w:rPr>
          <w:rStyle w:val="Emphasis"/>
        </w:rPr>
        <w:t xml:space="preserve"> it confirms the</w:t>
      </w:r>
      <w:r w:rsidRPr="004A08BE">
        <w:rPr>
          <w:rStyle w:val="StyleUnderline"/>
        </w:rPr>
        <w:t xml:space="preserve"> international </w:t>
      </w:r>
      <w:r w:rsidRPr="004A08BE">
        <w:rPr>
          <w:rStyle w:val="Emphasis"/>
        </w:rPr>
        <w:t xml:space="preserve">commitment of the US not to assert sovereignty </w:t>
      </w:r>
      <w:r w:rsidRPr="004A08BE">
        <w:rPr>
          <w:rStyle w:val="StyleUnderline"/>
        </w:rPr>
        <w:t xml:space="preserve">over any space resource, </w:t>
      </w:r>
      <w:r w:rsidRPr="004A08BE">
        <w:rPr>
          <w:rStyle w:val="Emphasis"/>
        </w:rPr>
        <w:t>while</w:t>
      </w:r>
      <w:r w:rsidRPr="004A08BE">
        <w:rPr>
          <w:rStyle w:val="StyleUnderline"/>
        </w:rPr>
        <w:t xml:space="preserve"> simultaneously </w:t>
      </w:r>
      <w:r w:rsidRPr="004A08BE">
        <w:rPr>
          <w:rStyle w:val="Emphasis"/>
        </w:rPr>
        <w:t xml:space="preserve">conferring private companies the right to appropriate </w:t>
      </w:r>
      <w:r w:rsidRPr="004A08BE">
        <w:rPr>
          <w:rStyle w:val="StyleUnderline"/>
        </w:rPr>
        <w:t>resources therein without any restriction.</w:t>
      </w:r>
    </w:p>
    <w:p w14:paraId="5733E57E" w14:textId="77777777" w:rsidR="00FC5B47" w:rsidRPr="004A08BE" w:rsidRDefault="00FC5B47" w:rsidP="00FC5B47">
      <w:pPr>
        <w:ind w:left="720"/>
        <w:rPr>
          <w:rStyle w:val="Emphasis"/>
        </w:rPr>
      </w:pPr>
      <w:r w:rsidRPr="004A08BE">
        <w:rPr>
          <w:rStyle w:val="StyleUnderline"/>
        </w:rPr>
        <w:t>Under the Outer Space Treaty, the legal status of the ‘common things’ (res communes), under which certain resources are known to be common by nature (as in Roman law), is not formally addressed</w:t>
      </w:r>
      <w:r w:rsidRPr="004A08BE">
        <w:rPr>
          <w:sz w:val="16"/>
        </w:rPr>
        <w:t xml:space="preserve">. </w:t>
      </w:r>
      <w:r w:rsidRPr="004A08BE">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4A08BE">
        <w:rPr>
          <w:sz w:val="16"/>
        </w:rPr>
        <w:t xml:space="preserve">n (United Nations General Assembly, 1967). Regardless of the ambiguity of this notion, particularly regarding the holder of such heritage, the idea of ‘heritage’ implies a double duty to both preserve and transmit it. </w:t>
      </w:r>
      <w:r w:rsidRPr="004A08BE">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4A08BE">
        <w:rPr>
          <w:rStyle w:val="StyleUnderline"/>
        </w:rPr>
        <w:t>communes</w:t>
      </w:r>
      <w:proofErr w:type="gramEnd"/>
      <w:r w:rsidRPr="004A08BE">
        <w:rPr>
          <w:rStyle w:val="StyleUnderline"/>
        </w:rPr>
        <w:t xml:space="preserve"> category inherited from Roman law, insofar as non-appropriation and common use are present, but subordinate to the goodwill of the </w:t>
      </w:r>
      <w:r w:rsidRPr="004A08BE">
        <w:rPr>
          <w:rStyle w:val="StyleUnderline"/>
        </w:rPr>
        <w:lastRenderedPageBreak/>
        <w:t xml:space="preserve">states. Thus, </w:t>
      </w:r>
      <w:r w:rsidRPr="004A08BE">
        <w:rPr>
          <w:rStyle w:val="Emphasis"/>
        </w:rPr>
        <w:t xml:space="preserve">we are faced with a </w:t>
      </w:r>
      <w:r w:rsidRPr="004A08BE">
        <w:rPr>
          <w:rStyle w:val="StyleUnderline"/>
        </w:rPr>
        <w:t>cheap</w:t>
      </w:r>
      <w:r w:rsidRPr="004A08BE">
        <w:t xml:space="preserve"> if not</w:t>
      </w:r>
      <w:r w:rsidRPr="004A08BE">
        <w:rPr>
          <w:rStyle w:val="Emphasis"/>
        </w:rPr>
        <w:t xml:space="preserve"> unfinished </w:t>
      </w:r>
      <w:r w:rsidRPr="004A08BE">
        <w:rPr>
          <w:rStyle w:val="StyleUnderline"/>
        </w:rPr>
        <w:t>version of a</w:t>
      </w:r>
      <w:r w:rsidRPr="004A08BE">
        <w:rPr>
          <w:rStyle w:val="Emphasis"/>
        </w:rPr>
        <w:t xml:space="preserve"> ‘common’, which </w:t>
      </w:r>
      <w:r w:rsidRPr="004A08BE">
        <w:rPr>
          <w:rStyle w:val="StyleUnderline"/>
        </w:rPr>
        <w:t xml:space="preserve">is entrusted to states, and </w:t>
      </w:r>
      <w:r w:rsidRPr="004A08BE">
        <w:rPr>
          <w:rStyle w:val="Emphasis"/>
        </w:rPr>
        <w:t xml:space="preserve">limits state sovereignty without </w:t>
      </w:r>
      <w:r w:rsidRPr="004A08BE">
        <w:rPr>
          <w:rStyle w:val="StyleUnderline"/>
        </w:rPr>
        <w:t>even</w:t>
      </w:r>
      <w:r w:rsidRPr="004A08BE">
        <w:rPr>
          <w:rStyle w:val="Emphasis"/>
        </w:rPr>
        <w:t xml:space="preserve"> calling it into question.</w:t>
      </w:r>
    </w:p>
    <w:p w14:paraId="7CF7F2AE" w14:textId="77777777" w:rsidR="00FC5B47" w:rsidRPr="00916813" w:rsidRDefault="00FC5B47" w:rsidP="00FC5B47">
      <w:pPr>
        <w:ind w:left="720"/>
        <w:rPr>
          <w:sz w:val="16"/>
        </w:rPr>
      </w:pPr>
      <w:r w:rsidRPr="004A08BE">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4A08BE">
        <w:rPr>
          <w:rStyle w:val="Emphasis"/>
        </w:rPr>
        <w:t>The imperium</w:t>
      </w:r>
      <w:r w:rsidRPr="004A08BE">
        <w:rPr>
          <w:rStyle w:val="StyleUnderline"/>
        </w:rPr>
        <w:t xml:space="preserve"> (state sovereignty) </w:t>
      </w:r>
      <w:r w:rsidRPr="004A08BE">
        <w:rPr>
          <w:rStyle w:val="Emphasis"/>
        </w:rPr>
        <w:t xml:space="preserve">gives full </w:t>
      </w:r>
      <w:proofErr w:type="spellStart"/>
      <w:r w:rsidRPr="004A08BE">
        <w:rPr>
          <w:rStyle w:val="Emphasis"/>
        </w:rPr>
        <w:t>licence</w:t>
      </w:r>
      <w:proofErr w:type="spellEnd"/>
      <w:r w:rsidRPr="004A08BE">
        <w:rPr>
          <w:rStyle w:val="Emphasis"/>
        </w:rPr>
        <w:t xml:space="preserve"> </w:t>
      </w:r>
      <w:r w:rsidRPr="004A08BE">
        <w:rPr>
          <w:rStyle w:val="StyleUnderline"/>
        </w:rPr>
        <w:t>for all candidates to the dominium,</w:t>
      </w:r>
      <w:r w:rsidRPr="004A08BE">
        <w:rPr>
          <w:rStyle w:val="Emphasis"/>
        </w:rPr>
        <w:t xml:space="preserve"> to privately</w:t>
      </w:r>
      <w:r w:rsidRPr="004A08BE">
        <w:rPr>
          <w:rStyle w:val="StyleUnderline"/>
        </w:rPr>
        <w:t xml:space="preserve"> control and </w:t>
      </w:r>
      <w:r w:rsidRPr="004A08BE">
        <w:rPr>
          <w:rStyle w:val="Emphasis"/>
        </w:rPr>
        <w:t xml:space="preserve">appropriate any resources </w:t>
      </w:r>
      <w:r w:rsidRPr="004A08BE">
        <w:rPr>
          <w:rStyle w:val="StyleUnderline"/>
        </w:rPr>
        <w:t xml:space="preserve">they are able to </w:t>
      </w:r>
      <w:proofErr w:type="gramStart"/>
      <w:r w:rsidRPr="004A08BE">
        <w:rPr>
          <w:rStyle w:val="StyleUnderline"/>
        </w:rPr>
        <w:t>seize:</w:t>
      </w:r>
      <w:proofErr w:type="gramEnd"/>
      <w:r w:rsidRPr="004A08BE">
        <w:rPr>
          <w:rStyle w:val="StyleUnderline"/>
        </w:rPr>
        <w:t xml:space="preserve"> statutory law enforces beforehand the power that technology provides. Beyond </w:t>
      </w:r>
      <w:r w:rsidRPr="004A08BE">
        <w:rPr>
          <w:rStyle w:val="Emphasis"/>
        </w:rPr>
        <w:t>this collusion between the state and private companies</w:t>
      </w:r>
      <w:r w:rsidRPr="004A08BE">
        <w:rPr>
          <w:rStyle w:val="StyleUnderline"/>
        </w:rPr>
        <w:t xml:space="preserve">, what emerges here </w:t>
      </w:r>
      <w:r w:rsidRPr="004A08BE">
        <w:rPr>
          <w:rStyle w:val="Emphasis"/>
        </w:rPr>
        <w:t>is the powerful homology between state and private ownership</w:t>
      </w:r>
      <w:r w:rsidRPr="004A08BE">
        <w:rPr>
          <w:rStyle w:val="StyleUnderline"/>
        </w:rPr>
        <w:t>: imperium and dominium appear to be based on two forms of a similar logic of ownership, which</w:t>
      </w:r>
      <w:r w:rsidRPr="00AC4D68">
        <w:rPr>
          <w:rStyle w:val="StyleUnderline"/>
        </w:rPr>
        <w:t xml:space="preserve">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p>
    <w:p w14:paraId="4F25EA3B" w14:textId="77777777" w:rsidR="00FC5B47" w:rsidRDefault="00FC5B47" w:rsidP="00FC5B47">
      <w:pPr>
        <w:ind w:left="720"/>
        <w:rPr>
          <w:sz w:val="16"/>
          <w:szCs w:val="16"/>
        </w:rPr>
      </w:pP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w:t>
      </w:r>
      <w:r w:rsidRPr="00916813">
        <w:rPr>
          <w:sz w:val="16"/>
          <w:szCs w:val="16"/>
        </w:rPr>
        <w:lastRenderedPageBreak/>
        <w:t>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w:t>
      </w:r>
      <w:proofErr w:type="gramStart"/>
      <w:r w:rsidRPr="00916813">
        <w:rPr>
          <w:sz w:val="16"/>
          <w:szCs w:val="16"/>
        </w:rPr>
        <w:t>not designed,</w:t>
      </w:r>
      <w:proofErr w:type="gramEnd"/>
      <w:r w:rsidRPr="00916813">
        <w:rPr>
          <w:sz w:val="16"/>
          <w:szCs w:val="16"/>
        </w:rPr>
        <w:t xml:space="preserve">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916813">
        <w:rPr>
          <w:sz w:val="16"/>
          <w:szCs w:val="16"/>
        </w:rPr>
        <w:t>overall</w:t>
      </w:r>
      <w:proofErr w:type="gramEnd"/>
      <w:r w:rsidRPr="00916813">
        <w:rPr>
          <w:sz w:val="16"/>
          <w:szCs w:val="16"/>
        </w:rPr>
        <w:t xml:space="preserve">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
    <w:p w14:paraId="7C97BE5C" w14:textId="77777777" w:rsidR="00FC5B47" w:rsidRDefault="00FC5B47" w:rsidP="00FC5B47">
      <w:pPr>
        <w:ind w:left="720"/>
        <w:rPr>
          <w:sz w:val="16"/>
          <w:szCs w:val="16"/>
        </w:rPr>
      </w:pPr>
      <w:r>
        <w:rPr>
          <w:sz w:val="16"/>
          <w:szCs w:val="16"/>
        </w:rPr>
        <w:t xml:space="preserve">4. COSMODEMOCRACY </w:t>
      </w:r>
    </w:p>
    <w:p w14:paraId="646EC2F6" w14:textId="77777777" w:rsidR="00FC5B47" w:rsidRDefault="00FC5B47" w:rsidP="00FC5B47">
      <w:pPr>
        <w:ind w:left="720"/>
        <w:rPr>
          <w:sz w:val="16"/>
          <w:szCs w:val="16"/>
        </w:rPr>
      </w:pPr>
      <w:r w:rsidRPr="006308B3">
        <w:rPr>
          <w:rStyle w:val="Emphasis"/>
          <w:highlight w:val="green"/>
        </w:rPr>
        <w:t>Given</w:t>
      </w:r>
      <w:r w:rsidRPr="00592BA1">
        <w:rPr>
          <w:rStyle w:val="StyleUnderline"/>
        </w:rPr>
        <w:t xml:space="preserve"> the logic underlying </w:t>
      </w:r>
      <w:proofErr w:type="spellStart"/>
      <w:r w:rsidRPr="006308B3">
        <w:rPr>
          <w:rStyle w:val="Emphasis"/>
          <w:highlight w:val="green"/>
        </w:rPr>
        <w:t>cosmocapitalism</w:t>
      </w:r>
      <w:proofErr w:type="spellEnd"/>
      <w:r w:rsidRPr="006308B3">
        <w:rPr>
          <w:rStyle w:val="Emphasis"/>
          <w:highlight w:val="green"/>
        </w:rPr>
        <w:t xml:space="preserve">,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It is indeed linked to cosmopolitanism; that is, to the idea of global politics and global citizenship.</w:t>
      </w:r>
    </w:p>
    <w:p w14:paraId="083A34CE" w14:textId="77777777" w:rsidR="00FC5B47" w:rsidRDefault="00FC5B47" w:rsidP="00FC5B47">
      <w:pPr>
        <w:ind w:left="720"/>
        <w:rPr>
          <w:sz w:val="16"/>
          <w:szCs w:val="16"/>
        </w:rPr>
      </w:pPr>
      <w:r>
        <w:rPr>
          <w:sz w:val="16"/>
          <w:szCs w:val="16"/>
        </w:rPr>
        <w:t>4.1 Different Types of Cosmopolitanism 4.1.1 Cosmopolitanism as a project</w:t>
      </w:r>
    </w:p>
    <w:p w14:paraId="3C0889B8" w14:textId="77777777" w:rsidR="00FC5B47" w:rsidRDefault="00FC5B47" w:rsidP="00FC5B47">
      <w:pPr>
        <w:ind w:left="720"/>
        <w:rPr>
          <w:sz w:val="16"/>
          <w:szCs w:val="16"/>
        </w:rPr>
      </w:pPr>
      <w:r>
        <w:rPr>
          <w:sz w:val="16"/>
          <w:szCs w:val="16"/>
        </w:rPr>
        <w:t xml:space="preserve">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w:t>
      </w:r>
      <w:r>
        <w:rPr>
          <w:sz w:val="16"/>
          <w:szCs w:val="16"/>
        </w:rPr>
        <w:lastRenderedPageBreak/>
        <w:t>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2E982B3E" w14:textId="77777777" w:rsidR="00FC5B47" w:rsidRDefault="00FC5B47" w:rsidP="00FC5B47">
      <w:pPr>
        <w:ind w:left="720"/>
        <w:rPr>
          <w:sz w:val="16"/>
          <w:szCs w:val="16"/>
        </w:rPr>
      </w:pPr>
      <w:r>
        <w:rPr>
          <w:sz w:val="16"/>
          <w:szCs w:val="16"/>
        </w:rPr>
        <w:t xml:space="preserve">4.1.2 Factual </w:t>
      </w:r>
      <w:proofErr w:type="spellStart"/>
      <w:r>
        <w:rPr>
          <w:sz w:val="16"/>
          <w:szCs w:val="16"/>
        </w:rPr>
        <w:t>cosmopolitanization</w:t>
      </w:r>
      <w:proofErr w:type="spellEnd"/>
    </w:p>
    <w:p w14:paraId="1EBFA35F" w14:textId="77777777" w:rsidR="00FC5B47" w:rsidRDefault="00FC5B47" w:rsidP="00FC5B47">
      <w:pPr>
        <w:ind w:left="720"/>
        <w:rPr>
          <w:sz w:val="16"/>
          <w:szCs w:val="16"/>
        </w:rPr>
      </w:pP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w:t>
      </w:r>
      <w:proofErr w:type="spellStart"/>
      <w:r>
        <w:rPr>
          <w:sz w:val="16"/>
          <w:szCs w:val="16"/>
        </w:rPr>
        <w:t>analyse</w:t>
      </w:r>
      <w:proofErr w:type="spellEnd"/>
      <w:r>
        <w:rPr>
          <w:sz w:val="16"/>
          <w:szCs w:val="16"/>
        </w:rPr>
        <w:t xml:space="preserve"> it, one must abandon the ‘national perspective’ and ‘methodological nationalism’, </w:t>
      </w:r>
    </w:p>
    <w:p w14:paraId="38EB2FAE" w14:textId="77777777" w:rsidR="00FC5B47" w:rsidRDefault="00FC5B47" w:rsidP="00FC5B47">
      <w:pPr>
        <w:ind w:left="720"/>
        <w:rPr>
          <w:sz w:val="16"/>
          <w:szCs w:val="16"/>
        </w:rPr>
      </w:pPr>
      <w:r>
        <w:rPr>
          <w:sz w:val="16"/>
          <w:szCs w:val="16"/>
        </w:rPr>
        <w:t>4.1.3 Normative and institutional cosmopolitanism</w:t>
      </w:r>
    </w:p>
    <w:p w14:paraId="3190FA95" w14:textId="77777777" w:rsidR="00FC5B47" w:rsidRDefault="00FC5B47" w:rsidP="00FC5B47">
      <w:pPr>
        <w:ind w:left="720"/>
        <w:rPr>
          <w:sz w:val="16"/>
          <w:szCs w:val="16"/>
        </w:rPr>
      </w:pPr>
      <w:r>
        <w:rPr>
          <w:sz w:val="16"/>
          <w:szCs w:val="16"/>
        </w:rPr>
        <w:t xml:space="preserve">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21E9EDD6" w14:textId="77777777" w:rsidR="00FC5B47" w:rsidRDefault="00FC5B47" w:rsidP="00FC5B47">
      <w:pPr>
        <w:ind w:left="720"/>
        <w:rPr>
          <w:sz w:val="16"/>
          <w:szCs w:val="16"/>
        </w:rPr>
      </w:pPr>
      <w:r>
        <w:rPr>
          <w:sz w:val="16"/>
          <w:szCs w:val="16"/>
        </w:rPr>
        <w:lastRenderedPageBreak/>
        <w:t>4.2 Cosmopolitics</w:t>
      </w:r>
    </w:p>
    <w:p w14:paraId="2655FE10" w14:textId="77777777" w:rsidR="00FC5B47" w:rsidRDefault="00FC5B47" w:rsidP="00FC5B47">
      <w:pPr>
        <w:ind w:left="720"/>
        <w:rPr>
          <w:sz w:val="16"/>
          <w:szCs w:val="16"/>
        </w:rPr>
      </w:pPr>
      <w:r>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4C00850D" w14:textId="77777777" w:rsidR="00FC5B47" w:rsidRPr="009E13FF" w:rsidRDefault="00FC5B47" w:rsidP="00FC5B47">
      <w:pPr>
        <w:ind w:left="720"/>
        <w:rPr>
          <w:sz w:val="16"/>
          <w:szCs w:val="16"/>
        </w:rPr>
      </w:pPr>
      <w:r>
        <w:rPr>
          <w:sz w:val="16"/>
          <w:szCs w:val="16"/>
        </w:rPr>
        <w:t xml:space="preserve">4.2.1 The dual federation of the </w:t>
      </w:r>
      <w:r w:rsidRPr="009E13FF">
        <w:rPr>
          <w:sz w:val="16"/>
          <w:szCs w:val="16"/>
        </w:rPr>
        <w:t>commons</w:t>
      </w:r>
    </w:p>
    <w:p w14:paraId="4AFD2A60" w14:textId="77777777" w:rsidR="00FC5B47" w:rsidRPr="009E13FF" w:rsidRDefault="00FC5B47" w:rsidP="00FC5B47">
      <w:pPr>
        <w:ind w:left="720"/>
        <w:rPr>
          <w:sz w:val="16"/>
          <w:szCs w:val="16"/>
        </w:rPr>
      </w:pPr>
      <w:r w:rsidRPr="009E13FF">
        <w:rPr>
          <w:rStyle w:val="StyleUnderline"/>
        </w:rPr>
        <w:t xml:space="preserve">In order to introduce the first point, </w:t>
      </w:r>
      <w:r w:rsidRPr="009E13FF">
        <w:rPr>
          <w:rStyle w:val="Emphasis"/>
        </w:rPr>
        <w:t>we must return to</w:t>
      </w:r>
      <w:r w:rsidRPr="009E13FF">
        <w:rPr>
          <w:rStyle w:val="StyleUnderline"/>
        </w:rPr>
        <w:t xml:space="preserve"> our discussion of </w:t>
      </w:r>
      <w:r w:rsidRPr="009E13FF">
        <w:rPr>
          <w:rStyle w:val="Emphasis"/>
        </w:rPr>
        <w:t>the commons</w:t>
      </w:r>
      <w:r w:rsidRPr="009E13FF">
        <w:rPr>
          <w:rStyle w:val="StyleUnderline"/>
        </w:rPr>
        <w:t xml:space="preserve">. Early on in this chapter, we established that the commons are institutional matters to the extent that they determine the rules of common use. In this sense, </w:t>
      </w:r>
      <w:r w:rsidRPr="009E13FF">
        <w:rPr>
          <w:rStyle w:val="Emphasis"/>
        </w:rPr>
        <w:t>the commons emerge from</w:t>
      </w:r>
      <w:r w:rsidRPr="009E13FF">
        <w:rPr>
          <w:rStyle w:val="StyleUnderline"/>
        </w:rPr>
        <w:t xml:space="preserve"> what we might legally refer to as the ‘public’, not only in the orthodox economics sense of the collective nature of ‘public goods’, but also in terms of</w:t>
      </w:r>
      <w:r w:rsidRPr="009E13FF">
        <w:rPr>
          <w:rStyle w:val="Emphasis"/>
        </w:rPr>
        <w:t xml:space="preserve"> the public in opposition to the private</w:t>
      </w:r>
      <w:r w:rsidRPr="009E13FF">
        <w:rPr>
          <w:rStyle w:val="StyleUnderline"/>
        </w:rPr>
        <w:t>.</w:t>
      </w:r>
      <w:r w:rsidRPr="009E13FF">
        <w:rPr>
          <w:sz w:val="16"/>
          <w:szCs w:val="16"/>
        </w:rPr>
        <w:t xml:space="preserve"> It is important to note that this public sui generis is non-state public. What exactly does this mean? The state’s public aims to ensure universal access to </w:t>
      </w:r>
      <w:proofErr w:type="gramStart"/>
      <w:r w:rsidRPr="009E13FF">
        <w:rPr>
          <w:sz w:val="16"/>
          <w:szCs w:val="16"/>
        </w:rPr>
        <w:t>services</w:t>
      </w:r>
      <w:proofErr w:type="gramEnd"/>
      <w:r w:rsidRPr="009E13FF">
        <w:rPr>
          <w:sz w:val="16"/>
          <w:szCs w:val="16"/>
        </w:rPr>
        <w:t xml:space="preserve"> but it does so by allowing state administration to monopolize the management of these services, thereby excluding users reduced to mere consumer status</w:t>
      </w:r>
      <w:r w:rsidRPr="009E13FF">
        <w:t xml:space="preserve">. </w:t>
      </w:r>
      <w:r w:rsidRPr="009E13FF">
        <w:rPr>
          <w:rStyle w:val="Emphasis"/>
        </w:rPr>
        <w:t xml:space="preserve">The non-state public of the commons guarantees universal access via </w:t>
      </w:r>
      <w:r w:rsidRPr="009E13FF">
        <w:rPr>
          <w:rStyle w:val="StyleUnderline"/>
        </w:rPr>
        <w:t xml:space="preserve">user </w:t>
      </w:r>
      <w:r w:rsidRPr="009E13FF">
        <w:rPr>
          <w:rStyle w:val="Emphasis"/>
        </w:rPr>
        <w:t xml:space="preserve">participation in </w:t>
      </w:r>
      <w:r w:rsidRPr="009E13FF">
        <w:rPr>
          <w:rStyle w:val="StyleUnderline"/>
        </w:rPr>
        <w:t>this</w:t>
      </w:r>
      <w:r w:rsidRPr="009E13FF">
        <w:rPr>
          <w:rStyle w:val="Emphasis"/>
        </w:rPr>
        <w:t xml:space="preserve"> management</w:t>
      </w:r>
      <w:r w:rsidRPr="009E13FF">
        <w:rPr>
          <w:rStyle w:val="StyleUnderline"/>
        </w:rPr>
        <w:t>.</w:t>
      </w:r>
      <w:r w:rsidRPr="009E13FF">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6D4F78DE" w14:textId="77777777" w:rsidR="00FC5B47" w:rsidRPr="004A08BE" w:rsidRDefault="00FC5B47" w:rsidP="00FC5B47">
      <w:pPr>
        <w:ind w:left="720"/>
        <w:rPr>
          <w:sz w:val="16"/>
          <w:szCs w:val="16"/>
        </w:rPr>
      </w:pPr>
      <w:r w:rsidRPr="009E13FF">
        <w:rPr>
          <w:sz w:val="16"/>
          <w:szCs w:val="16"/>
        </w:rPr>
        <w:t>The magnitude of these questions led us to imagine a political system, that of non-</w:t>
      </w:r>
      <w:proofErr w:type="spellStart"/>
      <w:r w:rsidRPr="009E13FF">
        <w:rPr>
          <w:sz w:val="16"/>
          <w:szCs w:val="16"/>
        </w:rPr>
        <w:t>centred</w:t>
      </w:r>
      <w:proofErr w:type="spellEnd"/>
      <w:r w:rsidRPr="009E13FF">
        <w:rPr>
          <w:sz w:val="16"/>
          <w:szCs w:val="16"/>
        </w:rPr>
        <w:t xml:space="preserve"> federalism, which was inspired by Proudhon (1863). Indeed, he designed a dual federation of social and economic</w:t>
      </w:r>
      <w:r>
        <w:rPr>
          <w:sz w:val="16"/>
          <w:szCs w:val="16"/>
        </w:rPr>
        <w:t xml:space="preserve">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w:t>
      </w:r>
      <w:r w:rsidRPr="004A08BE">
        <w:rPr>
          <w:sz w:val="16"/>
          <w:szCs w:val="16"/>
        </w:rPr>
        <w:t xml:space="preserve">single world state, which would imply a centralized form of authority that is incompatible with the democracy required by the institution of the commons. </w:t>
      </w:r>
      <w:r w:rsidRPr="004A08BE">
        <w:rPr>
          <w:rStyle w:val="Emphasis"/>
        </w:rPr>
        <w:t>We are supporters of a polyarchic system</w:t>
      </w:r>
      <w:r w:rsidRPr="004A08BE">
        <w:rPr>
          <w:rStyle w:val="StyleUnderline"/>
        </w:rPr>
        <w:t>, which should not be understood as ‘government of the many’ but instead as ‘</w:t>
      </w:r>
      <w:r w:rsidRPr="004A08BE">
        <w:rPr>
          <w:rStyle w:val="Emphasis"/>
        </w:rPr>
        <w:t>many governments’ democratically coordinated</w:t>
      </w:r>
      <w:r w:rsidRPr="004A08BE">
        <w:rPr>
          <w:rStyle w:val="StyleUnderline"/>
        </w:rPr>
        <w:t xml:space="preserve"> across the world, </w:t>
      </w:r>
      <w:r w:rsidRPr="004A08BE">
        <w:rPr>
          <w:rStyle w:val="Emphasis"/>
        </w:rPr>
        <w:t>which</w:t>
      </w:r>
      <w:r w:rsidRPr="004A08BE">
        <w:rPr>
          <w:rStyle w:val="StyleUnderline"/>
        </w:rPr>
        <w:t xml:space="preserve"> naturally </w:t>
      </w:r>
      <w:r w:rsidRPr="004A08BE">
        <w:rPr>
          <w:rStyle w:val="Emphasis"/>
        </w:rPr>
        <w:t xml:space="preserve">implies a systematic intersection </w:t>
      </w:r>
      <w:r w:rsidRPr="004A08BE">
        <w:rPr>
          <w:rStyle w:val="StyleUnderline"/>
        </w:rPr>
        <w:t>of different types of government, state and non-state, politics, and socio-economics</w:t>
      </w:r>
      <w:r w:rsidRPr="004A08BE">
        <w:rPr>
          <w:sz w:val="16"/>
          <w:szCs w:val="16"/>
        </w:rPr>
        <w:t>.</w:t>
      </w:r>
    </w:p>
    <w:p w14:paraId="1CDCCE3E" w14:textId="77777777" w:rsidR="00FC5B47" w:rsidRDefault="00FC5B47" w:rsidP="00FC5B47">
      <w:pPr>
        <w:ind w:left="720"/>
        <w:rPr>
          <w:sz w:val="16"/>
          <w:szCs w:val="16"/>
        </w:rPr>
      </w:pPr>
      <w:r w:rsidRPr="004A08BE">
        <w:rPr>
          <w:sz w:val="16"/>
          <w:szCs w:val="16"/>
        </w:rPr>
        <w:t>4.2.2 Global citizenship</w:t>
      </w:r>
    </w:p>
    <w:p w14:paraId="5DE0E216" w14:textId="77777777" w:rsidR="00FC5B47" w:rsidRDefault="00FC5B47" w:rsidP="00FC5B47">
      <w:pPr>
        <w:ind w:left="720"/>
        <w:rPr>
          <w:sz w:val="16"/>
          <w:szCs w:val="16"/>
        </w:rPr>
      </w:pPr>
      <w:r>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w:t>
      </w:r>
      <w:r>
        <w:rPr>
          <w:sz w:val="16"/>
          <w:szCs w:val="16"/>
        </w:rPr>
        <w:lastRenderedPageBreak/>
        <w:t xml:space="preserve">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Pr>
          <w:sz w:val="16"/>
          <w:szCs w:val="16"/>
        </w:rPr>
        <w:t>, in itself, is</w:t>
      </w:r>
      <w:proofErr w:type="gramEnd"/>
      <w:r>
        <w:rPr>
          <w:sz w:val="16"/>
          <w:szCs w:val="16"/>
        </w:rPr>
        <w:t xml:space="preserve"> not a ‘thing’ that we can own; it must be recognized as </w:t>
      </w:r>
      <w:proofErr w:type="spellStart"/>
      <w:r>
        <w:rPr>
          <w:sz w:val="16"/>
          <w:szCs w:val="16"/>
        </w:rPr>
        <w:t>inappropriable</w:t>
      </w:r>
      <w:proofErr w:type="spellEnd"/>
      <w:r>
        <w:rPr>
          <w:sz w:val="16"/>
          <w:szCs w:val="16"/>
        </w:rPr>
        <w:t xml:space="preserve"> and instituted as a common.</w:t>
      </w:r>
    </w:p>
    <w:p w14:paraId="174E3D5D" w14:textId="77777777" w:rsidR="00FC5B47" w:rsidRDefault="00FC5B47" w:rsidP="00FC5B47">
      <w:pPr>
        <w:ind w:left="720"/>
        <w:rPr>
          <w:sz w:val="16"/>
          <w:szCs w:val="16"/>
        </w:rPr>
      </w:pPr>
      <w:r>
        <w:rPr>
          <w:sz w:val="16"/>
          <w:szCs w:val="16"/>
        </w:rPr>
        <w:t>5. Conclusion</w:t>
      </w:r>
    </w:p>
    <w:p w14:paraId="2F94C452" w14:textId="77777777" w:rsidR="00FC5B47" w:rsidRPr="00797959" w:rsidRDefault="00FC5B47" w:rsidP="00FC5B47">
      <w:pPr>
        <w:ind w:left="720"/>
        <w:rPr>
          <w:sz w:val="16"/>
          <w:szCs w:val="16"/>
        </w:rPr>
      </w:pPr>
      <w:r w:rsidRPr="00797959">
        <w:rPr>
          <w:sz w:val="16"/>
        </w:rPr>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r w:rsidRPr="00600826">
        <w:rPr>
          <w:rStyle w:val="StyleUnderline"/>
        </w:rPr>
        <w:t>What is at stake here is</w:t>
      </w:r>
      <w:r w:rsidRPr="006308B3">
        <w:rPr>
          <w:rStyle w:val="Emphasis"/>
          <w:highlight w:val="green"/>
        </w:rPr>
        <w:t xml:space="preserve"> the confrontation between two diametrically opposed logics</w:t>
      </w:r>
      <w:r w:rsidRPr="00592BA1">
        <w:rPr>
          <w:rStyle w:val="StyleUnderline"/>
        </w:rPr>
        <w:t xml:space="preserve">: whereas the logic of </w:t>
      </w:r>
      <w:r w:rsidRPr="006308B3">
        <w:rPr>
          <w:rStyle w:val="Emphasis"/>
          <w:highlight w:val="green"/>
        </w:rPr>
        <w:t xml:space="preserve">the commons is </w:t>
      </w:r>
      <w:r w:rsidRPr="00600826">
        <w:rPr>
          <w:rStyle w:val="StyleUnderline"/>
        </w:rPr>
        <w:t>fundamentally</w:t>
      </w:r>
      <w:r w:rsidRPr="006308B3">
        <w:rPr>
          <w:rStyle w:val="Emphasis"/>
          <w:highlight w:val="green"/>
        </w:rPr>
        <w:t xml:space="preserve"> plural, polymorphic, non-</w:t>
      </w:r>
      <w:proofErr w:type="spellStart"/>
      <w:r w:rsidRPr="006308B3">
        <w:rPr>
          <w:rStyle w:val="Emphasis"/>
          <w:highlight w:val="green"/>
        </w:rPr>
        <w:t>centred</w:t>
      </w:r>
      <w:proofErr w:type="spellEnd"/>
      <w:r w:rsidRPr="00592BA1">
        <w:rPr>
          <w:rStyle w:val="StyleUnderline"/>
        </w:rPr>
        <w:t xml:space="preserve"> in nature, </w:t>
      </w:r>
      <w:r w:rsidRPr="006308B3">
        <w:rPr>
          <w:rStyle w:val="Emphasis"/>
          <w:highlight w:val="green"/>
        </w:rPr>
        <w:t xml:space="preserve">the </w:t>
      </w:r>
      <w:r w:rsidRPr="00600826">
        <w:rPr>
          <w:rStyle w:val="StyleUnderline"/>
        </w:rPr>
        <w:t>logic of</w:t>
      </w:r>
      <w:r w:rsidRPr="006308B3">
        <w:rPr>
          <w:rStyle w:val="Emphasis"/>
          <w:highlight w:val="green"/>
        </w:rPr>
        <w:t xml:space="preserve"> state </w:t>
      </w:r>
      <w:r w:rsidRPr="00600826">
        <w:rPr>
          <w:rStyle w:val="StyleUnderline"/>
        </w:rPr>
        <w:t>sovereignty</w:t>
      </w:r>
      <w:r w:rsidRPr="00592BA1">
        <w:rPr>
          <w:rStyle w:val="StyleUnderline"/>
        </w:rPr>
        <w:t xml:space="preserve"> as it was constructed in the West </w:t>
      </w:r>
      <w:r w:rsidRPr="009E59B0">
        <w:rPr>
          <w:rStyle w:val="StyleUnderline"/>
        </w:rPr>
        <w:t xml:space="preserve">is </w:t>
      </w:r>
      <w:r w:rsidRPr="006308B3">
        <w:rPr>
          <w:rStyle w:val="Emphasis"/>
          <w:highlight w:val="green"/>
        </w:rPr>
        <w:t xml:space="preserve">intrinsically linked to an </w:t>
      </w:r>
      <w:r w:rsidRPr="009E59B0">
        <w:rPr>
          <w:rStyle w:val="StyleUnderline"/>
        </w:rPr>
        <w:t>indivisible and</w:t>
      </w:r>
      <w:r w:rsidRPr="006308B3">
        <w:rPr>
          <w:rStyle w:val="Emphasis"/>
          <w:highlight w:val="green"/>
        </w:rPr>
        <w:t xml:space="preserve"> absolute </w:t>
      </w:r>
      <w:proofErr w:type="spellStart"/>
      <w:r w:rsidRPr="006308B3">
        <w:rPr>
          <w:rStyle w:val="Emphasis"/>
          <w:highlight w:val="green"/>
        </w:rPr>
        <w:t>centre</w:t>
      </w:r>
      <w:proofErr w:type="spellEnd"/>
      <w:r w:rsidRPr="006308B3">
        <w:rPr>
          <w:rStyle w:val="Emphasis"/>
          <w:highlight w:val="green"/>
        </w:rPr>
        <w:t xml:space="preserve"> of power.</w:t>
      </w:r>
      <w:r w:rsidRPr="0079795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93C45B8" w14:textId="77777777" w:rsidR="00FC5B47" w:rsidRDefault="00FC5B47" w:rsidP="00FC5B47">
      <w:pPr>
        <w:rPr>
          <w:rStyle w:val="Style13ptBold"/>
        </w:rPr>
      </w:pPr>
    </w:p>
    <w:p w14:paraId="184B8C12" w14:textId="77777777" w:rsidR="00FC5B47" w:rsidRPr="002564C1" w:rsidRDefault="00FC5B47" w:rsidP="00FC5B47">
      <w:pPr>
        <w:pStyle w:val="Heading4"/>
      </w:pPr>
      <w:r w:rsidRPr="002564C1">
        <w:t xml:space="preserve">Development of space resources is still possible with a commons model. Property rights are not necessary. Existing models governing commons encourage responsible development, numerous examples prove. </w:t>
      </w:r>
    </w:p>
    <w:p w14:paraId="25495B7E" w14:textId="77777777" w:rsidR="00FC5B47" w:rsidRPr="009B1840" w:rsidRDefault="00FC5B47" w:rsidP="00FC5B47">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0A47B928" w14:textId="77777777" w:rsidR="00FC5B47" w:rsidRPr="00D47573" w:rsidRDefault="00FC5B47" w:rsidP="00FC5B47">
      <w:pPr>
        <w:ind w:left="720"/>
        <w:rPr>
          <w:sz w:val="16"/>
          <w:szCs w:val="16"/>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p>
    <w:p w14:paraId="7C96F8D6" w14:textId="77777777" w:rsidR="00FC5B47" w:rsidRPr="00D07F41" w:rsidRDefault="00FC5B47" w:rsidP="00FC5B47">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p>
    <w:p w14:paraId="46D52A9E" w14:textId="77777777" w:rsidR="00FC5B47" w:rsidRPr="00D47573" w:rsidRDefault="00FC5B47" w:rsidP="00FC5B47">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w:t>
      </w:r>
      <w:proofErr w:type="gramStart"/>
      <w:r w:rsidRPr="00D07F41">
        <w:rPr>
          <w:rStyle w:val="StyleUnderline"/>
        </w:rPr>
        <w:t>)</w:t>
      </w:r>
      <w:proofErr w:type="gramEnd"/>
      <w:r w:rsidRPr="00D07F41">
        <w:rPr>
          <w:rStyle w:val="StyleUnderline"/>
        </w:rPr>
        <w:t xml:space="preserve"> and the “common province of mankind” found in the Outer Space Treaty have been </w:t>
      </w:r>
      <w:r w:rsidRPr="00D07F41">
        <w:rPr>
          <w:rStyle w:val="StyleUnderline"/>
        </w:rPr>
        <w:lastRenderedPageBreak/>
        <w:t>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7AD0D96B" w14:textId="77777777" w:rsidR="00FC5B47" w:rsidRPr="00895F70" w:rsidRDefault="00FC5B47" w:rsidP="00FC5B47">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w:t>
      </w:r>
      <w:proofErr w:type="gramStart"/>
      <w:r w:rsidRPr="00895F70">
        <w:rPr>
          <w:rStyle w:val="StyleUnderline"/>
        </w:rPr>
        <w:t>near earth</w:t>
      </w:r>
      <w:proofErr w:type="gramEnd"/>
      <w:r w:rsidRPr="00895F70">
        <w:rPr>
          <w:rStyle w:val="StyleUnderline"/>
        </w:rPr>
        <w:t xml:space="preserve">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How such eventual exploitation occurs, and under what precise national and international regulatory and licensing regimes, is thus still a matter for the future to decide.</w:t>
      </w:r>
    </w:p>
    <w:p w14:paraId="3931DEE6" w14:textId="77777777" w:rsidR="00FC5B47" w:rsidRPr="00D47573" w:rsidRDefault="00FC5B47" w:rsidP="00FC5B47">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4940EF4D" w14:textId="77777777" w:rsidR="00FC5B47" w:rsidRPr="004A08BE" w:rsidRDefault="00FC5B47" w:rsidP="00FC5B47">
      <w:pPr>
        <w:ind w:left="720"/>
        <w:rPr>
          <w:sz w:val="16"/>
        </w:rPr>
      </w:pPr>
      <w:r w:rsidRPr="00D47573">
        <w:rPr>
          <w:sz w:val="16"/>
        </w:rPr>
        <w:t>“</w:t>
      </w:r>
      <w:proofErr w:type="gramStart"/>
      <w:r w:rsidRPr="004A08BE">
        <w:rPr>
          <w:rStyle w:val="Emphasis"/>
        </w:rPr>
        <w:t>those</w:t>
      </w:r>
      <w:proofErr w:type="gramEnd"/>
      <w:r w:rsidRPr="004A08BE">
        <w:rPr>
          <w:rStyle w:val="Emphasis"/>
        </w:rPr>
        <w:t xml:space="preserve"> who advocate the</w:t>
      </w:r>
      <w:r w:rsidRPr="004A08BE">
        <w:rPr>
          <w:rStyle w:val="StyleUnderline"/>
        </w:rPr>
        <w:t xml:space="preserve"> renunciation and </w:t>
      </w:r>
      <w:r w:rsidRPr="004A08BE">
        <w:rPr>
          <w:rStyle w:val="Emphasis"/>
        </w:rPr>
        <w:t xml:space="preserve">abandonment of the </w:t>
      </w:r>
      <w:proofErr w:type="spellStart"/>
      <w:r w:rsidRPr="004A08BE">
        <w:rPr>
          <w:rStyle w:val="Emphasis"/>
        </w:rPr>
        <w:t>nonappropriation</w:t>
      </w:r>
      <w:proofErr w:type="spellEnd"/>
      <w:r w:rsidRPr="004A08BE">
        <w:rPr>
          <w:rStyle w:val="Emphasis"/>
        </w:rPr>
        <w:t xml:space="preserve"> principle are</w:t>
      </w:r>
      <w:r w:rsidRPr="004A08BE">
        <w:rPr>
          <w:rStyle w:val="StyleUnderline"/>
        </w:rPr>
        <w:t xml:space="preserve"> either </w:t>
      </w:r>
      <w:r w:rsidRPr="004A08BE">
        <w:rPr>
          <w:rStyle w:val="Emphasis"/>
        </w:rPr>
        <w:t>seeking to increase their own bottom line</w:t>
      </w:r>
      <w:r w:rsidRPr="004A08BE">
        <w:rPr>
          <w:rStyle w:val="StyleUnderline"/>
        </w:rPr>
        <w:t xml:space="preserve"> by disingenuous and deceptive constructs, or lack an appropriate appreciation and respect for international processes</w:t>
      </w:r>
      <w:r w:rsidRPr="004A08BE">
        <w:rPr>
          <w:sz w:val="16"/>
        </w:rPr>
        <w:t xml:space="preserve"> [[44], p. 2439]”.</w:t>
      </w:r>
    </w:p>
    <w:p w14:paraId="5B293D54" w14:textId="77777777" w:rsidR="00FC5B47" w:rsidRPr="00CB1A1D" w:rsidRDefault="00FC5B47" w:rsidP="00FC5B47">
      <w:pPr>
        <w:ind w:left="720"/>
        <w:rPr>
          <w:rStyle w:val="StyleUnderline"/>
        </w:rPr>
      </w:pPr>
      <w:r w:rsidRPr="004A08BE">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4A08BE">
        <w:rPr>
          <w:rStyle w:val="StyleUnderline"/>
        </w:rPr>
        <w:t>manner in which</w:t>
      </w:r>
      <w:proofErr w:type="gramEnd"/>
      <w:r w:rsidRPr="004A08BE">
        <w:rPr>
          <w:rStyle w:val="StyleUnderline"/>
        </w:rPr>
        <w:t xml:space="preserve"> current terrestrial practices might be extended into outer space without abrogating the current treaty</w:t>
      </w:r>
      <w:r w:rsidRPr="00895F70">
        <w:rPr>
          <w:rStyle w:val="StyleUnderline"/>
        </w:rPr>
        <w:t xml:space="preserve">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5822AFFB" w14:textId="77777777" w:rsidR="00FC5B47" w:rsidRPr="00D47573" w:rsidRDefault="00FC5B47" w:rsidP="00FC5B47">
      <w:pPr>
        <w:ind w:left="720"/>
        <w:rPr>
          <w:sz w:val="16"/>
        </w:rPr>
      </w:pPr>
      <w:r w:rsidRPr="00CB1A1D">
        <w:rPr>
          <w:rStyle w:val="StyleUnderline"/>
        </w:rPr>
        <w:t xml:space="preserve">The Outer Space Treaty has provided an effective legal framework for the exploration of outer space for over 50 years. Based on the history of treaty regimes governing other international spaces, UNCLOS and the ATS, it seems likely that, in future, additional </w:t>
      </w:r>
      <w:r w:rsidRPr="00CB1A1D">
        <w:rPr>
          <w:rStyle w:val="StyleUnderline"/>
        </w:rPr>
        <w:lastRenderedPageBreak/>
        <w:t>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5C622AD" w14:textId="77777777" w:rsidR="00FC5B47" w:rsidRPr="00895F70" w:rsidRDefault="00FC5B47" w:rsidP="00FC5B47">
      <w:pPr>
        <w:ind w:left="720"/>
        <w:rPr>
          <w:rStyle w:val="StyleUnderline"/>
        </w:rPr>
      </w:pPr>
      <w:r w:rsidRPr="00895F70">
        <w:rPr>
          <w:rStyle w:val="StyleUnderline"/>
        </w:rPr>
        <w:t xml:space="preserve">Ultimately, </w:t>
      </w:r>
      <w:r w:rsidRPr="00C67EF1">
        <w:rPr>
          <w:rStyle w:val="Emphasis"/>
          <w:highlight w:val="green"/>
        </w:rPr>
        <w:t xml:space="preserve">some form of international governance of outer space as a </w:t>
      </w:r>
      <w:proofErr w:type="gramStart"/>
      <w:r w:rsidRPr="00C67EF1">
        <w:rPr>
          <w:rStyle w:val="Emphasis"/>
          <w:highlight w:val="green"/>
        </w:rPr>
        <w:t>global commons</w:t>
      </w:r>
      <w:proofErr w:type="gramEnd"/>
      <w:r w:rsidRPr="00D47573">
        <w:rPr>
          <w:sz w:val="16"/>
        </w:rPr>
        <w:t xml:space="preserve"> [45] </w:t>
      </w:r>
      <w:r w:rsidRPr="00C67EF1">
        <w:rPr>
          <w:rStyle w:val="Emphasis"/>
          <w:highlight w:val="green"/>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an international regime built upon this existing regime will need to be constructed which takes</w:t>
      </w:r>
      <w:r w:rsidRPr="00C67EF1">
        <w:rPr>
          <w:rStyle w:val="Emphasis"/>
          <w:highlight w:val="green"/>
        </w:rPr>
        <w:t xml:space="preserve">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48788A1E" w14:textId="6DE628BB" w:rsidR="00E42E4C" w:rsidRDefault="005F7DFA" w:rsidP="005F7DFA">
      <w:pPr>
        <w:pStyle w:val="Heading3"/>
      </w:pPr>
      <w:proofErr w:type="spellStart"/>
      <w:r>
        <w:lastRenderedPageBreak/>
        <w:t>Underview</w:t>
      </w:r>
      <w:proofErr w:type="spellEnd"/>
    </w:p>
    <w:p w14:paraId="31B58465" w14:textId="1BA4F747" w:rsidR="005F7DFA" w:rsidRDefault="005F7DFA" w:rsidP="005F7DFA"/>
    <w:p w14:paraId="231788C8" w14:textId="77777777" w:rsidR="00EE3DE5" w:rsidRDefault="00EE3DE5" w:rsidP="00EE3DE5">
      <w:pPr>
        <w:pStyle w:val="Heading4"/>
        <w:rPr>
          <w:rFonts w:eastAsia="Calibri" w:cs="Calibri"/>
        </w:rPr>
      </w:pPr>
      <w:r>
        <w:rPr>
          <w:rFonts w:eastAsia="Calibri" w:cs="Calibri"/>
        </w:rPr>
        <w:t>(A)</w:t>
      </w:r>
      <w:r w:rsidRPr="00FD4BB7">
        <w:rPr>
          <w:rFonts w:eastAsia="Calibri" w:cs="Calibri"/>
        </w:rPr>
        <w:t xml:space="preserve">  Compound Probability - Multiplied probabilities of long link chains have negligible net probabilities. This is the slippery slope fallacy. </w:t>
      </w:r>
    </w:p>
    <w:p w14:paraId="58E734B9" w14:textId="77777777" w:rsidR="00EE3DE5" w:rsidRPr="0080191B" w:rsidRDefault="00EE3DE5" w:rsidP="00EE3DE5"/>
    <w:p w14:paraId="651D7877" w14:textId="09F72776" w:rsidR="00EE3DE5" w:rsidRDefault="00EE3DE5" w:rsidP="00EE3DE5">
      <w:pPr>
        <w:pStyle w:val="Heading4"/>
        <w:rPr>
          <w:rFonts w:eastAsia="Calibri" w:cs="Calibri"/>
        </w:rPr>
      </w:pPr>
      <w:r w:rsidRPr="00FD4BB7">
        <w:rPr>
          <w:rFonts w:eastAsia="Calibri" w:cs="Calibri"/>
        </w:rPr>
        <w:t>(</w:t>
      </w:r>
      <w:r>
        <w:rPr>
          <w:rFonts w:eastAsia="Calibri" w:cs="Calibri"/>
        </w:rPr>
        <w:t>B</w:t>
      </w:r>
      <w:r w:rsidRPr="00FD4BB7">
        <w:rPr>
          <w:rFonts w:eastAsia="Calibri" w:cs="Calibri"/>
        </w:rPr>
        <w:t xml:space="preserve">)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FD4BB7">
        <w:rPr>
          <w:rFonts w:eastAsia="Calibri" w:cs="Calibri"/>
        </w:rPr>
        <w:t>e.g.</w:t>
      </w:r>
      <w:proofErr w:type="gramEnd"/>
      <w:r w:rsidRPr="00FD4BB7">
        <w:rPr>
          <w:rFonts w:eastAsia="Calibri" w:cs="Calibri"/>
        </w:rPr>
        <w:t xml:space="preserve"> leaders backing down during the Cuban Missile Crisis. </w:t>
      </w:r>
    </w:p>
    <w:p w14:paraId="36A361F8" w14:textId="77777777" w:rsidR="00EE3DE5" w:rsidRPr="0080191B" w:rsidRDefault="00EE3DE5" w:rsidP="00EE3DE5"/>
    <w:p w14:paraId="34F240C9" w14:textId="69B18792" w:rsidR="00EE3DE5" w:rsidRPr="00FD4BB7" w:rsidRDefault="00EE3DE5" w:rsidP="00EE3DE5">
      <w:pPr>
        <w:pStyle w:val="Heading4"/>
        <w:rPr>
          <w:rFonts w:cs="Calibri"/>
        </w:rPr>
      </w:pPr>
      <w:r w:rsidRPr="00FD4BB7">
        <w:rPr>
          <w:rFonts w:eastAsia="Calibri" w:cs="Calibri"/>
        </w:rPr>
        <w:t>(</w:t>
      </w:r>
      <w:r>
        <w:rPr>
          <w:rFonts w:eastAsia="Calibri" w:cs="Calibri"/>
        </w:rPr>
        <w:t>C</w:t>
      </w:r>
      <w:r w:rsidRPr="00FD4BB7">
        <w:rPr>
          <w:rFonts w:eastAsia="Calibri" w:cs="Calibri"/>
        </w:rPr>
        <w:t xml:space="preserv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4CAC22C1" w14:textId="77777777" w:rsidR="00EE3DE5" w:rsidRPr="005F7DFA" w:rsidRDefault="00EE3DE5" w:rsidP="00EE3DE5">
      <w:pPr>
        <w:pStyle w:val="Heading4"/>
      </w:pPr>
    </w:p>
    <w:p w14:paraId="7E50936D" w14:textId="77777777" w:rsidR="005F7DFA" w:rsidRPr="00FD4BB7" w:rsidRDefault="005F7DFA" w:rsidP="005F7DFA">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7434ABA3" w14:textId="77777777" w:rsidR="005F7DFA" w:rsidRPr="00FD4BB7" w:rsidRDefault="005F7DFA" w:rsidP="005F7DFA">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3A993E9" w14:textId="77777777" w:rsidR="005F7DFA" w:rsidRPr="00FD4BB7" w:rsidRDefault="005F7DFA" w:rsidP="005F7DFA">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B9C29B0" w14:textId="77777777" w:rsidR="005F7DFA" w:rsidRPr="00EE3DE5" w:rsidRDefault="005F7DFA" w:rsidP="005F7DFA">
      <w:r w:rsidRPr="00FD4BB7">
        <w:rPr>
          <w:rFonts w:eastAsia="Calibri"/>
          <w:b/>
          <w:bCs/>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EE3DE5">
        <w:rPr>
          <w:rFonts w:eastAsia="Calibri"/>
          <w:b/>
          <w:bCs/>
          <w:u w:val="single"/>
        </w:rPr>
        <w:t>Minorities know from bitter experience that occasional court victories do not mean the Promised Land is at</w:t>
      </w:r>
      <w:r w:rsidRPr="00FD4BB7">
        <w:rPr>
          <w:rFonts w:eastAsia="Calibri"/>
          <w:b/>
          <w:bCs/>
          <w:u w:val="single"/>
        </w:rPr>
        <w:t xml:space="preserve">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EE3DE5">
        <w:rPr>
          <w:rFonts w:eastAsia="Calibri"/>
        </w:rPr>
        <w:t xml:space="preserve">44 </w:t>
      </w:r>
      <w:r w:rsidRPr="00EE3DE5">
        <w:rPr>
          <w:rFonts w:eastAsia="Calibri"/>
          <w:b/>
          <w:bCs/>
          <w:u w:val="single"/>
        </w:rPr>
        <w:t xml:space="preserve">A court order directing a housing authority to disburse funds for heating </w:t>
      </w:r>
      <w:r w:rsidRPr="00EE3DE5">
        <w:rPr>
          <w:rFonts w:eastAsia="Calibri"/>
          <w:sz w:val="12"/>
          <w:szCs w:val="12"/>
        </w:rPr>
        <w:t>in subsidized housing</w:t>
      </w:r>
      <w:r w:rsidRPr="00EE3DE5">
        <w:rPr>
          <w:b/>
          <w:bCs/>
          <w:sz w:val="12"/>
          <w:szCs w:val="12"/>
          <w:u w:val="single"/>
        </w:rPr>
        <w:t xml:space="preserve"> </w:t>
      </w:r>
      <w:r w:rsidRPr="00EE3DE5">
        <w:rPr>
          <w:rFonts w:eastAsia="Calibri"/>
          <w:b/>
          <w:bCs/>
          <w:u w:val="single"/>
        </w:rPr>
        <w:t xml:space="preserve">may postpone the revolution, or it may not. In the meantime, the order keeps </w:t>
      </w:r>
      <w:proofErr w:type="gramStart"/>
      <w:r w:rsidRPr="00EE3DE5">
        <w:rPr>
          <w:rFonts w:eastAsia="Calibri"/>
          <w:b/>
          <w:bCs/>
          <w:u w:val="single"/>
        </w:rPr>
        <w:t>a number of</w:t>
      </w:r>
      <w:proofErr w:type="gramEnd"/>
      <w:r w:rsidRPr="00EE3DE5">
        <w:rPr>
          <w:rFonts w:eastAsia="Calibri"/>
          <w:b/>
          <w:bCs/>
          <w:u w:val="single"/>
        </w:rPr>
        <w:t xml:space="preserve"> poor families warm.</w:t>
      </w:r>
      <w:r w:rsidRPr="00EE3DE5">
        <w:rPr>
          <w:b/>
          <w:bCs/>
          <w:sz w:val="12"/>
          <w:szCs w:val="12"/>
          <w:u w:val="single"/>
        </w:rPr>
        <w:t xml:space="preserve"> </w:t>
      </w:r>
      <w:r w:rsidRPr="00EE3DE5">
        <w:rPr>
          <w:rFonts w:eastAsia="Calibri"/>
          <w:sz w:val="12"/>
          <w:szCs w:val="12"/>
        </w:rPr>
        <w:t>This may</w:t>
      </w:r>
      <w:r w:rsidRPr="00FD4BB7">
        <w:rPr>
          <w:rFonts w:eastAsia="Calibri"/>
          <w:sz w:val="12"/>
          <w:szCs w:val="12"/>
        </w:rPr>
        <w:t xml:space="preserve">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EE3DE5">
        <w:rPr>
          <w:b/>
          <w:bCs/>
          <w:u w:val="single"/>
        </w:rPr>
        <w:t>.</w:t>
      </w:r>
      <w:r w:rsidRPr="00EE3DE5">
        <w:t xml:space="preserve"> </w:t>
      </w:r>
      <w:r w:rsidRPr="00EE3DE5">
        <w:rPr>
          <w:rFonts w:eastAsia="Calibri"/>
          <w:sz w:val="12"/>
          <w:szCs w:val="12"/>
        </w:rPr>
        <w:t xml:space="preserve">The Crits do not offer such evidence.  </w:t>
      </w:r>
    </w:p>
    <w:p w14:paraId="70F808D2" w14:textId="77777777" w:rsidR="005F7DFA" w:rsidRPr="00FD4BB7" w:rsidRDefault="005F7DFA" w:rsidP="005F7DFA">
      <w:r w:rsidRPr="00EE3DE5">
        <w:rPr>
          <w:rFonts w:eastAsia="Calibri"/>
          <w:sz w:val="12"/>
          <w:szCs w:val="12"/>
        </w:rPr>
        <w:t>Indeed, some</w:t>
      </w:r>
      <w:r w:rsidRPr="00EE3DE5">
        <w:rPr>
          <w:b/>
          <w:bCs/>
          <w:sz w:val="12"/>
          <w:szCs w:val="12"/>
          <w:u w:val="single"/>
        </w:rPr>
        <w:t xml:space="preserve"> </w:t>
      </w:r>
      <w:r w:rsidRPr="00EE3DE5">
        <w:rPr>
          <w:rFonts w:eastAsia="Calibri"/>
          <w:b/>
          <w:bCs/>
          <w:u w:val="single"/>
        </w:rPr>
        <w:t>incremental changes may bring revolutionary changes closer</w:t>
      </w:r>
      <w:r w:rsidRPr="00EE3DE5">
        <w:rPr>
          <w:rFonts w:eastAsia="Calibri"/>
          <w:sz w:val="12"/>
          <w:szCs w:val="12"/>
        </w:rPr>
        <w:t>, not push them further away</w:t>
      </w:r>
      <w:r w:rsidRPr="00EE3DE5">
        <w:rPr>
          <w:b/>
          <w:bCs/>
          <w:u w:val="single"/>
        </w:rPr>
        <w:t xml:space="preserve">. </w:t>
      </w:r>
      <w:r w:rsidRPr="00EE3DE5">
        <w:rPr>
          <w:rFonts w:eastAsia="Calibri"/>
          <w:sz w:val="12"/>
          <w:szCs w:val="12"/>
        </w:rPr>
        <w:t>Not all</w:t>
      </w:r>
      <w:r w:rsidRPr="00EE3DE5">
        <w:rPr>
          <w:b/>
          <w:bCs/>
          <w:sz w:val="12"/>
          <w:szCs w:val="12"/>
          <w:u w:val="single"/>
        </w:rPr>
        <w:t xml:space="preserve"> </w:t>
      </w:r>
      <w:r w:rsidRPr="00EE3DE5">
        <w:rPr>
          <w:rFonts w:eastAsia="Calibri"/>
          <w:b/>
          <w:bCs/>
          <w:u w:val="single"/>
        </w:rPr>
        <w:t xml:space="preserve">small reforms </w:t>
      </w:r>
      <w:r w:rsidRPr="00EE3DE5">
        <w:rPr>
          <w:rFonts w:eastAsia="Calibri"/>
          <w:sz w:val="12"/>
          <w:szCs w:val="12"/>
        </w:rPr>
        <w:t xml:space="preserve">induce complacency; some may </w:t>
      </w:r>
      <w:r w:rsidRPr="00EE3DE5">
        <w:rPr>
          <w:rFonts w:eastAsia="Calibri"/>
          <w:b/>
          <w:bCs/>
          <w:u w:val="single"/>
        </w:rPr>
        <w:t>whet the appetite for further combat.</w:t>
      </w:r>
      <w:r w:rsidRPr="00EE3DE5">
        <w:t xml:space="preserve"> </w:t>
      </w:r>
      <w:r w:rsidRPr="00EE3DE5">
        <w:rPr>
          <w:rFonts w:eastAsia="Calibri"/>
          <w:sz w:val="12"/>
          <w:szCs w:val="12"/>
        </w:rPr>
        <w:t>The welfare</w:t>
      </w:r>
      <w:r w:rsidRPr="00FD4BB7">
        <w:rPr>
          <w:rFonts w:eastAsia="Calibri"/>
          <w:sz w:val="12"/>
          <w:szCs w:val="12"/>
        </w:rPr>
        <w:t xml:space="preserve"> family may hold a tenants' union meeting in their heated living room. CLS scholars' </w:t>
      </w:r>
      <w:r w:rsidRPr="00FD4BB7">
        <w:rPr>
          <w:rFonts w:eastAsia="Calibri"/>
          <w:b/>
          <w:bCs/>
          <w:highlight w:val="yellow"/>
          <w:u w:val="single"/>
        </w:rPr>
        <w:t xml:space="preserve">critique of piecemeal reform </w:t>
      </w:r>
      <w:r w:rsidRPr="00EE3DE5">
        <w:rPr>
          <w:rFonts w:eastAsia="Calibri"/>
          <w:sz w:val="12"/>
          <w:szCs w:val="12"/>
        </w:rPr>
        <w:t>often</w:t>
      </w:r>
      <w:r w:rsidRPr="00EE3DE5">
        <w:rPr>
          <w:b/>
          <w:bCs/>
          <w:sz w:val="12"/>
          <w:szCs w:val="12"/>
          <w:u w:val="single"/>
        </w:rPr>
        <w:t xml:space="preserve"> </w:t>
      </w:r>
      <w:r w:rsidRPr="00EE3DE5">
        <w:rPr>
          <w:rFonts w:eastAsia="Calibri"/>
          <w:b/>
          <w:bCs/>
          <w:u w:val="single"/>
        </w:rPr>
        <w:t xml:space="preserve">misses these possibilities, and </w:t>
      </w:r>
      <w:r w:rsidRPr="00FD4BB7">
        <w:rPr>
          <w:rFonts w:eastAsia="Calibri"/>
          <w:b/>
          <w:bCs/>
          <w:highlight w:val="yellow"/>
          <w:u w:val="single"/>
        </w:rPr>
        <w:t>neglects the question of whether total change</w:t>
      </w:r>
      <w:r w:rsidRPr="00EE3DE5">
        <w:rPr>
          <w:rFonts w:eastAsia="Calibri"/>
          <w:b/>
          <w:bCs/>
          <w:u w:val="single"/>
        </w:rPr>
        <w:t>, when it comes</w:t>
      </w:r>
      <w:r w:rsidRPr="00FD4BB7">
        <w:rPr>
          <w:rFonts w:eastAsia="Calibri"/>
          <w:b/>
          <w:bCs/>
          <w:highlight w:val="yellow"/>
          <w:u w:val="single"/>
        </w:rPr>
        <w:t>, will be what we want.</w:t>
      </w:r>
      <w:r w:rsidRPr="00FD4BB7">
        <w:rPr>
          <w:rFonts w:eastAsia="Calibri"/>
        </w:rPr>
        <w:t xml:space="preserve"> </w:t>
      </w:r>
    </w:p>
    <w:p w14:paraId="76774FDB" w14:textId="77777777" w:rsidR="005F7DFA" w:rsidRPr="00FD4BB7" w:rsidRDefault="005F7DFA" w:rsidP="005F7DFA">
      <w:pPr>
        <w:pStyle w:val="Heading4"/>
        <w:rPr>
          <w:rFonts w:cs="Calibri"/>
        </w:rPr>
      </w:pPr>
      <w:r w:rsidRPr="00FD4BB7">
        <w:rPr>
          <w:rFonts w:eastAsia="Calibri" w:cs="Calibri"/>
        </w:rPr>
        <w:lastRenderedPageBreak/>
        <w:t xml:space="preserve">Adopt a hybridizing strategy - exploiting contradictions in hegemonic discourse maintains critical distance while effectively challenging the state. Kapoor ‘08 </w:t>
      </w:r>
    </w:p>
    <w:p w14:paraId="5A3F703B" w14:textId="77777777" w:rsidR="005F7DFA" w:rsidRPr="00FD4BB7" w:rsidRDefault="005F7DFA" w:rsidP="005F7DFA">
      <w:r w:rsidRPr="00FD4BB7">
        <w:rPr>
          <w:b/>
          <w:bCs/>
          <w:sz w:val="26"/>
          <w:szCs w:val="26"/>
        </w:rPr>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4EC16205" w14:textId="77777777" w:rsidR="005F7DFA" w:rsidRPr="00FD4BB7" w:rsidRDefault="005F7DFA" w:rsidP="005F7DFA">
      <w:r w:rsidRPr="00FD4BB7">
        <w:rPr>
          <w:rFonts w:eastAsia="Calibri"/>
          <w:sz w:val="12"/>
          <w:szCs w:val="12"/>
        </w:rPr>
        <w:t xml:space="preserve">There are perhaps several other social movement campaigns that could be cited as examples of </w:t>
      </w:r>
      <w:r w:rsidRPr="00FD4BB7">
        <w:rPr>
          <w:rFonts w:eastAsia="Calibri"/>
          <w:b/>
          <w:bCs/>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highlight w:val="yellow"/>
          <w:u w:val="single"/>
        </w:rPr>
        <w:t xml:space="preserve">treat </w:t>
      </w:r>
      <w:r w:rsidRPr="00FD4BB7">
        <w:rPr>
          <w:rFonts w:eastAsia="Calibri"/>
          <w:sz w:val="12"/>
          <w:szCs w:val="12"/>
        </w:rPr>
        <w:t>laws and</w:t>
      </w:r>
      <w:r w:rsidRPr="00FD4BB7">
        <w:rPr>
          <w:rFonts w:eastAsia="Calibri"/>
          <w:b/>
          <w:bCs/>
          <w:highlight w:val="yellow"/>
          <w:u w:val="single"/>
        </w:rPr>
        <w:t xml:space="preserve"> policies</w:t>
      </w:r>
      <w:r w:rsidRPr="00FD4BB7">
        <w:rPr>
          <w:rFonts w:eastAsia="Calibri"/>
          <w:sz w:val="12"/>
          <w:szCs w:val="12"/>
        </w:rPr>
        <w:t xml:space="preserve">, institutional practices, </w:t>
      </w:r>
      <w:r w:rsidRPr="00FD4BB7">
        <w:rPr>
          <w:rFonts w:eastAsia="Calibri"/>
          <w:b/>
          <w:bCs/>
          <w:highlight w:val="yellow"/>
          <w:u w:val="single"/>
        </w:rPr>
        <w:t xml:space="preserve">and ideological apparatuses as </w:t>
      </w:r>
      <w:proofErr w:type="spellStart"/>
      <w:r w:rsidRPr="00FD4BB7">
        <w:rPr>
          <w:b/>
          <w:bCs/>
          <w:highlight w:val="yellow"/>
          <w:u w:val="single"/>
        </w:rPr>
        <w:t>deconstructible</w:t>
      </w:r>
      <w:proofErr w:type="spellEnd"/>
      <w:r w:rsidRPr="00FD4BB7">
        <w:rPr>
          <w:rFonts w:eastAsia="Cambria"/>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highlight w:val="yellow"/>
          <w:u w:val="single"/>
        </w:rPr>
        <w:t xml:space="preserve"> hybridizing </w:t>
      </w:r>
      <w:r w:rsidRPr="00FD4BB7">
        <w:rPr>
          <w:rFonts w:eastAsia="Calibri"/>
          <w:sz w:val="12"/>
          <w:szCs w:val="12"/>
        </w:rPr>
        <w:t>strategy</w:t>
      </w:r>
      <w:r w:rsidRPr="00FD4BB7">
        <w:rPr>
          <w:rFonts w:eastAsia="Cambria"/>
          <w:u w:val="single"/>
        </w:rPr>
        <w:t xml:space="preserve"> </w:t>
      </w:r>
      <w:r w:rsidRPr="00FD4BB7">
        <w:rPr>
          <w:rFonts w:eastAsia="Calibri"/>
          <w:sz w:val="12"/>
          <w:szCs w:val="12"/>
        </w:rPr>
        <w:t>also</w:t>
      </w:r>
      <w:r w:rsidRPr="00FD4BB7">
        <w:rPr>
          <w:rFonts w:eastAsia="Cambria"/>
          <w:u w:val="single"/>
        </w:rPr>
        <w:t xml:space="preserve"> </w:t>
      </w:r>
      <w:r w:rsidRPr="00FD4BB7">
        <w:rPr>
          <w:rFonts w:eastAsia="Calibri"/>
          <w:b/>
          <w:bCs/>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highlight w:val="yellow"/>
          <w:u w:val="single"/>
        </w:rPr>
        <w:t xml:space="preserve">publicly shaming the hegemon, forcing it to </w:t>
      </w:r>
      <w:r w:rsidRPr="00FD4BB7">
        <w:rPr>
          <w:rFonts w:eastAsia="Calibri"/>
          <w:sz w:val="12"/>
          <w:szCs w:val="12"/>
        </w:rPr>
        <w:t>remedy injustices and</w:t>
      </w:r>
      <w:r w:rsidRPr="00FD4BB7">
        <w:rPr>
          <w:rFonts w:eastAsia="Calibri"/>
          <w:b/>
          <w:bCs/>
          <w:highlight w:val="yellow"/>
          <w:u w:val="single"/>
        </w:rPr>
        <w:t xml:space="preserve"> live up to stated commitments </w:t>
      </w:r>
      <w:r w:rsidRPr="00FD4BB7">
        <w:rPr>
          <w:rFonts w:eastAsia="Calibri"/>
          <w:sz w:val="12"/>
          <w:szCs w:val="12"/>
        </w:rPr>
        <w:t xml:space="preserve">in a more accountable and transparent manner. And, in </w:t>
      </w:r>
      <w:r w:rsidRPr="00EE3DE5">
        <w:rPr>
          <w:rFonts w:eastAsia="Calibri"/>
          <w:sz w:val="12"/>
          <w:szCs w:val="12"/>
        </w:rPr>
        <w:t>part,</w:t>
      </w:r>
      <w:r w:rsidRPr="00EE3DE5">
        <w:rPr>
          <w:rFonts w:eastAsia="Calibri"/>
          <w:b/>
          <w:bCs/>
          <w:u w:val="single"/>
        </w:rPr>
        <w:t xml:space="preserve"> this involves </w:t>
      </w:r>
      <w:r w:rsidRPr="00EE3DE5">
        <w:rPr>
          <w:rFonts w:eastAsia="Calibri"/>
          <w:sz w:val="12"/>
          <w:szCs w:val="12"/>
        </w:rPr>
        <w:t>nurturing or</w:t>
      </w:r>
      <w:r w:rsidRPr="00EE3DE5">
        <w:rPr>
          <w:rFonts w:eastAsia="Calibri"/>
          <w:b/>
          <w:bCs/>
          <w:u w:val="single"/>
        </w:rPr>
        <w:t xml:space="preserve"> manipulating the splits and strains within institutions. Such maneuvering can take the form of cultivating allies</w:t>
      </w:r>
      <w:r w:rsidRPr="00EE3DE5">
        <w:rPr>
          <w:rFonts w:eastAsia="Calibri"/>
          <w:sz w:val="12"/>
          <w:szCs w:val="12"/>
        </w:rPr>
        <w:t>, forging alliances, or throwing doubt on prevailing orthodoxy. Note, lastly, the way in which a</w:t>
      </w:r>
      <w:r w:rsidRPr="00EE3DE5">
        <w:rPr>
          <w:rFonts w:eastAsia="Cambria"/>
          <w:u w:val="single"/>
        </w:rPr>
        <w:t xml:space="preserve"> </w:t>
      </w:r>
      <w:r w:rsidRPr="00EE3DE5">
        <w:rPr>
          <w:rFonts w:eastAsia="Calibri"/>
          <w:b/>
          <w:bCs/>
          <w:u w:val="single"/>
        </w:rPr>
        <w:t>hybridizing</w:t>
      </w:r>
      <w:r w:rsidRPr="00EE3DE5">
        <w:rPr>
          <w:rFonts w:eastAsia="Cambria"/>
          <w:u w:val="single"/>
        </w:rPr>
        <w:t xml:space="preserve"> </w:t>
      </w:r>
      <w:r w:rsidRPr="00EE3DE5">
        <w:rPr>
          <w:rFonts w:eastAsia="Calibri"/>
          <w:sz w:val="12"/>
          <w:szCs w:val="12"/>
        </w:rPr>
        <w:t>strategy</w:t>
      </w:r>
      <w:r w:rsidRPr="00EE3DE5">
        <w:rPr>
          <w:rFonts w:eastAsia="Cambria"/>
          <w:u w:val="single"/>
        </w:rPr>
        <w:t xml:space="preserve"> </w:t>
      </w:r>
      <w:r w:rsidRPr="00EE3DE5">
        <w:rPr>
          <w:rFonts w:eastAsia="Calibri"/>
          <w:b/>
          <w:bCs/>
          <w:u w:val="single"/>
        </w:rPr>
        <w:t>works with the dominant discourse</w:t>
      </w:r>
      <w:r w:rsidRPr="00EE3DE5">
        <w:rPr>
          <w:rFonts w:eastAsia="Calibri"/>
          <w:sz w:val="12"/>
          <w:szCs w:val="12"/>
        </w:rPr>
        <w:t xml:space="preserve">. This reflects the </w:t>
      </w:r>
      <w:proofErr w:type="spellStart"/>
      <w:r w:rsidRPr="00EE3DE5">
        <w:rPr>
          <w:sz w:val="12"/>
          <w:szCs w:val="12"/>
        </w:rPr>
        <w:t>negotiative</w:t>
      </w:r>
      <w:proofErr w:type="spellEnd"/>
      <w:r w:rsidRPr="00EE3DE5">
        <w:rPr>
          <w:rFonts w:eastAsia="Calibri"/>
          <w:sz w:val="12"/>
          <w:szCs w:val="12"/>
        </w:rPr>
        <w:t xml:space="preserve"> aspect</w:t>
      </w:r>
      <w:r w:rsidRPr="00FD4BB7">
        <w:rPr>
          <w:rFonts w:eastAsia="Calibri"/>
          <w:sz w:val="12"/>
          <w:szCs w:val="12"/>
        </w:rPr>
        <w:t xml:space="preserve">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u w:val="single"/>
        </w:rPr>
        <w:t xml:space="preserve"> </w:t>
      </w:r>
      <w:r w:rsidRPr="00FD4BB7">
        <w:rPr>
          <w:rFonts w:eastAsia="Calibri"/>
          <w:b/>
          <w:bCs/>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highlight w:val="yellow"/>
          <w:u w:val="single"/>
        </w:rPr>
        <w:t>the master cannot easily dismiss or crush you.</w:t>
      </w:r>
      <w:r w:rsidRPr="00FD4BB7">
        <w:rPr>
          <w:rFonts w:eastAsia="Cambria"/>
          <w:u w:val="single"/>
        </w:rPr>
        <w:t xml:space="preserve"> </w:t>
      </w:r>
      <w:r w:rsidRPr="00FD4BB7">
        <w:rPr>
          <w:rFonts w:eastAsia="Calibri"/>
          <w:sz w:val="12"/>
          <w:szCs w:val="12"/>
        </w:rPr>
        <w:t xml:space="preserve">Observing his rules </w:t>
      </w:r>
      <w:r w:rsidRPr="00EE3DE5">
        <w:rPr>
          <w:rFonts w:eastAsia="Calibri"/>
          <w:sz w:val="12"/>
          <w:szCs w:val="12"/>
        </w:rPr>
        <w:t>and</w:t>
      </w:r>
      <w:r w:rsidRPr="00EE3DE5">
        <w:rPr>
          <w:rFonts w:eastAsia="Cambria"/>
          <w:u w:val="single"/>
        </w:rPr>
        <w:t xml:space="preserve"> </w:t>
      </w:r>
      <w:r w:rsidRPr="00EE3DE5">
        <w:rPr>
          <w:rFonts w:eastAsia="Calibri"/>
          <w:b/>
          <w:bCs/>
          <w:u w:val="single"/>
        </w:rPr>
        <w:t>playing his game</w:t>
      </w:r>
      <w:r w:rsidRPr="00EE3DE5">
        <w:rPr>
          <w:rFonts w:eastAsia="Cambria"/>
          <w:u w:val="single"/>
        </w:rPr>
        <w:t xml:space="preserve"> </w:t>
      </w:r>
      <w:r w:rsidRPr="00EE3DE5">
        <w:rPr>
          <w:rFonts w:eastAsia="Calibri"/>
          <w:b/>
          <w:bCs/>
          <w:u w:val="single"/>
        </w:rPr>
        <w:t xml:space="preserve">makes it difficult for him not to </w:t>
      </w:r>
      <w:r w:rsidRPr="00EE3DE5">
        <w:rPr>
          <w:rFonts w:eastAsia="Calibri"/>
          <w:sz w:val="12"/>
          <w:szCs w:val="12"/>
        </w:rPr>
        <w:t>take you seriously or</w:t>
      </w:r>
      <w:r w:rsidRPr="00EE3DE5">
        <w:rPr>
          <w:rFonts w:eastAsia="Calibri"/>
          <w:b/>
          <w:bCs/>
          <w:u w:val="single"/>
        </w:rPr>
        <w:t xml:space="preserve"> grant </w:t>
      </w:r>
      <w:r w:rsidRPr="00EE3DE5">
        <w:rPr>
          <w:rFonts w:eastAsia="Calibri"/>
          <w:sz w:val="12"/>
          <w:szCs w:val="12"/>
        </w:rPr>
        <w:t>you</w:t>
      </w:r>
      <w:r w:rsidRPr="00EE3DE5">
        <w:rPr>
          <w:rFonts w:eastAsia="Calibri"/>
          <w:b/>
          <w:bCs/>
          <w:u w:val="single"/>
        </w:rPr>
        <w:t xml:space="preserve"> a certain legitimacy</w:t>
      </w:r>
      <w:r w:rsidRPr="00EE3DE5">
        <w:rPr>
          <w:rFonts w:eastAsia="Calibri"/>
          <w:sz w:val="12"/>
          <w:szCs w:val="12"/>
        </w:rPr>
        <w:t>. The use of non-violent tactics may be crucial in this regard: state repression is easily justified against violent adversaries, but it is vulnerable to public criticism when used against non-violence. Thus</w:t>
      </w:r>
      <w:r w:rsidRPr="00FD4BB7">
        <w:rPr>
          <w:rFonts w:eastAsia="Calibri"/>
          <w:sz w:val="12"/>
          <w:szCs w:val="12"/>
        </w:rPr>
        <w:t>,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22AF1771" w14:textId="77777777" w:rsidR="005F7DFA" w:rsidRPr="005F7DFA" w:rsidRDefault="005F7DFA" w:rsidP="005F7DFA"/>
    <w:sectPr w:rsidR="005F7DFA" w:rsidRPr="005F7D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39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E81"/>
    <w:rsid w:val="00207FD8"/>
    <w:rsid w:val="00210FAF"/>
    <w:rsid w:val="00213B1E"/>
    <w:rsid w:val="00215284"/>
    <w:rsid w:val="002168F2"/>
    <w:rsid w:val="0022589F"/>
    <w:rsid w:val="002343FE"/>
    <w:rsid w:val="00235F7B"/>
    <w:rsid w:val="002502CF"/>
    <w:rsid w:val="00261E3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C9B"/>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F6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B40"/>
    <w:rsid w:val="00452EE4"/>
    <w:rsid w:val="00452F0B"/>
    <w:rsid w:val="004536D6"/>
    <w:rsid w:val="00457224"/>
    <w:rsid w:val="00467628"/>
    <w:rsid w:val="0047482C"/>
    <w:rsid w:val="00475436"/>
    <w:rsid w:val="0048047E"/>
    <w:rsid w:val="00482AF9"/>
    <w:rsid w:val="00496BB2"/>
    <w:rsid w:val="004A08B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DF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7CC"/>
    <w:rsid w:val="00674A78"/>
    <w:rsid w:val="00696A16"/>
    <w:rsid w:val="006A4840"/>
    <w:rsid w:val="006A52A0"/>
    <w:rsid w:val="006A7E1D"/>
    <w:rsid w:val="006B6D8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9C7"/>
    <w:rsid w:val="00990634"/>
    <w:rsid w:val="00991733"/>
    <w:rsid w:val="00992078"/>
    <w:rsid w:val="00992BE3"/>
    <w:rsid w:val="009A1467"/>
    <w:rsid w:val="009A6464"/>
    <w:rsid w:val="009B69F5"/>
    <w:rsid w:val="009C5FF7"/>
    <w:rsid w:val="009C6292"/>
    <w:rsid w:val="009D15DB"/>
    <w:rsid w:val="009D3133"/>
    <w:rsid w:val="009E13F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A64"/>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335"/>
    <w:rsid w:val="00B3569C"/>
    <w:rsid w:val="00B43676"/>
    <w:rsid w:val="00B5602D"/>
    <w:rsid w:val="00B60125"/>
    <w:rsid w:val="00B6656B"/>
    <w:rsid w:val="00B71625"/>
    <w:rsid w:val="00B75C54"/>
    <w:rsid w:val="00B8710E"/>
    <w:rsid w:val="00B9225B"/>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B7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D7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176"/>
    <w:rsid w:val="00EE051B"/>
    <w:rsid w:val="00EE3DE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B4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69BA2"/>
  <w14:defaultImageDpi w14:val="300"/>
  <w15:docId w15:val="{F1786E68-437D-964F-B31D-0BCEA14B4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0F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60F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0F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360F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60F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0F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F6A"/>
  </w:style>
  <w:style w:type="character" w:customStyle="1" w:styleId="Heading1Char">
    <w:name w:val="Heading 1 Char"/>
    <w:aliases w:val="Pocket Char"/>
    <w:basedOn w:val="DefaultParagraphFont"/>
    <w:link w:val="Heading1"/>
    <w:uiPriority w:val="9"/>
    <w:rsid w:val="00360F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0F6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360F6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60F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60F6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60F6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60F6A"/>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360F6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60F6A"/>
    <w:rPr>
      <w:color w:val="auto"/>
      <w:u w:val="none"/>
    </w:rPr>
  </w:style>
  <w:style w:type="paragraph" w:styleId="DocumentMap">
    <w:name w:val="Document Map"/>
    <w:basedOn w:val="Normal"/>
    <w:link w:val="DocumentMapChar"/>
    <w:uiPriority w:val="99"/>
    <w:semiHidden/>
    <w:unhideWhenUsed/>
    <w:rsid w:val="00360F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0F6A"/>
    <w:rPr>
      <w:rFonts w:ascii="Lucida Grande" w:hAnsi="Lucida Grande" w:cs="Lucida Grande"/>
    </w:rPr>
  </w:style>
  <w:style w:type="paragraph" w:customStyle="1" w:styleId="Emphasis1">
    <w:name w:val="Emphasis1"/>
    <w:basedOn w:val="Normal"/>
    <w:link w:val="Emphasis"/>
    <w:autoRedefine/>
    <w:uiPriority w:val="20"/>
    <w:qFormat/>
    <w:rsid w:val="00FC5B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C5B4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FC5B47"/>
    <w:pPr>
      <w:ind w:left="720"/>
      <w:contextualSpacing/>
    </w:pPr>
  </w:style>
  <w:style w:type="paragraph" w:customStyle="1" w:styleId="VladaPalanciuc">
    <w:name w:val="Vlada Palanciuc"/>
    <w:basedOn w:val="Normal"/>
    <w:autoRedefine/>
    <w:qFormat/>
    <w:rsid w:val="00FC5B4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FC5B47"/>
    <w:pPr>
      <w:spacing w:before="100" w:beforeAutospacing="1" w:after="100" w:afterAutospacing="1"/>
    </w:pPr>
  </w:style>
  <w:style w:type="character" w:customStyle="1" w:styleId="Style1Char">
    <w:name w:val="Style1 Char"/>
    <w:basedOn w:val="DefaultParagraphFont"/>
    <w:rsid w:val="00FC5B4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FC5B4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FC5B47"/>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FC5B47"/>
    <w:rPr>
      <w:rFonts w:ascii="Arial Narrow" w:eastAsia="Calibri" w:hAnsi="Arial Narrow" w:cs="Times New Roman"/>
      <w:color w:val="000000"/>
      <w:sz w:val="16"/>
    </w:rPr>
  </w:style>
  <w:style w:type="paragraph" w:customStyle="1" w:styleId="Small">
    <w:name w:val="Small"/>
    <w:basedOn w:val="Normal"/>
    <w:next w:val="Normal"/>
    <w:link w:val="SmallChar"/>
    <w:qFormat/>
    <w:rsid w:val="00FC5B47"/>
    <w:rPr>
      <w:rFonts w:ascii="Arial Narrow" w:eastAsia="Calibri" w:hAnsi="Arial Narrow" w:cs="Times New Roman"/>
      <w:color w:val="000000"/>
      <w:sz w:val="16"/>
    </w:rPr>
  </w:style>
  <w:style w:type="character" w:customStyle="1" w:styleId="AuthorYear">
    <w:name w:val="AuthorYear"/>
    <w:uiPriority w:val="1"/>
    <w:qFormat/>
    <w:rsid w:val="00FC5B47"/>
    <w:rPr>
      <w:rFonts w:ascii="Georgia" w:hAnsi="Georgia"/>
      <w:b/>
      <w:sz w:val="24"/>
    </w:rPr>
  </w:style>
  <w:style w:type="paragraph" w:customStyle="1" w:styleId="msonormal0">
    <w:name w:val="msonormal"/>
    <w:basedOn w:val="Normal"/>
    <w:rsid w:val="00FC5B47"/>
    <w:pPr>
      <w:spacing w:before="100" w:beforeAutospacing="1" w:after="100" w:afterAutospacing="1"/>
    </w:pPr>
    <w:rPr>
      <w:lang w:val="en-HK" w:eastAsia="zh-CN"/>
    </w:rPr>
  </w:style>
  <w:style w:type="paragraph" w:customStyle="1" w:styleId="paragraph">
    <w:name w:val="paragraph"/>
    <w:basedOn w:val="Normal"/>
    <w:rsid w:val="00FC5B47"/>
    <w:pPr>
      <w:spacing w:before="100" w:beforeAutospacing="1" w:after="100" w:afterAutospacing="1"/>
    </w:pPr>
    <w:rPr>
      <w:lang w:val="en-HK" w:eastAsia="zh-CN"/>
    </w:rPr>
  </w:style>
  <w:style w:type="character" w:customStyle="1" w:styleId="textrun">
    <w:name w:val="textrun"/>
    <w:basedOn w:val="DefaultParagraphFont"/>
    <w:rsid w:val="00FC5B47"/>
  </w:style>
  <w:style w:type="character" w:customStyle="1" w:styleId="normaltextrun">
    <w:name w:val="normaltextrun"/>
    <w:basedOn w:val="DefaultParagraphFont"/>
    <w:rsid w:val="00FC5B47"/>
  </w:style>
  <w:style w:type="character" w:customStyle="1" w:styleId="eop">
    <w:name w:val="eop"/>
    <w:basedOn w:val="DefaultParagraphFont"/>
    <w:rsid w:val="00FC5B47"/>
  </w:style>
  <w:style w:type="character" w:customStyle="1" w:styleId="spellingerror">
    <w:name w:val="spellingerror"/>
    <w:basedOn w:val="DefaultParagraphFont"/>
    <w:rsid w:val="00FC5B47"/>
  </w:style>
  <w:style w:type="character" w:customStyle="1" w:styleId="contextualspellingandgrammarerror">
    <w:name w:val="contextualspellingandgrammarerror"/>
    <w:basedOn w:val="DefaultParagraphFont"/>
    <w:rsid w:val="00FC5B47"/>
  </w:style>
  <w:style w:type="character" w:customStyle="1" w:styleId="findhit">
    <w:name w:val="findhit"/>
    <w:basedOn w:val="DefaultParagraphFont"/>
    <w:rsid w:val="00FC5B47"/>
  </w:style>
  <w:style w:type="paragraph" w:customStyle="1" w:styleId="card0">
    <w:name w:val="card"/>
    <w:aliases w:val="Medium Grid 21"/>
    <w:basedOn w:val="Normal"/>
    <w:next w:val="Normal"/>
    <w:uiPriority w:val="1"/>
    <w:qFormat/>
    <w:rsid w:val="00FC5B47"/>
    <w:pPr>
      <w:ind w:left="288" w:right="288"/>
    </w:pPr>
    <w:rPr>
      <w:rFonts w:asciiTheme="minorHAnsi" w:hAnsiTheme="minorHAnsi"/>
      <w:u w:val="single"/>
    </w:rPr>
  </w:style>
  <w:style w:type="paragraph" w:customStyle="1" w:styleId="text-justify">
    <w:name w:val="text-justify"/>
    <w:basedOn w:val="Normal"/>
    <w:rsid w:val="00FC5B47"/>
    <w:pPr>
      <w:spacing w:before="100" w:beforeAutospacing="1" w:after="100" w:afterAutospacing="1"/>
    </w:pPr>
  </w:style>
  <w:style w:type="paragraph" w:styleId="NormalWeb">
    <w:name w:val="Normal (Web)"/>
    <w:basedOn w:val="Normal"/>
    <w:uiPriority w:val="99"/>
    <w:unhideWhenUsed/>
    <w:rsid w:val="00FC5B47"/>
    <w:pPr>
      <w:spacing w:before="100" w:beforeAutospacing="1" w:after="100" w:afterAutospacing="1"/>
    </w:pPr>
  </w:style>
  <w:style w:type="character" w:styleId="CommentReference">
    <w:name w:val="annotation reference"/>
    <w:basedOn w:val="DefaultParagraphFont"/>
    <w:uiPriority w:val="99"/>
    <w:semiHidden/>
    <w:unhideWhenUsed/>
    <w:rsid w:val="00FC5B47"/>
    <w:rPr>
      <w:sz w:val="16"/>
      <w:szCs w:val="16"/>
    </w:rPr>
  </w:style>
  <w:style w:type="paragraph" w:styleId="CommentText">
    <w:name w:val="annotation text"/>
    <w:basedOn w:val="Normal"/>
    <w:link w:val="CommentTextChar"/>
    <w:uiPriority w:val="99"/>
    <w:semiHidden/>
    <w:unhideWhenUsed/>
    <w:rsid w:val="00FC5B47"/>
    <w:pPr>
      <w:spacing w:line="240" w:lineRule="auto"/>
    </w:pPr>
    <w:rPr>
      <w:sz w:val="20"/>
      <w:szCs w:val="20"/>
    </w:rPr>
  </w:style>
  <w:style w:type="character" w:customStyle="1" w:styleId="CommentTextChar">
    <w:name w:val="Comment Text Char"/>
    <w:basedOn w:val="DefaultParagraphFont"/>
    <w:link w:val="CommentText"/>
    <w:uiPriority w:val="99"/>
    <w:semiHidden/>
    <w:rsid w:val="00FC5B4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FC5B47"/>
    <w:rPr>
      <w:b/>
      <w:bCs/>
    </w:rPr>
  </w:style>
  <w:style w:type="character" w:customStyle="1" w:styleId="CommentSubjectChar">
    <w:name w:val="Comment Subject Char"/>
    <w:basedOn w:val="CommentTextChar"/>
    <w:link w:val="CommentSubject"/>
    <w:uiPriority w:val="99"/>
    <w:semiHidden/>
    <w:rsid w:val="00FC5B47"/>
    <w:rPr>
      <w:rFonts w:ascii="Calibri" w:hAnsi="Calibri"/>
      <w:b/>
      <w:bCs/>
      <w:sz w:val="20"/>
      <w:szCs w:val="20"/>
    </w:rPr>
  </w:style>
  <w:style w:type="paragraph" w:styleId="Revision">
    <w:name w:val="Revision"/>
    <w:hidden/>
    <w:uiPriority w:val="99"/>
    <w:semiHidden/>
    <w:rsid w:val="00FC5B47"/>
    <w:rPr>
      <w:rFonts w:ascii="Calibri" w:eastAsiaTheme="minorHAnsi" w:hAnsi="Calibri"/>
      <w:sz w:val="22"/>
      <w:szCs w:val="22"/>
    </w:rPr>
  </w:style>
  <w:style w:type="character" w:styleId="UnresolvedMention">
    <w:name w:val="Unresolved Mention"/>
    <w:basedOn w:val="DefaultParagraphFont"/>
    <w:uiPriority w:val="99"/>
    <w:semiHidden/>
    <w:unhideWhenUsed/>
    <w:rsid w:val="00FC5B47"/>
    <w:rPr>
      <w:color w:val="605E5C"/>
      <w:shd w:val="clear" w:color="auto" w:fill="E1DFDD"/>
    </w:rPr>
  </w:style>
  <w:style w:type="paragraph" w:customStyle="1" w:styleId="ccl-paragraph--s">
    <w:name w:val="ccl-paragraph--s"/>
    <w:basedOn w:val="Normal"/>
    <w:rsid w:val="00FC5B47"/>
    <w:pPr>
      <w:spacing w:before="100" w:beforeAutospacing="1" w:after="100" w:afterAutospacing="1"/>
    </w:pPr>
  </w:style>
  <w:style w:type="paragraph" w:customStyle="1" w:styleId="noname">
    <w:name w:val="no_name"/>
    <w:basedOn w:val="Normal"/>
    <w:rsid w:val="00FC5B47"/>
    <w:pPr>
      <w:spacing w:before="100" w:beforeAutospacing="1" w:after="100" w:afterAutospacing="1"/>
    </w:pPr>
  </w:style>
  <w:style w:type="paragraph" w:customStyle="1" w:styleId="topic-paragraph">
    <w:name w:val="topic-paragraph"/>
    <w:basedOn w:val="Normal"/>
    <w:rsid w:val="00FC5B47"/>
    <w:pPr>
      <w:spacing w:before="100" w:beforeAutospacing="1" w:after="100" w:afterAutospacing="1"/>
    </w:pPr>
  </w:style>
  <w:style w:type="character" w:styleId="Strong">
    <w:name w:val="Strong"/>
    <w:basedOn w:val="DefaultParagraphFont"/>
    <w:uiPriority w:val="22"/>
    <w:qFormat/>
    <w:rsid w:val="00FC5B47"/>
    <w:rPr>
      <w:b/>
      <w:bCs/>
    </w:rPr>
  </w:style>
  <w:style w:type="paragraph" w:customStyle="1" w:styleId="Emphasize">
    <w:name w:val="Emphasize"/>
    <w:basedOn w:val="Normal"/>
    <w:autoRedefine/>
    <w:uiPriority w:val="7"/>
    <w:qFormat/>
    <w:rsid w:val="00FC5B4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31</Pages>
  <Words>24002</Words>
  <Characters>136815</Characters>
  <Application>Microsoft Office Word</Application>
  <DocSecurity>0</DocSecurity>
  <Lines>1140</Lines>
  <Paragraphs>320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160497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3</cp:revision>
  <dcterms:created xsi:type="dcterms:W3CDTF">2022-02-05T22:50:00Z</dcterms:created>
  <dcterms:modified xsi:type="dcterms:W3CDTF">2022-02-05T22:59:00Z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