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C7F56" w14:textId="77777777" w:rsidR="00457947" w:rsidRPr="00245808" w:rsidRDefault="00457947" w:rsidP="00457947">
      <w:pPr>
        <w:pStyle w:val="Heading2"/>
      </w:pPr>
      <w:r w:rsidRPr="00245808">
        <w:t>Advantage</w:t>
      </w:r>
    </w:p>
    <w:p w14:paraId="62DDEE8A" w14:textId="77777777" w:rsidR="00457947" w:rsidRPr="00245808" w:rsidRDefault="00457947" w:rsidP="00457947">
      <w:pPr>
        <w:pStyle w:val="Heading4"/>
      </w:pPr>
      <w:r w:rsidRPr="00245808">
        <w:t>IP undermines competition and keeps medicine prices high.</w:t>
      </w:r>
    </w:p>
    <w:p w14:paraId="77151E56" w14:textId="77777777" w:rsidR="00457947" w:rsidRPr="00245808" w:rsidRDefault="00457947" w:rsidP="00457947">
      <w:r w:rsidRPr="00245808">
        <w:rPr>
          <w:rStyle w:val="Style13ptBold"/>
        </w:rPr>
        <w:t>MSF ’17</w:t>
      </w:r>
      <w:r w:rsidRPr="00245808">
        <w:t xml:space="preserve"> – Médecins Sans </w:t>
      </w:r>
      <w:proofErr w:type="spellStart"/>
      <w:r w:rsidRPr="00245808">
        <w:t>Frontières</w:t>
      </w:r>
      <w:proofErr w:type="spellEnd"/>
      <w:r w:rsidRPr="00245808">
        <w:t xml:space="preserve"> [Doctors Without Borders - Médecins Sans </w:t>
      </w:r>
      <w:proofErr w:type="spellStart"/>
      <w:r w:rsidRPr="00245808">
        <w:t>Frontières</w:t>
      </w:r>
      <w:proofErr w:type="spellEnd"/>
      <w:r w:rsidRPr="00245808">
        <w:t xml:space="preserve"> (MSF) is an international, independent, medical humanitarian </w:t>
      </w:r>
      <w:proofErr w:type="spellStart"/>
      <w:r w:rsidRPr="00245808">
        <w:t>organisation</w:t>
      </w:r>
      <w:proofErr w:type="spellEnd"/>
      <w:r w:rsidRPr="00245808">
        <w:t xml:space="preserve"> that delivers emergency aid to people affected by armed conflict, epidemics, healthcare exclusion and natural or man-made disasters.], “A Fair Shot for Vaccine Affordability: Understanding and addressing the effects of patents on access to newer vaccines,” </w:t>
      </w:r>
      <w:proofErr w:type="gramStart"/>
      <w:r w:rsidRPr="00245808">
        <w:t>September,</w:t>
      </w:r>
      <w:proofErr w:type="gramEnd"/>
      <w:r w:rsidRPr="00245808">
        <w:t xml:space="preserve"> 2017. Accessed Aug. 12, 2021. &lt;</w:t>
      </w:r>
      <w:hyperlink r:id="rId6" w:history="1">
        <w:r w:rsidRPr="00245808">
          <w:rPr>
            <w:rStyle w:val="Hyperlink"/>
          </w:rPr>
          <w:t>https://msfaccess.org/sites/default/files/2018-06/VAC_report_A%20Fair%20Shot%20for%20Vaccine%20Affordability_ENG_2017.pdf</w:t>
        </w:r>
      </w:hyperlink>
      <w:r w:rsidRPr="00245808">
        <w:t>&gt; AT</w:t>
      </w:r>
    </w:p>
    <w:p w14:paraId="0039D344" w14:textId="77777777" w:rsidR="00457947" w:rsidRPr="00245808" w:rsidRDefault="00457947" w:rsidP="00457947">
      <w:pPr>
        <w:ind w:left="720"/>
        <w:rPr>
          <w:sz w:val="12"/>
        </w:rPr>
      </w:pPr>
      <w:r w:rsidRPr="00245808">
        <w:rPr>
          <w:sz w:val="12"/>
        </w:rPr>
        <w:t xml:space="preserve">Intellectual property undermines competition and keeps prices high¶ As MSF has seen repeatedly for medical products critical to our operations, </w:t>
      </w:r>
      <w:r w:rsidRPr="00DF7958">
        <w:rPr>
          <w:rStyle w:val="StyleUnderline"/>
          <w:highlight w:val="yellow"/>
        </w:rPr>
        <w:t>competition among multiple manufacturers is a proven way to reduce prices and increase access.</w:t>
      </w:r>
      <w:r w:rsidRPr="00245808">
        <w:rPr>
          <w:sz w:val="12"/>
        </w:rPr>
        <w:t xml:space="preserve"> Without competition, </w:t>
      </w:r>
      <w:r w:rsidRPr="00DF7958">
        <w:rPr>
          <w:rStyle w:val="StyleUnderline"/>
          <w:highlight w:val="yellow"/>
        </w:rPr>
        <w:t>single suppliers can set prices high, and limited supply options leave vulnerabilities, including dependence on a sole manufacturer’s ability to maintain consistent supply.</w:t>
      </w:r>
      <w:r w:rsidRPr="00245808">
        <w:rPr>
          <w:rStyle w:val="StyleUnderline"/>
        </w:rPr>
        <w:t xml:space="preserve"> </w:t>
      </w:r>
      <w:r w:rsidRPr="00245808">
        <w:rPr>
          <w:sz w:val="12"/>
        </w:rPr>
        <w:t xml:space="preserve">The effects of IP monopolies like patents on competition and supply for pharmaceutical products are well documented.11,12,13 Yet, as increasingly </w:t>
      </w:r>
      <w:proofErr w:type="spellStart"/>
      <w:r w:rsidRPr="00245808">
        <w:rPr>
          <w:sz w:val="12"/>
        </w:rPr>
        <w:t>recognised</w:t>
      </w:r>
      <w:proofErr w:type="spellEnd"/>
      <w:r w:rsidRPr="00245808">
        <w:rPr>
          <w:sz w:val="12"/>
        </w:rPr>
        <w:t xml:space="preserve">, and discussed in more detail within this document, patent-based monopolies can also be a barrier in the field of vaccine production and have posed challenges to vaccine development for decades.¶ Traditional narrative of technology transfers and lack of consideration of patent barriers ¶ Prior experiences of developing vaccines for diphtheria, whole-cell pertussis, polio, measles, mumps, influenza, rubella, and yellow fever in World Bank-classified low- and middle-income countries had suggested that patents do not play a major role in modifying the </w:t>
      </w:r>
      <w:proofErr w:type="spellStart"/>
      <w:r w:rsidRPr="00245808">
        <w:rPr>
          <w:sz w:val="12"/>
        </w:rPr>
        <w:t>behaviour</w:t>
      </w:r>
      <w:proofErr w:type="spellEnd"/>
      <w:r w:rsidRPr="00245808">
        <w:rPr>
          <w:sz w:val="12"/>
        </w:rPr>
        <w:t xml:space="preserve"> of vaccine manufacturers. Historically, these vaccines have been developed using conventional egg-based and cell culture-based methods generally not protected by patents. In these cases, the process of manufacturing and key ‘know how’* was considered a barrier to entry for new competitors.14¶ When looking at the manufacturing experiences of some older vaccines, this perception is an oversimplification. The development of the hepatitis B vaccine, for example, dating back nearly half a century, faced patent barriers resulting in monopolies and high prices.15 The two manufacturers of recombinant hepatitis B vaccines, Merck and SmithKline Beecham, needed </w:t>
      </w:r>
      <w:proofErr w:type="spellStart"/>
      <w:r w:rsidRPr="00245808">
        <w:rPr>
          <w:sz w:val="12"/>
        </w:rPr>
        <w:t>licences</w:t>
      </w:r>
      <w:proofErr w:type="spellEnd"/>
      <w:r w:rsidRPr="00245808">
        <w:rPr>
          <w:sz w:val="12"/>
        </w:rPr>
        <w:t xml:space="preserve"> to more than 90 patents from universities, public institutes and private companies to produce their vaccines. Despite the contributions of publicly funded R&amp;D, product prices at introduction were as high as $40 per dose for this 3-dose regimen (equivalent to more than $87 per dose in real terms in 2016</w:t>
      </w:r>
      <w:proofErr w:type="gramStart"/>
      <w:r w:rsidRPr="00245808">
        <w:rPr>
          <w:sz w:val="12"/>
        </w:rPr>
        <w:t>).¶</w:t>
      </w:r>
      <w:proofErr w:type="gramEnd"/>
      <w:r w:rsidRPr="00245808">
        <w:rPr>
          <w:sz w:val="12"/>
        </w:rPr>
        <w:t xml:space="preserve"> Patents are increasingly an issue for development of newer vaccines¶ Patent activity in the field of vaccine development and manufacturing has been increasingly </w:t>
      </w:r>
      <w:proofErr w:type="spellStart"/>
      <w:r w:rsidRPr="00245808">
        <w:rPr>
          <w:sz w:val="12"/>
        </w:rPr>
        <w:t>recognised</w:t>
      </w:r>
      <w:proofErr w:type="spellEnd"/>
      <w:r w:rsidRPr="00245808">
        <w:rPr>
          <w:sz w:val="12"/>
        </w:rPr>
        <w:t xml:space="preserve"> as problematic over the past 15 years, according to manufacturers interviewed for this report. International </w:t>
      </w:r>
      <w:proofErr w:type="spellStart"/>
      <w:r w:rsidRPr="00245808">
        <w:rPr>
          <w:sz w:val="12"/>
        </w:rPr>
        <w:t>organisations</w:t>
      </w:r>
      <w:proofErr w:type="spellEnd"/>
      <w:r w:rsidRPr="00245808">
        <w:rPr>
          <w:sz w:val="12"/>
        </w:rPr>
        <w:t xml:space="preserve"> with vaccines expertise such as WHO and Gavi, the Vaccine Alliance, have similarly noted that patent thickets are an increasing concern for vaccines.16¶ For medical products such as PCV and HPV vaccines, </w:t>
      </w:r>
      <w:r w:rsidRPr="00DF7958">
        <w:rPr>
          <w:rStyle w:val="StyleUnderline"/>
          <w:highlight w:val="yellow"/>
        </w:rPr>
        <w:t>patent barriers</w:t>
      </w:r>
      <w:r w:rsidRPr="00245808">
        <w:rPr>
          <w:sz w:val="12"/>
        </w:rPr>
        <w:t xml:space="preserve"> can </w:t>
      </w:r>
      <w:r w:rsidRPr="00DF7958">
        <w:rPr>
          <w:rStyle w:val="StyleUnderline"/>
          <w:highlight w:val="yellow"/>
        </w:rPr>
        <w:t>slow the development process, increase costs, increase uncertainty and deter</w:t>
      </w:r>
      <w:r w:rsidRPr="00245808">
        <w:rPr>
          <w:sz w:val="12"/>
        </w:rPr>
        <w:t xml:space="preserve"> or even block other </w:t>
      </w:r>
      <w:r w:rsidRPr="00DF7958">
        <w:rPr>
          <w:rStyle w:val="StyleUnderline"/>
          <w:highlight w:val="yellow"/>
        </w:rPr>
        <w:t>manufacturers considering entering the market.</w:t>
      </w:r>
      <w:r w:rsidRPr="00245808">
        <w:rPr>
          <w:sz w:val="12"/>
        </w:rPr>
        <w:t xml:space="preserve">17 A recent analysis by Chandrasekharan et al. found 106 Patent Cooperation Treaty (PCT) applications “potentially relevant to the manufacturing of pneumococcal vaccines”† and 93 patents applications “relevant to the manufacturing of HPV vaccines.”18¶ The patent applications and discussions with manufacturers indicate that </w:t>
      </w:r>
      <w:r w:rsidRPr="00DF7958">
        <w:rPr>
          <w:rStyle w:val="StyleUnderline"/>
          <w:highlight w:val="yellow"/>
        </w:rPr>
        <w:t>broad monopolies are being pursued for</w:t>
      </w:r>
      <w:r w:rsidRPr="00245808">
        <w:rPr>
          <w:sz w:val="12"/>
        </w:rPr>
        <w:t xml:space="preserve"> these </w:t>
      </w:r>
      <w:r w:rsidRPr="00DF7958">
        <w:rPr>
          <w:rStyle w:val="StyleUnderline"/>
          <w:highlight w:val="yellow"/>
        </w:rPr>
        <w:t>vaccines, through tactics such as using overly general language in patent claims concerning the scope of the inventions.</w:t>
      </w:r>
      <w:r w:rsidRPr="00245808">
        <w:rPr>
          <w:sz w:val="12"/>
        </w:rPr>
        <w:t xml:space="preserve"> </w:t>
      </w:r>
      <w:r w:rsidRPr="00DF7958">
        <w:rPr>
          <w:rStyle w:val="StyleUnderline"/>
          <w:highlight w:val="yellow"/>
        </w:rPr>
        <w:t>According to national criteria, many of these patents</w:t>
      </w:r>
      <w:r w:rsidRPr="00245808">
        <w:rPr>
          <w:rStyle w:val="StyleUnderline"/>
        </w:rPr>
        <w:t xml:space="preserve"> </w:t>
      </w:r>
      <w:r w:rsidRPr="00245808">
        <w:rPr>
          <w:sz w:val="12"/>
        </w:rPr>
        <w:t xml:space="preserve">or applications </w:t>
      </w:r>
      <w:r w:rsidRPr="00DF7958">
        <w:rPr>
          <w:rStyle w:val="StyleUnderline"/>
          <w:highlight w:val="yellow"/>
        </w:rPr>
        <w:t>could be challenged or rejected due to their weak technical merits.</w:t>
      </w:r>
      <w:r w:rsidRPr="00245808">
        <w:rPr>
          <w:sz w:val="12"/>
        </w:rPr>
        <w:t xml:space="preserve"> With patents sought for PCV and HPV vaccine technology in major and emerging markets, like Brazil, China, Europe, India, and the US, governments and other stakeholders seeking to encourage competition and access to affordable vaccines must consider how to mitigate the constraints that pending and granted patents in developing countries place on the ability of potential competitor vaccine manufacturers to develop or sell competitor vaccines.¶ Patents undermine competition throughout PCV and HPV vaccine manufacturing and beyond¶ Patents can act as barriers throughout vaccine development, manufacturing and administration processes. PCV and HPV vaccine products are protected by a series of patents and patent applications, covering all aspects including starting materials, composition, process technologies, and methods of using vaccines, including age groups, vaccine presentations and schedules. </w:t>
      </w:r>
      <w:r w:rsidRPr="00DF7958">
        <w:rPr>
          <w:rStyle w:val="StyleUnderline"/>
          <w:highlight w:val="yellow"/>
        </w:rPr>
        <w:t>Potential competitor</w:t>
      </w:r>
      <w:r w:rsidRPr="00245808">
        <w:rPr>
          <w:sz w:val="12"/>
        </w:rPr>
        <w:t xml:space="preserve"> vaccine </w:t>
      </w:r>
      <w:r w:rsidRPr="00DF7958">
        <w:rPr>
          <w:rStyle w:val="StyleUnderline"/>
          <w:highlight w:val="yellow"/>
        </w:rPr>
        <w:t>manufacturers</w:t>
      </w:r>
      <w:r w:rsidRPr="00245808">
        <w:rPr>
          <w:sz w:val="12"/>
        </w:rPr>
        <w:t xml:space="preserve"> considering entering the market may </w:t>
      </w:r>
      <w:r w:rsidRPr="00DF7958">
        <w:rPr>
          <w:rStyle w:val="StyleUnderline"/>
          <w:highlight w:val="yellow"/>
        </w:rPr>
        <w:t>face patent challenges “in any step of the development process starting from preclinical R&amp;D, to scale up, formulation and licensure in the markets of choice, and hence may alter their decision pathways</w:t>
      </w:r>
      <w:r w:rsidRPr="00245808">
        <w:rPr>
          <w:sz w:val="12"/>
        </w:rPr>
        <w:t xml:space="preserve">… at each step.”19¶ The typical strategy for a </w:t>
      </w:r>
      <w:r w:rsidRPr="00DF7958">
        <w:rPr>
          <w:rStyle w:val="StyleUnderline"/>
          <w:highlight w:val="yellow"/>
        </w:rPr>
        <w:t>vaccine manufacturer seeking a patent monopoly</w:t>
      </w:r>
      <w:r w:rsidRPr="00245808">
        <w:rPr>
          <w:sz w:val="12"/>
        </w:rPr>
        <w:t xml:space="preserve"> is to </w:t>
      </w:r>
      <w:r w:rsidRPr="00DF7958">
        <w:rPr>
          <w:rStyle w:val="StyleUnderline"/>
          <w:highlight w:val="yellow"/>
        </w:rPr>
        <w:t>use broad, non-specific claim language to define</w:t>
      </w:r>
      <w:r w:rsidRPr="00245808">
        <w:rPr>
          <w:sz w:val="12"/>
        </w:rPr>
        <w:t xml:space="preserve"> what they claim is </w:t>
      </w:r>
      <w:r w:rsidRPr="00DF7958">
        <w:rPr>
          <w:rStyle w:val="StyleUnderline"/>
          <w:highlight w:val="yellow"/>
        </w:rPr>
        <w:t>the invention</w:t>
      </w:r>
      <w:r w:rsidRPr="00245808">
        <w:rPr>
          <w:sz w:val="12"/>
        </w:rPr>
        <w:t xml:space="preserve">. Many of those patents and applications do not merit patent protection according to national laws, and many are used mainly </w:t>
      </w:r>
      <w:r w:rsidRPr="00DF7958">
        <w:rPr>
          <w:rStyle w:val="StyleUnderline"/>
          <w:highlight w:val="yellow"/>
        </w:rPr>
        <w:t xml:space="preserve">to </w:t>
      </w:r>
      <w:proofErr w:type="spellStart"/>
      <w:r w:rsidRPr="00DF7958">
        <w:rPr>
          <w:rStyle w:val="StyleUnderline"/>
          <w:highlight w:val="yellow"/>
        </w:rPr>
        <w:t>maximise</w:t>
      </w:r>
      <w:proofErr w:type="spellEnd"/>
      <w:r w:rsidRPr="00DF7958">
        <w:rPr>
          <w:rStyle w:val="StyleUnderline"/>
          <w:highlight w:val="yellow"/>
        </w:rPr>
        <w:t xml:space="preserve"> the scope of </w:t>
      </w:r>
      <w:proofErr w:type="gramStart"/>
      <w:r w:rsidRPr="00DF7958">
        <w:rPr>
          <w:rStyle w:val="StyleUnderline"/>
          <w:highlight w:val="yellow"/>
        </w:rPr>
        <w:t>monopoly.</w:t>
      </w:r>
      <w:r w:rsidRPr="00245808">
        <w:rPr>
          <w:sz w:val="12"/>
        </w:rPr>
        <w:t>¶</w:t>
      </w:r>
      <w:proofErr w:type="gramEnd"/>
      <w:r w:rsidRPr="00245808">
        <w:rPr>
          <w:sz w:val="12"/>
        </w:rPr>
        <w:t xml:space="preserve"> </w:t>
      </w:r>
      <w:r w:rsidRPr="00DF7958">
        <w:rPr>
          <w:rStyle w:val="StyleUnderline"/>
          <w:highlight w:val="yellow"/>
        </w:rPr>
        <w:t>Starting materials</w:t>
      </w:r>
      <w:r w:rsidRPr="00245808">
        <w:rPr>
          <w:rStyle w:val="StyleUnderline"/>
          <w:sz w:val="12"/>
        </w:rPr>
        <w:t xml:space="preserve">¶ </w:t>
      </w:r>
      <w:r w:rsidRPr="00245808">
        <w:rPr>
          <w:sz w:val="10"/>
        </w:rPr>
        <w:t xml:space="preserve">Starting materials patents cover the inputs/initial ingredients for making a vaccine, including various chemical reagents, host cells, vectors, and DNA and/or RNA sequences of various types. These inputs are highly likely to be required for vaccine production. If the rights to use these materials in vaccine manufacturing are not obtained by a company, it may be very difficult to ‘design around’ the need for these materials. These materials have often been patented years ago and they may now be in the public domain, as is the case for PCV and HPV </w:t>
      </w:r>
      <w:proofErr w:type="gramStart"/>
      <w:r w:rsidRPr="00245808">
        <w:rPr>
          <w:sz w:val="10"/>
        </w:rPr>
        <w:t>vaccines.</w:t>
      </w:r>
      <w:r w:rsidRPr="00245808">
        <w:rPr>
          <w:sz w:val="12"/>
        </w:rPr>
        <w:t>¶</w:t>
      </w:r>
      <w:proofErr w:type="gramEnd"/>
      <w:r w:rsidRPr="00245808">
        <w:rPr>
          <w:sz w:val="12"/>
        </w:rPr>
        <w:t xml:space="preserve"> </w:t>
      </w:r>
      <w:r w:rsidRPr="00245808">
        <w:rPr>
          <w:sz w:val="10"/>
        </w:rPr>
        <w:t xml:space="preserve">Several patent applications were filed on HPV vaccine starting materials from the mid-1990s. For instance, Merck filed a patent application on the basic HPV DNA,20 covering the most common antigen </w:t>
      </w:r>
      <w:proofErr w:type="gramStart"/>
      <w:r w:rsidRPr="00245808">
        <w:rPr>
          <w:sz w:val="10"/>
        </w:rPr>
        <w:t>types</w:t>
      </w:r>
      <w:proofErr w:type="gramEnd"/>
      <w:r w:rsidRPr="00245808">
        <w:rPr>
          <w:sz w:val="10"/>
        </w:rPr>
        <w:t xml:space="preserve"> HPV 16 and HPV 18. The application attempts to protect recombinant DNA sequences encoding the important antigenic proteins of papillomavirus and purified virus-like particles comprised of the recombinant proteins. It also tries to cover the methods of making and using the recombinant proteins. Merck additionally filed a patent application seeking monopoly protection over virus-like particles containing HPV 18.21 </w:t>
      </w:r>
      <w:proofErr w:type="gramStart"/>
      <w:r w:rsidRPr="00245808">
        <w:rPr>
          <w:sz w:val="10"/>
        </w:rPr>
        <w:t>Where</w:t>
      </w:r>
      <w:proofErr w:type="gramEnd"/>
      <w:r w:rsidRPr="00245808">
        <w:rPr>
          <w:sz w:val="10"/>
        </w:rPr>
        <w:t xml:space="preserve"> granted as claimed, these patents could block anyone who plans to develop alternative HPV vaccines during the patent term. These two Merck applications, where granted, should have started to expire around the world beginning in 2015-</w:t>
      </w:r>
      <w:proofErr w:type="gramStart"/>
      <w:r w:rsidRPr="00245808">
        <w:rPr>
          <w:sz w:val="10"/>
        </w:rPr>
        <w:t>2016.</w:t>
      </w:r>
      <w:r w:rsidRPr="00245808">
        <w:rPr>
          <w:sz w:val="12"/>
        </w:rPr>
        <w:t>¶</w:t>
      </w:r>
      <w:proofErr w:type="gramEnd"/>
      <w:r w:rsidRPr="00245808">
        <w:rPr>
          <w:sz w:val="12"/>
        </w:rPr>
        <w:t xml:space="preserve"> </w:t>
      </w:r>
      <w:r w:rsidRPr="00245808">
        <w:rPr>
          <w:sz w:val="10"/>
        </w:rPr>
        <w:t>A number of newer patent applications since the 2000s on HPV vaccines are also related to starting materials. It is a common practice to file such ‘second-generation’ applications to seek additional commercial advantages. For instance, GSK filed a patent application22 claiming modified DNA sequences of HPV which provide enhanced levels of expressed antigen. This patent would expire in 2023 where granted. Another example is a GSK patent application23 related to cross-reactivity, where HPV 16 and HPV 18-containing constructs can be used in a vaccine that protects against other HPV antigens besides 16 and 18. The detailed effects of these newer patent applications on follow-on development of alternative HPV vaccines require further analysis.</w:t>
      </w:r>
      <w:r w:rsidRPr="00245808">
        <w:rPr>
          <w:sz w:val="12"/>
        </w:rPr>
        <w:t xml:space="preserve">¶ </w:t>
      </w:r>
      <w:r w:rsidRPr="00DF7958">
        <w:rPr>
          <w:rStyle w:val="StyleUnderline"/>
          <w:highlight w:val="yellow"/>
        </w:rPr>
        <w:t>Vaccine composition</w:t>
      </w:r>
      <w:r w:rsidRPr="00245808">
        <w:rPr>
          <w:rStyle w:val="StyleUnderline"/>
          <w:sz w:val="12"/>
        </w:rPr>
        <w:t xml:space="preserve">¶ </w:t>
      </w:r>
      <w:r w:rsidRPr="00245808">
        <w:rPr>
          <w:sz w:val="10"/>
        </w:rPr>
        <w:t>Vaccine composition patents typically seek to cover the resulting combination of immunologically important parts of the vaccine, plus associated materials, such as adjuvants, buffers and preservatives. These types of patents can potentially have strong blocking effects.</w:t>
      </w:r>
      <w:r w:rsidRPr="00245808">
        <w:rPr>
          <w:sz w:val="12"/>
        </w:rPr>
        <w:t xml:space="preserve">¶ </w:t>
      </w:r>
      <w:r w:rsidRPr="00245808">
        <w:rPr>
          <w:sz w:val="10"/>
        </w:rPr>
        <w:t xml:space="preserve">One of the key patents that Pfizer is seeking for its PCV13 product relates to the vaccine’s composition.24 See more details on this PCV13 patent application and why it represents an unwarranted obstacle to </w:t>
      </w:r>
      <w:proofErr w:type="spellStart"/>
      <w:r w:rsidRPr="00245808">
        <w:rPr>
          <w:sz w:val="10"/>
        </w:rPr>
        <w:t>pricelowering</w:t>
      </w:r>
      <w:proofErr w:type="spellEnd"/>
      <w:r w:rsidRPr="00245808">
        <w:rPr>
          <w:sz w:val="10"/>
        </w:rPr>
        <w:t xml:space="preserve"> competition for PCV in the PCV13 patent opposition case study.</w:t>
      </w:r>
      <w:r w:rsidRPr="00245808">
        <w:rPr>
          <w:sz w:val="12"/>
        </w:rPr>
        <w:t xml:space="preserve">¶ </w:t>
      </w:r>
      <w:r w:rsidRPr="00245808">
        <w:rPr>
          <w:sz w:val="10"/>
        </w:rPr>
        <w:t xml:space="preserve">There are numerous other examples of vaccine composition patents and these may also warrant further analysis for the effects they may have on competition. For example, Pfizer, GSK and other </w:t>
      </w:r>
      <w:r w:rsidRPr="00245808">
        <w:rPr>
          <w:sz w:val="10"/>
        </w:rPr>
        <w:lastRenderedPageBreak/>
        <w:t>companies have further filed a series of patent applications claiming different aspects of PCV compositions including those covering up to 20 and 26 valent PCV vaccines.25</w:t>
      </w:r>
      <w:r w:rsidRPr="00245808">
        <w:rPr>
          <w:sz w:val="12"/>
        </w:rPr>
        <w:t xml:space="preserve">¶ </w:t>
      </w:r>
      <w:r w:rsidRPr="00DF7958">
        <w:rPr>
          <w:rStyle w:val="StyleUnderline"/>
          <w:highlight w:val="yellow"/>
        </w:rPr>
        <w:t>Process technologies</w:t>
      </w:r>
      <w:r w:rsidRPr="00245808">
        <w:rPr>
          <w:rStyle w:val="StyleUnderline"/>
          <w:sz w:val="12"/>
        </w:rPr>
        <w:t xml:space="preserve">¶ </w:t>
      </w:r>
      <w:r w:rsidRPr="00245808">
        <w:rPr>
          <w:sz w:val="12"/>
        </w:rPr>
        <w:t xml:space="preserve">Patents related to vaccine process technologies grant monopolies on the way a vaccine is manufactured. The specific manufacturing methods depend on the type of vaccine. Many different patents and patent applications have been identified that cover or attempt to cover various aspects of vaccine process technologies. ¶ For example, basic conjugation technology needed for PCV manufacturing is patent protected in at least six countries.26 This patent is broad and non-specific, blocking competitors from using a general process for combining several vaccine elements (a polysaccharide, e.g., derived from a Pneumococcus, activated with a specific organic compound and then joined to a carrier protein) to obtain a conjugated immunogenic product. These patents have already begun to expire as of 2016. Until expiry, a vaccine manufacturer wanting to offer a more affordable PCV is required to address this barrier in countries where the patent has been filed or granted.¶ Some other examples of patents filed by different applicants claiming different process technologies related to PCV production may also warrant further analysis to assess their potential impact on competition for PCV vaccines.27¶ </w:t>
      </w:r>
      <w:r w:rsidRPr="00DF7958">
        <w:rPr>
          <w:rStyle w:val="StyleUnderline"/>
          <w:highlight w:val="yellow"/>
        </w:rPr>
        <w:t>Methods of using vaccines</w:t>
      </w:r>
      <w:r w:rsidRPr="00245808">
        <w:rPr>
          <w:rStyle w:val="StyleUnderline"/>
          <w:sz w:val="12"/>
        </w:rPr>
        <w:t xml:space="preserve">¶ </w:t>
      </w:r>
      <w:r w:rsidRPr="00245808">
        <w:rPr>
          <w:sz w:val="12"/>
        </w:rPr>
        <w:t xml:space="preserve">‘Methods of use’ patents seek a monopoly on the way a product is used, for example how a vaccine is administered to children. Depending on the specific claim language, this can include patents on various vial presentations, dose regimens, populations or age groups covered, other elements related to the presentation and packaging of the vaccine itself, or the use of the vaccine in people.¶ These patents are highly problematic because they may undermine the ability of Ministries of Health and clinicians to </w:t>
      </w:r>
      <w:proofErr w:type="spellStart"/>
      <w:r w:rsidRPr="00245808">
        <w:rPr>
          <w:sz w:val="12"/>
        </w:rPr>
        <w:t>practise</w:t>
      </w:r>
      <w:proofErr w:type="spellEnd"/>
      <w:r w:rsidRPr="00245808">
        <w:rPr>
          <w:sz w:val="12"/>
        </w:rPr>
        <w:t xml:space="preserve"> medicine and </w:t>
      </w:r>
      <w:proofErr w:type="spellStart"/>
      <w:r w:rsidRPr="00245808">
        <w:rPr>
          <w:sz w:val="12"/>
        </w:rPr>
        <w:t>immunise</w:t>
      </w:r>
      <w:proofErr w:type="spellEnd"/>
      <w:r w:rsidRPr="00245808">
        <w:rPr>
          <w:sz w:val="12"/>
        </w:rPr>
        <w:t xml:space="preserve"> children in the most appropriate way, free from any potential patent infringement risks. Additionally, these patents may also make potential competitors liable if their product labels and package inserts include information on dosage regimens or methods of use that are under the scope of the concerned patents. This can be the case even if more affordable competitor vaccine products themselves do not infringe on an originator’s patents on a given vaccine.¶ One example of this is a GSK patent application28, which essentially seeks a monopoly on administering PCV after a child has received tetanus and/or diphtheria vaccines.* This ‘</w:t>
      </w:r>
      <w:proofErr w:type="spellStart"/>
      <w:r w:rsidRPr="00245808">
        <w:rPr>
          <w:sz w:val="12"/>
        </w:rPr>
        <w:t>preimmunisation</w:t>
      </w:r>
      <w:proofErr w:type="spellEnd"/>
      <w:r w:rsidRPr="00245808">
        <w:rPr>
          <w:sz w:val="12"/>
        </w:rPr>
        <w:t xml:space="preserve">’ claim term is particularly broad; many national </w:t>
      </w:r>
      <w:proofErr w:type="spellStart"/>
      <w:r w:rsidRPr="00245808">
        <w:rPr>
          <w:sz w:val="12"/>
        </w:rPr>
        <w:t>immunisation</w:t>
      </w:r>
      <w:proofErr w:type="spellEnd"/>
      <w:r w:rsidRPr="00245808">
        <w:rPr>
          <w:sz w:val="12"/>
        </w:rPr>
        <w:t xml:space="preserve"> </w:t>
      </w:r>
      <w:proofErr w:type="spellStart"/>
      <w:r w:rsidRPr="00245808">
        <w:rPr>
          <w:sz w:val="12"/>
        </w:rPr>
        <w:t>programmes</w:t>
      </w:r>
      <w:proofErr w:type="spellEnd"/>
      <w:r w:rsidRPr="00245808">
        <w:rPr>
          <w:sz w:val="12"/>
        </w:rPr>
        <w:t xml:space="preserve"> could have a national vaccination protocol through which a child may receive tetanus or diphtheria vaccines before getting PCV.¶ If granted, this patent may have a strong blocking effect on the use of any alternative PCV in national </w:t>
      </w:r>
      <w:proofErr w:type="spellStart"/>
      <w:r w:rsidRPr="00245808">
        <w:rPr>
          <w:sz w:val="12"/>
        </w:rPr>
        <w:t>immunisation</w:t>
      </w:r>
      <w:proofErr w:type="spellEnd"/>
      <w:r w:rsidRPr="00245808">
        <w:rPr>
          <w:sz w:val="12"/>
        </w:rPr>
        <w:t xml:space="preserve"> schedules. GSK has applied for this PCV patent in Great Britain (withdrawn in 2011), Brazil, Eurasian Patent </w:t>
      </w:r>
      <w:proofErr w:type="spellStart"/>
      <w:r w:rsidRPr="00245808">
        <w:rPr>
          <w:sz w:val="12"/>
        </w:rPr>
        <w:t>Organisation</w:t>
      </w:r>
      <w:proofErr w:type="spellEnd"/>
      <w:r w:rsidRPr="00245808">
        <w:rPr>
          <w:sz w:val="12"/>
        </w:rPr>
        <w:t xml:space="preserve"> and Morocco.29 The application was also filed, but subsequently withdrawn, in various other jurisdictions, including Australia, Canada, China, Germany and the European Patent Office, South Korea, and abandoned in India, following pre-grant opposition.30 It has already been granted in South Africa.31¶ </w:t>
      </w:r>
      <w:r w:rsidRPr="00DF7958">
        <w:rPr>
          <w:rStyle w:val="StyleUnderline"/>
          <w:highlight w:val="yellow"/>
        </w:rPr>
        <w:t>Patents related to age groups</w:t>
      </w:r>
      <w:r w:rsidRPr="00245808">
        <w:rPr>
          <w:rStyle w:val="StyleUnderline"/>
          <w:sz w:val="12"/>
        </w:rPr>
        <w:t xml:space="preserve">¶ </w:t>
      </w:r>
      <w:r w:rsidRPr="00245808">
        <w:rPr>
          <w:sz w:val="12"/>
        </w:rPr>
        <w:t xml:space="preserve">Patent claims can also cover specific age groups to which the vaccine can be administered. If granted, these patents can restrict competition by blocking other manufacturers from selling vaccines for administration to the specified (and likely necessary) age groups. For example, the European Patent Office granted a patent32 to GSK for a method of using a ‘two dose’ HPV16/18 vaccine.33 The patent application includes a patent claim stating that the vaccine is formulated for administration ‘to a subject 14 years of age or below’.34 It indicates a monopoly on </w:t>
      </w:r>
      <w:proofErr w:type="spellStart"/>
      <w:r w:rsidRPr="00245808">
        <w:rPr>
          <w:sz w:val="12"/>
        </w:rPr>
        <w:t>immunising</w:t>
      </w:r>
      <w:proofErr w:type="spellEnd"/>
      <w:r w:rsidRPr="00245808">
        <w:rPr>
          <w:sz w:val="12"/>
        </w:rPr>
        <w:t xml:space="preserve"> people who are 14 years old or younger, which covers the full age range of girls recommended by WHO to receive HPV vaccines.35 This may well be a patent that blocks competition in Europe and prevents competitor manufacturers from offering more affordable versions of HPV vaccines that protect against these two critical strains of HPV. In its PCT application36, the initial claims of the equivalent patent are even broader, covering the use of the concerned method for females aged ‘25 years or under’, ‘9 to 25 years’, ‘9 to 14 years’, ‘15 to 19 years’ and ‘20 to 25 years’, thereby seeking to cover all possible vaccination schedules for the full ranges of ages for whom HPV vaccine would be most effective.¶ </w:t>
      </w:r>
      <w:r w:rsidRPr="00DF7958">
        <w:rPr>
          <w:rStyle w:val="StyleUnderline"/>
          <w:highlight w:val="yellow"/>
        </w:rPr>
        <w:t>Patents related to vaccination schedule and presentation</w:t>
      </w:r>
      <w:r w:rsidRPr="00245808">
        <w:rPr>
          <w:rStyle w:val="StyleUnderline"/>
          <w:sz w:val="12"/>
        </w:rPr>
        <w:t xml:space="preserve">¶ </w:t>
      </w:r>
      <w:r w:rsidRPr="00245808">
        <w:rPr>
          <w:sz w:val="12"/>
        </w:rPr>
        <w:t xml:space="preserve">Dose regimens are </w:t>
      </w:r>
      <w:proofErr w:type="spellStart"/>
      <w:r w:rsidRPr="00245808">
        <w:rPr>
          <w:sz w:val="12"/>
        </w:rPr>
        <w:t>formalised</w:t>
      </w:r>
      <w:proofErr w:type="spellEnd"/>
      <w:r w:rsidRPr="00245808">
        <w:rPr>
          <w:sz w:val="12"/>
        </w:rPr>
        <w:t xml:space="preserve"> schedules by which medicines or vaccines are administered, including the dose of the vaccine, the number of doses in a period of time and the time between doses. The patenting of these regimens, including for vaccines, effectively grants a patent holder a monopoly that inhibits the development of competitor products that may need to be administered in the same or a similar dosing regimen, and undermines the ability of medical professionals to prescribe the most medically sound regimens based on health </w:t>
      </w:r>
      <w:proofErr w:type="gramStart"/>
      <w:r w:rsidRPr="00245808">
        <w:rPr>
          <w:sz w:val="12"/>
        </w:rPr>
        <w:t>needs.¶</w:t>
      </w:r>
      <w:proofErr w:type="gramEnd"/>
      <w:r w:rsidRPr="00245808">
        <w:rPr>
          <w:sz w:val="12"/>
        </w:rPr>
        <w:t xml:space="preserve"> For example, a GSK patent application on the HPV vaccine37 contains very broad claims. The technology in this GSK patent application covers both bivalent* and quadrivalent† HPV vaccines and claims a process of administering a ‘two-dose regimen’ consisting of a first dose and a second dose, wherein both doses can be either bivalent or quadrivalent, covering all virus types causing cervical cancer. It is sufficiently broad to affect manufacturers who intend to move towards two-dose regimen administration for their bivalent or quadrivalent HPV products, while a two-dose schedule is currently recommended by WHO for HPV.38 This patent application has been issued in Europe39 for the ‘two-dose’ bivalent HPV vaccine, and the vaccine was approved for marketing by the European Commission in December 2013. Applications have also been filed in Australia, Canada, China, India, New Zealand, South Korea and the US. It has been withdrawn in the Philippines and refused in Ukraine.40¶ In other situations, broad claims in patent applications could also seek monopoly protection over the vial presentation and carry concerning implications for the launch of alternative versions of the vaccine by </w:t>
      </w:r>
      <w:proofErr w:type="spellStart"/>
      <w:r w:rsidRPr="00245808">
        <w:rPr>
          <w:sz w:val="12"/>
        </w:rPr>
        <w:t>followon</w:t>
      </w:r>
      <w:proofErr w:type="spellEnd"/>
      <w:r w:rsidRPr="00245808">
        <w:rPr>
          <w:sz w:val="12"/>
        </w:rPr>
        <w:t xml:space="preserve"> manufacturers. Vial presentation refers to the format of the vaccine, in terms of the number of doses, the volume and the weight contained within one unit of production. For example, it could refer to a single-dose pre-filled syringe, a 10-dose vial with 2 ml per dose, a 20-dose vial and so </w:t>
      </w:r>
      <w:proofErr w:type="gramStart"/>
      <w:r w:rsidRPr="00245808">
        <w:rPr>
          <w:sz w:val="12"/>
        </w:rPr>
        <w:t>on.¶</w:t>
      </w:r>
      <w:proofErr w:type="gramEnd"/>
      <w:r w:rsidRPr="00245808">
        <w:rPr>
          <w:sz w:val="12"/>
        </w:rPr>
        <w:t xml:space="preserve"> Multi-dose vial presentations, where more than one dose of the vaccine is contained in a vial, are an advantage for developing country </w:t>
      </w:r>
      <w:proofErr w:type="spellStart"/>
      <w:r w:rsidRPr="00245808">
        <w:rPr>
          <w:sz w:val="12"/>
        </w:rPr>
        <w:t>immunisation</w:t>
      </w:r>
      <w:proofErr w:type="spellEnd"/>
      <w:r w:rsidRPr="00245808">
        <w:rPr>
          <w:sz w:val="12"/>
        </w:rPr>
        <w:t xml:space="preserve"> </w:t>
      </w:r>
      <w:proofErr w:type="spellStart"/>
      <w:r w:rsidRPr="00245808">
        <w:rPr>
          <w:sz w:val="12"/>
        </w:rPr>
        <w:t>programmes</w:t>
      </w:r>
      <w:proofErr w:type="spellEnd"/>
      <w:r w:rsidRPr="00245808">
        <w:rPr>
          <w:sz w:val="12"/>
        </w:rPr>
        <w:t xml:space="preserve"> because they decrease cold chain capacity requirements and ease vaccination </w:t>
      </w:r>
      <w:proofErr w:type="spellStart"/>
      <w:r w:rsidRPr="00245808">
        <w:rPr>
          <w:sz w:val="12"/>
        </w:rPr>
        <w:t>programme</w:t>
      </w:r>
      <w:proofErr w:type="spellEnd"/>
      <w:r w:rsidRPr="00245808">
        <w:rPr>
          <w:sz w:val="12"/>
        </w:rPr>
        <w:t xml:space="preserve"> logistics. Multi-dose vials, in general, also have a lower price per dose compared to single-dose vial and/or syringe formats. Pfizer filed a patent application concerning a multidose vial PCV13,41 which includes broad claims related to specific presentations, including pre-filled vaccine delivery devices (such as a syringe) as well as a vial container. If granted as claimed, it might effectively block the development and launching of alternative versions of multi-dose vial PCV13 and secure the market of using such presentations (multi-dose vials) for only Pfizer’s product. The monopoly associated with this patent could mean that public health </w:t>
      </w:r>
      <w:proofErr w:type="spellStart"/>
      <w:r w:rsidRPr="00245808">
        <w:rPr>
          <w:sz w:val="12"/>
        </w:rPr>
        <w:t>programmes</w:t>
      </w:r>
      <w:proofErr w:type="spellEnd"/>
      <w:r w:rsidRPr="00245808">
        <w:rPr>
          <w:sz w:val="12"/>
        </w:rPr>
        <w:t xml:space="preserve"> looking to switch to multi-dose vial PCV13 or a pre-filled ‘device,’ such as a pre-filled syringe, would either </w:t>
      </w:r>
      <w:proofErr w:type="gramStart"/>
      <w:r w:rsidRPr="00245808">
        <w:rPr>
          <w:sz w:val="12"/>
        </w:rPr>
        <w:t>have to</w:t>
      </w:r>
      <w:proofErr w:type="gramEnd"/>
      <w:r w:rsidRPr="00245808">
        <w:rPr>
          <w:sz w:val="12"/>
        </w:rPr>
        <w:t xml:space="preserve"> stay with a single dose vial format or have to use Pfizer’s version only. This patent has been granted in Australia, South Korea, the US and by the European Patent Office.42 An equivalent application has also been filed in China43 and India44, where the applications are pending </w:t>
      </w:r>
      <w:proofErr w:type="gramStart"/>
      <w:r w:rsidRPr="00245808">
        <w:rPr>
          <w:sz w:val="12"/>
        </w:rPr>
        <w:t>examination.¶</w:t>
      </w:r>
      <w:proofErr w:type="gramEnd"/>
      <w:r w:rsidRPr="00245808">
        <w:rPr>
          <w:sz w:val="12"/>
        </w:rPr>
        <w:t xml:space="preserve"> Summary¶ </w:t>
      </w:r>
      <w:r w:rsidRPr="00DF7958">
        <w:rPr>
          <w:rStyle w:val="StyleUnderline"/>
          <w:highlight w:val="yellow"/>
        </w:rPr>
        <w:t xml:space="preserve">There are many different aspects </w:t>
      </w:r>
      <w:r w:rsidRPr="00245808">
        <w:rPr>
          <w:sz w:val="12"/>
        </w:rPr>
        <w:t>of vaccines that are</w:t>
      </w:r>
      <w:r w:rsidRPr="00DF7958">
        <w:rPr>
          <w:rStyle w:val="StyleUnderline"/>
          <w:sz w:val="12"/>
          <w:highlight w:val="yellow"/>
        </w:rPr>
        <w:t xml:space="preserve"> </w:t>
      </w:r>
      <w:r w:rsidRPr="00DF7958">
        <w:rPr>
          <w:rStyle w:val="StyleUnderline"/>
          <w:highlight w:val="yellow"/>
        </w:rPr>
        <w:t>being patented, in many cases undeservingly</w:t>
      </w:r>
      <w:r w:rsidRPr="00245808">
        <w:rPr>
          <w:sz w:val="12"/>
        </w:rPr>
        <w:t xml:space="preserve"> so per national laws. These patents pose significant barriers for other manufacturers to enter the market and contribute to a competitive environment that could help lower prices and increase access. Taken together, these patents indicate that throughout the vaccine development process and beyond, </w:t>
      </w:r>
      <w:r w:rsidRPr="00DF7958">
        <w:rPr>
          <w:rStyle w:val="StyleUnderline"/>
          <w:highlight w:val="yellow"/>
        </w:rPr>
        <w:t>patents pose a threat to affordable vaccines by impeding, and possibly outright blocking price-lowering follow-on competition.</w:t>
      </w:r>
      <w:r w:rsidRPr="00245808">
        <w:rPr>
          <w:rStyle w:val="StyleUnderline"/>
        </w:rPr>
        <w:t xml:space="preserve"> </w:t>
      </w:r>
      <w:r w:rsidRPr="00245808">
        <w:rPr>
          <w:sz w:val="12"/>
        </w:rPr>
        <w:t>In some cases, potential competitors have opportunities to address and overcome these barriers providing they have the time, resources, technical know-how and an accurate assessment of the vaccine patent landscape.</w:t>
      </w:r>
    </w:p>
    <w:p w14:paraId="456A7B4B" w14:textId="77777777" w:rsidR="00457947" w:rsidRPr="00245808" w:rsidRDefault="00457947" w:rsidP="00457947">
      <w:pPr>
        <w:pStyle w:val="Heading4"/>
      </w:pPr>
      <w:r w:rsidRPr="00245808">
        <w:t>Millions, including many children, die from pneumonia and HPV, but low-income countries and families can’t afford the vaccines to prevent them.</w:t>
      </w:r>
    </w:p>
    <w:p w14:paraId="2108D0CE" w14:textId="77777777" w:rsidR="00457947" w:rsidRPr="00245808" w:rsidRDefault="00457947" w:rsidP="00457947">
      <w:r w:rsidRPr="00245808">
        <w:rPr>
          <w:rStyle w:val="Style13ptBold"/>
        </w:rPr>
        <w:t>MSF ’17</w:t>
      </w:r>
      <w:r w:rsidRPr="00245808">
        <w:t xml:space="preserve"> – Médecins Sans </w:t>
      </w:r>
      <w:proofErr w:type="spellStart"/>
      <w:r w:rsidRPr="00245808">
        <w:t>Frontières</w:t>
      </w:r>
      <w:proofErr w:type="spellEnd"/>
      <w:r w:rsidRPr="00245808">
        <w:t xml:space="preserve"> [Doctors Without Borders - Médecins Sans </w:t>
      </w:r>
      <w:proofErr w:type="spellStart"/>
      <w:r w:rsidRPr="00245808">
        <w:t>Frontières</w:t>
      </w:r>
      <w:proofErr w:type="spellEnd"/>
      <w:r w:rsidRPr="00245808">
        <w:t xml:space="preserve"> (MSF) is an international, independent, medical humanitarian </w:t>
      </w:r>
      <w:proofErr w:type="spellStart"/>
      <w:r w:rsidRPr="00245808">
        <w:t>organisation</w:t>
      </w:r>
      <w:proofErr w:type="spellEnd"/>
      <w:r w:rsidRPr="00245808">
        <w:t xml:space="preserve"> that delivers emergency aid to people affected by armed conflict, epidemics, healthcare exclusion and natural or man-made disasters.], “A Fair Shot for Vaccine Affordability: Understanding and addressing the effects of patents on access to newer vaccines,” </w:t>
      </w:r>
      <w:proofErr w:type="gramStart"/>
      <w:r w:rsidRPr="00245808">
        <w:t>September,</w:t>
      </w:r>
      <w:proofErr w:type="gramEnd"/>
      <w:r w:rsidRPr="00245808">
        <w:t xml:space="preserve"> 2017. Accessed Aug. 12, 2021. &lt;</w:t>
      </w:r>
      <w:hyperlink r:id="rId7" w:history="1">
        <w:r w:rsidRPr="00245808">
          <w:rPr>
            <w:rStyle w:val="Hyperlink"/>
          </w:rPr>
          <w:t>https://msfaccess.org/sites/default/files/2018-06/VAC_report_A%20Fair%20Shot%20for%20Vaccine%20Affordability_ENG_2017.pdf</w:t>
        </w:r>
      </w:hyperlink>
      <w:r w:rsidRPr="00245808">
        <w:t>&gt; AT</w:t>
      </w:r>
    </w:p>
    <w:p w14:paraId="6A3F278E" w14:textId="77777777" w:rsidR="00457947" w:rsidRPr="00245808" w:rsidRDefault="00457947" w:rsidP="00457947">
      <w:pPr>
        <w:ind w:left="720"/>
        <w:rPr>
          <w:sz w:val="12"/>
        </w:rPr>
      </w:pPr>
      <w:r w:rsidRPr="00245808">
        <w:rPr>
          <w:sz w:val="12"/>
        </w:rPr>
        <w:t xml:space="preserve">Through our operations, MSF teams vaccinate thousands of vulnerable children each year against </w:t>
      </w:r>
      <w:r w:rsidRPr="00DF7958">
        <w:rPr>
          <w:rStyle w:val="StyleUnderline"/>
          <w:highlight w:val="yellow"/>
        </w:rPr>
        <w:t>pneumonia, the number one killer of children under five years worldwide.</w:t>
      </w:r>
      <w:r w:rsidRPr="00245808">
        <w:rPr>
          <w:sz w:val="12"/>
        </w:rPr>
        <w:t xml:space="preserve"> MSF is also starting to provide vaccinations against human papillomavirus (</w:t>
      </w:r>
      <w:r w:rsidRPr="00DF7958">
        <w:rPr>
          <w:rStyle w:val="StyleUnderline"/>
          <w:highlight w:val="yellow"/>
        </w:rPr>
        <w:t>HPV</w:t>
      </w:r>
      <w:r w:rsidRPr="00245808">
        <w:rPr>
          <w:sz w:val="12"/>
        </w:rPr>
        <w:t xml:space="preserve">), </w:t>
      </w:r>
      <w:r w:rsidRPr="00DF7958">
        <w:rPr>
          <w:rStyle w:val="StyleUnderline"/>
          <w:highlight w:val="yellow"/>
        </w:rPr>
        <w:t xml:space="preserve">a sexually </w:t>
      </w:r>
      <w:r w:rsidRPr="00DF7958">
        <w:rPr>
          <w:rStyle w:val="StyleUnderline"/>
          <w:highlight w:val="yellow"/>
        </w:rPr>
        <w:lastRenderedPageBreak/>
        <w:t>transmitted infection that can lead to cervical cancer, one of the leading cancer killers of women in developing countries. The</w:t>
      </w:r>
      <w:r w:rsidRPr="00245808">
        <w:rPr>
          <w:sz w:val="12"/>
        </w:rPr>
        <w:t xml:space="preserve"> World Health Organization (</w:t>
      </w:r>
      <w:r w:rsidRPr="00DF7958">
        <w:rPr>
          <w:rStyle w:val="StyleUnderline"/>
          <w:highlight w:val="yellow"/>
        </w:rPr>
        <w:t>WHO</w:t>
      </w:r>
      <w:r w:rsidRPr="00245808">
        <w:rPr>
          <w:sz w:val="12"/>
        </w:rPr>
        <w:t xml:space="preserve">) </w:t>
      </w:r>
      <w:r w:rsidRPr="00DF7958">
        <w:rPr>
          <w:rStyle w:val="StyleUnderline"/>
          <w:highlight w:val="yellow"/>
        </w:rPr>
        <w:t xml:space="preserve">recommends vaccination with </w:t>
      </w:r>
      <w:r w:rsidRPr="00245808">
        <w:rPr>
          <w:sz w:val="12"/>
        </w:rPr>
        <w:t>the pneumococcal conjugate vaccine (</w:t>
      </w:r>
      <w:r w:rsidRPr="00DF7958">
        <w:rPr>
          <w:rStyle w:val="StyleUnderline"/>
          <w:highlight w:val="yellow"/>
        </w:rPr>
        <w:t>PCV</w:t>
      </w:r>
      <w:r w:rsidRPr="00245808">
        <w:rPr>
          <w:sz w:val="12"/>
        </w:rPr>
        <w:t xml:space="preserve">) </w:t>
      </w:r>
      <w:r w:rsidRPr="00DF7958">
        <w:rPr>
          <w:rStyle w:val="StyleUnderline"/>
          <w:highlight w:val="yellow"/>
        </w:rPr>
        <w:t>for all children</w:t>
      </w:r>
      <w:r w:rsidRPr="00245808">
        <w:rPr>
          <w:sz w:val="12"/>
        </w:rPr>
        <w:t xml:space="preserve"> worldwide </w:t>
      </w:r>
      <w:r w:rsidRPr="00DF7958">
        <w:rPr>
          <w:rStyle w:val="StyleUnderline"/>
          <w:highlight w:val="yellow"/>
        </w:rPr>
        <w:t>and HPV vaccination for girls worldwide.</w:t>
      </w:r>
      <w:r w:rsidRPr="00245808">
        <w:rPr>
          <w:sz w:val="12"/>
        </w:rPr>
        <w:t xml:space="preserve"> However, these vaccines are often unaffordable for developing countries. </w:t>
      </w:r>
      <w:r w:rsidRPr="00DF7958">
        <w:rPr>
          <w:rStyle w:val="StyleUnderline"/>
          <w:highlight w:val="yellow"/>
        </w:rPr>
        <w:t xml:space="preserve">Millions of children around the world are left unprotected from pneumonia or HPV when Ministries of Health cannot afford to incorporate these vaccines into their national </w:t>
      </w:r>
      <w:proofErr w:type="spellStart"/>
      <w:r w:rsidRPr="00DF7958">
        <w:rPr>
          <w:rStyle w:val="StyleUnderline"/>
          <w:highlight w:val="yellow"/>
        </w:rPr>
        <w:t>immunisation</w:t>
      </w:r>
      <w:proofErr w:type="spellEnd"/>
      <w:r w:rsidRPr="00DF7958">
        <w:rPr>
          <w:rStyle w:val="StyleUnderline"/>
          <w:highlight w:val="yellow"/>
        </w:rPr>
        <w:t xml:space="preserve"> </w:t>
      </w:r>
      <w:proofErr w:type="spellStart"/>
      <w:proofErr w:type="gramStart"/>
      <w:r w:rsidRPr="00DF7958">
        <w:rPr>
          <w:rStyle w:val="StyleUnderline"/>
          <w:highlight w:val="yellow"/>
        </w:rPr>
        <w:t>programmes</w:t>
      </w:r>
      <w:proofErr w:type="spellEnd"/>
      <w:r w:rsidRPr="00DF7958">
        <w:rPr>
          <w:rStyle w:val="StyleUnderline"/>
          <w:highlight w:val="yellow"/>
        </w:rPr>
        <w:t>.</w:t>
      </w:r>
      <w:r w:rsidRPr="00245808">
        <w:rPr>
          <w:sz w:val="12"/>
        </w:rPr>
        <w:t>¶</w:t>
      </w:r>
      <w:proofErr w:type="gramEnd"/>
      <w:r w:rsidRPr="00245808">
        <w:rPr>
          <w:sz w:val="12"/>
        </w:rPr>
        <w:t xml:space="preserve"> Pneumonia¶ Globally, </w:t>
      </w:r>
      <w:r w:rsidRPr="00DF7958">
        <w:rPr>
          <w:rStyle w:val="StyleUnderline"/>
          <w:highlight w:val="yellow"/>
        </w:rPr>
        <w:t>pneumonia kills nearly one million children every year.</w:t>
      </w:r>
      <w:r w:rsidRPr="00245808">
        <w:rPr>
          <w:sz w:val="12"/>
        </w:rPr>
        <w:t>2 Children in crisis-affected contexts are particularly susceptible to pneumonia, and MSF medical teams often see its deadly effects in our health facilities</w:t>
      </w:r>
      <w:r w:rsidRPr="00DF7958">
        <w:rPr>
          <w:rStyle w:val="StyleUnderline"/>
          <w:highlight w:val="yellow"/>
        </w:rPr>
        <w:t>. PCV can prevent</w:t>
      </w:r>
      <w:r w:rsidRPr="00245808">
        <w:rPr>
          <w:sz w:val="12"/>
        </w:rPr>
        <w:t xml:space="preserve"> many cases of </w:t>
      </w:r>
      <w:r w:rsidRPr="00DF7958">
        <w:rPr>
          <w:rStyle w:val="StyleUnderline"/>
          <w:highlight w:val="yellow"/>
        </w:rPr>
        <w:t>pneumonia and is currently manufactured</w:t>
      </w:r>
      <w:r w:rsidRPr="00245808">
        <w:rPr>
          <w:sz w:val="12"/>
        </w:rPr>
        <w:t xml:space="preserve"> for children </w:t>
      </w:r>
      <w:r w:rsidRPr="00DF7958">
        <w:rPr>
          <w:rStyle w:val="StyleUnderline"/>
          <w:highlight w:val="yellow"/>
        </w:rPr>
        <w:t>by just two companies</w:t>
      </w:r>
      <w:r w:rsidRPr="00245808">
        <w:rPr>
          <w:sz w:val="12"/>
        </w:rPr>
        <w:t xml:space="preserve">: Pfizer and GlaxoSmithKline (GSK). Unfortunately, </w:t>
      </w:r>
      <w:r w:rsidRPr="00DF7958">
        <w:rPr>
          <w:rStyle w:val="StyleUnderline"/>
          <w:highlight w:val="yellow"/>
        </w:rPr>
        <w:t>PCV is priced out of reach of many parents, governments and treatment providers, due in part to high prices caused by a lack of sufficient competition.</w:t>
      </w:r>
      <w:r w:rsidRPr="00245808">
        <w:rPr>
          <w:sz w:val="12"/>
        </w:rPr>
        <w:t xml:space="preserve"> Approximately </w:t>
      </w:r>
      <w:r w:rsidRPr="00DF7958">
        <w:rPr>
          <w:rStyle w:val="StyleUnderline"/>
          <w:highlight w:val="yellow"/>
        </w:rPr>
        <w:t>one third of the world’s countries have not been able to introduce PCV because of its high price.</w:t>
      </w:r>
      <w:r w:rsidRPr="00245808">
        <w:rPr>
          <w:sz w:val="12"/>
        </w:rPr>
        <w:t xml:space="preserve">3 </w:t>
      </w:r>
      <w:proofErr w:type="gramStart"/>
      <w:r w:rsidRPr="00245808">
        <w:rPr>
          <w:sz w:val="12"/>
        </w:rPr>
        <w:t>Millions</w:t>
      </w:r>
      <w:proofErr w:type="gramEnd"/>
      <w:r w:rsidRPr="00245808">
        <w:rPr>
          <w:sz w:val="12"/>
        </w:rPr>
        <w:t xml:space="preserve"> of vulnerable children living in countries such as Jordan, Thailand and the Philippines are left without affordable access to this life-saving vaccine. According to 2015 WHO/UNICEF estimates, 60% of the world’s infants (81.6 million) were not receiving PCV in 2015, either because they lived in one of 55 countries that had not yet introduced the vaccine, or they were not being reached by the routine </w:t>
      </w:r>
      <w:proofErr w:type="spellStart"/>
      <w:r w:rsidRPr="00245808">
        <w:rPr>
          <w:sz w:val="12"/>
        </w:rPr>
        <w:t>immunisation</w:t>
      </w:r>
      <w:proofErr w:type="spellEnd"/>
      <w:r w:rsidRPr="00245808">
        <w:rPr>
          <w:sz w:val="12"/>
        </w:rPr>
        <w:t xml:space="preserve"> services in their </w:t>
      </w:r>
      <w:proofErr w:type="gramStart"/>
      <w:r w:rsidRPr="00245808">
        <w:rPr>
          <w:sz w:val="12"/>
        </w:rPr>
        <w:t>country.¶</w:t>
      </w:r>
      <w:proofErr w:type="gramEnd"/>
      <w:r w:rsidRPr="00245808">
        <w:rPr>
          <w:sz w:val="12"/>
        </w:rPr>
        <w:t xml:space="preserve"> MSF provides PCV through our work in countries such as Central African Republic, Ethiopia, Greece, South Sudan, Syria and Uganda, among others. From 2009 to 2014, MSF negotiated with Pfizer and GSK to obtain a sustainable, affordable price for PCV, exceptionally accepting a limited-term donation, with agreement from both Pfizer and GSK that they would work on longer-term solutions to improve affordability. In the absence of such a solution, MSF and other humanitarian </w:t>
      </w:r>
      <w:proofErr w:type="spellStart"/>
      <w:r w:rsidRPr="00245808">
        <w:rPr>
          <w:sz w:val="12"/>
        </w:rPr>
        <w:t>organisations</w:t>
      </w:r>
      <w:proofErr w:type="spellEnd"/>
      <w:r w:rsidRPr="00245808">
        <w:rPr>
          <w:sz w:val="12"/>
        </w:rPr>
        <w:t xml:space="preserve"> continued to struggle to purchase PCV at an affordable price. For example, in 2016 MSF paid 60 Euros (US$68.10) for one dose of the Pfizer product to vaccinate refugee children in Greece – 20 times more than the lowest PCV price offered by Pfizer and GSK. ¶ In 2015, faced with the impossibility of obtaining an affordable price, MSF launched a public campaign – A Fair Shot – calling on both companies to lower the price of PCV for humanitarian use and in all developing countries. Because of this pressure, in late 2016, both Pfizer and GSK finally agreed to extend their lowest global price to humanitarian </w:t>
      </w:r>
      <w:proofErr w:type="spellStart"/>
      <w:r w:rsidRPr="00245808">
        <w:rPr>
          <w:sz w:val="12"/>
        </w:rPr>
        <w:t>organisations</w:t>
      </w:r>
      <w:proofErr w:type="spellEnd"/>
      <w:r w:rsidRPr="00245808">
        <w:rPr>
          <w:sz w:val="12"/>
        </w:rPr>
        <w:t xml:space="preserve"> vaccinating in emergencies, but not to developing countries more broadly.4 Many governments, providers, and parents still struggle to afford PCV.¶ Human papillomavirus¶ </w:t>
      </w:r>
      <w:r w:rsidRPr="00DF7958">
        <w:rPr>
          <w:rStyle w:val="StyleUnderline"/>
          <w:highlight w:val="yellow"/>
        </w:rPr>
        <w:t>The</w:t>
      </w:r>
      <w:r w:rsidRPr="00245808">
        <w:rPr>
          <w:sz w:val="12"/>
        </w:rPr>
        <w:t xml:space="preserve"> World Health Organization (</w:t>
      </w:r>
      <w:r w:rsidRPr="00DF7958">
        <w:rPr>
          <w:rStyle w:val="StyleUnderline"/>
          <w:highlight w:val="yellow"/>
        </w:rPr>
        <w:t>WHO</w:t>
      </w:r>
      <w:r w:rsidRPr="00245808">
        <w:rPr>
          <w:sz w:val="12"/>
        </w:rPr>
        <w:t xml:space="preserve">) </w:t>
      </w:r>
      <w:r w:rsidRPr="00DF7958">
        <w:rPr>
          <w:rStyle w:val="StyleUnderline"/>
          <w:highlight w:val="yellow"/>
        </w:rPr>
        <w:t>estimates that more than one million women are living with cervical cancer worldwide, most</w:t>
      </w:r>
      <w:r w:rsidRPr="00245808">
        <w:rPr>
          <w:sz w:val="12"/>
        </w:rPr>
        <w:t xml:space="preserve"> often </w:t>
      </w:r>
      <w:r w:rsidRPr="00DF7958">
        <w:rPr>
          <w:rStyle w:val="StyleUnderline"/>
          <w:highlight w:val="yellow"/>
        </w:rPr>
        <w:t>as a “consequence of</w:t>
      </w:r>
      <w:r w:rsidRPr="00245808">
        <w:rPr>
          <w:rStyle w:val="StyleUnderline"/>
        </w:rPr>
        <w:t xml:space="preserve"> </w:t>
      </w:r>
      <w:r w:rsidRPr="00245808">
        <w:rPr>
          <w:sz w:val="12"/>
        </w:rPr>
        <w:t>a long-term infection with human papillomavirus (</w:t>
      </w:r>
      <w:r w:rsidRPr="00DF7958">
        <w:rPr>
          <w:rStyle w:val="StyleUnderline"/>
          <w:highlight w:val="yellow"/>
        </w:rPr>
        <w:t>HPV</w:t>
      </w:r>
      <w:r w:rsidRPr="00245808">
        <w:rPr>
          <w:sz w:val="12"/>
        </w:rPr>
        <w:t xml:space="preserve">).” WHO also notes that </w:t>
      </w:r>
      <w:r w:rsidRPr="00DF7958">
        <w:rPr>
          <w:rStyle w:val="StyleUnderline"/>
          <w:highlight w:val="yellow"/>
        </w:rPr>
        <w:t>most cases occur in developing countries</w:t>
      </w:r>
      <w:r w:rsidRPr="00245808">
        <w:rPr>
          <w:sz w:val="12"/>
        </w:rPr>
        <w:t xml:space="preserve">;5 </w:t>
      </w:r>
      <w:r w:rsidRPr="00DF7958">
        <w:rPr>
          <w:rStyle w:val="StyleUnderline"/>
          <w:highlight w:val="yellow"/>
        </w:rPr>
        <w:t>in 2012, more than a quarter of a million women died from cervical cancer in developing countries.</w:t>
      </w:r>
      <w:r w:rsidRPr="00245808">
        <w:rPr>
          <w:sz w:val="12"/>
        </w:rPr>
        <w:t xml:space="preserve">6¶ </w:t>
      </w:r>
      <w:r w:rsidRPr="00DF7958">
        <w:rPr>
          <w:rStyle w:val="StyleUnderline"/>
          <w:highlight w:val="yellow"/>
        </w:rPr>
        <w:t>Two companies</w:t>
      </w:r>
      <w:r w:rsidRPr="00245808">
        <w:rPr>
          <w:sz w:val="12"/>
        </w:rPr>
        <w:t xml:space="preserve">, GSK and Merck, </w:t>
      </w:r>
      <w:r w:rsidRPr="00DF7958">
        <w:rPr>
          <w:rStyle w:val="StyleUnderline"/>
          <w:highlight w:val="yellow"/>
        </w:rPr>
        <w:t>manufacture vaccines that protect against</w:t>
      </w:r>
      <w:r w:rsidRPr="00245808">
        <w:rPr>
          <w:sz w:val="12"/>
        </w:rPr>
        <w:t xml:space="preserve"> two (GSK), four and nine (Merck) different types of </w:t>
      </w:r>
      <w:proofErr w:type="gramStart"/>
      <w:r w:rsidRPr="00DF7958">
        <w:rPr>
          <w:rStyle w:val="StyleUnderline"/>
          <w:highlight w:val="yellow"/>
        </w:rPr>
        <w:t>HPV.</w:t>
      </w:r>
      <w:proofErr w:type="gramEnd"/>
      <w:r w:rsidRPr="00245808">
        <w:rPr>
          <w:sz w:val="12"/>
        </w:rPr>
        <w:t xml:space="preserve"> Types 16 and 18 are associated with 71% of cases of cervical cancers and are present in all three vaccines.7 Despite the importance of this vaccine, by mid-2016, only 65 countries had introduced HPV vaccines.8 </w:t>
      </w:r>
      <w:r w:rsidRPr="00DF7958">
        <w:rPr>
          <w:rStyle w:val="StyleUnderline"/>
          <w:highlight w:val="yellow"/>
        </w:rPr>
        <w:t>Prices for the vaccines range from $4.50 per dose at the lowest global price up to $193 per dose in the US private sector.</w:t>
      </w:r>
      <w:r w:rsidRPr="00245808">
        <w:rPr>
          <w:sz w:val="12"/>
        </w:rPr>
        <w:t xml:space="preserve">9 In contrast, based on peer-reviewed manufacturing estimates, </w:t>
      </w:r>
      <w:r w:rsidRPr="00DF7958">
        <w:rPr>
          <w:rStyle w:val="StyleUnderline"/>
          <w:highlight w:val="yellow"/>
        </w:rPr>
        <w:t>HPV vaccines could be manufactured for as little as $0.50</w:t>
      </w:r>
      <w:r w:rsidRPr="00245808">
        <w:rPr>
          <w:sz w:val="12"/>
        </w:rPr>
        <w:t xml:space="preserve"> to $0.60 </w:t>
      </w:r>
      <w:r w:rsidRPr="00DF7958">
        <w:rPr>
          <w:rStyle w:val="StyleUnderline"/>
          <w:highlight w:val="yellow"/>
        </w:rPr>
        <w:t>per dose.</w:t>
      </w:r>
      <w:r w:rsidRPr="00245808">
        <w:rPr>
          <w:sz w:val="12"/>
        </w:rPr>
        <w:t>10¶ MSF provides cervical cancer screenings and HPV vaccines in some projects, for example in the Philippines, and is preparing to do so in Zimbabwe.</w:t>
      </w:r>
    </w:p>
    <w:p w14:paraId="13DD5FAF" w14:textId="77777777" w:rsidR="00457947" w:rsidRPr="00245808" w:rsidRDefault="00457947" w:rsidP="00457947">
      <w:pPr>
        <w:keepNext/>
        <w:keepLines/>
        <w:spacing w:before="40" w:after="0"/>
        <w:outlineLvl w:val="3"/>
        <w:rPr>
          <w:rFonts w:eastAsiaTheme="majorEastAsia" w:cstheme="majorBidi"/>
          <w:b/>
          <w:iCs/>
          <w:sz w:val="26"/>
        </w:rPr>
      </w:pPr>
      <w:r w:rsidRPr="00245808">
        <w:rPr>
          <w:rFonts w:eastAsiaTheme="majorEastAsia" w:cstheme="majorBidi"/>
          <w:b/>
          <w:iCs/>
          <w:sz w:val="26"/>
        </w:rPr>
        <w:t>Poverty and disease are mutually reinforcing, causing staggering suffering and injustice.</w:t>
      </w:r>
    </w:p>
    <w:p w14:paraId="2EAC8209" w14:textId="77777777" w:rsidR="00457947" w:rsidRPr="00245808" w:rsidRDefault="00457947" w:rsidP="00457947">
      <w:r w:rsidRPr="00245808">
        <w:rPr>
          <w:b/>
          <w:bCs/>
          <w:sz w:val="26"/>
        </w:rPr>
        <w:t xml:space="preserve">Hollis &amp; Pogge ’08 - </w:t>
      </w:r>
      <w:r w:rsidRPr="00245808">
        <w:t xml:space="preserve">Aidan Hollis [Associate Professor of Economics, the University of Calgary] and Thomas Pogge [Leitner Professor of Philosophy and International Affairs, Yale University], “The Health Impact Fund Making New Medicines Accessible for All,” </w:t>
      </w:r>
      <w:r w:rsidRPr="00245808">
        <w:rPr>
          <w:i/>
        </w:rPr>
        <w:t>Incentives for Global Health</w:t>
      </w:r>
      <w:r w:rsidRPr="00245808">
        <w:t xml:space="preserve"> (2008</w:t>
      </w:r>
      <w:proofErr w:type="gramStart"/>
      <w:r w:rsidRPr="00245808">
        <w:t>)  AT</w:t>
      </w:r>
      <w:proofErr w:type="gramEnd"/>
    </w:p>
    <w:p w14:paraId="2B05555C" w14:textId="77777777" w:rsidR="00457947" w:rsidRPr="00245808" w:rsidRDefault="00457947" w:rsidP="00457947">
      <w:pPr>
        <w:ind w:left="720"/>
        <w:rPr>
          <w:sz w:val="12"/>
          <w:szCs w:val="12"/>
        </w:rPr>
      </w:pPr>
      <w:r w:rsidRPr="00245808">
        <w:rPr>
          <w:sz w:val="12"/>
          <w:szCs w:val="12"/>
        </w:rPr>
        <w:t xml:space="preserve">In 2004, some 970 million people, around 15 percent of the world’s population, were living below the extreme poverty line of $1 a day (more strictly defi </w:t>
      </w:r>
      <w:proofErr w:type="spellStart"/>
      <w:r w:rsidRPr="00245808">
        <w:rPr>
          <w:sz w:val="12"/>
          <w:szCs w:val="12"/>
        </w:rPr>
        <w:t>ned</w:t>
      </w:r>
      <w:proofErr w:type="spellEnd"/>
      <w:r w:rsidRPr="00245808">
        <w:rPr>
          <w:sz w:val="12"/>
          <w:szCs w:val="12"/>
        </w:rPr>
        <w:t xml:space="preserve">, $392.88 annually) in 1993 Purchasing Power Parity (PPP) terms (Chen and </w:t>
      </w:r>
      <w:proofErr w:type="spellStart"/>
      <w:r w:rsidRPr="00245808">
        <w:rPr>
          <w:sz w:val="12"/>
          <w:szCs w:val="12"/>
        </w:rPr>
        <w:t>Ravallion</w:t>
      </w:r>
      <w:proofErr w:type="spellEnd"/>
      <w:r w:rsidRPr="00245808">
        <w:rPr>
          <w:sz w:val="12"/>
          <w:szCs w:val="12"/>
        </w:rPr>
        <w:t xml:space="preserve"> 2007, 16579).3 Furthermore, those living below this very low poverty line fell on average around 28 percent below it. Th </w:t>
      </w:r>
      <w:proofErr w:type="spellStart"/>
      <w:r w:rsidRPr="00245808">
        <w:rPr>
          <w:sz w:val="12"/>
          <w:szCs w:val="12"/>
        </w:rPr>
        <w:t>eir</w:t>
      </w:r>
      <w:proofErr w:type="spellEnd"/>
      <w:r w:rsidRPr="00245808">
        <w:rPr>
          <w:sz w:val="12"/>
          <w:szCs w:val="12"/>
        </w:rPr>
        <w:t xml:space="preserve"> average annual purchasing power therefore corresponded to approximately $420 in the US in 2008 dollars.4¶ Th ese </w:t>
      </w:r>
      <w:proofErr w:type="gramStart"/>
      <w:r w:rsidRPr="00245808">
        <w:rPr>
          <w:sz w:val="12"/>
          <w:szCs w:val="12"/>
        </w:rPr>
        <w:t>are</w:t>
      </w:r>
      <w:proofErr w:type="gramEnd"/>
      <w:r w:rsidRPr="00245808">
        <w:rPr>
          <w:sz w:val="12"/>
          <w:szCs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00245808">
        <w:rPr>
          <w:sz w:val="12"/>
          <w:szCs w:val="12"/>
        </w:rPr>
        <w:t>ned</w:t>
      </w:r>
      <w:proofErr w:type="spellEnd"/>
      <w:r w:rsidRPr="00245808">
        <w:rPr>
          <w:sz w:val="12"/>
          <w:szCs w:val="12"/>
        </w:rPr>
        <w:t xml:space="preserve"> in 2004,5 with this population falling on average 41 percent below this higher line.6 Individuals In this much larger group could buy, on average, about as much in 2004 as could be bought in the US in 2008 for $690.¶ The Effects of Global Income Poverty on Health¶ The effects of such extreme income poverty are foreseeable and extensively documented.</w:t>
      </w:r>
      <w:r w:rsidRPr="00245808">
        <w:rPr>
          <w:sz w:val="2"/>
          <w:szCs w:val="2"/>
        </w:rPr>
        <w:t xml:space="preserve"> </w:t>
      </w:r>
      <w:r w:rsidRPr="00245808">
        <w:rPr>
          <w:sz w:val="12"/>
          <w:szCs w:val="12"/>
        </w:rPr>
        <w:t>It is estimated that around 13 percent of all human beings (</w:t>
      </w:r>
      <w:r w:rsidRPr="00DF7958">
        <w:rPr>
          <w:rStyle w:val="Emphasis"/>
          <w:highlight w:val="yellow"/>
        </w:rPr>
        <w:t>830 million</w:t>
      </w:r>
      <w:r w:rsidRPr="00245808">
        <w:rPr>
          <w:sz w:val="12"/>
          <w:szCs w:val="12"/>
        </w:rPr>
        <w:t>) are</w:t>
      </w:r>
      <w:r w:rsidRPr="00DF7958">
        <w:rPr>
          <w:rStyle w:val="Emphasis"/>
          <w:sz w:val="12"/>
          <w:szCs w:val="12"/>
          <w:highlight w:val="yellow"/>
        </w:rPr>
        <w:t xml:space="preserve"> </w:t>
      </w:r>
      <w:r w:rsidRPr="00DF7958">
        <w:rPr>
          <w:rStyle w:val="Emphasis"/>
          <w:highlight w:val="yellow"/>
        </w:rPr>
        <w:t>chronically undernourished</w:t>
      </w:r>
      <w:r w:rsidRPr="00245808">
        <w:rPr>
          <w:sz w:val="12"/>
          <w:szCs w:val="12"/>
        </w:rPr>
        <w:t>, 17 percent (</w:t>
      </w:r>
      <w:r w:rsidRPr="00DF7958">
        <w:rPr>
          <w:rStyle w:val="Emphasis"/>
          <w:highlight w:val="yellow"/>
        </w:rPr>
        <w:t>1.1 billion</w:t>
      </w:r>
      <w:r w:rsidRPr="00245808">
        <w:rPr>
          <w:sz w:val="12"/>
          <w:szCs w:val="12"/>
        </w:rPr>
        <w:t xml:space="preserve">) </w:t>
      </w:r>
      <w:r w:rsidRPr="00DF7958">
        <w:rPr>
          <w:rStyle w:val="Emphasis"/>
          <w:highlight w:val="yellow"/>
        </w:rPr>
        <w:t xml:space="preserve">lack </w:t>
      </w:r>
      <w:r w:rsidRPr="00245808">
        <w:rPr>
          <w:sz w:val="12"/>
          <w:szCs w:val="12"/>
        </w:rPr>
        <w:t>access to</w:t>
      </w:r>
      <w:r w:rsidRPr="00DF7958">
        <w:rPr>
          <w:rStyle w:val="Emphasis"/>
          <w:sz w:val="12"/>
          <w:szCs w:val="12"/>
          <w:highlight w:val="yellow"/>
        </w:rPr>
        <w:t xml:space="preserve"> </w:t>
      </w:r>
      <w:r w:rsidRPr="00DF7958">
        <w:rPr>
          <w:rStyle w:val="Emphasis"/>
          <w:highlight w:val="yellow"/>
        </w:rPr>
        <w:t>safe water</w:t>
      </w:r>
      <w:r w:rsidRPr="00245808">
        <w:rPr>
          <w:sz w:val="12"/>
          <w:szCs w:val="12"/>
        </w:rPr>
        <w:t>, and 41 percent (</w:t>
      </w:r>
      <w:r w:rsidRPr="00DF7958">
        <w:rPr>
          <w:rStyle w:val="Emphasis"/>
          <w:highlight w:val="yellow"/>
        </w:rPr>
        <w:t>2.6 billion</w:t>
      </w:r>
      <w:r w:rsidRPr="00245808">
        <w:rPr>
          <w:sz w:val="12"/>
          <w:szCs w:val="12"/>
        </w:rPr>
        <w:t xml:space="preserve">) </w:t>
      </w:r>
      <w:r w:rsidRPr="00DF7958">
        <w:rPr>
          <w:rStyle w:val="Emphasis"/>
          <w:highlight w:val="yellow"/>
        </w:rPr>
        <w:t>lack</w:t>
      </w:r>
      <w:r w:rsidRPr="00245808">
        <w:rPr>
          <w:sz w:val="12"/>
          <w:szCs w:val="12"/>
        </w:rPr>
        <w:t xml:space="preserve"> access to</w:t>
      </w:r>
      <w:r w:rsidRPr="00DF7958">
        <w:rPr>
          <w:rStyle w:val="Emphasis"/>
          <w:sz w:val="12"/>
          <w:szCs w:val="12"/>
          <w:highlight w:val="yellow"/>
        </w:rPr>
        <w:t xml:space="preserve"> </w:t>
      </w:r>
      <w:r w:rsidRPr="00DF7958">
        <w:rPr>
          <w:rStyle w:val="Emphasis"/>
          <w:highlight w:val="yellow"/>
        </w:rPr>
        <w:t>basic sanitation</w:t>
      </w:r>
      <w:r w:rsidRPr="00245808">
        <w:rPr>
          <w:sz w:val="12"/>
          <w:szCs w:val="12"/>
        </w:rPr>
        <w:t xml:space="preserve"> (UNDP 2006, 174, 33). About 31 percent (</w:t>
      </w:r>
      <w:r w:rsidRPr="00DF7958">
        <w:rPr>
          <w:rStyle w:val="Emphasis"/>
          <w:highlight w:val="yellow"/>
        </w:rPr>
        <w:t>2 billion</w:t>
      </w:r>
      <w:r w:rsidRPr="00245808">
        <w:rPr>
          <w:sz w:val="12"/>
          <w:szCs w:val="12"/>
        </w:rPr>
        <w:t xml:space="preserve">) </w:t>
      </w:r>
      <w:r w:rsidRPr="00DF7958">
        <w:rPr>
          <w:rStyle w:val="Emphasis"/>
          <w:highlight w:val="yellow"/>
        </w:rPr>
        <w:t>lack access to crucial drugs and</w:t>
      </w:r>
      <w:r w:rsidRPr="00245808">
        <w:rPr>
          <w:sz w:val="12"/>
          <w:szCs w:val="12"/>
        </w:rPr>
        <w:t xml:space="preserve"> 25 percent (</w:t>
      </w:r>
      <w:r w:rsidRPr="00DF7958">
        <w:rPr>
          <w:rStyle w:val="Emphasis"/>
          <w:highlight w:val="yellow"/>
        </w:rPr>
        <w:t>1.6 billion</w:t>
      </w:r>
      <w:r w:rsidRPr="00245808">
        <w:rPr>
          <w:sz w:val="12"/>
          <w:szCs w:val="12"/>
        </w:rPr>
        <w:t xml:space="preserve">) </w:t>
      </w:r>
      <w:r w:rsidRPr="00DF7958">
        <w:rPr>
          <w:rStyle w:val="Emphasis"/>
          <w:highlight w:val="yellow"/>
        </w:rPr>
        <w:t>lack electricity</w:t>
      </w:r>
      <w:r w:rsidRPr="00245808">
        <w:rPr>
          <w:sz w:val="12"/>
          <w:szCs w:val="12"/>
        </w:rPr>
        <w:t xml:space="preserve"> (Fogarty n.d., IEA 2002). Some </w:t>
      </w:r>
      <w:r w:rsidRPr="00DF7958">
        <w:rPr>
          <w:rStyle w:val="Emphasis"/>
          <w:highlight w:val="yellow"/>
        </w:rPr>
        <w:t>780 million adults are illiterate</w:t>
      </w:r>
      <w:r w:rsidRPr="00245808">
        <w:rPr>
          <w:sz w:val="12"/>
          <w:szCs w:val="12"/>
        </w:rPr>
        <w:t xml:space="preserve"> (UNESCO 2006), and 14 percent of children aged between fi </w:t>
      </w:r>
      <w:proofErr w:type="spellStart"/>
      <w:r w:rsidRPr="00245808">
        <w:rPr>
          <w:sz w:val="12"/>
          <w:szCs w:val="12"/>
        </w:rPr>
        <w:t>ve</w:t>
      </w:r>
      <w:proofErr w:type="spellEnd"/>
      <w:r w:rsidRPr="00245808">
        <w:rPr>
          <w:sz w:val="12"/>
          <w:szCs w:val="12"/>
        </w:rPr>
        <w:t xml:space="preserve"> and 17 (</w:t>
      </w:r>
      <w:r w:rsidRPr="00DF7958">
        <w:rPr>
          <w:rStyle w:val="Emphasis"/>
          <w:highlight w:val="yellow"/>
        </w:rPr>
        <w:t>218 million</w:t>
      </w:r>
      <w:r w:rsidRPr="00245808">
        <w:rPr>
          <w:sz w:val="12"/>
          <w:szCs w:val="12"/>
        </w:rPr>
        <w:t xml:space="preserve">) </w:t>
      </w:r>
      <w:r w:rsidRPr="00DF7958">
        <w:rPr>
          <w:rStyle w:val="Emphasis"/>
          <w:highlight w:val="yellow"/>
        </w:rPr>
        <w:t xml:space="preserve">are child laborers, more than half in hazardous work </w:t>
      </w:r>
      <w:r w:rsidRPr="00245808">
        <w:rPr>
          <w:sz w:val="12"/>
          <w:szCs w:val="12"/>
        </w:rPr>
        <w:t>(ILO 2006, 6</w:t>
      </w:r>
      <w:proofErr w:type="gramStart"/>
      <w:r w:rsidRPr="00245808">
        <w:rPr>
          <w:sz w:val="12"/>
          <w:szCs w:val="12"/>
        </w:rPr>
        <w:t>)</w:t>
      </w:r>
      <w:r w:rsidRPr="00DF7958">
        <w:rPr>
          <w:rStyle w:val="Emphasis"/>
          <w:highlight w:val="yellow"/>
        </w:rPr>
        <w:t>.</w:t>
      </w:r>
      <w:r w:rsidRPr="00245808">
        <w:rPr>
          <w:sz w:val="12"/>
          <w:szCs w:val="12"/>
        </w:rPr>
        <w:t>¶</w:t>
      </w:r>
      <w:proofErr w:type="gramEnd"/>
      <w:r w:rsidRPr="00245808">
        <w:rPr>
          <w:sz w:val="12"/>
          <w:szCs w:val="12"/>
        </w:rPr>
        <w:t xml:space="preserve"> Worldwide, </w:t>
      </w:r>
      <w:r w:rsidRPr="00DF7958">
        <w:rPr>
          <w:rStyle w:val="Emphasis"/>
          <w:highlight w:val="yellow"/>
        </w:rPr>
        <w:t>diseases related to poverty</w:t>
      </w:r>
      <w:r w:rsidRPr="00245808">
        <w:rPr>
          <w:sz w:val="12"/>
          <w:szCs w:val="12"/>
        </w:rPr>
        <w:t xml:space="preserve">, including communicable, maternal, perinatal, and </w:t>
      </w:r>
      <w:proofErr w:type="spellStart"/>
      <w:r w:rsidRPr="00245808">
        <w:rPr>
          <w:sz w:val="12"/>
          <w:szCs w:val="12"/>
        </w:rPr>
        <w:t>nutritionrelated</w:t>
      </w:r>
      <w:proofErr w:type="spellEnd"/>
      <w:r w:rsidRPr="00245808">
        <w:rPr>
          <w:sz w:val="12"/>
          <w:szCs w:val="12"/>
        </w:rPr>
        <w:t xml:space="preserve"> diseases, </w:t>
      </w:r>
      <w:r w:rsidRPr="00DF7958">
        <w:rPr>
          <w:rStyle w:val="Emphasis"/>
          <w:highlight w:val="yellow"/>
        </w:rPr>
        <w:t xml:space="preserve">comprise over 50 percent of </w:t>
      </w:r>
      <w:r w:rsidRPr="00245808">
        <w:rPr>
          <w:sz w:val="12"/>
          <w:szCs w:val="12"/>
        </w:rPr>
        <w:t>the burden of</w:t>
      </w:r>
      <w:r w:rsidRPr="00DF7958">
        <w:rPr>
          <w:rStyle w:val="Emphasis"/>
          <w:sz w:val="12"/>
          <w:szCs w:val="12"/>
          <w:highlight w:val="yellow"/>
        </w:rPr>
        <w:t xml:space="preserve"> </w:t>
      </w:r>
      <w:r w:rsidRPr="00DF7958">
        <w:rPr>
          <w:rStyle w:val="Emphasis"/>
          <w:highlight w:val="yellow"/>
        </w:rPr>
        <w:t xml:space="preserve">disease in low-income countries, </w:t>
      </w:r>
      <w:r w:rsidRPr="00245808">
        <w:rPr>
          <w:sz w:val="12"/>
          <w:szCs w:val="12"/>
        </w:rPr>
        <w:t>nearly</w:t>
      </w:r>
      <w:r w:rsidRPr="00DF7958">
        <w:rPr>
          <w:rStyle w:val="Emphasis"/>
          <w:sz w:val="12"/>
          <w:szCs w:val="12"/>
          <w:highlight w:val="yellow"/>
        </w:rPr>
        <w:t xml:space="preserve"> </w:t>
      </w:r>
      <w:r w:rsidRPr="00DF7958">
        <w:rPr>
          <w:rStyle w:val="Emphasis"/>
          <w:highlight w:val="yellow"/>
        </w:rPr>
        <w:t xml:space="preserve">ten times their </w:t>
      </w:r>
      <w:r w:rsidRPr="00245808">
        <w:rPr>
          <w:sz w:val="12"/>
          <w:szCs w:val="12"/>
        </w:rPr>
        <w:t>relative</w:t>
      </w:r>
      <w:r w:rsidRPr="00DF7958">
        <w:rPr>
          <w:rStyle w:val="Emphasis"/>
          <w:sz w:val="12"/>
          <w:szCs w:val="12"/>
          <w:highlight w:val="yellow"/>
        </w:rPr>
        <w:t xml:space="preserve"> </w:t>
      </w:r>
      <w:r w:rsidRPr="00DF7958">
        <w:rPr>
          <w:rStyle w:val="Emphasis"/>
          <w:highlight w:val="yellow"/>
        </w:rPr>
        <w:t>burden in developed countries</w:t>
      </w:r>
      <w:r w:rsidRPr="00245808">
        <w:rPr>
          <w:sz w:val="12"/>
          <w:szCs w:val="12"/>
        </w:rPr>
        <w:t xml:space="preserve"> (WHO 2006b, 3). If the developed world had its proportional share of poverty-related deaths (</w:t>
      </w:r>
      <w:proofErr w:type="spellStart"/>
      <w:r w:rsidRPr="00245808">
        <w:rPr>
          <w:sz w:val="12"/>
          <w:szCs w:val="12"/>
        </w:rPr>
        <w:t>onethird</w:t>
      </w:r>
      <w:proofErr w:type="spellEnd"/>
      <w:r w:rsidRPr="00245808">
        <w:rPr>
          <w:sz w:val="12"/>
          <w:szCs w:val="12"/>
        </w:rPr>
        <w:t xml:space="preserve"> of all deaths), severe poverty would kill some 16,000 </w:t>
      </w:r>
      <w:r w:rsidRPr="00245808">
        <w:rPr>
          <w:sz w:val="12"/>
          <w:szCs w:val="12"/>
        </w:rPr>
        <w:lastRenderedPageBreak/>
        <w:t xml:space="preserve">Americans and 26,000 citizens of the European Union each </w:t>
      </w:r>
      <w:proofErr w:type="gramStart"/>
      <w:r w:rsidRPr="00245808">
        <w:rPr>
          <w:sz w:val="12"/>
          <w:szCs w:val="12"/>
        </w:rPr>
        <w:t>week.¶</w:t>
      </w:r>
      <w:proofErr w:type="gramEnd"/>
      <w:r w:rsidRPr="00245808">
        <w:rPr>
          <w:sz w:val="12"/>
          <w:szCs w:val="12"/>
        </w:rPr>
        <w:t xml:space="preserve"> </w:t>
      </w:r>
      <w:r w:rsidRPr="00DF7958">
        <w:rPr>
          <w:rStyle w:val="Emphasis"/>
          <w:highlight w:val="yellow"/>
        </w:rPr>
        <w:t>The cycle of mutually reinforcing poverty and disease besetting low income countries</w:t>
      </w:r>
      <w:r w:rsidRPr="00245808">
        <w:rPr>
          <w:sz w:val="12"/>
          <w:szCs w:val="12"/>
        </w:rPr>
        <w:t xml:space="preserve">, and particularly the poorer communities in these countries, could be broken by </w:t>
      </w:r>
      <w:proofErr w:type="spellStart"/>
      <w:r w:rsidRPr="00245808">
        <w:rPr>
          <w:sz w:val="12"/>
          <w:szCs w:val="12"/>
        </w:rPr>
        <w:t>signifi</w:t>
      </w:r>
      <w:proofErr w:type="spellEnd"/>
      <w:r w:rsidRPr="00245808">
        <w:rPr>
          <w:sz w:val="12"/>
          <w:szCs w:val="12"/>
        </w:rPr>
        <w:t xml:space="preserve"> </w:t>
      </w:r>
      <w:proofErr w:type="spellStart"/>
      <w:r w:rsidRPr="00245808">
        <w:rPr>
          <w:sz w:val="12"/>
          <w:szCs w:val="12"/>
        </w:rPr>
        <w:t>cantly</w:t>
      </w:r>
      <w:proofErr w:type="spellEnd"/>
      <w:r w:rsidRPr="00245808">
        <w:rPr>
          <w:sz w:val="12"/>
          <w:szCs w:val="12"/>
        </w:rPr>
        <w:t xml:space="preserve"> reducing severe poverty. But it is also possible to make substantial progress against the global burden of disease more directly by improving health care in developing </w:t>
      </w:r>
      <w:proofErr w:type="gramStart"/>
      <w:r w:rsidRPr="00245808">
        <w:rPr>
          <w:sz w:val="12"/>
          <w:szCs w:val="12"/>
        </w:rPr>
        <w:t>countries.¶</w:t>
      </w:r>
      <w:proofErr w:type="gramEnd"/>
      <w:r w:rsidRPr="00245808">
        <w:rPr>
          <w:sz w:val="12"/>
          <w:szCs w:val="12"/>
        </w:rPr>
        <w:t xml:space="preserve"> </w:t>
      </w:r>
      <w:r w:rsidRPr="00DF7958">
        <w:rPr>
          <w:rStyle w:val="Emphasis"/>
          <w:highlight w:val="yellow"/>
        </w:rPr>
        <w:t xml:space="preserve">Poverty does not merely render </w:t>
      </w:r>
      <w:r w:rsidRPr="00245808">
        <w:rPr>
          <w:sz w:val="12"/>
          <w:szCs w:val="12"/>
        </w:rPr>
        <w:t>poor</w:t>
      </w:r>
      <w:r w:rsidRPr="00DF7958">
        <w:rPr>
          <w:rStyle w:val="Emphasis"/>
          <w:sz w:val="12"/>
          <w:szCs w:val="12"/>
          <w:highlight w:val="yellow"/>
        </w:rPr>
        <w:t xml:space="preserve"> </w:t>
      </w:r>
      <w:r w:rsidRPr="00DF7958">
        <w:rPr>
          <w:rStyle w:val="Emphasis"/>
          <w:highlight w:val="yellow"/>
        </w:rPr>
        <w:t>people more vulnerable to disease, but also makes it less likely that they can obtain medical treatment</w:t>
      </w:r>
      <w:r w:rsidRPr="00245808">
        <w:rPr>
          <w:sz w:val="12"/>
          <w:szCs w:val="12"/>
        </w:rPr>
        <w:t xml:space="preserve"> for the diseases they contract. This is </w:t>
      </w:r>
      <w:r w:rsidRPr="00DF7958">
        <w:rPr>
          <w:rStyle w:val="Emphasis"/>
          <w:highlight w:val="yellow"/>
        </w:rPr>
        <w:t>because</w:t>
      </w:r>
      <w:r w:rsidRPr="00245808">
        <w:rPr>
          <w:sz w:val="12"/>
          <w:szCs w:val="12"/>
        </w:rPr>
        <w:t xml:space="preserve"> in poor countries medical care is rarely available for free, and </w:t>
      </w:r>
      <w:r w:rsidRPr="00DF7958">
        <w:rPr>
          <w:rStyle w:val="Emphasis"/>
          <w:highlight w:val="yellow"/>
        </w:rPr>
        <w:t>poor people are</w:t>
      </w:r>
      <w:r w:rsidRPr="00245808">
        <w:rPr>
          <w:sz w:val="12"/>
          <w:szCs w:val="12"/>
        </w:rPr>
        <w:t xml:space="preserve"> typically </w:t>
      </w:r>
      <w:r w:rsidRPr="00DF7958">
        <w:rPr>
          <w:rStyle w:val="Emphasis"/>
          <w:highlight w:val="yellow"/>
        </w:rPr>
        <w:t>unable to buy</w:t>
      </w:r>
      <w:r w:rsidRPr="00245808">
        <w:rPr>
          <w:sz w:val="12"/>
          <w:szCs w:val="12"/>
        </w:rPr>
        <w:t xml:space="preserve"> either </w:t>
      </w:r>
      <w:r w:rsidRPr="00DF7958">
        <w:rPr>
          <w:rStyle w:val="Emphasis"/>
          <w:highlight w:val="yellow"/>
        </w:rPr>
        <w:t>the care needed by</w:t>
      </w:r>
      <w:r w:rsidRPr="00245808">
        <w:rPr>
          <w:sz w:val="12"/>
          <w:szCs w:val="12"/>
        </w:rPr>
        <w:t xml:space="preserve"> themselves or </w:t>
      </w:r>
      <w:r w:rsidRPr="00DF7958">
        <w:rPr>
          <w:rStyle w:val="Emphasis"/>
          <w:highlight w:val="yellow"/>
        </w:rPr>
        <w:t>their families</w:t>
      </w:r>
      <w:r w:rsidRPr="00245808">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06A865D8" w14:textId="77777777" w:rsidR="00457947" w:rsidRDefault="00457947" w:rsidP="00457947">
      <w:pPr>
        <w:pStyle w:val="Heading4"/>
      </w:pPr>
      <w:r>
        <w:t>We have a duty to assist others when the tradeoff is morally insignificant. This simple precept is more compelling than arcane moral reasoning or tortured negative fantasizing about remote catastrophes. If you came across a drowning child, would you wade in to save them or contemplate the possibility that you might cause nuclear war?</w:t>
      </w:r>
    </w:p>
    <w:p w14:paraId="0557C486" w14:textId="77777777" w:rsidR="00457947" w:rsidRDefault="00457947" w:rsidP="00457947">
      <w:r>
        <w:rPr>
          <w:rStyle w:val="Style13ptBold"/>
        </w:rPr>
        <w:t xml:space="preserve">Singer ’72 - </w:t>
      </w:r>
      <w:r>
        <w:t>Peter Singer [Prof. Bioethics at Princeton] “Famine, Affluence, and Morality” Philosophy and Public Affairs, vol. 1, no. 1 Spring 1972 AT</w:t>
      </w:r>
    </w:p>
    <w:p w14:paraId="131AECE0" w14:textId="77777777" w:rsidR="00457947" w:rsidRDefault="00457947" w:rsidP="00457947">
      <w:pPr>
        <w:ind w:left="720"/>
        <w:rPr>
          <w:sz w:val="12"/>
        </w:rPr>
      </w:pPr>
      <w:r w:rsidRPr="00C41A4A">
        <w:rPr>
          <w:sz w:val="12"/>
        </w:rPr>
        <w:t xml:space="preserve">My next point is this: if it is in our power to prevent something bad from happening, without thereby sacrificing anything of comparable moral importance, we ought, morally, to do it. By "without sacrificing anything of comparable moral importance" I mean without causing anything else comparably bad to happen, or doing something that is </w:t>
      </w:r>
      <w:proofErr w:type="gramStart"/>
      <w:r w:rsidRPr="00C41A4A">
        <w:rPr>
          <w:sz w:val="12"/>
        </w:rPr>
        <w:t>wrong in itself, or</w:t>
      </w:r>
      <w:proofErr w:type="gramEnd"/>
      <w:r w:rsidRPr="00C41A4A">
        <w:rPr>
          <w:sz w:val="12"/>
        </w:rPr>
        <w:t xml:space="preserve"> failing to promote some moral good, comparable in significance to the bad thing that we can prevent. This principle seems almost as uncontroversial as the last one. It requires us only to prevent what is bad, and to promote what is good, and it requires this of us only when we can do it without sacrificing anything that is, from the moral point of view, comparably important. I could even, as far as the application of my argument to the Bengal emergency is concerned, qualify the point </w:t>
      </w:r>
      <w:proofErr w:type="gramStart"/>
      <w:r w:rsidRPr="00C41A4A">
        <w:rPr>
          <w:sz w:val="12"/>
        </w:rPr>
        <w:t>so as to</w:t>
      </w:r>
      <w:proofErr w:type="gramEnd"/>
      <w:r w:rsidRPr="00C41A4A">
        <w:rPr>
          <w:sz w:val="12"/>
        </w:rPr>
        <w:t xml:space="preserve"> make it: if it is in our power to prevent something very bad from happening, without thereby sacrificing anything morally significant, we ought, morally, to do it. An application of this principle would be as follows: </w:t>
      </w:r>
      <w:r w:rsidRPr="00DF7958">
        <w:rPr>
          <w:rStyle w:val="StyleUnderline"/>
          <w:highlight w:val="yellow"/>
        </w:rPr>
        <w:t xml:space="preserve">if I am walking past a shallow pond and see a child drowning </w:t>
      </w:r>
      <w:r w:rsidRPr="00C41A4A">
        <w:rPr>
          <w:sz w:val="12"/>
        </w:rPr>
        <w:t>in it</w:t>
      </w:r>
      <w:r w:rsidRPr="00DF7958">
        <w:rPr>
          <w:rStyle w:val="StyleUnderline"/>
          <w:highlight w:val="yellow"/>
        </w:rPr>
        <w:t>, I ought to wade in and pull the child out. This will mean getting my clothes muddy, but this is insignificant, while the death of the child would</w:t>
      </w:r>
      <w:r w:rsidRPr="00C41A4A">
        <w:rPr>
          <w:sz w:val="12"/>
        </w:rPr>
        <w:t xml:space="preserve"> presumably </w:t>
      </w:r>
      <w:r w:rsidRPr="00DF7958">
        <w:rPr>
          <w:rStyle w:val="StyleUnderline"/>
          <w:highlight w:val="yellow"/>
        </w:rPr>
        <w:t>be a very bad thing.</w:t>
      </w:r>
      <w:r>
        <w:rPr>
          <w:rStyle w:val="StyleUnderline"/>
        </w:rPr>
        <w:t xml:space="preserve"> </w:t>
      </w:r>
      <w:r w:rsidRPr="00DF7958">
        <w:rPr>
          <w:rStyle w:val="StyleUnderline"/>
          <w:highlight w:val="yellow"/>
        </w:rPr>
        <w:t>The uncontroversial appearance of the principle</w:t>
      </w:r>
      <w:r w:rsidRPr="00C41A4A">
        <w:rPr>
          <w:sz w:val="12"/>
        </w:rPr>
        <w:t xml:space="preserve"> just stated </w:t>
      </w:r>
      <w:r w:rsidRPr="00DF7958">
        <w:rPr>
          <w:rStyle w:val="StyleUnderline"/>
          <w:highlight w:val="yellow"/>
        </w:rPr>
        <w:t>is deceptive. If it were acted upon,</w:t>
      </w:r>
      <w:r w:rsidRPr="00C41A4A">
        <w:rPr>
          <w:sz w:val="12"/>
        </w:rPr>
        <w:t xml:space="preserve"> even in its qualified form, </w:t>
      </w:r>
      <w:r w:rsidRPr="00DF7958">
        <w:rPr>
          <w:rStyle w:val="StyleUnderline"/>
          <w:highlight w:val="yellow"/>
        </w:rPr>
        <w:t>our lives</w:t>
      </w:r>
      <w:r w:rsidRPr="00C41A4A">
        <w:rPr>
          <w:sz w:val="12"/>
        </w:rPr>
        <w:t>, our society,</w:t>
      </w:r>
      <w:r w:rsidRPr="00DF7958">
        <w:rPr>
          <w:rStyle w:val="StyleUnderline"/>
          <w:highlight w:val="yellow"/>
        </w:rPr>
        <w:t xml:space="preserve"> and our world would be fundamentally changed.</w:t>
      </w:r>
      <w:r w:rsidRPr="00C41A4A">
        <w:rPr>
          <w:sz w:val="12"/>
        </w:rPr>
        <w:t xml:space="preserve"> For the principle takes, firstly, no account of proximity or distance. </w:t>
      </w:r>
      <w:r w:rsidRPr="00DF7958">
        <w:rPr>
          <w:rStyle w:val="StyleUnderline"/>
          <w:highlight w:val="yellow"/>
        </w:rPr>
        <w:t>It makes no moral difference whether the person I can help is a neighbor's child</w:t>
      </w:r>
      <w:r w:rsidRPr="00C41A4A">
        <w:rPr>
          <w:sz w:val="12"/>
        </w:rPr>
        <w:t xml:space="preserve"> ten yards from me </w:t>
      </w:r>
      <w:r w:rsidRPr="00DF7958">
        <w:rPr>
          <w:rStyle w:val="StyleUnderline"/>
          <w:highlight w:val="yellow"/>
        </w:rPr>
        <w:t>or a Bengali whose name I shall never know</w:t>
      </w:r>
      <w:r w:rsidRPr="00C41A4A">
        <w:rPr>
          <w:sz w:val="12"/>
        </w:rPr>
        <w:t>, ten thousand miles away. Secondly, the principle makes no distinction between cases in which I am the only person who could possibly do anything and cases in which I am just one among millions in the same position.</w:t>
      </w:r>
    </w:p>
    <w:p w14:paraId="0AFDF697" w14:textId="77777777" w:rsidR="00457947" w:rsidRPr="00245808" w:rsidRDefault="00457947" w:rsidP="00457947">
      <w:pPr>
        <w:pStyle w:val="Heading2"/>
      </w:pPr>
      <w:r w:rsidRPr="00245808">
        <w:lastRenderedPageBreak/>
        <w:t>Solvency</w:t>
      </w:r>
    </w:p>
    <w:p w14:paraId="4BE9AE96" w14:textId="77777777" w:rsidR="00457947" w:rsidRPr="00245808" w:rsidRDefault="00457947" w:rsidP="00457947">
      <w:pPr>
        <w:pStyle w:val="Heading4"/>
      </w:pPr>
      <w:r w:rsidRPr="00245808">
        <w:t>The member nations of the W</w:t>
      </w:r>
      <w:r>
        <w:t xml:space="preserve">orld </w:t>
      </w:r>
      <w:r w:rsidRPr="00245808">
        <w:t>T</w:t>
      </w:r>
      <w:r>
        <w:t>rade Organization</w:t>
      </w:r>
      <w:r w:rsidRPr="00245808">
        <w:t xml:space="preserve"> ought to reduce intellectual property protections for medicines using the mechanisms described by MSF ’17:</w:t>
      </w:r>
    </w:p>
    <w:p w14:paraId="5EDB7F04" w14:textId="77777777" w:rsidR="00457947" w:rsidRPr="00245808" w:rsidRDefault="00457947" w:rsidP="00457947">
      <w:r w:rsidRPr="00245808">
        <w:rPr>
          <w:rStyle w:val="Style13ptBold"/>
        </w:rPr>
        <w:t>MSF ’17</w:t>
      </w:r>
      <w:r w:rsidRPr="00245808">
        <w:t xml:space="preserve"> – Médecins Sans </w:t>
      </w:r>
      <w:proofErr w:type="spellStart"/>
      <w:r w:rsidRPr="00245808">
        <w:t>Frontières</w:t>
      </w:r>
      <w:proofErr w:type="spellEnd"/>
      <w:r w:rsidRPr="00245808">
        <w:t xml:space="preserve"> [Doctors Without Borders - Médecins Sans </w:t>
      </w:r>
      <w:proofErr w:type="spellStart"/>
      <w:r w:rsidRPr="00245808">
        <w:t>Frontières</w:t>
      </w:r>
      <w:proofErr w:type="spellEnd"/>
      <w:r w:rsidRPr="00245808">
        <w:t xml:space="preserve"> (MSF) is an international, independent, medical humanitarian </w:t>
      </w:r>
      <w:proofErr w:type="spellStart"/>
      <w:r w:rsidRPr="00245808">
        <w:t>organisation</w:t>
      </w:r>
      <w:proofErr w:type="spellEnd"/>
      <w:r w:rsidRPr="00245808">
        <w:t xml:space="preserve"> that delivers emergency aid to people affected by armed conflict, epidemics, healthcare exclusion and natural or man-made disasters.], “A Fair Shot for Vaccine Affordability: Understanding and addressing the effects of patents on access to newer vaccines,” </w:t>
      </w:r>
      <w:proofErr w:type="gramStart"/>
      <w:r w:rsidRPr="00245808">
        <w:t>September,</w:t>
      </w:r>
      <w:proofErr w:type="gramEnd"/>
      <w:r w:rsidRPr="00245808">
        <w:t xml:space="preserve"> 2017. Accessed Aug. 12, 2021. &lt;</w:t>
      </w:r>
      <w:hyperlink r:id="rId8" w:history="1">
        <w:r w:rsidRPr="00245808">
          <w:rPr>
            <w:rStyle w:val="Hyperlink"/>
          </w:rPr>
          <w:t>https://msfaccess.org/sites/default/files/2018-06/VAC_report_A%20Fair%20Shot%20for%20Vaccine%20Affordability_ENG_2017.pdf</w:t>
        </w:r>
      </w:hyperlink>
      <w:r w:rsidRPr="00245808">
        <w:t>&gt; AT</w:t>
      </w:r>
    </w:p>
    <w:p w14:paraId="25A4A415" w14:textId="77777777" w:rsidR="00457947" w:rsidRPr="00245808" w:rsidRDefault="00457947" w:rsidP="00457947">
      <w:pPr>
        <w:ind w:left="720"/>
        <w:rPr>
          <w:sz w:val="12"/>
        </w:rPr>
      </w:pPr>
      <w:r w:rsidRPr="00DF7958">
        <w:rPr>
          <w:rStyle w:val="StyleUnderline"/>
          <w:highlight w:val="yellow"/>
        </w:rPr>
        <w:t>Countries can take a variety of steps to promote competition in vaccine manufacturing and help mitigate the complex patent thickets that could block, delay or increase uncertainties around access to multiple sources of vaccines.</w:t>
      </w:r>
      <w:r w:rsidRPr="00245808">
        <w:rPr>
          <w:sz w:val="12"/>
        </w:rPr>
        <w:t xml:space="preserve"> Governments should adopt public health-oriented IP policies, making full use of TRIPS flexibilities in both substantive and procedural aspects of national patent laws. Countries should:</w:t>
      </w:r>
    </w:p>
    <w:p w14:paraId="3837751F" w14:textId="77777777" w:rsidR="00457947" w:rsidRPr="00245808" w:rsidRDefault="00457947" w:rsidP="00457947">
      <w:pPr>
        <w:ind w:left="720"/>
        <w:rPr>
          <w:sz w:val="12"/>
        </w:rPr>
      </w:pPr>
      <w:r w:rsidRPr="00DF7958">
        <w:rPr>
          <w:rStyle w:val="StyleUnderline"/>
          <w:highlight w:val="yellow"/>
        </w:rPr>
        <w:t>• Encourage and accelerate follow-on development and competition of vaccines</w:t>
      </w:r>
      <w:r w:rsidRPr="00245808">
        <w:rPr>
          <w:sz w:val="12"/>
        </w:rPr>
        <w:t xml:space="preserve"> and vaccine technologies </w:t>
      </w:r>
      <w:r w:rsidRPr="00DF7958">
        <w:rPr>
          <w:rStyle w:val="StyleUnderline"/>
          <w:highlight w:val="yellow"/>
        </w:rPr>
        <w:t>through the</w:t>
      </w:r>
      <w:r w:rsidRPr="00245808">
        <w:rPr>
          <w:sz w:val="12"/>
        </w:rPr>
        <w:t xml:space="preserve"> introduction and </w:t>
      </w:r>
      <w:r w:rsidRPr="00DF7958">
        <w:rPr>
          <w:rStyle w:val="StyleUnderline"/>
          <w:highlight w:val="yellow"/>
        </w:rPr>
        <w:t>use of broad Bolar exemptions.</w:t>
      </w:r>
      <w:r w:rsidRPr="00245808">
        <w:rPr>
          <w:sz w:val="12"/>
        </w:rPr>
        <w:t xml:space="preserve"> </w:t>
      </w:r>
      <w:r w:rsidRPr="00DF7958">
        <w:rPr>
          <w:rStyle w:val="StyleUnderline"/>
          <w:highlight w:val="yellow"/>
        </w:rPr>
        <w:t xml:space="preserve">This will support an early start for research and clinical studies by follow-on </w:t>
      </w:r>
      <w:proofErr w:type="gramStart"/>
      <w:r w:rsidRPr="00DF7958">
        <w:rPr>
          <w:rStyle w:val="StyleUnderline"/>
          <w:highlight w:val="yellow"/>
        </w:rPr>
        <w:t>manufacturers, and</w:t>
      </w:r>
      <w:proofErr w:type="gramEnd"/>
      <w:r w:rsidRPr="00DF7958">
        <w:rPr>
          <w:rStyle w:val="StyleUnderline"/>
          <w:highlight w:val="yellow"/>
        </w:rPr>
        <w:t xml:space="preserve"> support independent follow-on research</w:t>
      </w:r>
      <w:r w:rsidRPr="00245808">
        <w:rPr>
          <w:sz w:val="12"/>
        </w:rPr>
        <w:t xml:space="preserve"> and development.</w:t>
      </w:r>
    </w:p>
    <w:p w14:paraId="429508A5" w14:textId="77777777" w:rsidR="00457947" w:rsidRPr="00245808" w:rsidRDefault="00457947" w:rsidP="00457947">
      <w:pPr>
        <w:ind w:left="720"/>
        <w:rPr>
          <w:sz w:val="12"/>
        </w:rPr>
      </w:pPr>
      <w:r w:rsidRPr="00DF7958">
        <w:rPr>
          <w:rStyle w:val="StyleUnderline"/>
          <w:highlight w:val="yellow"/>
        </w:rPr>
        <w:t>• Apply strict patentability criteria</w:t>
      </w:r>
      <w:r w:rsidRPr="00245808">
        <w:rPr>
          <w:sz w:val="12"/>
        </w:rPr>
        <w:t xml:space="preserve"> for vaccine and vaccine technologies </w:t>
      </w:r>
      <w:r w:rsidRPr="00DF7958">
        <w:rPr>
          <w:rStyle w:val="StyleUnderline"/>
          <w:highlight w:val="yellow"/>
        </w:rPr>
        <w:t xml:space="preserve">in patent examination and judicial proceedings. Countries should closely </w:t>
      </w:r>
      <w:proofErr w:type="spellStart"/>
      <w:r w:rsidRPr="00DF7958">
        <w:rPr>
          <w:rStyle w:val="StyleUnderline"/>
          <w:highlight w:val="yellow"/>
        </w:rPr>
        <w:t>scrutinise</w:t>
      </w:r>
      <w:proofErr w:type="spellEnd"/>
      <w:r w:rsidRPr="00DF7958">
        <w:rPr>
          <w:rStyle w:val="StyleUnderline"/>
          <w:highlight w:val="yellow"/>
        </w:rPr>
        <w:t xml:space="preserve"> patent applications concerning common methods of treatment, dosage forms and claims concerning specific age groups. Countries should reject trivial changes to known</w:t>
      </w:r>
      <w:r w:rsidRPr="00245808">
        <w:rPr>
          <w:sz w:val="12"/>
        </w:rPr>
        <w:t xml:space="preserve"> vaccine </w:t>
      </w:r>
      <w:r w:rsidRPr="005E359C">
        <w:rPr>
          <w:rStyle w:val="StyleUnderline"/>
        </w:rPr>
        <w:t>t</w:t>
      </w:r>
      <w:r w:rsidRPr="005E359C">
        <w:rPr>
          <w:rStyle w:val="StyleUnderline"/>
          <w:highlight w:val="yellow"/>
        </w:rPr>
        <w:t>ec</w:t>
      </w:r>
      <w:r w:rsidRPr="00DF7958">
        <w:rPr>
          <w:rStyle w:val="StyleUnderline"/>
          <w:highlight w:val="yellow"/>
        </w:rPr>
        <w:t>hnologies, or composition patent applications that merely present the assembly of more ingredients using a known technology.</w:t>
      </w:r>
    </w:p>
    <w:p w14:paraId="6A79685F" w14:textId="77777777" w:rsidR="00457947" w:rsidRPr="00245808" w:rsidRDefault="00457947" w:rsidP="00457947">
      <w:pPr>
        <w:ind w:left="720"/>
        <w:rPr>
          <w:sz w:val="12"/>
        </w:rPr>
      </w:pPr>
      <w:r w:rsidRPr="00DF7958">
        <w:rPr>
          <w:rStyle w:val="StyleUnderline"/>
          <w:highlight w:val="yellow"/>
        </w:rPr>
        <w:t>• Implement robust pre- and post-grant opposition procedures in national patent law systems that allow greater public scrutiny and opportunities to challenge unmerited patent applications from an early stage.</w:t>
      </w:r>
      <w:r w:rsidRPr="00245808">
        <w:rPr>
          <w:sz w:val="12"/>
        </w:rPr>
        <w:t xml:space="preserve"> Procedures that allow third-party observation but lack a mandatory hearing requirement could be improved to provide better transparency and accountability to the public.</w:t>
      </w:r>
    </w:p>
    <w:p w14:paraId="4EA5FAD3" w14:textId="77777777" w:rsidR="00457947" w:rsidRPr="00245808" w:rsidRDefault="00457947" w:rsidP="00457947">
      <w:pPr>
        <w:ind w:left="720"/>
        <w:rPr>
          <w:sz w:val="12"/>
        </w:rPr>
      </w:pPr>
      <w:r w:rsidRPr="00DF7958">
        <w:rPr>
          <w:rStyle w:val="StyleUnderline"/>
          <w:highlight w:val="yellow"/>
        </w:rPr>
        <w:t>•</w:t>
      </w:r>
      <w:r w:rsidRPr="00245808">
        <w:rPr>
          <w:sz w:val="12"/>
        </w:rPr>
        <w:t xml:space="preserve"> Improve use of compulsory </w:t>
      </w:r>
      <w:proofErr w:type="spellStart"/>
      <w:r w:rsidRPr="00245808">
        <w:rPr>
          <w:sz w:val="12"/>
        </w:rPr>
        <w:t>licencing</w:t>
      </w:r>
      <w:proofErr w:type="spellEnd"/>
      <w:r w:rsidRPr="00245808">
        <w:rPr>
          <w:sz w:val="12"/>
        </w:rPr>
        <w:t xml:space="preserve">. Governments should </w:t>
      </w:r>
      <w:r w:rsidRPr="00DF7958">
        <w:rPr>
          <w:rStyle w:val="StyleUnderline"/>
          <w:highlight w:val="yellow"/>
        </w:rPr>
        <w:t>strengthen</w:t>
      </w:r>
      <w:r w:rsidRPr="00245808">
        <w:rPr>
          <w:sz w:val="12"/>
        </w:rPr>
        <w:t xml:space="preserve"> the </w:t>
      </w:r>
      <w:r w:rsidRPr="00DF7958">
        <w:rPr>
          <w:rStyle w:val="StyleUnderline"/>
          <w:highlight w:val="yellow"/>
        </w:rPr>
        <w:t xml:space="preserve">mechanisms of issuing compulsory </w:t>
      </w:r>
      <w:proofErr w:type="spellStart"/>
      <w:r w:rsidRPr="00DF7958">
        <w:rPr>
          <w:rStyle w:val="StyleUnderline"/>
          <w:highlight w:val="yellow"/>
        </w:rPr>
        <w:t>licences</w:t>
      </w:r>
      <w:proofErr w:type="spellEnd"/>
      <w:r w:rsidRPr="00DF7958">
        <w:rPr>
          <w:rStyle w:val="StyleUnderline"/>
          <w:highlight w:val="yellow"/>
        </w:rPr>
        <w:t xml:space="preserve"> to facilitate the most expedited access to multiple sources of vaccines and to safeguard public health.</w:t>
      </w:r>
    </w:p>
    <w:p w14:paraId="50944339" w14:textId="77777777" w:rsidR="00457947" w:rsidRPr="00245808" w:rsidRDefault="00457947" w:rsidP="00457947">
      <w:pPr>
        <w:ind w:left="720"/>
        <w:rPr>
          <w:sz w:val="12"/>
        </w:rPr>
      </w:pPr>
      <w:r w:rsidRPr="00DF7958">
        <w:rPr>
          <w:rStyle w:val="StyleUnderline"/>
          <w:highlight w:val="yellow"/>
        </w:rPr>
        <w:t>• Strengthen technical capacity to ensure patent examiners apply strict patentability criteria and screen out unmerited applications</w:t>
      </w:r>
      <w:r w:rsidRPr="00245808">
        <w:rPr>
          <w:sz w:val="12"/>
        </w:rPr>
        <w:t xml:space="preserve"> in a timely manner. This will provide clarity on the patent landscape concerning important vaccines and technologies.</w:t>
      </w:r>
    </w:p>
    <w:p w14:paraId="62E3C1FD" w14:textId="77777777" w:rsidR="00457947" w:rsidRPr="00245808" w:rsidRDefault="00457947" w:rsidP="00457947">
      <w:pPr>
        <w:ind w:left="720"/>
        <w:rPr>
          <w:sz w:val="12"/>
        </w:rPr>
      </w:pPr>
      <w:r w:rsidRPr="00DF7958">
        <w:rPr>
          <w:rStyle w:val="StyleUnderline"/>
          <w:highlight w:val="yellow"/>
        </w:rPr>
        <w:t>• Increase transparency of patent office filings to enable third parties to better understand the IP landscape, especially through procedures to promote disclosure of non-proprietary biological qualifier names</w:t>
      </w:r>
      <w:r w:rsidRPr="00245808">
        <w:rPr>
          <w:sz w:val="12"/>
        </w:rPr>
        <w:t xml:space="preserve">74 of vaccines. Prospective manufacturers will be able to make decisions more efficiently if they understand the IP landscape clearly. </w:t>
      </w:r>
      <w:r w:rsidRPr="00DF7958">
        <w:rPr>
          <w:rStyle w:val="StyleUnderline"/>
          <w:highlight w:val="yellow"/>
        </w:rPr>
        <w:t>Government procurement</w:t>
      </w:r>
      <w:r w:rsidRPr="00245808">
        <w:rPr>
          <w:sz w:val="12"/>
        </w:rPr>
        <w:t xml:space="preserve"> decision making </w:t>
      </w:r>
      <w:r w:rsidRPr="00DF7958">
        <w:rPr>
          <w:rStyle w:val="StyleUnderline"/>
          <w:highlight w:val="yellow"/>
        </w:rPr>
        <w:t>will</w:t>
      </w:r>
      <w:r w:rsidRPr="00245808">
        <w:rPr>
          <w:sz w:val="12"/>
        </w:rPr>
        <w:t xml:space="preserve"> also </w:t>
      </w:r>
      <w:r w:rsidRPr="00DF7958">
        <w:rPr>
          <w:rStyle w:val="StyleUnderline"/>
          <w:highlight w:val="yellow"/>
        </w:rPr>
        <w:t>be improved by addressing</w:t>
      </w:r>
      <w:r w:rsidRPr="00245808">
        <w:rPr>
          <w:sz w:val="12"/>
        </w:rPr>
        <w:t xml:space="preserve"> the current </w:t>
      </w:r>
      <w:r w:rsidRPr="00DF7958">
        <w:rPr>
          <w:rStyle w:val="StyleUnderline"/>
          <w:highlight w:val="yellow"/>
        </w:rPr>
        <w:t>information asymmetry.</w:t>
      </w:r>
    </w:p>
    <w:p w14:paraId="5695F068" w14:textId="77777777" w:rsidR="00457947" w:rsidRPr="00245808" w:rsidRDefault="00457947" w:rsidP="00457947">
      <w:pPr>
        <w:ind w:left="720"/>
        <w:rPr>
          <w:rStyle w:val="StyleUnderline"/>
        </w:rPr>
      </w:pPr>
      <w:r w:rsidRPr="00DF7958">
        <w:rPr>
          <w:rStyle w:val="StyleUnderline"/>
          <w:highlight w:val="yellow"/>
        </w:rPr>
        <w:t>• Make full use of LDCs’ exemption from mandatory patent protection to accelerate access to quality assured follow-on new vaccines and encourage competition to improve affordability of vaccines.</w:t>
      </w:r>
    </w:p>
    <w:p w14:paraId="5134BC64" w14:textId="77777777" w:rsidR="00457947" w:rsidRPr="00245808" w:rsidRDefault="00457947" w:rsidP="00457947">
      <w:pPr>
        <w:ind w:left="720"/>
        <w:rPr>
          <w:sz w:val="12"/>
        </w:rPr>
      </w:pPr>
      <w:r w:rsidRPr="00245808">
        <w:rPr>
          <w:sz w:val="12"/>
        </w:rPr>
        <w:lastRenderedPageBreak/>
        <w:t xml:space="preserve">• Demand that international </w:t>
      </w:r>
      <w:proofErr w:type="spellStart"/>
      <w:r w:rsidRPr="00245808">
        <w:rPr>
          <w:sz w:val="12"/>
        </w:rPr>
        <w:t>organisations</w:t>
      </w:r>
      <w:proofErr w:type="spellEnd"/>
      <w:r w:rsidRPr="00245808">
        <w:rPr>
          <w:sz w:val="12"/>
        </w:rPr>
        <w:t xml:space="preserve"> like WHO, Gavi, the Pan American Health Organization (PAHO) and the United Nations Children’s Fund (UNICEF) improve technical support for countries </w:t>
      </w:r>
      <w:proofErr w:type="gramStart"/>
      <w:r w:rsidRPr="00245808">
        <w:rPr>
          <w:sz w:val="12"/>
        </w:rPr>
        <w:t>to:</w:t>
      </w:r>
      <w:proofErr w:type="gramEnd"/>
      <w:r w:rsidRPr="00245808">
        <w:rPr>
          <w:sz w:val="12"/>
        </w:rPr>
        <w:t xml:space="preserve"> identify legal barriers, use flexibilities under IP laws and improve transparency of patent information to facilitate follow-on development and foster robust competition for new vaccines.75</w:t>
      </w:r>
    </w:p>
    <w:p w14:paraId="6F2C36C5" w14:textId="77777777" w:rsidR="00457947" w:rsidRPr="00245808" w:rsidRDefault="00457947" w:rsidP="00457947">
      <w:pPr>
        <w:pStyle w:val="Heading4"/>
      </w:pPr>
      <w:r w:rsidRPr="00245808">
        <w:t>The neoliberal drive to privatization created the tragedy of the anti-commons, stifling innovation through excessive protection of ever more segmented intellectual property.</w:t>
      </w:r>
    </w:p>
    <w:p w14:paraId="0E3E19BB" w14:textId="77777777" w:rsidR="00457947" w:rsidRDefault="00457947" w:rsidP="00457947">
      <w:r>
        <w:rPr>
          <w:rStyle w:val="Style13ptBold"/>
        </w:rPr>
        <w:t xml:space="preserve">Heller &amp; Eisenberg ’98 - </w:t>
      </w:r>
      <w:r>
        <w:t xml:space="preserve">Michael Heller [Prof. of Property Law, Columbia Law School] &amp; Rebecca S. Eisenberg [Prof. of Patent Law, Michigan Law], “Can Patents Deter Innovation? The </w:t>
      </w:r>
      <w:proofErr w:type="spellStart"/>
      <w:r>
        <w:t>Anticommons</w:t>
      </w:r>
      <w:proofErr w:type="spellEnd"/>
      <w:r>
        <w:t xml:space="preserve"> in Biomedical Research,” SCIENCE, VOL. 280, P. 698, 1998 (1998). &lt;</w:t>
      </w:r>
      <w:hyperlink r:id="rId9" w:history="1">
        <w:r w:rsidRPr="0030365A">
          <w:rPr>
            <w:rStyle w:val="Hyperlink"/>
          </w:rPr>
          <w:t>https://scholarship.law.columbia.edu/faculty_scholarship/1158</w:t>
        </w:r>
      </w:hyperlink>
      <w:r>
        <w:t>&gt; AT</w:t>
      </w:r>
    </w:p>
    <w:p w14:paraId="7F6DDFA4" w14:textId="77777777" w:rsidR="00457947" w:rsidRPr="00245808" w:rsidRDefault="00457947" w:rsidP="00457947">
      <w:pPr>
        <w:ind w:left="720"/>
        <w:rPr>
          <w:sz w:val="12"/>
        </w:rPr>
      </w:pPr>
      <w:r w:rsidRPr="00245808">
        <w:rPr>
          <w:sz w:val="12"/>
        </w:rPr>
        <w:t xml:space="preserve">Since Hardin’s article appeared, </w:t>
      </w:r>
      <w:r w:rsidRPr="00DF7958">
        <w:rPr>
          <w:rStyle w:val="StyleUnderline"/>
          <w:highlight w:val="yellow"/>
        </w:rPr>
        <w:t>biomedical research has been moving from a commons model toward a privatization model</w:t>
      </w:r>
      <w:r w:rsidRPr="00245808">
        <w:rPr>
          <w:sz w:val="12"/>
        </w:rPr>
        <w:t xml:space="preserve"> (4)</w:t>
      </w:r>
      <w:r w:rsidRPr="00DF7958">
        <w:rPr>
          <w:rStyle w:val="StyleUnderline"/>
          <w:highlight w:val="yellow"/>
        </w:rPr>
        <w:t>.</w:t>
      </w:r>
      <w:r w:rsidRPr="00245808">
        <w:rPr>
          <w:sz w:val="12"/>
        </w:rPr>
        <w:t xml:space="preserve"> </w:t>
      </w:r>
      <w:r w:rsidRPr="00DF7958">
        <w:rPr>
          <w:rStyle w:val="StyleUnderline"/>
          <w:highlight w:val="yellow"/>
        </w:rPr>
        <w:t xml:space="preserve">Under the commons model, the </w:t>
      </w:r>
      <w:r w:rsidRPr="00245808">
        <w:rPr>
          <w:sz w:val="12"/>
        </w:rPr>
        <w:t>federal</w:t>
      </w:r>
      <w:r w:rsidRPr="00DF7958">
        <w:rPr>
          <w:rStyle w:val="StyleUnderline"/>
          <w:highlight w:val="yellow"/>
        </w:rPr>
        <w:t xml:space="preserve"> government sponsored </w:t>
      </w:r>
      <w:r w:rsidRPr="00245808">
        <w:rPr>
          <w:sz w:val="12"/>
        </w:rPr>
        <w:t>premarket or</w:t>
      </w:r>
      <w:r w:rsidRPr="00DF7958">
        <w:rPr>
          <w:rStyle w:val="StyleUnderline"/>
          <w:highlight w:val="yellow"/>
        </w:rPr>
        <w:t xml:space="preserve"> “upstream” research and encouraged broad dissemination of results in the public domain. Unpatented </w:t>
      </w:r>
      <w:r w:rsidRPr="00245808">
        <w:rPr>
          <w:sz w:val="12"/>
        </w:rPr>
        <w:t>biomedical</w:t>
      </w:r>
      <w:r w:rsidRPr="00DF7958">
        <w:rPr>
          <w:rStyle w:val="StyleUnderline"/>
          <w:highlight w:val="yellow"/>
        </w:rPr>
        <w:t xml:space="preserve"> discoveries were freely incorporated in “downstream” products for diagnosing and treating disease. In 1980, </w:t>
      </w:r>
      <w:proofErr w:type="gramStart"/>
      <w:r w:rsidRPr="00245808">
        <w:rPr>
          <w:sz w:val="12"/>
        </w:rPr>
        <w:t>in an effort</w:t>
      </w:r>
      <w:r w:rsidRPr="00DF7958">
        <w:rPr>
          <w:rStyle w:val="StyleUnderline"/>
          <w:highlight w:val="yellow"/>
        </w:rPr>
        <w:t xml:space="preserve"> to</w:t>
      </w:r>
      <w:proofErr w:type="gramEnd"/>
      <w:r w:rsidRPr="00DF7958">
        <w:rPr>
          <w:rStyle w:val="StyleUnderline"/>
          <w:highlight w:val="yellow"/>
        </w:rPr>
        <w:t xml:space="preserve"> promote commercial development </w:t>
      </w:r>
      <w:r w:rsidRPr="00245808">
        <w:rPr>
          <w:sz w:val="12"/>
        </w:rPr>
        <w:t>of new technologies</w:t>
      </w:r>
      <w:r w:rsidRPr="00DF7958">
        <w:rPr>
          <w:rStyle w:val="StyleUnderline"/>
          <w:highlight w:val="yellow"/>
        </w:rPr>
        <w:t xml:space="preserve">, Congress began encouraging universities and </w:t>
      </w:r>
      <w:r w:rsidRPr="00245808">
        <w:rPr>
          <w:sz w:val="12"/>
        </w:rPr>
        <w:t>other</w:t>
      </w:r>
      <w:r w:rsidRPr="00DF7958">
        <w:rPr>
          <w:rStyle w:val="StyleUnderline"/>
          <w:highlight w:val="yellow"/>
        </w:rPr>
        <w:t xml:space="preserve"> institutions to patent discoveries arising from federally supported research </w:t>
      </w:r>
      <w:r w:rsidRPr="00245808">
        <w:rPr>
          <w:sz w:val="12"/>
        </w:rPr>
        <w:t>and development</w:t>
      </w:r>
      <w:r w:rsidRPr="00DF7958">
        <w:rPr>
          <w:rStyle w:val="StyleUnderline"/>
          <w:highlight w:val="yellow"/>
        </w:rPr>
        <w:t xml:space="preserve"> and </w:t>
      </w:r>
      <w:r w:rsidRPr="00245808">
        <w:rPr>
          <w:sz w:val="12"/>
        </w:rPr>
        <w:t>to</w:t>
      </w:r>
      <w:r w:rsidRPr="00DF7958">
        <w:rPr>
          <w:rStyle w:val="StyleUnderline"/>
          <w:highlight w:val="yellow"/>
        </w:rPr>
        <w:t xml:space="preserve"> transfer their technology to the private sector</w:t>
      </w:r>
      <w:r w:rsidRPr="00245808">
        <w:rPr>
          <w:sz w:val="12"/>
        </w:rPr>
        <w:t xml:space="preserve"> (5)</w:t>
      </w:r>
      <w:r w:rsidRPr="00DF7958">
        <w:rPr>
          <w:rStyle w:val="StyleUnderline"/>
          <w:highlight w:val="yellow"/>
        </w:rPr>
        <w:t>.</w:t>
      </w:r>
      <w:r w:rsidRPr="00245808">
        <w:rPr>
          <w:sz w:val="12"/>
        </w:rPr>
        <w:t xml:space="preserve"> Supporters applaud the resulting increase in patent filings and private investment (6), whereas critics fear deterioration in the culture of upstream research (7). Building on Heller’s theory of </w:t>
      </w:r>
      <w:proofErr w:type="spellStart"/>
      <w:r w:rsidRPr="00245808">
        <w:rPr>
          <w:sz w:val="12"/>
        </w:rPr>
        <w:t>anticommons</w:t>
      </w:r>
      <w:proofErr w:type="spellEnd"/>
      <w:r w:rsidRPr="00245808">
        <w:rPr>
          <w:sz w:val="12"/>
        </w:rPr>
        <w:t xml:space="preserve"> property (3), this article identifies an unintended and paradoxical consequence of biomedical privatization: A proliferation of intellectual property rights upstream may be stifling life-saving innovations further downstream in the course of research and product </w:t>
      </w:r>
      <w:proofErr w:type="gramStart"/>
      <w:r w:rsidRPr="00245808">
        <w:rPr>
          <w:sz w:val="12"/>
        </w:rPr>
        <w:t>development.¶</w:t>
      </w:r>
      <w:proofErr w:type="gramEnd"/>
      <w:r w:rsidRPr="00245808">
        <w:rPr>
          <w:sz w:val="12"/>
        </w:rPr>
        <w:t xml:space="preserve"> The Tragedy of the </w:t>
      </w:r>
      <w:proofErr w:type="spellStart"/>
      <w:r w:rsidRPr="00245808">
        <w:rPr>
          <w:sz w:val="12"/>
        </w:rPr>
        <w:t>Anticommons</w:t>
      </w:r>
      <w:proofErr w:type="spellEnd"/>
      <w:r w:rsidRPr="00245808">
        <w:rPr>
          <w:sz w:val="12"/>
        </w:rPr>
        <w:t xml:space="preserve">¶ </w:t>
      </w:r>
      <w:proofErr w:type="spellStart"/>
      <w:r w:rsidRPr="00245808">
        <w:rPr>
          <w:sz w:val="12"/>
        </w:rPr>
        <w:t>Anticommons</w:t>
      </w:r>
      <w:proofErr w:type="spellEnd"/>
      <w:r w:rsidRPr="00245808">
        <w:rPr>
          <w:sz w:val="12"/>
        </w:rPr>
        <w:t xml:space="preserve"> property can best be understood as the mirror image of commons property (3, 8). A resource is prone to overuse in a tragedy of the commons when too many owners each have a privilege to use a given resource and no one has a right to exclude another (9). By contrast, </w:t>
      </w:r>
      <w:r w:rsidRPr="00DF7958">
        <w:rPr>
          <w:rStyle w:val="StyleUnderline"/>
          <w:highlight w:val="yellow"/>
        </w:rPr>
        <w:t xml:space="preserve">a resource is prone to underuse in a “tragedy of the </w:t>
      </w:r>
      <w:proofErr w:type="spellStart"/>
      <w:r w:rsidRPr="00DF7958">
        <w:rPr>
          <w:rStyle w:val="StyleUnderline"/>
          <w:highlight w:val="yellow"/>
        </w:rPr>
        <w:t>anticommons</w:t>
      </w:r>
      <w:proofErr w:type="spellEnd"/>
      <w:r w:rsidRPr="00DF7958">
        <w:rPr>
          <w:rStyle w:val="StyleUnderline"/>
          <w:highlight w:val="yellow"/>
        </w:rPr>
        <w:t>” when multiple owners each have a right to exclude others from a scarce resource and no one has an effective privilege of use.</w:t>
      </w:r>
      <w:r w:rsidRPr="00245808">
        <w:rPr>
          <w:sz w:val="12"/>
        </w:rPr>
        <w:t xml:space="preserve"> In theory, in a world of costless transactions, people could always avoid commons or </w:t>
      </w:r>
      <w:proofErr w:type="spellStart"/>
      <w:r w:rsidRPr="00245808">
        <w:rPr>
          <w:sz w:val="12"/>
        </w:rPr>
        <w:t>anticommons</w:t>
      </w:r>
      <w:proofErr w:type="spellEnd"/>
      <w:r w:rsidRPr="00245808">
        <w:rPr>
          <w:sz w:val="12"/>
        </w:rPr>
        <w:t xml:space="preserve"> tragedies by trading their rights (10). In practice, however, avoiding tragedy requires overcoming transaction costs, strategic behaviors, and cognitive biases of participants (11), with success more likely within close-knit communities than among hostile strangers (12– 14). </w:t>
      </w:r>
      <w:r w:rsidRPr="00DF7958">
        <w:rPr>
          <w:rStyle w:val="StyleUnderline"/>
          <w:highlight w:val="yellow"/>
        </w:rPr>
        <w:t xml:space="preserve">Once an </w:t>
      </w:r>
      <w:proofErr w:type="spellStart"/>
      <w:r w:rsidRPr="00DF7958">
        <w:rPr>
          <w:rStyle w:val="StyleUnderline"/>
          <w:highlight w:val="yellow"/>
        </w:rPr>
        <w:t>anticommons</w:t>
      </w:r>
      <w:proofErr w:type="spellEnd"/>
      <w:r w:rsidRPr="00DF7958">
        <w:rPr>
          <w:rStyle w:val="StyleUnderline"/>
          <w:highlight w:val="yellow"/>
        </w:rPr>
        <w:t xml:space="preserve"> emerges, collecting rights into usable</w:t>
      </w:r>
      <w:r w:rsidRPr="00245808">
        <w:rPr>
          <w:sz w:val="12"/>
        </w:rPr>
        <w:t xml:space="preserve"> private </w:t>
      </w:r>
      <w:r w:rsidRPr="00DF7958">
        <w:rPr>
          <w:rStyle w:val="StyleUnderline"/>
          <w:highlight w:val="yellow"/>
        </w:rPr>
        <w:t>property is</w:t>
      </w:r>
      <w:r w:rsidRPr="00245808">
        <w:rPr>
          <w:sz w:val="12"/>
        </w:rPr>
        <w:t xml:space="preserve"> often </w:t>
      </w:r>
      <w:r w:rsidRPr="00DF7958">
        <w:rPr>
          <w:rStyle w:val="StyleUnderline"/>
          <w:highlight w:val="yellow"/>
        </w:rPr>
        <w:t>brutal and slow</w:t>
      </w:r>
      <w:r w:rsidRPr="00245808">
        <w:rPr>
          <w:sz w:val="12"/>
        </w:rPr>
        <w:t xml:space="preserve"> (15</w:t>
      </w:r>
      <w:proofErr w:type="gramStart"/>
      <w:r w:rsidRPr="00245808">
        <w:rPr>
          <w:sz w:val="12"/>
        </w:rPr>
        <w:t>)</w:t>
      </w:r>
      <w:r w:rsidRPr="00DF7958">
        <w:rPr>
          <w:rStyle w:val="StyleUnderline"/>
          <w:highlight w:val="yellow"/>
        </w:rPr>
        <w:t>.</w:t>
      </w:r>
      <w:r w:rsidRPr="00245808">
        <w:rPr>
          <w:sz w:val="12"/>
        </w:rPr>
        <w:t>¶</w:t>
      </w:r>
      <w:proofErr w:type="gramEnd"/>
      <w:r w:rsidRPr="00245808">
        <w:rPr>
          <w:sz w:val="12"/>
        </w:rPr>
        <w:t xml:space="preserve"> Privatization in </w:t>
      </w:r>
      <w:proofErr w:type="spellStart"/>
      <w:r w:rsidRPr="00245808">
        <w:rPr>
          <w:sz w:val="12"/>
        </w:rPr>
        <w:t>postsocialist</w:t>
      </w:r>
      <w:proofErr w:type="spellEnd"/>
      <w:r w:rsidRPr="00245808">
        <w:rPr>
          <w:sz w:val="12"/>
        </w:rPr>
        <w:t xml:space="preserve"> economies starkly illustrates how </w:t>
      </w:r>
      <w:proofErr w:type="spellStart"/>
      <w:r w:rsidRPr="00245808">
        <w:rPr>
          <w:sz w:val="12"/>
        </w:rPr>
        <w:t>anticommons</w:t>
      </w:r>
      <w:proofErr w:type="spellEnd"/>
      <w:r w:rsidRPr="00245808">
        <w:rPr>
          <w:sz w:val="12"/>
        </w:rPr>
        <w:t xml:space="preserve"> property can emerge and persist (3). One promise of the transition to a free market was that new entrepreneurs would fill stores that socialist rule had left bare. Yet after several years of reform, many privatized storefronts remained empty, while flimsy metal kiosks, stocked full of goods, mushroomed on the streets. Why did the new merchants not come in from the cold? One reason was that transition governments often failed to endow any individual with a bundle of rights that represents full ownership. Instead, fragmented rights were distributed to various socialist-era stakeholders, including private or quasi-private enterprises, workers’ collectives, privatization agencies, and local, regional, and federal governments. No one could set up shop without first collecting rights from each of the other </w:t>
      </w:r>
      <w:proofErr w:type="gramStart"/>
      <w:r w:rsidRPr="00245808">
        <w:rPr>
          <w:sz w:val="12"/>
        </w:rPr>
        <w:t>owners.¶</w:t>
      </w:r>
      <w:proofErr w:type="gramEnd"/>
      <w:r w:rsidRPr="00245808">
        <w:rPr>
          <w:sz w:val="12"/>
        </w:rPr>
        <w:t xml:space="preserve"> </w:t>
      </w:r>
      <w:r w:rsidRPr="00DF7958">
        <w:rPr>
          <w:rStyle w:val="StyleUnderline"/>
          <w:highlight w:val="yellow"/>
        </w:rPr>
        <w:t>Privatization of upstream biomedical research</w:t>
      </w:r>
      <w:r w:rsidRPr="00245808">
        <w:rPr>
          <w:sz w:val="12"/>
        </w:rPr>
        <w:t xml:space="preserve"> in the United States </w:t>
      </w:r>
      <w:r w:rsidRPr="00DF7958">
        <w:rPr>
          <w:rStyle w:val="StyleUnderline"/>
          <w:highlight w:val="yellow"/>
        </w:rPr>
        <w:t xml:space="preserve">may create </w:t>
      </w:r>
      <w:proofErr w:type="spellStart"/>
      <w:r w:rsidRPr="00DF7958">
        <w:rPr>
          <w:rStyle w:val="StyleUnderline"/>
          <w:highlight w:val="yellow"/>
        </w:rPr>
        <w:t>anticommons</w:t>
      </w:r>
      <w:proofErr w:type="spellEnd"/>
      <w:r w:rsidRPr="00DF7958">
        <w:rPr>
          <w:rStyle w:val="StyleUnderline"/>
          <w:highlight w:val="yellow"/>
        </w:rPr>
        <w:t xml:space="preserve"> property</w:t>
      </w:r>
      <w:r w:rsidRPr="00245808">
        <w:rPr>
          <w:sz w:val="12"/>
        </w:rPr>
        <w:t xml:space="preserve"> that is less visible than empty storefronts but even more economically and socially costly. In this setting, </w:t>
      </w:r>
      <w:r w:rsidRPr="00DF7958">
        <w:rPr>
          <w:rStyle w:val="StyleUnderline"/>
          <w:highlight w:val="yellow"/>
        </w:rPr>
        <w:t xml:space="preserve">privatization takes the form of intellectual property claims </w:t>
      </w:r>
      <w:r w:rsidRPr="00245808">
        <w:rPr>
          <w:sz w:val="12"/>
        </w:rPr>
        <w:t>to the sorts of</w:t>
      </w:r>
      <w:r w:rsidRPr="00DF7958">
        <w:rPr>
          <w:rStyle w:val="StyleUnderline"/>
          <w:sz w:val="12"/>
          <w:highlight w:val="yellow"/>
        </w:rPr>
        <w:t xml:space="preserve"> </w:t>
      </w:r>
      <w:r w:rsidRPr="00DF7958">
        <w:rPr>
          <w:rStyle w:val="StyleUnderline"/>
          <w:highlight w:val="yellow"/>
        </w:rPr>
        <w:t>research results that, in an earlier era, would have been made freely available</w:t>
      </w:r>
      <w:r w:rsidRPr="00245808">
        <w:rPr>
          <w:sz w:val="12"/>
        </w:rPr>
        <w:t xml:space="preserve"> in the public domain</w:t>
      </w:r>
      <w:r w:rsidRPr="00DF7958">
        <w:rPr>
          <w:rStyle w:val="StyleUnderline"/>
          <w:highlight w:val="yellow"/>
        </w:rPr>
        <w:t>.</w:t>
      </w:r>
      <w:r w:rsidRPr="00245808">
        <w:rPr>
          <w:sz w:val="12"/>
        </w:rPr>
        <w:t xml:space="preserve"> Responding to a shift in U.S. government policy (4) in the past two decades, research institutions such as the National Institutes of Health (NIH) and major universities have created technology transfer offices to patent and license their discoveries. At the same time, commercial biotechnology firms have emerged in research and development (R&amp;D) niches somewhere between the proverbial “fundamental” research of academic laboratories and the targeted product development of pharmaceutical firms (7). Today, upstream research in the biomedical sciences is increasingly likely to be “private” in one or more senses of the term—supported by private funds, carried out in a private institution, or privately appropriated through patents, trade secrecy, or agreements that restrict the use of materials and </w:t>
      </w:r>
      <w:proofErr w:type="gramStart"/>
      <w:r w:rsidRPr="00245808">
        <w:rPr>
          <w:sz w:val="12"/>
        </w:rPr>
        <w:t>data.¶</w:t>
      </w:r>
      <w:proofErr w:type="gramEnd"/>
      <w:r w:rsidRPr="00245808">
        <w:rPr>
          <w:sz w:val="12"/>
        </w:rPr>
        <w:t xml:space="preserve"> In biomedical research, as in </w:t>
      </w:r>
      <w:proofErr w:type="spellStart"/>
      <w:r w:rsidRPr="00245808">
        <w:rPr>
          <w:sz w:val="12"/>
        </w:rPr>
        <w:t>postsocialist</w:t>
      </w:r>
      <w:proofErr w:type="spellEnd"/>
      <w:r w:rsidRPr="00245808">
        <w:rPr>
          <w:sz w:val="12"/>
        </w:rPr>
        <w:t xml:space="preserve"> transition, privatization holds both promises and risks. Patents and other forms of intellectual property protection for upstream discoveries may fortify incentives to undertake risky research projects and could result in a more equitable distribution of profits across all stages of R&amp;D. But privatization can go astray when </w:t>
      </w:r>
      <w:r w:rsidRPr="00DF7958">
        <w:rPr>
          <w:rStyle w:val="StyleUnderline"/>
          <w:highlight w:val="yellow"/>
        </w:rPr>
        <w:t>too many owners hold rights in previous discoveries that constitute obstacles to future research</w:t>
      </w:r>
      <w:r w:rsidRPr="00245808">
        <w:rPr>
          <w:sz w:val="12"/>
        </w:rPr>
        <w:t xml:space="preserve"> (16)</w:t>
      </w:r>
      <w:r w:rsidRPr="00DF7958">
        <w:rPr>
          <w:rStyle w:val="StyleUnderline"/>
          <w:highlight w:val="yellow"/>
        </w:rPr>
        <w:t>.</w:t>
      </w:r>
      <w:r w:rsidRPr="00245808">
        <w:rPr>
          <w:sz w:val="12"/>
        </w:rPr>
        <w:t xml:space="preserve"> </w:t>
      </w:r>
      <w:r w:rsidRPr="00DF7958">
        <w:rPr>
          <w:rStyle w:val="StyleUnderline"/>
          <w:highlight w:val="yellow"/>
        </w:rPr>
        <w:t>Upstream patent rights</w:t>
      </w:r>
      <w:r w:rsidRPr="00245808">
        <w:rPr>
          <w:sz w:val="12"/>
        </w:rPr>
        <w:t xml:space="preserve">, initially offered to help attract further private investment, </w:t>
      </w:r>
      <w:r w:rsidRPr="00DF7958">
        <w:rPr>
          <w:rStyle w:val="StyleUnderline"/>
          <w:highlight w:val="yellow"/>
        </w:rPr>
        <w:t>are</w:t>
      </w:r>
      <w:r w:rsidRPr="00245808">
        <w:rPr>
          <w:sz w:val="12"/>
        </w:rPr>
        <w:t xml:space="preserve"> increasingly </w:t>
      </w:r>
      <w:r w:rsidRPr="00DF7958">
        <w:rPr>
          <w:rStyle w:val="StyleUnderline"/>
          <w:highlight w:val="yellow"/>
        </w:rPr>
        <w:t>regarded as entitlements by those who do research with public funds.</w:t>
      </w:r>
      <w:r w:rsidRPr="00245808">
        <w:rPr>
          <w:sz w:val="12"/>
        </w:rPr>
        <w:t xml:space="preserve"> A researcher who may have felt entitled to </w:t>
      </w:r>
      <w:proofErr w:type="spellStart"/>
      <w:r w:rsidRPr="00245808">
        <w:rPr>
          <w:sz w:val="12"/>
        </w:rPr>
        <w:t>coauthorship</w:t>
      </w:r>
      <w:proofErr w:type="spellEnd"/>
      <w:r w:rsidRPr="00245808">
        <w:rPr>
          <w:sz w:val="12"/>
        </w:rPr>
        <w:t xml:space="preserve"> or a citation in an earlier era may now feel entitled to be a coinventor on a patent or to receive a royalty under a material transfer agreement. </w:t>
      </w:r>
      <w:r w:rsidRPr="00DF7958">
        <w:rPr>
          <w:rStyle w:val="StyleUnderline"/>
          <w:highlight w:val="yellow"/>
        </w:rPr>
        <w:t xml:space="preserve">The result has been a spiral of overlapping patent claims in the hands of different owners, reaching ever further upstream </w:t>
      </w:r>
      <w:proofErr w:type="gramStart"/>
      <w:r w:rsidRPr="00DF7958">
        <w:rPr>
          <w:rStyle w:val="StyleUnderline"/>
          <w:highlight w:val="yellow"/>
        </w:rPr>
        <w:t>in the course of</w:t>
      </w:r>
      <w:proofErr w:type="gramEnd"/>
      <w:r w:rsidRPr="00DF7958">
        <w:rPr>
          <w:rStyle w:val="StyleUnderline"/>
          <w:highlight w:val="yellow"/>
        </w:rPr>
        <w:t xml:space="preserve"> biomedical research.</w:t>
      </w:r>
      <w:r w:rsidRPr="00245808">
        <w:rPr>
          <w:sz w:val="12"/>
        </w:rPr>
        <w:t xml:space="preserve"> Researchers and their institutions may resent restrictions on access to the patented discoveries of others, yet nobody wants to be the last one left dedicating findings to the public </w:t>
      </w:r>
      <w:proofErr w:type="gramStart"/>
      <w:r w:rsidRPr="00245808">
        <w:rPr>
          <w:sz w:val="12"/>
        </w:rPr>
        <w:t>domain.¶</w:t>
      </w:r>
      <w:proofErr w:type="gramEnd"/>
      <w:r w:rsidRPr="00245808">
        <w:rPr>
          <w:sz w:val="12"/>
        </w:rPr>
        <w:t xml:space="preserve"> The problem we identify is distinct from the routine underuse inherent in any </w:t>
      </w:r>
      <w:proofErr w:type="spellStart"/>
      <w:r w:rsidRPr="00245808">
        <w:rPr>
          <w:sz w:val="12"/>
        </w:rPr>
        <w:t>wellfunctioning</w:t>
      </w:r>
      <w:proofErr w:type="spellEnd"/>
      <w:r w:rsidRPr="00245808">
        <w:rPr>
          <w:sz w:val="12"/>
        </w:rPr>
        <w:t xml:space="preserve"> patent system. By conferring monopolies in discoveries, patents necessarily increase prices and restrict use—a cost society pays to motivate invention and disclosure. The tragedy of the </w:t>
      </w:r>
      <w:proofErr w:type="spellStart"/>
      <w:r w:rsidRPr="00245808">
        <w:rPr>
          <w:sz w:val="12"/>
        </w:rPr>
        <w:t>anticommons</w:t>
      </w:r>
      <w:proofErr w:type="spellEnd"/>
      <w:r w:rsidRPr="00245808">
        <w:rPr>
          <w:sz w:val="12"/>
        </w:rPr>
        <w:t xml:space="preserve"> refers to the more complex obstacles that arise when a user needs access to multiple patented inputs to create a single useful product. </w:t>
      </w:r>
      <w:r w:rsidRPr="00DF7958">
        <w:rPr>
          <w:rStyle w:val="StyleUnderline"/>
          <w:highlight w:val="yellow"/>
        </w:rPr>
        <w:t xml:space="preserve">Each upstream patent allows its owner to set up another tollbooth on the road to </w:t>
      </w:r>
      <w:r w:rsidRPr="00DF7958">
        <w:rPr>
          <w:rStyle w:val="StyleUnderline"/>
          <w:highlight w:val="yellow"/>
        </w:rPr>
        <w:lastRenderedPageBreak/>
        <w:t xml:space="preserve">product development, adding to the cost and slowing the pace of downstream </w:t>
      </w:r>
      <w:r w:rsidRPr="00245808">
        <w:rPr>
          <w:sz w:val="12"/>
        </w:rPr>
        <w:t>biomedical</w:t>
      </w:r>
      <w:r w:rsidRPr="00DF7958">
        <w:rPr>
          <w:rStyle w:val="StyleUnderline"/>
          <w:highlight w:val="yellow"/>
        </w:rPr>
        <w:t xml:space="preserve"> innovation.</w:t>
      </w:r>
    </w:p>
    <w:p w14:paraId="35298613" w14:textId="77777777" w:rsidR="00457947" w:rsidRPr="00245808" w:rsidRDefault="00457947" w:rsidP="00457947">
      <w:pPr>
        <w:ind w:left="720"/>
      </w:pPr>
    </w:p>
    <w:p w14:paraId="1509452C" w14:textId="77777777" w:rsidR="00457947" w:rsidRPr="00A50C23" w:rsidRDefault="00457947" w:rsidP="00457947">
      <w:pPr>
        <w:keepNext/>
        <w:keepLines/>
        <w:spacing w:before="40" w:after="0"/>
        <w:outlineLvl w:val="3"/>
        <w:rPr>
          <w:rFonts w:eastAsiaTheme="majorEastAsia" w:cstheme="majorBidi"/>
          <w:b/>
          <w:iCs/>
          <w:sz w:val="26"/>
        </w:rPr>
      </w:pPr>
      <w:r w:rsidRPr="00A50C23">
        <w:rPr>
          <w:rFonts w:eastAsiaTheme="majorEastAsia" w:cstheme="majorBidi"/>
          <w:b/>
          <w:iCs/>
          <w:sz w:val="26"/>
        </w:rPr>
        <w:t xml:space="preserve">The </w:t>
      </w:r>
      <w:proofErr w:type="spellStart"/>
      <w:r w:rsidRPr="00A50C23">
        <w:rPr>
          <w:rFonts w:eastAsiaTheme="majorEastAsia" w:cstheme="majorBidi"/>
          <w:b/>
          <w:iCs/>
          <w:sz w:val="26"/>
        </w:rPr>
        <w:t>Aff</w:t>
      </w:r>
      <w:proofErr w:type="spellEnd"/>
      <w:r w:rsidRPr="00A50C23">
        <w:rPr>
          <w:rFonts w:eastAsiaTheme="majorEastAsia" w:cstheme="majorBidi"/>
          <w:b/>
          <w:iCs/>
          <w:sz w:val="26"/>
        </w:rPr>
        <w:t xml:space="preserve"> challenges dehumanizing cultural frames that allow us to ignore human suffering. Recognition of common vulnerability is key to a politics that rejects violence, oppression, and indifference.</w:t>
      </w:r>
    </w:p>
    <w:p w14:paraId="1FAF5A4A" w14:textId="77777777" w:rsidR="00457947" w:rsidRPr="00A50C23" w:rsidRDefault="00457947" w:rsidP="00457947">
      <w:r w:rsidRPr="00A50C23">
        <w:rPr>
          <w:b/>
          <w:bCs/>
          <w:sz w:val="26"/>
        </w:rPr>
        <w:t xml:space="preserve">Butler ’04 - </w:t>
      </w:r>
      <w:r w:rsidRPr="00A50C23">
        <w:t>Judith Butler [Prof. of Rhetoric and Comparative Literature, University of California at Berkeley], Precarious Life: The Powers of Mourning and Violence. New York: Verso (2006; First Published 2004). pp. 30-35 AT</w:t>
      </w:r>
    </w:p>
    <w:p w14:paraId="2527904B" w14:textId="77777777" w:rsidR="00457947" w:rsidRPr="00A50C23" w:rsidRDefault="00457947" w:rsidP="00457947">
      <w:pPr>
        <w:spacing w:after="0" w:line="240" w:lineRule="auto"/>
        <w:ind w:left="720" w:right="720"/>
        <w:rPr>
          <w:rFonts w:eastAsia="Times New Roman" w:cs="Times New Roman"/>
          <w:sz w:val="12"/>
        </w:rPr>
      </w:pPr>
      <w:r w:rsidRPr="00A50C23">
        <w:rPr>
          <w:rFonts w:eastAsia="Times New Roman" w:cs="Times New Roman"/>
          <w:sz w:val="12"/>
        </w:rPr>
        <w:t xml:space="preserve">Is there something to be gained from grieving, from tarrying with grief, from remaining exposed to its </w:t>
      </w:r>
      <w:proofErr w:type="spellStart"/>
      <w:r w:rsidRPr="00A50C23">
        <w:rPr>
          <w:rFonts w:eastAsia="Times New Roman" w:cs="Times New Roman"/>
          <w:sz w:val="12"/>
        </w:rPr>
        <w:t>unbearability</w:t>
      </w:r>
      <w:proofErr w:type="spellEnd"/>
      <w:r w:rsidRPr="00A50C23">
        <w:rPr>
          <w:rFonts w:eastAsia="Times New Roman" w:cs="Times New Roman"/>
          <w:sz w:val="12"/>
        </w:rPr>
        <w:t xml:space="preserve">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DF7958">
        <w:rPr>
          <w:rFonts w:eastAsia="Times New Roman" w:cs="Times New Roman"/>
          <w:b/>
          <w:sz w:val="24"/>
          <w:highlight w:val="yellow"/>
          <w:u w:val="single"/>
        </w:rPr>
        <w:t xml:space="preserve"> Could </w:t>
      </w:r>
      <w:r w:rsidRPr="00A50C23">
        <w:rPr>
          <w:sz w:val="12"/>
        </w:rPr>
        <w:t>the experience of a</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dislocation of First World safety </w:t>
      </w:r>
      <w:r w:rsidRPr="00A50C23">
        <w:rPr>
          <w:sz w:val="12"/>
        </w:rPr>
        <w:t>not</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condition </w:t>
      </w:r>
      <w:r w:rsidRPr="00A50C23">
        <w:t>the</w:t>
      </w:r>
      <w:r w:rsidRPr="00DF7958">
        <w:rPr>
          <w:rFonts w:eastAsia="Times New Roman" w:cs="Times New Roman"/>
          <w:b/>
          <w:sz w:val="24"/>
          <w:highlight w:val="yellow"/>
          <w:u w:val="single"/>
        </w:rPr>
        <w:t xml:space="preserve"> insight into the radically inequitable ways that </w:t>
      </w:r>
      <w:r w:rsidRPr="00A50C23">
        <w:rPr>
          <w:sz w:val="12"/>
        </w:rPr>
        <w:t>corporeal</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vulnerability is distributed globally? </w:t>
      </w:r>
      <w:r w:rsidRPr="00A50C23">
        <w:rPr>
          <w:sz w:val="12"/>
        </w:rPr>
        <w:t>To foreclose that vulnerability,</w:t>
      </w:r>
      <w:r w:rsidRPr="00A50C23">
        <w:rPr>
          <w:rFonts w:eastAsia="Times New Roman" w:cs="Times New Roman"/>
          <w:b/>
          <w:sz w:val="14"/>
          <w:u w:val="single"/>
        </w:rPr>
        <w:t xml:space="preserve"> </w:t>
      </w:r>
      <w:r w:rsidRPr="00A50C23">
        <w:rPr>
          <w:rFonts w:eastAsia="Times New Roman" w:cs="Times New Roman"/>
          <w:sz w:val="12"/>
        </w:rPr>
        <w:t>to banish it,</w:t>
      </w:r>
      <w:r w:rsidRPr="00DF7958">
        <w:rPr>
          <w:rFonts w:eastAsia="Times New Roman" w:cs="Times New Roman"/>
          <w:b/>
          <w:sz w:val="24"/>
          <w:highlight w:val="yellow"/>
          <w:u w:val="single"/>
        </w:rPr>
        <w:t xml:space="preserve"> to make ourselves secure at the expense of every other </w:t>
      </w:r>
      <w:r w:rsidRPr="00A50C23">
        <w:rPr>
          <w:sz w:val="12"/>
        </w:rPr>
        <w:t>human consideration</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is to eradicate </w:t>
      </w:r>
      <w:r w:rsidRPr="00A50C23">
        <w:rPr>
          <w:sz w:val="12"/>
        </w:rPr>
        <w:t>one of the</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most important resources from which we must </w:t>
      </w:r>
      <w:r w:rsidRPr="00A50C23">
        <w:rPr>
          <w:rFonts w:eastAsia="Times New Roman" w:cs="Times New Roman"/>
          <w:sz w:val="12"/>
        </w:rPr>
        <w:t xml:space="preserve">take our bearings and </w:t>
      </w:r>
      <w:r w:rsidRPr="00DF7958">
        <w:rPr>
          <w:rFonts w:eastAsia="Times New Roman" w:cs="Times New Roman"/>
          <w:b/>
          <w:sz w:val="24"/>
          <w:highlight w:val="yellow"/>
          <w:u w:val="single"/>
        </w:rPr>
        <w:t>find our way.</w:t>
      </w:r>
      <w:r w:rsidRPr="00A50C23">
        <w:rPr>
          <w:rFonts w:eastAsia="Times New Roman" w:cs="Times New Roman"/>
          <w:b/>
          <w:sz w:val="12"/>
          <w:u w:val="single"/>
        </w:rPr>
        <w:t>¶</w:t>
      </w:r>
      <w:r w:rsidRPr="00A50C23">
        <w:rPr>
          <w:rFonts w:eastAsia="Times New Roman" w:cs="Times New Roman"/>
          <w:sz w:val="12"/>
        </w:rPr>
        <w:t xml:space="preserve"> 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w:t>
      </w:r>
      <w:proofErr w:type="gramStart"/>
      <w:r w:rsidRPr="00A50C23">
        <w:rPr>
          <w:rFonts w:eastAsia="Times New Roman" w:cs="Times New Roman"/>
          <w:sz w:val="12"/>
        </w:rPr>
        <w:t>unknowingness.¶</w:t>
      </w:r>
      <w:proofErr w:type="gramEnd"/>
      <w:r w:rsidRPr="00A50C23">
        <w:rPr>
          <w:rFonts w:eastAsia="Times New Roman" w:cs="Times New Roman"/>
          <w:sz w:val="12"/>
        </w:rPr>
        <w:t xml:space="preserve"> 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DF7958">
        <w:rPr>
          <w:rFonts w:eastAsia="Times New Roman" w:cs="Times New Roman"/>
          <w:b/>
          <w:sz w:val="24"/>
          <w:highlight w:val="yellow"/>
          <w:u w:val="single"/>
        </w:rPr>
        <w:t xml:space="preserve"> </w:t>
      </w:r>
      <w:r w:rsidRPr="00A50C23">
        <w:rPr>
          <w:rFonts w:eastAsia="Times New Roman" w:cs="Times New Roman"/>
          <w:sz w:val="12"/>
        </w:rPr>
        <w:t xml:space="preserve">and thus certain human lives are more </w:t>
      </w:r>
      <w:proofErr w:type="spellStart"/>
      <w:r w:rsidRPr="00A50C23">
        <w:rPr>
          <w:rFonts w:eastAsia="Times New Roman" w:cs="Times New Roman"/>
          <w:sz w:val="12"/>
        </w:rPr>
        <w:t>grievable</w:t>
      </w:r>
      <w:proofErr w:type="spellEnd"/>
      <w:r w:rsidRPr="00A50C23">
        <w:rPr>
          <w:rFonts w:eastAsia="Times New Roman" w:cs="Times New Roman"/>
          <w:sz w:val="12"/>
        </w:rPr>
        <w:t xml:space="preserve"> than others</w:t>
      </w:r>
      <w:r w:rsidRPr="00A50C23">
        <w:rPr>
          <w:sz w:val="12"/>
        </w:rPr>
        <w:t>. From where</w:t>
      </w:r>
      <w:r w:rsidRPr="00DF7958">
        <w:rPr>
          <w:rFonts w:eastAsia="Times New Roman" w:cs="Times New Roman"/>
          <w:b/>
          <w:sz w:val="14"/>
          <w:highlight w:val="yellow"/>
          <w:u w:val="single"/>
        </w:rPr>
        <w:t xml:space="preserve"> </w:t>
      </w:r>
      <w:r w:rsidRPr="00DF7958">
        <w:rPr>
          <w:rFonts w:eastAsia="Times New Roman" w:cs="Times New Roman"/>
          <w:b/>
          <w:sz w:val="24"/>
          <w:highlight w:val="yellow"/>
          <w:u w:val="single"/>
        </w:rPr>
        <w:t xml:space="preserve">might a principle emerge by which we vow to protect others from the kinds of violence we have suffered, </w:t>
      </w:r>
      <w:r w:rsidRPr="00A50C23">
        <w:rPr>
          <w:sz w:val="12"/>
        </w:rPr>
        <w:t>if not</w:t>
      </w:r>
      <w:r w:rsidRPr="00DF7958">
        <w:rPr>
          <w:rFonts w:eastAsia="Times New Roman" w:cs="Times New Roman"/>
          <w:b/>
          <w:sz w:val="14"/>
          <w:highlight w:val="yellow"/>
          <w:u w:val="single"/>
        </w:rPr>
        <w:t xml:space="preserve"> </w:t>
      </w:r>
      <w:r w:rsidRPr="00DF7958">
        <w:rPr>
          <w:rFonts w:eastAsia="Times New Roman" w:cs="Times New Roman"/>
          <w:b/>
          <w:sz w:val="24"/>
          <w:highlight w:val="yellow"/>
          <w:u w:val="single"/>
        </w:rPr>
        <w:t xml:space="preserve">from an apprehension of a common human vulnerability? </w:t>
      </w:r>
      <w:r w:rsidRPr="00A50C23">
        <w:rPr>
          <w:rFonts w:eastAsia="Times New Roman" w:cs="Times New Roman"/>
          <w:sz w:val="12"/>
        </w:rPr>
        <w:t xml:space="preserve">I do not mean to deny that vulnerability is differentiated, that it is allocated differentially across the globe. I do not even mean to presume upon a common notion of the human, although to speak in its “name” is already (or perhaps only) to fathom its possibility.¶ 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 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w:t>
      </w:r>
      <w:proofErr w:type="gramStart"/>
      <w:r w:rsidRPr="00A50C23">
        <w:rPr>
          <w:rFonts w:eastAsia="Times New Roman" w:cs="Times New Roman"/>
          <w:sz w:val="12"/>
        </w:rPr>
        <w:t>sustenance.¶</w:t>
      </w:r>
      <w:proofErr w:type="gramEnd"/>
      <w:r w:rsidRPr="00A50C23">
        <w:rPr>
          <w:rFonts w:eastAsia="Times New Roman" w:cs="Times New Roman"/>
          <w:sz w:val="12"/>
        </w:rPr>
        <w:t xml:space="preserve"> </w:t>
      </w:r>
      <w:r w:rsidRPr="00A50C23">
        <w:rPr>
          <w:sz w:val="12"/>
        </w:rPr>
        <w:t>We cannot understand vulnerability as a deprivation, however, unless we understand the need that is thwarted. S</w:t>
      </w:r>
      <w:r w:rsidRPr="00A50C23">
        <w:rPr>
          <w:rFonts w:eastAsia="Times New Roman" w:cs="Times New Roman"/>
          <w:sz w:val="12"/>
        </w:rPr>
        <w:t xml:space="preserve">uch infants still must be apprehended as given over, as given over to no one or to some insufficient support, or to an abandonment. It would be difficult, </w:t>
      </w:r>
      <w:proofErr w:type="spellStart"/>
      <w:r w:rsidRPr="00A50C23">
        <w:rPr>
          <w:rFonts w:eastAsia="Times New Roman" w:cs="Times New Roman"/>
          <w:sz w:val="12"/>
        </w:rPr>
        <w:t>it</w:t>
      </w:r>
      <w:proofErr w:type="spellEnd"/>
      <w:r w:rsidRPr="00A50C23">
        <w:rPr>
          <w:rFonts w:eastAsia="Times New Roman" w:cs="Times New Roman"/>
          <w:sz w:val="12"/>
        </w:rPr>
        <w:t xml:space="preserve"> not impossible, to understand how humans suffer from oppression without seeing how this primary condition is exploited and exploitable, thwarted and denied</w:t>
      </w:r>
      <w:r w:rsidRPr="00A50C23">
        <w:rPr>
          <w:sz w:val="12"/>
        </w:rPr>
        <w:t xml:space="preserve">. The condition of primary </w:t>
      </w:r>
      <w:r w:rsidRPr="00DF7958">
        <w:rPr>
          <w:rFonts w:eastAsia="Times New Roman" w:cs="Times New Roman"/>
          <w:b/>
          <w:sz w:val="24"/>
          <w:highlight w:val="yellow"/>
          <w:u w:val="single"/>
        </w:rPr>
        <w:t>vulnerability</w:t>
      </w:r>
      <w:r w:rsidRPr="00A50C23">
        <w:rPr>
          <w:rFonts w:eastAsia="Times New Roman" w:cs="Times New Roman"/>
          <w:sz w:val="12"/>
        </w:rPr>
        <w:t xml:space="preserve">, of being given over to the touch of the other, even if there is no other there, and no support for our lives, </w:t>
      </w:r>
      <w:r w:rsidRPr="00DF7958">
        <w:rPr>
          <w:rFonts w:eastAsia="Times New Roman" w:cs="Times New Roman"/>
          <w:b/>
          <w:sz w:val="24"/>
          <w:highlight w:val="yellow"/>
          <w:u w:val="single"/>
        </w:rPr>
        <w:t>signifies a primary helplessness and need</w:t>
      </w:r>
      <w:r w:rsidRPr="00A50C23">
        <w:rPr>
          <w:rFonts w:eastAsia="Times New Roman" w:cs="Times New Roman"/>
          <w:sz w:val="12"/>
        </w:rPr>
        <w:t xml:space="preserve">, one </w:t>
      </w:r>
      <w:r w:rsidRPr="00DF7958">
        <w:rPr>
          <w:rFonts w:eastAsia="Times New Roman" w:cs="Times New Roman"/>
          <w:b/>
          <w:sz w:val="24"/>
          <w:highlight w:val="yellow"/>
          <w:u w:val="single"/>
        </w:rPr>
        <w:t xml:space="preserve">to which any society must attend. </w:t>
      </w:r>
      <w:r w:rsidRPr="00A50C23">
        <w:rPr>
          <w:sz w:val="12"/>
        </w:rPr>
        <w:t>Lives are supported and maintained differently, and</w:t>
      </w:r>
      <w:r w:rsidRPr="00A50C23">
        <w:rPr>
          <w:rFonts w:eastAsia="Times New Roman" w:cs="Times New Roman"/>
          <w:b/>
          <w:sz w:val="14"/>
          <w:u w:val="single"/>
        </w:rPr>
        <w:t xml:space="preserve"> </w:t>
      </w:r>
      <w:r w:rsidRPr="00A50C23">
        <w:rPr>
          <w:sz w:val="12"/>
        </w:rPr>
        <w:t xml:space="preserve">there are radically different ways in which human physical vulnerability is distributed across the globe. </w:t>
      </w:r>
      <w:r w:rsidRPr="00DF7958">
        <w:rPr>
          <w:rFonts w:eastAsia="Times New Roman" w:cs="Times New Roman"/>
          <w:b/>
          <w:sz w:val="24"/>
          <w:highlight w:val="yellow"/>
          <w:u w:val="single"/>
        </w:rPr>
        <w:t xml:space="preserve">Certain lives will be highly protected, and the abrogation of their </w:t>
      </w:r>
      <w:r w:rsidRPr="00A50C23">
        <w:rPr>
          <w:sz w:val="12"/>
        </w:rPr>
        <w:t>claims to</w:t>
      </w:r>
      <w:r w:rsidRPr="00DF7958">
        <w:rPr>
          <w:rFonts w:eastAsia="Times New Roman" w:cs="Times New Roman"/>
          <w:b/>
          <w:sz w:val="24"/>
          <w:highlight w:val="yellow"/>
          <w:u w:val="single"/>
        </w:rPr>
        <w:t xml:space="preserve"> sanctity will </w:t>
      </w:r>
      <w:r w:rsidRPr="00A50C23">
        <w:rPr>
          <w:sz w:val="12"/>
        </w:rPr>
        <w:t>be sufficient to</w:t>
      </w:r>
      <w:r w:rsidRPr="00DF7958">
        <w:rPr>
          <w:rFonts w:eastAsia="Times New Roman" w:cs="Times New Roman"/>
          <w:b/>
          <w:sz w:val="24"/>
          <w:highlight w:val="yellow"/>
          <w:u w:val="single"/>
        </w:rPr>
        <w:t xml:space="preserve"> mobilize the forces of war. Other lives </w:t>
      </w:r>
      <w:r w:rsidRPr="00A50C23">
        <w:rPr>
          <w:sz w:val="12"/>
        </w:rPr>
        <w:t xml:space="preserve">will not find such fast and furious support </w:t>
      </w:r>
      <w:r w:rsidRPr="00A50C23">
        <w:rPr>
          <w:rFonts w:eastAsia="Times New Roman" w:cs="Times New Roman"/>
          <w:sz w:val="12"/>
        </w:rPr>
        <w:t xml:space="preserve">and </w:t>
      </w:r>
      <w:r w:rsidRPr="00DF7958">
        <w:rPr>
          <w:b/>
          <w:iCs/>
          <w:highlight w:val="yellow"/>
          <w:u w:val="single"/>
        </w:rPr>
        <w:t>will not even qualify as “</w:t>
      </w:r>
      <w:proofErr w:type="spellStart"/>
      <w:r w:rsidRPr="00DF7958">
        <w:rPr>
          <w:b/>
          <w:iCs/>
          <w:highlight w:val="yellow"/>
          <w:u w:val="single"/>
        </w:rPr>
        <w:t>grievable</w:t>
      </w:r>
      <w:proofErr w:type="spellEnd"/>
      <w:proofErr w:type="gramStart"/>
      <w:r w:rsidRPr="00DF7958">
        <w:rPr>
          <w:b/>
          <w:iCs/>
          <w:highlight w:val="yellow"/>
          <w:u w:val="single"/>
        </w:rPr>
        <w:t>.”</w:t>
      </w:r>
      <w:r w:rsidRPr="00A50C23">
        <w:rPr>
          <w:rFonts w:eastAsia="Times New Roman" w:cs="Times New Roman"/>
          <w:b/>
          <w:sz w:val="12"/>
          <w:u w:val="single"/>
        </w:rPr>
        <w:t>¶</w:t>
      </w:r>
      <w:proofErr w:type="gramEnd"/>
      <w:r w:rsidRPr="00A50C23">
        <w:rPr>
          <w:rFonts w:eastAsia="Times New Roman" w:cs="Times New Roman"/>
          <w:sz w:val="12"/>
        </w:rPr>
        <w:t xml:space="preserve"> 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A50C23">
        <w:rPr>
          <w:rFonts w:eastAsia="Times New Roman" w:cs="Times New Roman"/>
          <w:b/>
          <w:sz w:val="12"/>
        </w:rPr>
        <w:t>. Do they have names, faces, personal histories, family, favorite hobbies, slogans by which they life?</w:t>
      </w:r>
      <w:r w:rsidRPr="00DF7958">
        <w:rPr>
          <w:rFonts w:eastAsia="Times New Roman" w:cs="Times New Roman"/>
          <w:b/>
          <w:sz w:val="24"/>
          <w:highlight w:val="yellow"/>
          <w:u w:val="single"/>
        </w:rPr>
        <w:t xml:space="preserve"> </w:t>
      </w:r>
      <w:r w:rsidRPr="00A50C23">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A50C23">
        <w:rPr>
          <w:sz w:val="12"/>
        </w:rPr>
        <w:t>How do our</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cultural frames for thinking the human set limits on the kinds of losses we can avow </w:t>
      </w:r>
      <w:r w:rsidRPr="00A50C23">
        <w:rPr>
          <w:sz w:val="12"/>
        </w:rPr>
        <w:t>as loss</w:t>
      </w:r>
      <w:r w:rsidRPr="00DF7958">
        <w:rPr>
          <w:rFonts w:eastAsia="Times New Roman" w:cs="Times New Roman"/>
          <w:b/>
          <w:sz w:val="24"/>
          <w:highlight w:val="yellow"/>
          <w:u w:val="single"/>
        </w:rPr>
        <w:t>?</w:t>
      </w:r>
      <w:r w:rsidRPr="00A50C23">
        <w:rPr>
          <w:rFonts w:eastAsia="Times New Roman" w:cs="Times New Roman"/>
          <w:sz w:val="12"/>
        </w:rPr>
        <w:t xml:space="preserve"> After all, if someone is lost, and that person is not someone, then what and where is the loss, and how does mourning take place?¶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DF7958">
        <w:rPr>
          <w:b/>
          <w:iCs/>
          <w:highlight w:val="yellow"/>
          <w:u w:val="single"/>
        </w:rPr>
        <w:t>It must</w:t>
      </w:r>
      <w:r w:rsidRPr="00A50C23">
        <w:rPr>
          <w:rFonts w:eastAsia="Times New Roman" w:cs="Times New Roman"/>
          <w:sz w:val="12"/>
        </w:rPr>
        <w:t xml:space="preserve"> also </w:t>
      </w:r>
      <w:r w:rsidRPr="00DF7958">
        <w:rPr>
          <w:b/>
          <w:iCs/>
          <w:highlight w:val="yellow"/>
          <w:u w:val="single"/>
        </w:rPr>
        <w:t>be part of</w:t>
      </w:r>
      <w:r w:rsidRPr="00A50C23">
        <w:rPr>
          <w:rFonts w:eastAsia="Times New Roman" w:cs="Times New Roman"/>
          <w:sz w:val="12"/>
        </w:rPr>
        <w:t xml:space="preserve"> the affinity with </w:t>
      </w:r>
      <w:r w:rsidRPr="00DF7958">
        <w:rPr>
          <w:b/>
          <w:iCs/>
          <w:highlight w:val="yellow"/>
          <w:u w:val="single"/>
        </w:rPr>
        <w:t>anti-racist struggles, given the racial differential that undergirds</w:t>
      </w:r>
      <w:r w:rsidRPr="00A50C23">
        <w:rPr>
          <w:rFonts w:eastAsia="Times New Roman" w:cs="Times New Roman"/>
          <w:sz w:val="12"/>
        </w:rPr>
        <w:t xml:space="preserve"> the </w:t>
      </w:r>
      <w:r w:rsidRPr="00DF7958">
        <w:rPr>
          <w:b/>
          <w:iCs/>
          <w:highlight w:val="yellow"/>
          <w:u w:val="single"/>
        </w:rPr>
        <w:t>culturally viable notions of the human</w:t>
      </w:r>
      <w:r w:rsidRPr="00A50C23">
        <w:rPr>
          <w:rFonts w:eastAsia="Times New Roman" w:cs="Times New Roman"/>
          <w:sz w:val="12"/>
        </w:rPr>
        <w:t xml:space="preserve">, ones that we see </w:t>
      </w:r>
      <w:r w:rsidRPr="00DF7958">
        <w:rPr>
          <w:b/>
          <w:iCs/>
          <w:highlight w:val="yellow"/>
          <w:u w:val="single"/>
        </w:rPr>
        <w:t>acted out in</w:t>
      </w:r>
      <w:r w:rsidRPr="00A50C23">
        <w:rPr>
          <w:rFonts w:eastAsia="Times New Roman" w:cs="Times New Roman"/>
          <w:sz w:val="12"/>
        </w:rPr>
        <w:t xml:space="preserve"> dramatic and </w:t>
      </w:r>
      <w:r w:rsidRPr="00DF7958">
        <w:rPr>
          <w:b/>
          <w:iCs/>
          <w:highlight w:val="yellow"/>
          <w:u w:val="single"/>
        </w:rPr>
        <w:lastRenderedPageBreak/>
        <w:t>terrifying ways in the global arena</w:t>
      </w:r>
      <w:r w:rsidRPr="00A50C23">
        <w:rPr>
          <w:rFonts w:eastAsia="Times New Roman" w:cs="Times New Roman"/>
          <w:sz w:val="12"/>
        </w:rPr>
        <w:t xml:space="preserve"> at the present </w:t>
      </w:r>
      <w:proofErr w:type="gramStart"/>
      <w:r w:rsidRPr="00A50C23">
        <w:rPr>
          <w:rFonts w:eastAsia="Times New Roman" w:cs="Times New Roman"/>
          <w:sz w:val="12"/>
        </w:rPr>
        <w:t>time</w:t>
      </w:r>
      <w:r w:rsidRPr="00DF7958">
        <w:rPr>
          <w:b/>
          <w:iCs/>
          <w:highlight w:val="yellow"/>
          <w:u w:val="single"/>
        </w:rPr>
        <w:t>.</w:t>
      </w:r>
      <w:r w:rsidRPr="00A50C23">
        <w:rPr>
          <w:rFonts w:eastAsia="Times New Roman" w:cs="Times New Roman"/>
          <w:sz w:val="12"/>
        </w:rPr>
        <w:t>¶</w:t>
      </w:r>
      <w:proofErr w:type="gramEnd"/>
      <w:r w:rsidRPr="00A50C23">
        <w:rPr>
          <w:rFonts w:eastAsia="Times New Roman" w:cs="Times New Roman"/>
          <w:sz w:val="12"/>
        </w:rPr>
        <w:t xml:space="preserve"> I am referring not only to humans not regarded as humans, and thus to a restrictive conception of the human that is based upon their exclusion. </w:t>
      </w:r>
      <w:r w:rsidRPr="00DF7958">
        <w:rPr>
          <w:b/>
          <w:iCs/>
          <w:highlight w:val="yellow"/>
          <w:u w:val="single"/>
        </w:rPr>
        <w:t xml:space="preserve">It is </w:t>
      </w:r>
      <w:r w:rsidRPr="00A50C23">
        <w:rPr>
          <w:rFonts w:eastAsia="Times New Roman" w:cs="Times New Roman"/>
          <w:sz w:val="12"/>
        </w:rPr>
        <w:t xml:space="preserve">not a matter of a simple entry of the excluded into an established ontology, but </w:t>
      </w:r>
      <w:r w:rsidRPr="00DF7958">
        <w:rPr>
          <w:b/>
          <w:iCs/>
          <w:highlight w:val="yellow"/>
          <w:u w:val="single"/>
        </w:rPr>
        <w:t>an insurrection at the level of ontology</w:t>
      </w:r>
      <w:r w:rsidRPr="00A50C23">
        <w:rPr>
          <w:rFonts w:eastAsia="Times New Roman" w:cs="Times New Roman"/>
          <w:sz w:val="12"/>
        </w:rPr>
        <w:t xml:space="preserve">, a critical opening up of the questions, </w:t>
      </w:r>
      <w:proofErr w:type="gramStart"/>
      <w:r w:rsidRPr="00A50C23">
        <w:rPr>
          <w:rFonts w:eastAsia="Times New Roman" w:cs="Times New Roman"/>
          <w:sz w:val="12"/>
        </w:rPr>
        <w:t>What</w:t>
      </w:r>
      <w:proofErr w:type="gramEnd"/>
      <w:r w:rsidRPr="00A50C23">
        <w:rPr>
          <w:rFonts w:eastAsia="Times New Roman" w:cs="Times New Roman"/>
          <w:sz w:val="12"/>
        </w:rPr>
        <w:t xml:space="preserve"> is real? </w:t>
      </w:r>
      <w:r w:rsidRPr="00DF7958">
        <w:rPr>
          <w:b/>
          <w:iCs/>
          <w:highlight w:val="yellow"/>
          <w:u w:val="single"/>
        </w:rPr>
        <w:t>Whose lives are real?</w:t>
      </w:r>
      <w:r w:rsidRPr="00A50C23">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w:t>
      </w:r>
      <w:proofErr w:type="gramStart"/>
      <w:r w:rsidRPr="00A50C23">
        <w:rPr>
          <w:rFonts w:eastAsia="Times New Roman" w:cs="Times New Roman"/>
          <w:sz w:val="12"/>
        </w:rPr>
        <w:t>unreality?¶</w:t>
      </w:r>
      <w:proofErr w:type="gramEnd"/>
      <w:r w:rsidRPr="00A50C23">
        <w:rPr>
          <w:rFonts w:eastAsia="Times New Roman" w:cs="Times New Roman"/>
          <w:sz w:val="12"/>
        </w:rPr>
        <w:t xml:space="preserve"> If violence is done </w:t>
      </w:r>
      <w:r w:rsidRPr="00A50C23">
        <w:rPr>
          <w:sz w:val="12"/>
        </w:rPr>
        <w:t>against those who are unreal, then, from the perspective of violence, it fails to injure or negate those lives since those lives are already negated. But they have a strange way of remaining animated and so must be negated again (and again).</w:t>
      </w:r>
      <w:r w:rsidRPr="00A50C23">
        <w:rPr>
          <w:rFonts w:eastAsia="Times New Roman" w:cs="Times New Roman"/>
          <w:sz w:val="2"/>
        </w:rPr>
        <w:t xml:space="preserve"> </w:t>
      </w:r>
      <w:r w:rsidRPr="00A50C23">
        <w:rPr>
          <w:rFonts w:eastAsia="Times New Roman" w:cs="Times New Roman"/>
          <w:sz w:val="12"/>
        </w:rPr>
        <w:t xml:space="preserve">They cannot be mourned because they are always already lost or, rather, never "were," and they must be killed, since they seem to live on, stubbornly, in this state of deadness. Violence renews itself in the face of the apparent inexhaustibility of its object.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w:t>
      </w:r>
      <w:proofErr w:type="gramStart"/>
      <w:r w:rsidRPr="00A50C23">
        <w:rPr>
          <w:rFonts w:eastAsia="Times New Roman" w:cs="Times New Roman"/>
          <w:sz w:val="12"/>
        </w:rPr>
        <w:t>aims.¶</w:t>
      </w:r>
      <w:proofErr w:type="gramEnd"/>
      <w:r w:rsidRPr="00A50C23">
        <w:rPr>
          <w:rFonts w:eastAsia="Times New Roman" w:cs="Times New Roman"/>
          <w:sz w:val="12"/>
        </w:rPr>
        <w:t xml:space="preserve"> How do we understand this derealization? It is one thing to argue that first, </w:t>
      </w:r>
      <w:r w:rsidRPr="00DF7958">
        <w:rPr>
          <w:b/>
          <w:iCs/>
          <w:highlight w:val="yellow"/>
          <w:u w:val="single"/>
        </w:rPr>
        <w:t>on the level of discourse, certain lives are not considered lives at all</w:t>
      </w:r>
      <w:r w:rsidRPr="00A50C23">
        <w:rPr>
          <w:rFonts w:eastAsia="Times New Roman" w:cs="Times New Roman"/>
          <w:sz w:val="12"/>
        </w:rPr>
        <w:t xml:space="preserve">, they cannot be humanized, that they fit no dominant frame for the human, and that </w:t>
      </w:r>
      <w:r w:rsidRPr="00DF7958">
        <w:rPr>
          <w:b/>
          <w:iCs/>
          <w:highlight w:val="yellow"/>
          <w:u w:val="single"/>
        </w:rPr>
        <w:t>their dehumanization</w:t>
      </w:r>
      <w:r w:rsidRPr="00A50C23">
        <w:rPr>
          <w:rFonts w:eastAsia="Times New Roman" w:cs="Times New Roman"/>
          <w:sz w:val="12"/>
        </w:rPr>
        <w:t xml:space="preserve"> occurs first, at this level, and that this level then </w:t>
      </w:r>
      <w:r w:rsidRPr="00DF7958">
        <w:rPr>
          <w:b/>
          <w:iCs/>
          <w:highlight w:val="yellow"/>
          <w:u w:val="single"/>
        </w:rPr>
        <w:t>gives rise to</w:t>
      </w:r>
      <w:r w:rsidRPr="00A50C23">
        <w:rPr>
          <w:rFonts w:eastAsia="Times New Roman" w:cs="Times New Roman"/>
          <w:sz w:val="12"/>
        </w:rPr>
        <w:t xml:space="preserve"> a physical </w:t>
      </w:r>
      <w:r w:rsidRPr="00DF7958">
        <w:rPr>
          <w:b/>
          <w:iCs/>
          <w:highlight w:val="yellow"/>
          <w:u w:val="single"/>
        </w:rPr>
        <w:t>violence that</w:t>
      </w:r>
      <w:r w:rsidRPr="00A50C23">
        <w:rPr>
          <w:rFonts w:eastAsia="Times New Roman" w:cs="Times New Roman"/>
          <w:sz w:val="12"/>
        </w:rPr>
        <w:t xml:space="preserve"> in some sense </w:t>
      </w:r>
      <w:r w:rsidRPr="00DF7958">
        <w:rPr>
          <w:b/>
          <w:iCs/>
          <w:highlight w:val="yellow"/>
          <w:u w:val="single"/>
        </w:rPr>
        <w:t>delivers the message of dehumanization</w:t>
      </w:r>
      <w:r w:rsidRPr="00A50C23">
        <w:rPr>
          <w:rFonts w:eastAsia="Times New Roman" w:cs="Times New Roman"/>
          <w:sz w:val="12"/>
        </w:rPr>
        <w:t xml:space="preserve"> that is </w:t>
      </w:r>
      <w:r w:rsidRPr="00DF7958">
        <w:rPr>
          <w:b/>
          <w:iCs/>
          <w:highlight w:val="yellow"/>
          <w:u w:val="single"/>
        </w:rPr>
        <w:t>already at work in the culture.</w:t>
      </w:r>
      <w:r w:rsidRPr="00A50C23">
        <w:rPr>
          <w:rFonts w:eastAsia="Times New Roman" w:cs="Times New Roman"/>
          <w:sz w:val="12"/>
        </w:rPr>
        <w:t xml:space="preserve"> It is another thing to say that discourse itself effects violence through omission. If 2</w:t>
      </w:r>
      <w:proofErr w:type="gramStart"/>
      <w:r w:rsidRPr="00A50C23">
        <w:rPr>
          <w:rFonts w:eastAsia="Times New Roman" w:cs="Times New Roman"/>
          <w:sz w:val="12"/>
        </w:rPr>
        <w:t>oo,ooo</w:t>
      </w:r>
      <w:proofErr w:type="gramEnd"/>
      <w:r w:rsidRPr="00A50C23">
        <w:rPr>
          <w:rFonts w:eastAsia="Times New Roman" w:cs="Times New Roman"/>
          <w:sz w:val="12"/>
        </w:rPr>
        <w:t xml:space="preserve"> Iraqi children were killed during the Gulf War and its aftermath/ do we have an image, a frame for any of those lives, singly or collectively? Is there a story we might find about those deaths in the media? </w:t>
      </w:r>
      <w:r w:rsidRPr="00DF7958">
        <w:rPr>
          <w:b/>
          <w:iCs/>
          <w:highlight w:val="yellow"/>
          <w:u w:val="single"/>
        </w:rPr>
        <w:t xml:space="preserve">Are there names attached to those </w:t>
      </w:r>
      <w:proofErr w:type="gramStart"/>
      <w:r w:rsidRPr="00DF7958">
        <w:rPr>
          <w:b/>
          <w:iCs/>
          <w:highlight w:val="yellow"/>
          <w:u w:val="single"/>
        </w:rPr>
        <w:t>children?</w:t>
      </w:r>
      <w:r w:rsidRPr="00A50C23">
        <w:rPr>
          <w:rFonts w:eastAsia="Times New Roman" w:cs="Times New Roman"/>
          <w:sz w:val="12"/>
        </w:rPr>
        <w:t>¶</w:t>
      </w:r>
      <w:proofErr w:type="gramEnd"/>
      <w:r w:rsidRPr="00A50C23">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DF7958">
        <w:rPr>
          <w:b/>
          <w:iCs/>
          <w:highlight w:val="yellow"/>
          <w:u w:val="single"/>
        </w:rPr>
        <w:t>a life worth valuing and preserving, a life that qualifies for recognition.</w:t>
      </w:r>
      <w:r w:rsidRPr="00A50C23">
        <w:rPr>
          <w:rFonts w:eastAsia="Times New Roman" w:cs="Times New Roman"/>
          <w:sz w:val="12"/>
        </w:rPr>
        <w:t xml:space="preserve"> Although we might argue that it would be impractical to write obituaries for all those people, or for all people, I think we </w:t>
      </w:r>
      <w:proofErr w:type="gramStart"/>
      <w:r w:rsidRPr="00A50C23">
        <w:rPr>
          <w:rFonts w:eastAsia="Times New Roman" w:cs="Times New Roman"/>
          <w:sz w:val="12"/>
        </w:rPr>
        <w:t>have to</w:t>
      </w:r>
      <w:proofErr w:type="gramEnd"/>
      <w:r w:rsidRPr="00A50C23">
        <w:rPr>
          <w:rFonts w:eastAsia="Times New Roman" w:cs="Times New Roman"/>
          <w:sz w:val="12"/>
        </w:rPr>
        <w:t xml:space="preserve"> ask, again and again, how the obituary functions as the instrument by which </w:t>
      </w:r>
      <w:proofErr w:type="spellStart"/>
      <w:r w:rsidRPr="00A50C23">
        <w:rPr>
          <w:rFonts w:eastAsia="Times New Roman" w:cs="Times New Roman"/>
          <w:sz w:val="12"/>
        </w:rPr>
        <w:t>grievability</w:t>
      </w:r>
      <w:proofErr w:type="spellEnd"/>
      <w:r w:rsidRPr="00A50C23">
        <w:rPr>
          <w:rFonts w:eastAsia="Times New Roman" w:cs="Times New Roman"/>
          <w:sz w:val="12"/>
        </w:rPr>
        <w:t xml:space="preserve"> is publicly distributed. It is the means by which a life becomes, or fails to become, a publicly </w:t>
      </w:r>
      <w:proofErr w:type="spellStart"/>
      <w:r w:rsidRPr="00A50C23">
        <w:rPr>
          <w:rFonts w:eastAsia="Times New Roman" w:cs="Times New Roman"/>
          <w:sz w:val="12"/>
        </w:rPr>
        <w:t>grievable</w:t>
      </w:r>
      <w:proofErr w:type="spellEnd"/>
      <w:r w:rsidRPr="00A50C23">
        <w:rPr>
          <w:rFonts w:eastAsia="Times New Roman" w:cs="Times New Roman"/>
          <w:sz w:val="12"/>
        </w:rPr>
        <w:t xml:space="preserve"> life, an icon for national self-recognition, the means by which a life becomes noteworthy. As a result, we </w:t>
      </w:r>
      <w:proofErr w:type="gramStart"/>
      <w:r w:rsidRPr="00A50C23">
        <w:rPr>
          <w:rFonts w:eastAsia="Times New Roman" w:cs="Times New Roman"/>
          <w:sz w:val="12"/>
        </w:rPr>
        <w:t>have to</w:t>
      </w:r>
      <w:proofErr w:type="gramEnd"/>
      <w:r w:rsidRPr="00A50C23">
        <w:rPr>
          <w:rFonts w:eastAsia="Times New Roman" w:cs="Times New Roman"/>
          <w:sz w:val="12"/>
        </w:rPr>
        <w:t xml:space="preserve"> consider the obituary as an act of nation-building. The matter is not a simple one, for, if a life is not </w:t>
      </w:r>
      <w:proofErr w:type="spellStart"/>
      <w:r w:rsidRPr="00A50C23">
        <w:rPr>
          <w:rFonts w:eastAsia="Times New Roman" w:cs="Times New Roman"/>
          <w:sz w:val="12"/>
        </w:rPr>
        <w:t>grievable</w:t>
      </w:r>
      <w:proofErr w:type="spellEnd"/>
      <w:r w:rsidRPr="00A50C23">
        <w:rPr>
          <w:rFonts w:eastAsia="Times New Roman" w:cs="Times New Roman"/>
          <w:sz w:val="12"/>
        </w:rPr>
        <w:t xml:space="preserve">, it is not quite a life; it does not qualify as a life and is not worth a note. It is already the unburied, if not the </w:t>
      </w:r>
      <w:proofErr w:type="spellStart"/>
      <w:proofErr w:type="gramStart"/>
      <w:r w:rsidRPr="00A50C23">
        <w:rPr>
          <w:rFonts w:eastAsia="Times New Roman" w:cs="Times New Roman"/>
          <w:sz w:val="12"/>
        </w:rPr>
        <w:t>unburiable</w:t>
      </w:r>
      <w:proofErr w:type="spellEnd"/>
      <w:r w:rsidRPr="00A50C23">
        <w:rPr>
          <w:rFonts w:eastAsia="Times New Roman" w:cs="Times New Roman"/>
          <w:sz w:val="12"/>
        </w:rPr>
        <w:t>.¶</w:t>
      </w:r>
      <w:proofErr w:type="gramEnd"/>
      <w:r w:rsidRPr="00A50C23">
        <w:rPr>
          <w:rFonts w:eastAsia="Times New Roman" w:cs="Times New Roman"/>
          <w:sz w:val="12"/>
        </w:rPr>
        <w:t xml:space="preserv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w:t>
      </w:r>
      <w:proofErr w:type="spellStart"/>
      <w:r w:rsidRPr="00A50C23">
        <w:rPr>
          <w:rFonts w:eastAsia="Times New Roman" w:cs="Times New Roman"/>
          <w:sz w:val="12"/>
        </w:rPr>
        <w:t>I</w:t>
      </w:r>
      <w:proofErr w:type="spellEnd"/>
      <w:r w:rsidRPr="00A50C23">
        <w:rPr>
          <w:rFonts w:eastAsia="Times New Roman" w:cs="Times New Roman"/>
          <w:sz w:val="12"/>
        </w:rPr>
        <w:t xml:space="preserve">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w:t>
      </w:r>
      <w:proofErr w:type="spellStart"/>
      <w:r w:rsidRPr="00A50C23">
        <w:rPr>
          <w:rFonts w:eastAsia="Times New Roman" w:cs="Times New Roman"/>
          <w:sz w:val="12"/>
        </w:rPr>
        <w:t>grievable</w:t>
      </w:r>
      <w:proofErr w:type="spellEnd"/>
      <w:r w:rsidRPr="00A50C23">
        <w:rPr>
          <w:rFonts w:eastAsia="Times New Roman" w:cs="Times New Roman"/>
          <w:sz w:val="12"/>
        </w:rPr>
        <w:t xml:space="preserve"> losses, and how, for instance, the extensive deaths now taking place in Africa are also, in the media, for the most part unmarkable and </w:t>
      </w:r>
      <w:proofErr w:type="spellStart"/>
      <w:r w:rsidRPr="00A50C23">
        <w:rPr>
          <w:rFonts w:eastAsia="Times New Roman" w:cs="Times New Roman"/>
          <w:sz w:val="12"/>
        </w:rPr>
        <w:t>ungrievable</w:t>
      </w:r>
      <w:proofErr w:type="spellEnd"/>
      <w:r w:rsidRPr="00A50C23">
        <w:rPr>
          <w:rFonts w:eastAsia="Times New Roman" w:cs="Times New Roman"/>
          <w:sz w:val="12"/>
        </w:rPr>
        <w:t>.</w:t>
      </w:r>
    </w:p>
    <w:p w14:paraId="79D744B1" w14:textId="77777777" w:rsidR="00457947" w:rsidRPr="00A50C23" w:rsidRDefault="00457947" w:rsidP="00457947">
      <w:pPr>
        <w:keepNext/>
        <w:keepLines/>
        <w:pageBreakBefore/>
        <w:spacing w:before="40" w:after="0"/>
        <w:jc w:val="center"/>
        <w:outlineLvl w:val="1"/>
        <w:rPr>
          <w:rFonts w:eastAsia="MS Gothic" w:cstheme="majorBidi"/>
          <w:b/>
          <w:sz w:val="44"/>
          <w:szCs w:val="26"/>
          <w:u w:val="double"/>
        </w:rPr>
      </w:pPr>
      <w:proofErr w:type="spellStart"/>
      <w:r w:rsidRPr="00A50C23">
        <w:rPr>
          <w:rFonts w:eastAsia="MS Gothic" w:cstheme="majorBidi"/>
          <w:b/>
          <w:sz w:val="44"/>
          <w:szCs w:val="26"/>
          <w:u w:val="double"/>
        </w:rPr>
        <w:lastRenderedPageBreak/>
        <w:t>Underview</w:t>
      </w:r>
      <w:proofErr w:type="spellEnd"/>
      <w:r w:rsidRPr="00A50C23">
        <w:rPr>
          <w:rFonts w:eastAsia="MS Gothic" w:cstheme="majorBidi"/>
          <w:b/>
          <w:sz w:val="44"/>
          <w:szCs w:val="26"/>
          <w:u w:val="double"/>
        </w:rPr>
        <w:t xml:space="preserve"> 1</w:t>
      </w:r>
    </w:p>
    <w:p w14:paraId="65DDFBD8" w14:textId="77777777" w:rsidR="00C14A04" w:rsidRPr="00A50C23" w:rsidRDefault="00C14A04" w:rsidP="00C14A04">
      <w:pPr>
        <w:keepNext/>
        <w:keepLines/>
        <w:spacing w:before="40" w:after="0"/>
        <w:outlineLvl w:val="3"/>
        <w:rPr>
          <w:rFonts w:eastAsia="MS Gothic" w:cs="Times New Roman"/>
          <w:b/>
          <w:iCs/>
          <w:sz w:val="26"/>
        </w:rPr>
      </w:pPr>
      <w:r w:rsidRPr="00A50C23">
        <w:rPr>
          <w:rFonts w:eastAsia="MS Gothic" w:cs="Times New Roman"/>
          <w:b/>
          <w:iCs/>
          <w:sz w:val="26"/>
        </w:rPr>
        <w:t xml:space="preserve">Prioritize </w:t>
      </w:r>
      <w:r w:rsidRPr="00A50C23">
        <w:rPr>
          <w:rFonts w:eastAsia="MS Gothic" w:cs="Times New Roman"/>
          <w:b/>
          <w:iCs/>
          <w:sz w:val="26"/>
          <w:u w:val="single"/>
        </w:rPr>
        <w:t>probability</w:t>
      </w:r>
      <w:r w:rsidRPr="00A50C23">
        <w:rPr>
          <w:rFonts w:eastAsia="MS Gothic" w:cs="Times New Roman"/>
          <w:b/>
          <w:iCs/>
          <w:sz w:val="26"/>
        </w:rPr>
        <w:t>.</w:t>
      </w:r>
    </w:p>
    <w:p w14:paraId="101376BF" w14:textId="77777777" w:rsidR="00C14A04" w:rsidRPr="00A50C23" w:rsidRDefault="00C14A04" w:rsidP="00C14A04">
      <w:pPr>
        <w:rPr>
          <w:rFonts w:eastAsia="Cambria"/>
          <w:sz w:val="16"/>
          <w:szCs w:val="16"/>
        </w:rPr>
      </w:pPr>
      <w:r w:rsidRPr="00A50C23">
        <w:rPr>
          <w:rFonts w:eastAsia="Cambria"/>
          <w:b/>
          <w:bCs/>
          <w:sz w:val="26"/>
        </w:rPr>
        <w:t xml:space="preserve">Kessler 08 </w:t>
      </w:r>
      <w:r w:rsidRPr="00A50C23">
        <w:rPr>
          <w:rFonts w:eastAsia="Cambria"/>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55BF38BB" w14:textId="77777777" w:rsidR="00C14A04" w:rsidRPr="00A50C23" w:rsidRDefault="00C14A04" w:rsidP="00C14A04">
      <w:pPr>
        <w:ind w:left="720"/>
        <w:rPr>
          <w:rFonts w:eastAsia="Cambria"/>
          <w:sz w:val="16"/>
        </w:rPr>
      </w:pPr>
      <w:r w:rsidRPr="00A50C23">
        <w:rPr>
          <w:rFonts w:eastAsia="Cambria"/>
          <w:sz w:val="16"/>
        </w:rPr>
        <w:t xml:space="preserve">The problem of the second method is that </w:t>
      </w:r>
      <w:r w:rsidRPr="00A50C23">
        <w:rPr>
          <w:rFonts w:eastAsia="Cambria"/>
          <w:u w:val="single"/>
        </w:rPr>
        <w:t>it is very difficult to "calculate"</w:t>
      </w:r>
      <w:r w:rsidRPr="00A50C23">
        <w:rPr>
          <w:rFonts w:eastAsia="Cambria"/>
          <w:sz w:val="16"/>
        </w:rPr>
        <w:t xml:space="preserve"> politically </w:t>
      </w:r>
      <w:r w:rsidRPr="00A50C23">
        <w:rPr>
          <w:rFonts w:eastAsia="Cambria"/>
          <w:u w:val="single"/>
        </w:rPr>
        <w:t>unacceptable losses</w:t>
      </w:r>
      <w:r w:rsidRPr="00A50C23">
        <w:rPr>
          <w:rFonts w:eastAsia="Cambria"/>
          <w:sz w:val="16"/>
        </w:rPr>
        <w:t xml:space="preserve">. </w:t>
      </w:r>
      <w:r w:rsidRPr="00DF7958">
        <w:rPr>
          <w:rFonts w:eastAsia="Cambria"/>
          <w:highlight w:val="yellow"/>
          <w:u w:val="single"/>
        </w:rPr>
        <w:t>If</w:t>
      </w:r>
      <w:r w:rsidRPr="00A50C23">
        <w:rPr>
          <w:rFonts w:eastAsia="Cambria"/>
          <w:sz w:val="16"/>
        </w:rPr>
        <w:t xml:space="preserve"> the </w:t>
      </w:r>
      <w:r w:rsidRPr="00DF7958">
        <w:rPr>
          <w:rFonts w:eastAsia="Cambria"/>
          <w:highlight w:val="yellow"/>
          <w:u w:val="single"/>
        </w:rPr>
        <w:t>risk</w:t>
      </w:r>
      <w:r w:rsidRPr="00A50C23">
        <w:rPr>
          <w:rFonts w:eastAsia="Cambria"/>
          <w:sz w:val="16"/>
        </w:rPr>
        <w:t xml:space="preserve"> of terrorism </w:t>
      </w:r>
      <w:r w:rsidRPr="00DF7958">
        <w:rPr>
          <w:rFonts w:eastAsia="Cambria"/>
          <w:highlight w:val="yellow"/>
          <w:u w:val="single"/>
        </w:rPr>
        <w:t xml:space="preserve">is </w:t>
      </w:r>
      <w:r w:rsidRPr="00A50C23">
        <w:rPr>
          <w:rFonts w:eastAsia="Cambria"/>
          <w:u w:val="single"/>
        </w:rPr>
        <w:t>defined</w:t>
      </w:r>
      <w:r w:rsidRPr="00A50C23">
        <w:rPr>
          <w:rFonts w:eastAsia="Cambria"/>
          <w:sz w:val="16"/>
        </w:rPr>
        <w:t xml:space="preserve"> in traditional terms </w:t>
      </w:r>
      <w:r w:rsidRPr="00A50C23">
        <w:rPr>
          <w:rFonts w:eastAsia="Cambria"/>
          <w:u w:val="single"/>
        </w:rPr>
        <w:t>by</w:t>
      </w:r>
      <w:r w:rsidRPr="00A50C23">
        <w:rPr>
          <w:rFonts w:eastAsia="Cambria"/>
          <w:sz w:val="16"/>
        </w:rPr>
        <w:t xml:space="preserve"> probability and </w:t>
      </w:r>
      <w:r w:rsidRPr="00DF7958">
        <w:rPr>
          <w:rFonts w:eastAsia="Cambria"/>
          <w:highlight w:val="yellow"/>
          <w:u w:val="single"/>
        </w:rPr>
        <w:t>potential loss</w:t>
      </w:r>
      <w:r w:rsidRPr="00A50C23">
        <w:rPr>
          <w:rFonts w:eastAsia="Cambria"/>
          <w:u w:val="single"/>
        </w:rPr>
        <w:t>, then</w:t>
      </w:r>
      <w:r w:rsidRPr="00A50C23">
        <w:rPr>
          <w:rFonts w:eastAsia="Cambria"/>
          <w:sz w:val="16"/>
        </w:rPr>
        <w:t xml:space="preserve"> the </w:t>
      </w:r>
      <w:r w:rsidRPr="00DF7958">
        <w:rPr>
          <w:rFonts w:eastAsia="Cambria"/>
          <w:highlight w:val="yellow"/>
          <w:u w:val="single"/>
        </w:rPr>
        <w:t>focus on</w:t>
      </w:r>
      <w:r w:rsidRPr="00A50C23">
        <w:rPr>
          <w:rFonts w:eastAsia="Cambria"/>
          <w:u w:val="single"/>
        </w:rPr>
        <w:t xml:space="preserve"> </w:t>
      </w:r>
      <w:r w:rsidRPr="00DF7958">
        <w:rPr>
          <w:rFonts w:eastAsia="Cambria"/>
          <w:highlight w:val="yellow"/>
          <w:u w:val="single"/>
        </w:rPr>
        <w:t>dramatic</w:t>
      </w:r>
      <w:r w:rsidRPr="00A50C23">
        <w:rPr>
          <w:rFonts w:eastAsia="Cambria"/>
          <w:sz w:val="16"/>
        </w:rPr>
        <w:t xml:space="preserve"> terror </w:t>
      </w:r>
      <w:r w:rsidRPr="00A50C23">
        <w:rPr>
          <w:rFonts w:eastAsia="Cambria"/>
          <w:u w:val="single"/>
        </w:rPr>
        <w:t xml:space="preserve">attacks </w:t>
      </w:r>
      <w:r w:rsidRPr="00DF7958">
        <w:rPr>
          <w:rFonts w:eastAsia="Cambria"/>
          <w:highlight w:val="yellow"/>
          <w:u w:val="single"/>
        </w:rPr>
        <w:t>leads to</w:t>
      </w:r>
      <w:r w:rsidRPr="00A50C23">
        <w:rPr>
          <w:rFonts w:eastAsia="Cambria"/>
          <w:sz w:val="16"/>
        </w:rPr>
        <w:t xml:space="preserve"> the </w:t>
      </w:r>
      <w:r w:rsidRPr="00DF7958">
        <w:rPr>
          <w:rFonts w:eastAsia="Cambria"/>
          <w:b/>
          <w:iCs/>
          <w:highlight w:val="yellow"/>
          <w:u w:val="single"/>
        </w:rPr>
        <w:t>marginalization of probabilities</w:t>
      </w:r>
      <w:r w:rsidRPr="00DF7958">
        <w:rPr>
          <w:rFonts w:eastAsia="Cambria"/>
          <w:sz w:val="16"/>
          <w:highlight w:val="yellow"/>
        </w:rPr>
        <w:t>.</w:t>
      </w:r>
      <w:r w:rsidRPr="00A50C23">
        <w:rPr>
          <w:rFonts w:eastAsia="Cambria"/>
          <w:sz w:val="16"/>
        </w:rPr>
        <w:t xml:space="preserve"> The reason is that </w:t>
      </w:r>
      <w:r w:rsidRPr="00A50C23">
        <w:rPr>
          <w:rFonts w:eastAsia="Cambria"/>
          <w:u w:val="single"/>
        </w:rPr>
        <w:t xml:space="preserve">even the </w:t>
      </w:r>
      <w:r w:rsidRPr="00DF7958">
        <w:rPr>
          <w:rFonts w:eastAsia="Cambria"/>
          <w:highlight w:val="yellow"/>
          <w:u w:val="single"/>
        </w:rPr>
        <w:t>highest</w:t>
      </w:r>
      <w:r w:rsidRPr="00A50C23">
        <w:rPr>
          <w:rFonts w:eastAsia="Cambria"/>
          <w:u w:val="single"/>
        </w:rPr>
        <w:t xml:space="preserve"> degree of </w:t>
      </w:r>
      <w:r w:rsidRPr="00DF7958">
        <w:rPr>
          <w:rFonts w:eastAsia="Cambria"/>
          <w:highlight w:val="yellow"/>
          <w:u w:val="single"/>
        </w:rPr>
        <w:t xml:space="preserve">improbability </w:t>
      </w:r>
      <w:r w:rsidRPr="00DF7958">
        <w:rPr>
          <w:rFonts w:eastAsia="Cambria"/>
          <w:b/>
          <w:iCs/>
          <w:highlight w:val="yellow"/>
          <w:u w:val="single"/>
        </w:rPr>
        <w:t>becomes irrelevant</w:t>
      </w:r>
      <w:r w:rsidRPr="00DF7958">
        <w:rPr>
          <w:rFonts w:eastAsia="Cambria"/>
          <w:highlight w:val="yellow"/>
          <w:u w:val="single"/>
        </w:rPr>
        <w:t xml:space="preserve"> as</w:t>
      </w:r>
      <w:r w:rsidRPr="00A50C23">
        <w:rPr>
          <w:rFonts w:eastAsia="Cambria"/>
          <w:u w:val="single"/>
        </w:rPr>
        <w:t xml:space="preserve"> the measure of </w:t>
      </w:r>
      <w:r w:rsidRPr="00DF7958">
        <w:rPr>
          <w:rFonts w:eastAsia="Cambria"/>
          <w:highlight w:val="yellow"/>
          <w:u w:val="single"/>
        </w:rPr>
        <w:t xml:space="preserve">loss goes to </w:t>
      </w:r>
      <w:proofErr w:type="spellStart"/>
      <w:proofErr w:type="gramStart"/>
      <w:r w:rsidRPr="00DF7958">
        <w:rPr>
          <w:rFonts w:eastAsia="Cambria"/>
          <w:highlight w:val="yellow"/>
          <w:u w:val="single"/>
        </w:rPr>
        <w:t>infinity</w:t>
      </w:r>
      <w:r w:rsidRPr="00A50C23">
        <w:rPr>
          <w:rFonts w:eastAsia="Cambria"/>
          <w:sz w:val="16"/>
        </w:rPr>
        <w:t>.^</w:t>
      </w:r>
      <w:proofErr w:type="gramEnd"/>
      <w:r w:rsidRPr="00A50C23">
        <w:rPr>
          <w:rFonts w:eastAsia="Cambria"/>
          <w:sz w:val="16"/>
        </w:rPr>
        <w:t>o</w:t>
      </w:r>
      <w:proofErr w:type="spellEnd"/>
      <w:r w:rsidRPr="00A50C23">
        <w:rPr>
          <w:rFonts w:eastAsia="Cambria"/>
          <w:sz w:val="16"/>
        </w:rPr>
        <w:t xml:space="preserve"> </w:t>
      </w:r>
      <w:r w:rsidRPr="00A50C23">
        <w:rPr>
          <w:rFonts w:eastAsia="Cambria"/>
          <w:u w:val="single"/>
        </w:rPr>
        <w:t>The</w:t>
      </w:r>
      <w:r w:rsidRPr="00A50C23">
        <w:rPr>
          <w:rFonts w:eastAsia="Cambria"/>
          <w:sz w:val="16"/>
        </w:rPr>
        <w:t xml:space="preserve"> mathematical </w:t>
      </w:r>
      <w:r w:rsidRPr="00DF7958">
        <w:rPr>
          <w:rFonts w:eastAsia="Cambria"/>
          <w:highlight w:val="yellow"/>
          <w:u w:val="single"/>
        </w:rPr>
        <w:t>calculation</w:t>
      </w:r>
      <w:r w:rsidRPr="00A50C23">
        <w:rPr>
          <w:rFonts w:eastAsia="Cambria"/>
          <w:u w:val="single"/>
        </w:rPr>
        <w:t xml:space="preserve"> of the risk</w:t>
      </w:r>
      <w:r w:rsidRPr="00A50C23">
        <w:rPr>
          <w:rFonts w:eastAsia="Cambria"/>
          <w:sz w:val="16"/>
        </w:rPr>
        <w:t xml:space="preserve"> of terrorism thus </w:t>
      </w:r>
      <w:r w:rsidRPr="00A50C23">
        <w:rPr>
          <w:rFonts w:eastAsia="Cambria"/>
          <w:u w:val="single"/>
        </w:rPr>
        <w:t xml:space="preserve">tends to </w:t>
      </w:r>
      <w:r w:rsidRPr="00DF7958">
        <w:rPr>
          <w:rFonts w:eastAsia="Cambria"/>
          <w:highlight w:val="yellow"/>
          <w:u w:val="single"/>
        </w:rPr>
        <w:t>overestimate and</w:t>
      </w:r>
      <w:r w:rsidRPr="00A50C23">
        <w:rPr>
          <w:rFonts w:eastAsia="Cambria"/>
          <w:sz w:val="16"/>
        </w:rPr>
        <w:t xml:space="preserve"> to </w:t>
      </w:r>
      <w:r w:rsidRPr="00DF7958">
        <w:rPr>
          <w:rFonts w:eastAsia="Cambria"/>
          <w:highlight w:val="yellow"/>
          <w:u w:val="single"/>
        </w:rPr>
        <w:t>dramatize</w:t>
      </w:r>
      <w:r w:rsidRPr="00A50C23">
        <w:rPr>
          <w:rFonts w:eastAsia="Cambria"/>
          <w:sz w:val="16"/>
        </w:rPr>
        <w:t xml:space="preserve"> the </w:t>
      </w:r>
      <w:r w:rsidRPr="00DF7958">
        <w:rPr>
          <w:rFonts w:eastAsia="Cambria"/>
          <w:highlight w:val="yellow"/>
          <w:u w:val="single"/>
        </w:rPr>
        <w:t>danger</w:t>
      </w:r>
      <w:r w:rsidRPr="00A50C23">
        <w:rPr>
          <w:rFonts w:eastAsia="Cambria"/>
          <w:sz w:val="16"/>
        </w:rPr>
        <w:t xml:space="preserve">. </w:t>
      </w:r>
      <w:r w:rsidRPr="00A50C23">
        <w:rPr>
          <w:rFonts w:eastAsia="Cambria"/>
          <w:u w:val="single"/>
        </w:rPr>
        <w:t>This has consequences beyond</w:t>
      </w:r>
      <w:r w:rsidRPr="00A50C23">
        <w:rPr>
          <w:rFonts w:eastAsia="Cambria"/>
          <w:sz w:val="16"/>
        </w:rPr>
        <w:t xml:space="preserve"> the actual </w:t>
      </w:r>
      <w:r w:rsidRPr="00A50C23">
        <w:rPr>
          <w:rFonts w:eastAsia="Cambria"/>
          <w:u w:val="single"/>
        </w:rPr>
        <w:t>risk assessment for the formulation</w:t>
      </w:r>
      <w:r w:rsidRPr="00A50C23">
        <w:rPr>
          <w:rFonts w:eastAsia="Cambria"/>
          <w:sz w:val="16"/>
        </w:rPr>
        <w:t xml:space="preserve"> and execution </w:t>
      </w:r>
      <w:r w:rsidRPr="00A50C23">
        <w:rPr>
          <w:rFonts w:eastAsia="Cambria"/>
          <w:u w:val="single"/>
        </w:rPr>
        <w:t>of "risk policies"</w:t>
      </w:r>
      <w:r w:rsidRPr="00A50C23">
        <w:rPr>
          <w:rFonts w:eastAsia="Cambria"/>
          <w:sz w:val="16"/>
        </w:rPr>
        <w:t xml:space="preserve">: </w:t>
      </w:r>
      <w:r w:rsidRPr="00DF7958">
        <w:rPr>
          <w:rFonts w:eastAsia="Cambria"/>
          <w:highlight w:val="yellow"/>
          <w:u w:val="single"/>
        </w:rPr>
        <w:t>If one factor</w:t>
      </w:r>
      <w:r w:rsidRPr="00A50C23">
        <w:rPr>
          <w:rFonts w:eastAsia="Cambria"/>
          <w:sz w:val="16"/>
        </w:rPr>
        <w:t xml:space="preserve"> of the risk calculation </w:t>
      </w:r>
      <w:r w:rsidRPr="00DF7958">
        <w:rPr>
          <w:rFonts w:eastAsia="Cambria"/>
          <w:highlight w:val="yellow"/>
          <w:u w:val="single"/>
        </w:rPr>
        <w:t>approaches infinity</w:t>
      </w:r>
      <w:r w:rsidRPr="00A50C23">
        <w:rPr>
          <w:rFonts w:eastAsia="Cambria"/>
          <w:sz w:val="16"/>
        </w:rPr>
        <w:t xml:space="preserve"> (e.g., if a case of nuclear terrorism is envisaged), then </w:t>
      </w:r>
      <w:r w:rsidRPr="00A50C23">
        <w:rPr>
          <w:rFonts w:eastAsia="Cambria"/>
          <w:u w:val="single"/>
        </w:rPr>
        <w:t>there is no balanced measure</w:t>
      </w:r>
      <w:r w:rsidRPr="00A50C23">
        <w:rPr>
          <w:rFonts w:eastAsia="Cambria"/>
          <w:sz w:val="16"/>
        </w:rPr>
        <w:t xml:space="preserve"> for antiterrorist efforts, </w:t>
      </w:r>
      <w:r w:rsidRPr="00A50C23">
        <w:rPr>
          <w:rFonts w:eastAsia="Cambria"/>
          <w:u w:val="single"/>
        </w:rPr>
        <w:t xml:space="preserve">and </w:t>
      </w:r>
      <w:r w:rsidRPr="00DF7958">
        <w:rPr>
          <w:rFonts w:eastAsia="Cambria"/>
          <w:b/>
          <w:iCs/>
          <w:highlight w:val="yellow"/>
          <w:u w:val="single"/>
        </w:rPr>
        <w:t xml:space="preserve">risk management </w:t>
      </w:r>
      <w:r w:rsidRPr="00A50C23">
        <w:rPr>
          <w:rFonts w:eastAsia="Cambria"/>
          <w:b/>
          <w:iCs/>
          <w:u w:val="single"/>
        </w:rPr>
        <w:t xml:space="preserve">as a rational endeavor </w:t>
      </w:r>
      <w:r w:rsidRPr="00DF7958">
        <w:rPr>
          <w:rFonts w:eastAsia="Cambria"/>
          <w:b/>
          <w:iCs/>
          <w:highlight w:val="yellow"/>
          <w:u w:val="single"/>
        </w:rPr>
        <w:t>breaks down</w:t>
      </w:r>
      <w:r w:rsidRPr="00A50C23">
        <w:rPr>
          <w:rFonts w:eastAsia="Cambria"/>
          <w:sz w:val="16"/>
        </w:rPr>
        <w:t xml:space="preserve">. Under the historical condition of bipolarity, the "ultimate" threat with nuclear weapons could be balanced by a similar counterthreat, and new equilibria could be achieved, albeit on higher levels of nuclear overkill. </w:t>
      </w:r>
      <w:r w:rsidRPr="00A50C23">
        <w:rPr>
          <w:rFonts w:eastAsia="Cambria"/>
          <w:u w:val="single"/>
        </w:rPr>
        <w:t>Under</w:t>
      </w:r>
      <w:r w:rsidRPr="00A50C23">
        <w:rPr>
          <w:rFonts w:eastAsia="Cambria"/>
          <w:sz w:val="16"/>
        </w:rPr>
        <w:t xml:space="preserve"> the new condition of </w:t>
      </w:r>
      <w:r w:rsidRPr="00A50C23">
        <w:rPr>
          <w:rFonts w:eastAsia="Cambria"/>
          <w:u w:val="single"/>
        </w:rPr>
        <w:t>uncertainty, no</w:t>
      </w:r>
      <w:r w:rsidRPr="00A50C23">
        <w:rPr>
          <w:rFonts w:eastAsia="Cambria"/>
          <w:sz w:val="16"/>
        </w:rPr>
        <w:t xml:space="preserve"> such </w:t>
      </w:r>
      <w:r w:rsidRPr="00A50C23">
        <w:rPr>
          <w:rFonts w:eastAsia="Cambria"/>
          <w:u w:val="single"/>
        </w:rPr>
        <w:t>rational balancing is possible since knowledge</w:t>
      </w:r>
      <w:r w:rsidRPr="00A50C23">
        <w:rPr>
          <w:rFonts w:eastAsia="Cambria"/>
          <w:sz w:val="16"/>
        </w:rPr>
        <w:t xml:space="preserve"> about actors, their motives and capabilities, </w:t>
      </w:r>
      <w:r w:rsidRPr="00A50C23">
        <w:rPr>
          <w:rFonts w:eastAsia="Cambria"/>
          <w:u w:val="single"/>
        </w:rPr>
        <w:t>is largely absent</w:t>
      </w:r>
      <w:r w:rsidRPr="00A50C23">
        <w:rPr>
          <w:rFonts w:eastAsia="Cambria"/>
          <w:sz w:val="16"/>
        </w:rPr>
        <w:t xml:space="preserve">. The second form of </w:t>
      </w:r>
      <w:r w:rsidRPr="00A50C23">
        <w:rPr>
          <w:rFonts w:eastAsia="Cambria"/>
          <w:u w:val="single"/>
        </w:rPr>
        <w:t>security policy</w:t>
      </w:r>
      <w:r w:rsidRPr="00A50C23">
        <w:rPr>
          <w:rFonts w:eastAsia="Cambria"/>
          <w:sz w:val="16"/>
        </w:rPr>
        <w:t xml:space="preserve"> that emerges when the deterrence model collapses </w:t>
      </w:r>
      <w:proofErr w:type="gramStart"/>
      <w:r w:rsidRPr="00A50C23">
        <w:rPr>
          <w:rFonts w:eastAsia="Cambria"/>
          <w:sz w:val="16"/>
        </w:rPr>
        <w:t>mirrors</w:t>
      </w:r>
      <w:proofErr w:type="gramEnd"/>
      <w:r w:rsidRPr="00A50C23">
        <w:rPr>
          <w:rFonts w:eastAsia="Cambria"/>
          <w:sz w:val="16"/>
        </w:rPr>
        <w:t xml:space="preserve"> the "social probability" approach. It </w:t>
      </w:r>
      <w:r w:rsidRPr="00A50C23">
        <w:rPr>
          <w:rFonts w:eastAsia="Cambria"/>
          <w:u w:val="single"/>
        </w:rPr>
        <w:t xml:space="preserve">represents a </w:t>
      </w:r>
      <w:r w:rsidRPr="00A50C23">
        <w:rPr>
          <w:rFonts w:eastAsia="Cambria"/>
          <w:b/>
          <w:iCs/>
          <w:u w:val="single"/>
        </w:rPr>
        <w:t>logic of catastrophe</w:t>
      </w:r>
      <w:r w:rsidRPr="00A50C23">
        <w:rPr>
          <w:rFonts w:eastAsia="Cambria"/>
          <w:sz w:val="16"/>
        </w:rPr>
        <w:t xml:space="preserve">. </w:t>
      </w:r>
      <w:r w:rsidRPr="00DF7958">
        <w:rPr>
          <w:rFonts w:eastAsia="Cambria"/>
          <w:highlight w:val="yellow"/>
          <w:u w:val="single"/>
        </w:rPr>
        <w:t xml:space="preserve">In contrast </w:t>
      </w:r>
      <w:r w:rsidRPr="00A50C23">
        <w:rPr>
          <w:rFonts w:eastAsia="Cambria"/>
          <w:u w:val="single"/>
        </w:rPr>
        <w:t>to risk</w:t>
      </w:r>
      <w:r w:rsidRPr="00A50C23">
        <w:rPr>
          <w:rFonts w:eastAsia="Cambria"/>
          <w:sz w:val="16"/>
        </w:rPr>
        <w:t xml:space="preserve"> management </w:t>
      </w:r>
      <w:r w:rsidRPr="00A50C23">
        <w:rPr>
          <w:rFonts w:eastAsia="Cambria"/>
          <w:u w:val="single"/>
        </w:rPr>
        <w:t>framed</w:t>
      </w:r>
      <w:r w:rsidRPr="00A50C23">
        <w:rPr>
          <w:rFonts w:eastAsia="Cambria"/>
          <w:sz w:val="16"/>
        </w:rPr>
        <w:t xml:space="preserve"> in line </w:t>
      </w:r>
      <w:r w:rsidRPr="00DF7958">
        <w:rPr>
          <w:rFonts w:eastAsia="Cambria"/>
          <w:highlight w:val="yellow"/>
          <w:u w:val="single"/>
        </w:rPr>
        <w:t>with logical probability</w:t>
      </w:r>
      <w:r w:rsidRPr="00A50C23">
        <w:rPr>
          <w:rFonts w:eastAsia="Cambria"/>
          <w:sz w:val="16"/>
        </w:rPr>
        <w:t xml:space="preserve"> theory, </w:t>
      </w:r>
      <w:r w:rsidRPr="00A50C23">
        <w:rPr>
          <w:rFonts w:eastAsia="Cambria"/>
          <w:u w:val="single"/>
        </w:rPr>
        <w:t xml:space="preserve">the </w:t>
      </w:r>
      <w:r w:rsidRPr="00DF7958">
        <w:rPr>
          <w:rFonts w:eastAsia="Cambria"/>
          <w:highlight w:val="yellow"/>
          <w:u w:val="single"/>
        </w:rPr>
        <w:t xml:space="preserve">logic of catastrophe does not </w:t>
      </w:r>
      <w:r w:rsidRPr="00A50C23">
        <w:rPr>
          <w:rFonts w:eastAsia="Cambria"/>
          <w:u w:val="single"/>
        </w:rPr>
        <w:t xml:space="preserve">attempt to provide means of </w:t>
      </w:r>
      <w:r w:rsidRPr="00DF7958">
        <w:rPr>
          <w:rFonts w:eastAsia="Cambria"/>
          <w:highlight w:val="yellow"/>
          <w:u w:val="single"/>
        </w:rPr>
        <w:t>absorb</w:t>
      </w:r>
      <w:r w:rsidRPr="00A50C23">
        <w:rPr>
          <w:rFonts w:eastAsia="Cambria"/>
          <w:u w:val="single"/>
        </w:rPr>
        <w:t>ing</w:t>
      </w:r>
      <w:r w:rsidRPr="00DF7958">
        <w:rPr>
          <w:rFonts w:eastAsia="Cambria"/>
          <w:highlight w:val="yellow"/>
          <w:u w:val="single"/>
        </w:rPr>
        <w:t xml:space="preserve"> uncertaint</w:t>
      </w:r>
      <w:r w:rsidRPr="00A50C23">
        <w:rPr>
          <w:rFonts w:eastAsia="Cambria"/>
          <w:u w:val="single"/>
        </w:rPr>
        <w:t>y</w:t>
      </w:r>
      <w:r w:rsidRPr="00A50C23">
        <w:rPr>
          <w:rFonts w:eastAsia="Cambria"/>
          <w:sz w:val="16"/>
        </w:rPr>
        <w:t xml:space="preserve">. Rather, </w:t>
      </w:r>
      <w:r w:rsidRPr="00A50C23">
        <w:rPr>
          <w:rFonts w:eastAsia="Cambria"/>
          <w:u w:val="single"/>
        </w:rPr>
        <w:t>it takes uncertainty as constitutive for</w:t>
      </w:r>
      <w:r w:rsidRPr="00A50C23">
        <w:rPr>
          <w:rFonts w:eastAsia="Cambria"/>
          <w:sz w:val="16"/>
        </w:rPr>
        <w:t xml:space="preserve"> the </w:t>
      </w:r>
      <w:r w:rsidRPr="00A50C23">
        <w:rPr>
          <w:rFonts w:eastAsia="Cambria"/>
          <w:u w:val="single"/>
        </w:rPr>
        <w:t>logic</w:t>
      </w:r>
      <w:r w:rsidRPr="00A50C23">
        <w:rPr>
          <w:rFonts w:eastAsia="Cambria"/>
          <w:sz w:val="16"/>
        </w:rPr>
        <w:t xml:space="preserve"> itself; </w:t>
      </w:r>
      <w:r w:rsidRPr="00A50C23">
        <w:rPr>
          <w:rFonts w:eastAsia="Cambria"/>
          <w:u w:val="single"/>
        </w:rPr>
        <w:t>uncertainty is a</w:t>
      </w:r>
      <w:r w:rsidRPr="00A50C23">
        <w:rPr>
          <w:rFonts w:eastAsia="Cambria"/>
          <w:sz w:val="16"/>
        </w:rPr>
        <w:t xml:space="preserve"> crucial </w:t>
      </w:r>
      <w:r w:rsidRPr="00A50C23">
        <w:rPr>
          <w:rFonts w:eastAsia="Cambria"/>
          <w:u w:val="single"/>
        </w:rPr>
        <w:t>precondition for catastrophes</w:t>
      </w:r>
      <w:r w:rsidRPr="00A50C23">
        <w:rPr>
          <w:rFonts w:eastAsia="Cambria"/>
          <w:sz w:val="16"/>
        </w:rPr>
        <w:t xml:space="preserve">. </w:t>
      </w:r>
      <w:proofErr w:type="gramStart"/>
      <w:r w:rsidRPr="00A50C23">
        <w:rPr>
          <w:rFonts w:eastAsia="Cambria"/>
          <w:sz w:val="16"/>
        </w:rPr>
        <w:t>In particular, catastrophes</w:t>
      </w:r>
      <w:proofErr w:type="gramEnd"/>
      <w:r w:rsidRPr="00A50C23">
        <w:rPr>
          <w:rFonts w:eastAsia="Cambria"/>
          <w:sz w:val="16"/>
        </w:rPr>
        <w:t xml:space="preserve"> happen at once, </w:t>
      </w:r>
      <w:r w:rsidRPr="00A50C23">
        <w:rPr>
          <w:rFonts w:eastAsia="Cambria"/>
          <w:u w:val="single"/>
        </w:rPr>
        <w:t>without</w:t>
      </w:r>
      <w:r w:rsidRPr="00A50C23">
        <w:rPr>
          <w:rFonts w:eastAsia="Cambria"/>
          <w:sz w:val="16"/>
        </w:rPr>
        <w:t xml:space="preserve"> a </w:t>
      </w:r>
      <w:r w:rsidRPr="00A50C23">
        <w:rPr>
          <w:rFonts w:eastAsia="Cambria"/>
          <w:u w:val="single"/>
        </w:rPr>
        <w:t>warning</w:t>
      </w:r>
      <w:r w:rsidRPr="00A50C23">
        <w:rPr>
          <w:rFonts w:eastAsia="Cambria"/>
          <w:sz w:val="16"/>
        </w:rPr>
        <w:t xml:space="preserve">, but with major implications for the world polity. In this category, </w:t>
      </w:r>
      <w:r w:rsidRPr="00A50C23">
        <w:rPr>
          <w:rFonts w:eastAsia="Cambria"/>
          <w:u w:val="single"/>
        </w:rPr>
        <w:t>we find</w:t>
      </w:r>
      <w:r w:rsidRPr="00A50C23">
        <w:rPr>
          <w:rFonts w:eastAsia="Cambria"/>
          <w:sz w:val="16"/>
        </w:rPr>
        <w:t xml:space="preserve"> the impact of </w:t>
      </w:r>
      <w:r w:rsidRPr="00A50C23">
        <w:rPr>
          <w:rFonts w:eastAsia="Cambria"/>
          <w:u w:val="single"/>
        </w:rPr>
        <w:t>meteorites</w:t>
      </w:r>
      <w:r w:rsidRPr="00A50C23">
        <w:rPr>
          <w:rFonts w:eastAsia="Cambria"/>
          <w:sz w:val="16"/>
        </w:rPr>
        <w:t xml:space="preserve">. Mars attacks, the tsunami in </w:t>
      </w:r>
      <w:proofErr w:type="gramStart"/>
      <w:r w:rsidRPr="00A50C23">
        <w:rPr>
          <w:rFonts w:eastAsia="Cambria"/>
          <w:u w:val="single"/>
        </w:rPr>
        <w:t>South East</w:t>
      </w:r>
      <w:proofErr w:type="gramEnd"/>
      <w:r w:rsidRPr="00A50C23">
        <w:rPr>
          <w:rFonts w:eastAsia="Cambria"/>
          <w:u w:val="single"/>
        </w:rPr>
        <w:t xml:space="preserve"> Asia, and 9/11</w:t>
      </w:r>
      <w:r w:rsidRPr="00A50C23">
        <w:rPr>
          <w:rFonts w:eastAsia="Cambria"/>
          <w:sz w:val="16"/>
        </w:rPr>
        <w:t xml:space="preserve">. </w:t>
      </w:r>
      <w:r w:rsidRPr="00A50C23">
        <w:rPr>
          <w:rFonts w:eastAsia="Cambria"/>
          <w:u w:val="single"/>
        </w:rPr>
        <w:t>To conceive of</w:t>
      </w:r>
      <w:r w:rsidRPr="00A50C23">
        <w:rPr>
          <w:rFonts w:eastAsia="Cambria"/>
          <w:sz w:val="16"/>
        </w:rPr>
        <w:t xml:space="preserve"> terrorism as </w:t>
      </w:r>
      <w:r w:rsidRPr="00A50C23">
        <w:rPr>
          <w:rFonts w:eastAsia="Cambria"/>
          <w:u w:val="single"/>
        </w:rPr>
        <w:t>catastrophe has consequences for</w:t>
      </w:r>
      <w:r w:rsidRPr="00A50C23">
        <w:rPr>
          <w:rFonts w:eastAsia="Cambria"/>
          <w:sz w:val="16"/>
        </w:rPr>
        <w:t xml:space="preserve"> the </w:t>
      </w:r>
      <w:r w:rsidRPr="00A50C23">
        <w:rPr>
          <w:rFonts w:eastAsia="Cambria"/>
          <w:u w:val="single"/>
        </w:rPr>
        <w:t>formulation of</w:t>
      </w:r>
      <w:r w:rsidRPr="00A50C23">
        <w:rPr>
          <w:rFonts w:eastAsia="Cambria"/>
          <w:sz w:val="16"/>
        </w:rPr>
        <w:t xml:space="preserve"> an </w:t>
      </w:r>
      <w:r w:rsidRPr="00A50C23">
        <w:rPr>
          <w:rFonts w:eastAsia="Cambria"/>
          <w:u w:val="single"/>
        </w:rPr>
        <w:t>adequate security policy</w:t>
      </w:r>
      <w:r w:rsidRPr="00A50C23">
        <w:rPr>
          <w:rFonts w:eastAsia="Cambria"/>
          <w:sz w:val="16"/>
        </w:rPr>
        <w:t xml:space="preserve">. Since </w:t>
      </w:r>
      <w:r w:rsidRPr="00A50C23">
        <w:rPr>
          <w:rFonts w:eastAsia="Cambria"/>
          <w:u w:val="single"/>
        </w:rPr>
        <w:t>catastrophes hap-pen irrespectively of human activity</w:t>
      </w:r>
      <w:r w:rsidRPr="00A50C23">
        <w:rPr>
          <w:rFonts w:eastAsia="Cambria"/>
          <w:sz w:val="16"/>
        </w:rPr>
        <w:t xml:space="preserve"> or inactivity, </w:t>
      </w:r>
      <w:r w:rsidRPr="00A50C23">
        <w:rPr>
          <w:rFonts w:eastAsia="Cambria"/>
          <w:b/>
          <w:iCs/>
          <w:u w:val="single"/>
        </w:rPr>
        <w:t>no political action</w:t>
      </w:r>
      <w:r w:rsidRPr="00A50C23">
        <w:rPr>
          <w:rFonts w:eastAsia="Cambria"/>
          <w:u w:val="single"/>
        </w:rPr>
        <w:t xml:space="preserve"> could</w:t>
      </w:r>
      <w:r w:rsidRPr="00A50C23">
        <w:rPr>
          <w:rFonts w:eastAsia="Cambria"/>
          <w:sz w:val="16"/>
        </w:rPr>
        <w:t xml:space="preserve"> possibly </w:t>
      </w:r>
      <w:r w:rsidRPr="00A50C23">
        <w:rPr>
          <w:rFonts w:eastAsia="Cambria"/>
          <w:u w:val="single"/>
        </w:rPr>
        <w:t>prevent them</w:t>
      </w:r>
      <w:r w:rsidRPr="00A50C23">
        <w:rPr>
          <w:rFonts w:eastAsia="Cambria"/>
          <w:sz w:val="16"/>
        </w:rPr>
        <w:t xml:space="preserve">. Of course, there are precautions that can be taken, but </w:t>
      </w:r>
      <w:r w:rsidRPr="00A50C23">
        <w:rPr>
          <w:rFonts w:eastAsia="Cambria"/>
          <w:u w:val="single"/>
        </w:rPr>
        <w:t>the framing of</w:t>
      </w:r>
      <w:r w:rsidRPr="00A50C23">
        <w:rPr>
          <w:rFonts w:eastAsia="Cambria"/>
          <w:sz w:val="16"/>
        </w:rPr>
        <w:t xml:space="preserve"> terrorist attack as </w:t>
      </w:r>
      <w:r w:rsidRPr="00A50C23">
        <w:rPr>
          <w:rFonts w:eastAsia="Cambria"/>
          <w:u w:val="single"/>
        </w:rPr>
        <w:t xml:space="preserve">a </w:t>
      </w:r>
      <w:proofErr w:type="gramStart"/>
      <w:r w:rsidRPr="00A50C23">
        <w:rPr>
          <w:rFonts w:eastAsia="Cambria"/>
          <w:u w:val="single"/>
        </w:rPr>
        <w:t>catastrophe points</w:t>
      </w:r>
      <w:proofErr w:type="gramEnd"/>
      <w:r w:rsidRPr="00A50C23">
        <w:rPr>
          <w:rFonts w:eastAsia="Cambria"/>
          <w:u w:val="single"/>
        </w:rPr>
        <w:t xml:space="preserve"> to spatial and temporal characteristics that are beyond "rationality." Thus</w:t>
      </w:r>
      <w:r w:rsidRPr="00A50C23">
        <w:rPr>
          <w:rFonts w:eastAsia="Cambria"/>
          <w:sz w:val="16"/>
        </w:rPr>
        <w:t xml:space="preserve">, political </w:t>
      </w:r>
      <w:r w:rsidRPr="00A50C23">
        <w:rPr>
          <w:rFonts w:eastAsia="Cambria"/>
          <w:u w:val="single"/>
        </w:rPr>
        <w:t>decision makers are exempt</w:t>
      </w:r>
      <w:r w:rsidRPr="00A50C23">
        <w:rPr>
          <w:rFonts w:eastAsia="Cambria"/>
          <w:sz w:val="16"/>
        </w:rPr>
        <w:t xml:space="preserve">ed </w:t>
      </w:r>
      <w:r w:rsidRPr="00A50C23">
        <w:rPr>
          <w:rFonts w:eastAsia="Cambria"/>
          <w:u w:val="single"/>
        </w:rPr>
        <w:t>from the responsibility to provide security</w:t>
      </w:r>
      <w:r w:rsidRPr="00A50C23">
        <w:rPr>
          <w:rFonts w:eastAsia="Cambria"/>
          <w:sz w:val="16"/>
        </w:rPr>
        <w:t>—</w:t>
      </w:r>
      <w:proofErr w:type="gramStart"/>
      <w:r w:rsidRPr="00A50C23">
        <w:rPr>
          <w:rFonts w:eastAsia="Cambria"/>
          <w:sz w:val="16"/>
        </w:rPr>
        <w:t>as long as</w:t>
      </w:r>
      <w:proofErr w:type="gramEnd"/>
      <w:r w:rsidRPr="00A50C23">
        <w:rPr>
          <w:rFonts w:eastAsia="Cambria"/>
          <w:sz w:val="16"/>
        </w:rPr>
        <w:t xml:space="preserve"> they at least try to preempt an attack. </w:t>
      </w:r>
      <w:proofErr w:type="gramStart"/>
      <w:r w:rsidRPr="00A50C23">
        <w:rPr>
          <w:rFonts w:eastAsia="Cambria"/>
          <w:sz w:val="16"/>
        </w:rPr>
        <w:t>Interestingly enough, 9/11</w:t>
      </w:r>
      <w:proofErr w:type="gramEnd"/>
      <w:r w:rsidRPr="00A50C23">
        <w:rPr>
          <w:rFonts w:eastAsia="Cambria"/>
          <w:sz w:val="16"/>
        </w:rPr>
        <w:t xml:space="preserve">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w:t>
      </w:r>
      <w:proofErr w:type="gramStart"/>
      <w:r w:rsidRPr="00A50C23">
        <w:rPr>
          <w:rFonts w:eastAsia="Cambria"/>
          <w:sz w:val="16"/>
        </w:rPr>
        <w:t>As a consequence</w:t>
      </w:r>
      <w:proofErr w:type="gramEnd"/>
      <w:r w:rsidRPr="00A50C23">
        <w:rPr>
          <w:rFonts w:eastAsia="Cambria"/>
          <w:sz w:val="16"/>
        </w:rPr>
        <w:t xml:space="preserve">, </w:t>
      </w:r>
      <w:r w:rsidRPr="00A50C23">
        <w:rPr>
          <w:rFonts w:eastAsia="Cambria"/>
          <w:u w:val="single"/>
        </w:rPr>
        <w:t>the framework of</w:t>
      </w:r>
      <w:r w:rsidRPr="00A50C23">
        <w:rPr>
          <w:rFonts w:eastAsia="Cambria"/>
          <w:sz w:val="16"/>
        </w:rPr>
        <w:t xml:space="preserve"> the </w:t>
      </w:r>
      <w:r w:rsidRPr="00A50C23">
        <w:rPr>
          <w:rFonts w:eastAsia="Cambria"/>
          <w:u w:val="single"/>
        </w:rPr>
        <w:t>security</w:t>
      </w:r>
      <w:r w:rsidRPr="00A50C23">
        <w:rPr>
          <w:rFonts w:eastAsia="Cambria"/>
          <w:sz w:val="16"/>
        </w:rPr>
        <w:t xml:space="preserve"> dilemma </w:t>
      </w:r>
      <w:r w:rsidRPr="00A50C23">
        <w:rPr>
          <w:rFonts w:eastAsia="Cambria"/>
          <w:u w:val="single"/>
        </w:rPr>
        <w:t>fails to capture</w:t>
      </w:r>
      <w:r w:rsidRPr="00A50C23">
        <w:rPr>
          <w:rFonts w:eastAsia="Cambria"/>
          <w:sz w:val="16"/>
        </w:rPr>
        <w:t xml:space="preserve"> the </w:t>
      </w:r>
      <w:r w:rsidRPr="00A50C23">
        <w:rPr>
          <w:rFonts w:eastAsia="Cambria"/>
          <w:u w:val="single"/>
        </w:rPr>
        <w:t>basic uncertainties</w:t>
      </w:r>
      <w:r w:rsidRPr="00A50C23">
        <w:rPr>
          <w:rFonts w:eastAsia="Cambria"/>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A50C23">
        <w:rPr>
          <w:rFonts w:eastAsia="Cambria"/>
          <w:u w:val="single"/>
        </w:rPr>
        <w:t>we do not</w:t>
      </w:r>
      <w:r w:rsidRPr="00A50C23">
        <w:rPr>
          <w:rFonts w:eastAsia="Cambria"/>
          <w:sz w:val="16"/>
        </w:rPr>
        <w:t xml:space="preserve"> even </w:t>
      </w:r>
      <w:r w:rsidRPr="00A50C23">
        <w:rPr>
          <w:rFonts w:eastAsia="Cambria"/>
          <w:u w:val="single"/>
        </w:rPr>
        <w:t>know</w:t>
      </w:r>
      <w:r w:rsidRPr="00A50C23">
        <w:rPr>
          <w:rFonts w:eastAsia="Cambria"/>
          <w:sz w:val="16"/>
        </w:rPr>
        <w:t xml:space="preserve"> who or what will constitute </w:t>
      </w:r>
      <w:r w:rsidRPr="00A50C23">
        <w:rPr>
          <w:rFonts w:eastAsia="Cambria"/>
          <w:u w:val="single"/>
        </w:rPr>
        <w:t>the most serious future threat</w:t>
      </w:r>
      <w:r w:rsidRPr="00A50C23">
        <w:rPr>
          <w:rFonts w:eastAsia="Cambria"/>
          <w:sz w:val="16"/>
        </w:rPr>
        <w:t>, "^</w:t>
      </w:r>
      <w:proofErr w:type="spellStart"/>
      <w:r w:rsidRPr="00A50C23">
        <w:rPr>
          <w:rFonts w:eastAsia="Cambria"/>
          <w:sz w:val="16"/>
        </w:rPr>
        <w:t>i</w:t>
      </w:r>
      <w:proofErr w:type="spellEnd"/>
      <w:r w:rsidRPr="00A50C23">
        <w:rPr>
          <w:rFonts w:eastAsia="Cambria"/>
          <w:sz w:val="16"/>
        </w:rPr>
        <w:t xml:space="preserve"> </w:t>
      </w:r>
      <w:proofErr w:type="gramStart"/>
      <w:r w:rsidRPr="00A50C23">
        <w:rPr>
          <w:rFonts w:eastAsia="Cambria"/>
          <w:u w:val="single"/>
        </w:rPr>
        <w:t>In</w:t>
      </w:r>
      <w:proofErr w:type="gramEnd"/>
      <w:r w:rsidRPr="00A50C23">
        <w:rPr>
          <w:rFonts w:eastAsia="Cambria"/>
          <w:u w:val="single"/>
        </w:rPr>
        <w:t xml:space="preserve"> order to cope</w:t>
      </w:r>
      <w:r w:rsidRPr="00A50C23">
        <w:rPr>
          <w:rFonts w:eastAsia="Cambria"/>
          <w:sz w:val="16"/>
        </w:rPr>
        <w:t xml:space="preserve"> with this challenge it would be essential, another Rand researcher wrote, to break free from </w:t>
      </w:r>
      <w:r w:rsidRPr="00A50C23">
        <w:rPr>
          <w:rFonts w:eastAsia="Cambria"/>
          <w:u w:val="single"/>
        </w:rPr>
        <w:t>the</w:t>
      </w:r>
      <w:r w:rsidRPr="00A50C23">
        <w:rPr>
          <w:rFonts w:eastAsia="Cambria"/>
          <w:sz w:val="16"/>
        </w:rPr>
        <w:t xml:space="preserve"> "tyranny" of plausible scenario planning. The decisive </w:t>
      </w:r>
      <w:r w:rsidRPr="00A50C23">
        <w:rPr>
          <w:rFonts w:eastAsia="Cambria"/>
          <w:u w:val="single"/>
        </w:rPr>
        <w:t xml:space="preserve">step would be to create "discontinuous scenarios ... in which there is </w:t>
      </w:r>
      <w:r w:rsidRPr="00A50C23">
        <w:rPr>
          <w:rFonts w:eastAsia="Cambria"/>
          <w:b/>
          <w:iCs/>
          <w:u w:val="single"/>
        </w:rPr>
        <w:t>no plausible</w:t>
      </w:r>
      <w:r w:rsidRPr="00A50C23">
        <w:rPr>
          <w:rFonts w:eastAsia="Cambria"/>
          <w:sz w:val="16"/>
        </w:rPr>
        <w:t xml:space="preserve"> audit </w:t>
      </w:r>
      <w:r w:rsidRPr="00A50C23">
        <w:rPr>
          <w:rFonts w:eastAsia="Cambria"/>
          <w:b/>
          <w:iCs/>
          <w:u w:val="single"/>
        </w:rPr>
        <w:t>trail</w:t>
      </w:r>
      <w:r w:rsidRPr="00A50C23">
        <w:rPr>
          <w:rFonts w:eastAsia="Cambria"/>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A50C23">
        <w:rPr>
          <w:rFonts w:eastAsia="Cambria"/>
          <w:u w:val="single"/>
        </w:rPr>
        <w:t xml:space="preserve">even </w:t>
      </w:r>
      <w:r w:rsidRPr="00DF7958">
        <w:rPr>
          <w:rFonts w:eastAsia="Cambria"/>
          <w:highlight w:val="yellow"/>
          <w:u w:val="single"/>
        </w:rPr>
        <w:t xml:space="preserve">the most </w:t>
      </w:r>
      <w:r w:rsidRPr="00DF7958">
        <w:rPr>
          <w:rFonts w:eastAsia="Cambria"/>
          <w:b/>
          <w:iCs/>
          <w:highlight w:val="yellow"/>
          <w:u w:val="single"/>
        </w:rPr>
        <w:t>absurd scenarios</w:t>
      </w:r>
      <w:r w:rsidRPr="00A50C23">
        <w:rPr>
          <w:rFonts w:eastAsia="Cambria"/>
          <w:sz w:val="16"/>
        </w:rPr>
        <w:t xml:space="preserve"> can </w:t>
      </w:r>
      <w:r w:rsidRPr="00DF7958">
        <w:rPr>
          <w:rFonts w:eastAsia="Cambria"/>
          <w:highlight w:val="yellow"/>
          <w:u w:val="single"/>
        </w:rPr>
        <w:t>gain plausibility</w:t>
      </w:r>
      <w:r w:rsidRPr="00A50C23">
        <w:rPr>
          <w:rFonts w:eastAsia="Cambria"/>
          <w:sz w:val="16"/>
        </w:rPr>
        <w:t xml:space="preserve">. </w:t>
      </w:r>
      <w:r w:rsidRPr="00A50C23">
        <w:rPr>
          <w:rFonts w:eastAsia="Cambria"/>
          <w:u w:val="single"/>
        </w:rPr>
        <w:t xml:space="preserve">By constructing a </w:t>
      </w:r>
      <w:r w:rsidRPr="00DF7958">
        <w:rPr>
          <w:rFonts w:eastAsia="Cambria"/>
          <w:b/>
          <w:iCs/>
          <w:highlight w:val="yellow"/>
          <w:u w:val="single"/>
        </w:rPr>
        <w:t>chain of potentialities</w:t>
      </w:r>
      <w:r w:rsidRPr="00A50C23">
        <w:rPr>
          <w:rFonts w:eastAsia="Cambria"/>
          <w:u w:val="single"/>
        </w:rPr>
        <w:t>, improbable events are linked and brought into</w:t>
      </w:r>
      <w:r w:rsidRPr="00A50C23">
        <w:rPr>
          <w:rFonts w:eastAsia="Cambria"/>
          <w:sz w:val="16"/>
        </w:rPr>
        <w:t xml:space="preserve"> the realm of </w:t>
      </w:r>
      <w:r w:rsidRPr="00A50C23">
        <w:rPr>
          <w:rFonts w:eastAsia="Cambria"/>
          <w:u w:val="single"/>
        </w:rPr>
        <w:t>the possible, if not</w:t>
      </w:r>
      <w:r w:rsidRPr="00A50C23">
        <w:rPr>
          <w:rFonts w:eastAsia="Cambria"/>
          <w:sz w:val="16"/>
        </w:rPr>
        <w:t xml:space="preserve"> even the </w:t>
      </w:r>
      <w:r w:rsidRPr="00A50C23">
        <w:rPr>
          <w:rFonts w:eastAsia="Cambria"/>
          <w:u w:val="single"/>
        </w:rPr>
        <w:t>probable</w:t>
      </w:r>
      <w:r w:rsidRPr="00A50C23">
        <w:rPr>
          <w:rFonts w:eastAsia="Cambria"/>
          <w:sz w:val="16"/>
        </w:rPr>
        <w:t>. "</w:t>
      </w:r>
      <w:r w:rsidRPr="00A50C23">
        <w:rPr>
          <w:rFonts w:eastAsia="Cambria"/>
          <w:u w:val="single"/>
        </w:rPr>
        <w:t>Although</w:t>
      </w:r>
      <w:r w:rsidRPr="00A50C23">
        <w:rPr>
          <w:rFonts w:eastAsia="Cambria"/>
          <w:sz w:val="16"/>
        </w:rPr>
        <w:t xml:space="preserve"> the </w:t>
      </w:r>
      <w:r w:rsidRPr="00A50C23">
        <w:rPr>
          <w:rFonts w:eastAsia="Cambria"/>
          <w:u w:val="single"/>
        </w:rPr>
        <w:t>likelihood</w:t>
      </w:r>
      <w:r w:rsidRPr="00A50C23">
        <w:rPr>
          <w:rFonts w:eastAsia="Cambria"/>
          <w:sz w:val="16"/>
        </w:rPr>
        <w:t xml:space="preserve"> of the scenario </w:t>
      </w:r>
      <w:r w:rsidRPr="00A50C23">
        <w:rPr>
          <w:rFonts w:eastAsia="Cambria"/>
          <w:u w:val="single"/>
        </w:rPr>
        <w:t xml:space="preserve">dwindles with each step, the </w:t>
      </w:r>
      <w:r w:rsidRPr="00A50C23">
        <w:rPr>
          <w:rFonts w:eastAsia="Cambria"/>
          <w:sz w:val="16"/>
        </w:rPr>
        <w:t xml:space="preserve">residual </w:t>
      </w:r>
      <w:r w:rsidRPr="00A50C23">
        <w:rPr>
          <w:rFonts w:eastAsia="Cambria"/>
          <w:u w:val="single"/>
        </w:rPr>
        <w:t>impression is</w:t>
      </w:r>
      <w:r w:rsidRPr="00A50C23">
        <w:rPr>
          <w:rFonts w:eastAsia="Cambria"/>
          <w:sz w:val="16"/>
        </w:rPr>
        <w:t xml:space="preserve"> one </w:t>
      </w:r>
      <w:r w:rsidRPr="00A50C23">
        <w:rPr>
          <w:rFonts w:eastAsia="Cambria"/>
          <w:u w:val="single"/>
        </w:rPr>
        <w:t>of plausibility</w:t>
      </w:r>
      <w:r w:rsidRPr="00A50C23">
        <w:rPr>
          <w:rFonts w:eastAsia="Cambria"/>
          <w:sz w:val="16"/>
        </w:rPr>
        <w:t xml:space="preserve">. "54 This so-called Othello effect has been effective in the dawn of the recent war in Iraq. </w:t>
      </w:r>
      <w:r w:rsidRPr="00A50C23">
        <w:rPr>
          <w:rFonts w:eastAsia="Cambria"/>
          <w:u w:val="single"/>
        </w:rPr>
        <w:lastRenderedPageBreak/>
        <w:t>The connection between Saddam</w:t>
      </w:r>
      <w:r w:rsidRPr="00A50C23">
        <w:rPr>
          <w:rFonts w:eastAsia="Cambria"/>
          <w:sz w:val="16"/>
        </w:rPr>
        <w:t xml:space="preserve"> Hussein </w:t>
      </w:r>
      <w:r w:rsidRPr="00A50C23">
        <w:rPr>
          <w:rFonts w:eastAsia="Cambria"/>
          <w:u w:val="single"/>
        </w:rPr>
        <w:t>and Al Qaeda</w:t>
      </w:r>
      <w:r w:rsidRPr="00A50C23">
        <w:rPr>
          <w:rFonts w:eastAsia="Cambria"/>
          <w:sz w:val="16"/>
        </w:rPr>
        <w:t xml:space="preserve"> that the US government tried to prove </w:t>
      </w:r>
      <w:r w:rsidRPr="00A50C23">
        <w:rPr>
          <w:rFonts w:eastAsia="Cambria"/>
          <w:u w:val="single"/>
        </w:rPr>
        <w:t>was disputed from the</w:t>
      </w:r>
      <w:r w:rsidRPr="00A50C23">
        <w:rPr>
          <w:rFonts w:eastAsia="Cambria"/>
          <w:sz w:val="16"/>
        </w:rPr>
        <w:t xml:space="preserve"> very </w:t>
      </w:r>
      <w:r w:rsidRPr="00A50C23">
        <w:rPr>
          <w:rFonts w:eastAsia="Cambria"/>
          <w:u w:val="single"/>
        </w:rPr>
        <w:t>beginning. False evidence was</w:t>
      </w:r>
      <w:r w:rsidRPr="00A50C23">
        <w:rPr>
          <w:rFonts w:eastAsia="Cambria"/>
          <w:sz w:val="16"/>
        </w:rPr>
        <w:t xml:space="preserve"> again and again </w:t>
      </w:r>
      <w:r w:rsidRPr="00A50C23">
        <w:rPr>
          <w:rFonts w:eastAsia="Cambria"/>
          <w:u w:val="single"/>
        </w:rPr>
        <w:t>presented and refuted, but this did not prevent the</w:t>
      </w:r>
      <w:r w:rsidRPr="00A50C23">
        <w:rPr>
          <w:rFonts w:eastAsia="Cambria"/>
          <w:sz w:val="16"/>
        </w:rPr>
        <w:t xml:space="preserve"> administration from presenting as the main rationale for war the </w:t>
      </w:r>
      <w:r w:rsidRPr="00A50C23">
        <w:rPr>
          <w:rFonts w:eastAsia="Cambria"/>
          <w:u w:val="single"/>
        </w:rPr>
        <w:t>improbable yet possible connection</w:t>
      </w:r>
      <w:r w:rsidRPr="00A50C23">
        <w:rPr>
          <w:rFonts w:eastAsia="Cambria"/>
          <w:sz w:val="16"/>
        </w:rPr>
        <w:t xml:space="preserve"> between Iraq and the terrorist network and the improbable yet possible proliferation of an improbable yet possible nuclear weapon into the hands of Bin Laden. As Donald Rumsfeld famously said: "</w:t>
      </w:r>
      <w:r w:rsidRPr="00A50C23">
        <w:rPr>
          <w:rFonts w:eastAsia="Cambria"/>
          <w:b/>
          <w:iCs/>
          <w:u w:val="single"/>
        </w:rPr>
        <w:t>Absence of evidence is not evidence of absence</w:t>
      </w:r>
      <w:r w:rsidRPr="00A50C23">
        <w:rPr>
          <w:rFonts w:eastAsia="Cambria"/>
          <w:sz w:val="16"/>
        </w:rPr>
        <w:t>." This sentence indicates that under the condition of genuine uncertainty, different evidence criteria prevail than in situations where security problems can be assessed with relative certainty.</w:t>
      </w:r>
    </w:p>
    <w:p w14:paraId="1827CCD3" w14:textId="77777777" w:rsidR="00C14A04" w:rsidRDefault="00C14A04" w:rsidP="00457947">
      <w:pPr>
        <w:keepNext/>
        <w:keepLines/>
        <w:spacing w:before="40" w:after="0"/>
        <w:outlineLvl w:val="3"/>
        <w:rPr>
          <w:rFonts w:eastAsiaTheme="majorEastAsia" w:cstheme="majorBidi"/>
          <w:b/>
          <w:iCs/>
          <w:sz w:val="26"/>
        </w:rPr>
      </w:pPr>
    </w:p>
    <w:p w14:paraId="1EFCDE04" w14:textId="77777777" w:rsidR="00C14A04" w:rsidRDefault="00C14A04" w:rsidP="00457947">
      <w:pPr>
        <w:keepNext/>
        <w:keepLines/>
        <w:spacing w:before="40" w:after="0"/>
        <w:outlineLvl w:val="3"/>
        <w:rPr>
          <w:rFonts w:eastAsiaTheme="majorEastAsia" w:cstheme="majorBidi"/>
          <w:b/>
          <w:iCs/>
          <w:sz w:val="26"/>
        </w:rPr>
      </w:pPr>
    </w:p>
    <w:p w14:paraId="52732406" w14:textId="49E9876B" w:rsidR="00457947" w:rsidRPr="00A50C23" w:rsidRDefault="00457947" w:rsidP="00457947">
      <w:pPr>
        <w:keepNext/>
        <w:keepLines/>
        <w:spacing w:before="40" w:after="0"/>
        <w:outlineLvl w:val="3"/>
        <w:rPr>
          <w:rFonts w:eastAsiaTheme="majorEastAsia" w:cstheme="majorBidi"/>
          <w:b/>
          <w:iCs/>
          <w:sz w:val="26"/>
        </w:rPr>
      </w:pPr>
      <w:r w:rsidRPr="00A50C23">
        <w:rPr>
          <w:rFonts w:eastAsiaTheme="majorEastAsia" w:cstheme="majorBidi"/>
          <w:b/>
          <w:iCs/>
          <w:sz w:val="26"/>
        </w:rPr>
        <w:t>Scholarly discourse and engagement with politics is key to effective structural reform - critique is insufficient.</w:t>
      </w:r>
    </w:p>
    <w:p w14:paraId="2639DF69" w14:textId="77777777" w:rsidR="00457947" w:rsidRPr="00A50C23" w:rsidRDefault="00457947" w:rsidP="00457947">
      <w:pPr>
        <w:spacing w:after="0" w:line="240" w:lineRule="auto"/>
        <w:rPr>
          <w:rFonts w:eastAsia="Times New Roman"/>
          <w:color w:val="000000"/>
          <w:sz w:val="24"/>
          <w:lang w:eastAsia="zh-CN"/>
        </w:rPr>
      </w:pPr>
      <w:r w:rsidRPr="00A50C23">
        <w:rPr>
          <w:b/>
          <w:bCs/>
          <w:sz w:val="26"/>
        </w:rPr>
        <w:t xml:space="preserve">Purdy ’20 - </w:t>
      </w:r>
      <w:r w:rsidRPr="00A50C23">
        <w:rPr>
          <w:rFonts w:eastAsia="Times New Roman"/>
          <w:color w:val="000000"/>
          <w:sz w:val="15"/>
          <w:szCs w:val="15"/>
          <w:lang w:eastAsia="zh-CN"/>
        </w:rPr>
        <w:t xml:space="preserve">Jedediah S. Britton-Purdy et al, 20 - ("Building a Law-and-Political-Economy Framework: Beyond the Twentieth-Century Synthesis by Jedediah S. Britton-Purdy, David Singh Grewal, Amy </w:t>
      </w:r>
      <w:proofErr w:type="spellStart"/>
      <w:r w:rsidRPr="00A50C23">
        <w:rPr>
          <w:rFonts w:eastAsia="Times New Roman"/>
          <w:color w:val="000000"/>
          <w:sz w:val="15"/>
          <w:szCs w:val="15"/>
          <w:lang w:eastAsia="zh-CN"/>
        </w:rPr>
        <w:t>Kapczynski</w:t>
      </w:r>
      <w:proofErr w:type="spellEnd"/>
      <w:r w:rsidRPr="00A50C23">
        <w:rPr>
          <w:rFonts w:eastAsia="Times New Roman"/>
          <w:color w:val="000000"/>
          <w:sz w:val="15"/>
          <w:szCs w:val="15"/>
          <w:lang w:eastAsia="zh-CN"/>
        </w:rPr>
        <w:t xml:space="preserve">, K. Sabeel </w:t>
      </w:r>
      <w:proofErr w:type="gramStart"/>
      <w:r w:rsidRPr="00A50C23">
        <w:rPr>
          <w:rFonts w:eastAsia="Times New Roman"/>
          <w:color w:val="000000"/>
          <w:sz w:val="15"/>
          <w:szCs w:val="15"/>
          <w:lang w:eastAsia="zh-CN"/>
        </w:rPr>
        <w:t>Rahman :</w:t>
      </w:r>
      <w:proofErr w:type="gramEnd"/>
      <w:r w:rsidRPr="00A50C23">
        <w:rPr>
          <w:rFonts w:eastAsia="Times New Roman"/>
          <w:color w:val="000000"/>
          <w:sz w:val="15"/>
          <w:szCs w:val="15"/>
          <w:lang w:eastAsia="zh-CN"/>
        </w:rPr>
        <w:t>: SSRN," 3-2-2020, https://papers.ssrn.com/sol3/papers.cfm?abstract_id=3547312)//ey/</w:t>
      </w:r>
    </w:p>
    <w:p w14:paraId="153C81D5" w14:textId="77777777" w:rsidR="00457947" w:rsidRPr="00A50C23" w:rsidRDefault="00457947" w:rsidP="00457947">
      <w:pPr>
        <w:ind w:left="720"/>
        <w:rPr>
          <w:rFonts w:eastAsia="Cambria"/>
          <w:sz w:val="8"/>
        </w:rPr>
      </w:pPr>
    </w:p>
    <w:p w14:paraId="4D4D952E" w14:textId="77777777" w:rsidR="00457947" w:rsidRPr="00A50C23" w:rsidRDefault="00457947" w:rsidP="00457947">
      <w:pPr>
        <w:ind w:left="720"/>
        <w:rPr>
          <w:rFonts w:eastAsia="Cambria"/>
          <w:sz w:val="8"/>
        </w:rPr>
      </w:pPr>
      <w:r w:rsidRPr="00A50C23">
        <w:rPr>
          <w:rFonts w:eastAsia="Cambria"/>
          <w:sz w:val="8"/>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DF7958">
        <w:rPr>
          <w:rFonts w:eastAsia="Cambria"/>
          <w:b/>
          <w:bCs/>
          <w:highlight w:val="yellow"/>
          <w:u w:val="single"/>
        </w:rPr>
        <w:t>law is perennially involved in creating and enforcing the terms of economic ordering,</w:t>
      </w:r>
      <w:r w:rsidRPr="00A50C23">
        <w:rPr>
          <w:rFonts w:eastAsia="Cambria"/>
          <w:sz w:val="8"/>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00A50C23">
        <w:rPr>
          <w:rFonts w:eastAsia="Cambria"/>
          <w:u w:val="single"/>
        </w:rPr>
        <w:t>Thus</w:t>
      </w:r>
      <w:proofErr w:type="gramEnd"/>
      <w:r w:rsidRPr="00A50C23">
        <w:rPr>
          <w:rFonts w:eastAsia="Cambria"/>
          <w:u w:val="single"/>
        </w:rPr>
        <w:t xml:space="preserve"> </w:t>
      </w:r>
      <w:r w:rsidRPr="00DF7958">
        <w:rPr>
          <w:rFonts w:eastAsia="Cambria"/>
          <w:highlight w:val="yellow"/>
          <w:u w:val="single"/>
        </w:rPr>
        <w:t>the program of law, politics, and institution building</w:t>
      </w:r>
      <w:r w:rsidRPr="00A50C23">
        <w:rPr>
          <w:rFonts w:eastAsia="Cambria"/>
          <w:u w:val="single"/>
        </w:rPr>
        <w:t xml:space="preserve"> </w:t>
      </w:r>
      <w:r w:rsidRPr="00A50C23">
        <w:rPr>
          <w:sz w:val="12"/>
        </w:rPr>
        <w:t>often</w:t>
      </w:r>
      <w:r w:rsidRPr="00A50C23">
        <w:rPr>
          <w:rFonts w:eastAsia="Cambria"/>
          <w:sz w:val="12"/>
          <w:u w:val="single"/>
        </w:rPr>
        <w:t xml:space="preserve"> </w:t>
      </w:r>
      <w:r w:rsidRPr="00DF7958">
        <w:rPr>
          <w:rFonts w:eastAsia="Cambria"/>
          <w:highlight w:val="yellow"/>
          <w:u w:val="single"/>
        </w:rPr>
        <w:t>called "neoliberalism" is</w:t>
      </w:r>
      <w:r w:rsidRPr="00A50C23">
        <w:rPr>
          <w:rFonts w:eastAsia="Cambria"/>
          <w:u w:val="single"/>
        </w:rPr>
        <w:t xml:space="preserve">, </w:t>
      </w:r>
      <w:r w:rsidRPr="00A50C23">
        <w:rPr>
          <w:sz w:val="12"/>
        </w:rPr>
        <w:t>and can only be, a specific theory of how to use state power, to what ends, and for whose benefit.'</w:t>
      </w:r>
      <w:r w:rsidRPr="00A50C23">
        <w:rPr>
          <w:rFonts w:eastAsia="Cambria"/>
          <w:b/>
          <w:bCs/>
          <w:sz w:val="12"/>
          <w:u w:val="single"/>
        </w:rPr>
        <w:t xml:space="preserve"> </w:t>
      </w:r>
      <w:r w:rsidRPr="00A50C23">
        <w:rPr>
          <w:sz w:val="8"/>
        </w:rPr>
        <w:t>The</w:t>
      </w:r>
      <w:r w:rsidRPr="00DF7958">
        <w:rPr>
          <w:rFonts w:eastAsia="Cambria"/>
          <w:b/>
          <w:bCs/>
          <w:highlight w:val="yellow"/>
          <w:u w:val="single"/>
        </w:rPr>
        <w:t xml:space="preserve"> ideological work </w:t>
      </w:r>
      <w:r w:rsidRPr="00A50C23">
        <w:rPr>
          <w:sz w:val="8"/>
        </w:rPr>
        <w:t>of the Twentieth-Century Synthesis has been</w:t>
      </w:r>
      <w:r w:rsidRPr="00DF7958">
        <w:rPr>
          <w:rFonts w:eastAsia="Cambria"/>
          <w:b/>
          <w:bCs/>
          <w:highlight w:val="yellow"/>
          <w:u w:val="single"/>
        </w:rPr>
        <w:t xml:space="preserve"> to </w:t>
      </w:r>
      <w:r w:rsidRPr="00A50C23">
        <w:rPr>
          <w:sz w:val="12"/>
        </w:rPr>
        <w:t>naturalize and</w:t>
      </w:r>
      <w:r w:rsidRPr="00A50C23">
        <w:rPr>
          <w:rFonts w:eastAsia="Cambria"/>
          <w:b/>
          <w:bCs/>
          <w:sz w:val="12"/>
          <w:u w:val="single"/>
        </w:rPr>
        <w:t xml:space="preserve"> </w:t>
      </w:r>
      <w:r w:rsidRPr="00DF7958">
        <w:rPr>
          <w:rFonts w:eastAsia="Cambria"/>
          <w:b/>
          <w:bCs/>
          <w:highlight w:val="yellow"/>
          <w:u w:val="single"/>
        </w:rPr>
        <w:t xml:space="preserve">embed in legal institutions from the Supreme Court to the </w:t>
      </w:r>
      <w:r w:rsidRPr="00A50C23">
        <w:rPr>
          <w:sz w:val="8"/>
        </w:rPr>
        <w:t>Antitrust Office and</w:t>
      </w:r>
      <w:r w:rsidRPr="00A50C23">
        <w:rPr>
          <w:rFonts w:eastAsia="Cambria"/>
          <w:b/>
          <w:bCs/>
          <w:sz w:val="12"/>
          <w:u w:val="single"/>
        </w:rPr>
        <w:t xml:space="preserve"> </w:t>
      </w:r>
      <w:r w:rsidRPr="00DF7958">
        <w:rPr>
          <w:rFonts w:eastAsia="Cambria"/>
          <w:b/>
          <w:bCs/>
          <w:highlight w:val="yellow"/>
          <w:u w:val="single"/>
        </w:rPr>
        <w:t>W</w:t>
      </w:r>
      <w:r w:rsidRPr="00A50C23">
        <w:rPr>
          <w:sz w:val="8"/>
        </w:rPr>
        <w:t>orld</w:t>
      </w:r>
      <w:r w:rsidRPr="00DF7958">
        <w:rPr>
          <w:rFonts w:eastAsia="Cambria"/>
          <w:b/>
          <w:bCs/>
          <w:highlight w:val="yellow"/>
          <w:u w:val="single"/>
        </w:rPr>
        <w:t xml:space="preserve"> T</w:t>
      </w:r>
      <w:r w:rsidRPr="00A50C23">
        <w:rPr>
          <w:sz w:val="8"/>
        </w:rPr>
        <w:t>rade</w:t>
      </w:r>
      <w:r w:rsidRPr="00DF7958">
        <w:rPr>
          <w:rFonts w:eastAsia="Cambria"/>
          <w:b/>
          <w:bCs/>
          <w:highlight w:val="yellow"/>
          <w:u w:val="single"/>
        </w:rPr>
        <w:t xml:space="preserve"> O</w:t>
      </w:r>
      <w:r w:rsidRPr="00A50C23">
        <w:rPr>
          <w:sz w:val="8"/>
        </w:rPr>
        <w:t>rganization a specific disposition of power</w:t>
      </w:r>
      <w:r w:rsidRPr="00DF7958">
        <w:rPr>
          <w:rFonts w:eastAsia="Cambria"/>
          <w:b/>
          <w:bCs/>
          <w:highlight w:val="yellow"/>
          <w:u w:val="single"/>
        </w:rPr>
        <w:t>.</w:t>
      </w:r>
      <w:r w:rsidRPr="00A50C23">
        <w:rPr>
          <w:rFonts w:eastAsia="Cambria"/>
          <w:sz w:val="8"/>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DF7958">
        <w:rPr>
          <w:rFonts w:eastAsia="Cambria"/>
          <w:b/>
          <w:bCs/>
          <w:highlight w:val="yellow"/>
          <w:u w:val="single"/>
        </w:rPr>
        <w:t xml:space="preserve">law and political economy </w:t>
      </w:r>
      <w:r w:rsidRPr="00A50C23">
        <w:rPr>
          <w:sz w:val="8"/>
        </w:rPr>
        <w:t xml:space="preserve">will also </w:t>
      </w:r>
      <w:r w:rsidRPr="00DF7958">
        <w:rPr>
          <w:rFonts w:eastAsia="Cambria"/>
          <w:b/>
          <w:bCs/>
          <w:highlight w:val="yellow"/>
          <w:u w:val="single"/>
        </w:rPr>
        <w:t>require something beyond mere critique. It will require a positive agenda.</w:t>
      </w:r>
      <w:r w:rsidRPr="00A50C23">
        <w:rPr>
          <w:rFonts w:eastAsia="Cambria"/>
          <w:u w:val="single"/>
        </w:rPr>
        <w:t xml:space="preserve"> </w:t>
      </w:r>
      <w:r w:rsidRPr="00A50C23">
        <w:rPr>
          <w:sz w:val="12"/>
        </w:rPr>
        <w:t>Many</w:t>
      </w:r>
      <w:r w:rsidRPr="00A50C23">
        <w:rPr>
          <w:rFonts w:eastAsia="Cambria"/>
          <w:sz w:val="12"/>
          <w:u w:val="single"/>
        </w:rPr>
        <w:t xml:space="preserve"> </w:t>
      </w:r>
      <w:r w:rsidRPr="00DF7958">
        <w:rPr>
          <w:rFonts w:eastAsia="Cambria"/>
          <w:b/>
          <w:bCs/>
          <w:highlight w:val="yellow"/>
          <w:u w:val="single"/>
        </w:rPr>
        <w:t>new</w:t>
      </w:r>
      <w:r w:rsidRPr="00A50C23">
        <w:rPr>
          <w:rFonts w:eastAsia="Cambria"/>
          <w:u w:val="single"/>
        </w:rPr>
        <w:t xml:space="preserve"> </w:t>
      </w:r>
      <w:r w:rsidRPr="00A50C23">
        <w:rPr>
          <w:sz w:val="12"/>
        </w:rPr>
        <w:t>and energized</w:t>
      </w:r>
      <w:r w:rsidRPr="00A50C23">
        <w:rPr>
          <w:rFonts w:eastAsia="Cambria"/>
          <w:sz w:val="12"/>
          <w:u w:val="single"/>
        </w:rPr>
        <w:t xml:space="preserve"> </w:t>
      </w:r>
      <w:r w:rsidRPr="00DF7958">
        <w:rPr>
          <w:rFonts w:eastAsia="Cambria"/>
          <w:b/>
          <w:bCs/>
          <w:highlight w:val="yellow"/>
          <w:u w:val="single"/>
        </w:rPr>
        <w:t>voices</w:t>
      </w:r>
      <w:r w:rsidRPr="00A50C23">
        <w:rPr>
          <w:rFonts w:eastAsia="Cambria"/>
          <w:u w:val="single"/>
        </w:rPr>
        <w:t xml:space="preserve">, </w:t>
      </w:r>
      <w:r w:rsidRPr="00A50C23">
        <w:rPr>
          <w:sz w:val="12"/>
        </w:rPr>
        <w:t>from the legal academy to political candidates to movement activists, are already building in this direction,'</w:t>
      </w:r>
      <w:r w:rsidRPr="00A50C23">
        <w:rPr>
          <w:rFonts w:eastAsia="Cambria"/>
          <w:sz w:val="12"/>
          <w:u w:val="single"/>
        </w:rPr>
        <w:t xml:space="preserve"> </w:t>
      </w:r>
      <w:r w:rsidRPr="00DF7958">
        <w:rPr>
          <w:rFonts w:eastAsia="Cambria"/>
          <w:b/>
          <w:bCs/>
          <w:highlight w:val="yellow"/>
          <w:u w:val="single"/>
        </w:rPr>
        <w:t>calling for</w:t>
      </w:r>
      <w:r w:rsidRPr="00A50C23">
        <w:rPr>
          <w:rFonts w:eastAsia="Cambria"/>
          <w:u w:val="single"/>
        </w:rPr>
        <w:t xml:space="preserve"> </w:t>
      </w:r>
      <w:r w:rsidRPr="00A50C23">
        <w:rPr>
          <w:sz w:val="12"/>
        </w:rPr>
        <w:t>and giving shape to</w:t>
      </w:r>
      <w:r w:rsidRPr="00A50C23">
        <w:rPr>
          <w:rFonts w:eastAsia="Cambria"/>
          <w:sz w:val="12"/>
          <w:u w:val="single"/>
        </w:rPr>
        <w:t xml:space="preserve"> </w:t>
      </w:r>
      <w:r w:rsidRPr="00DF7958">
        <w:rPr>
          <w:rFonts w:eastAsia="Cambria"/>
          <w:b/>
          <w:bCs/>
          <w:highlight w:val="yellow"/>
          <w:u w:val="single"/>
        </w:rPr>
        <w:t>programs for more genuine democracy that also takes seriously questions of economic</w:t>
      </w:r>
      <w:r w:rsidRPr="00A50C23">
        <w:rPr>
          <w:rFonts w:eastAsia="Cambria"/>
          <w:u w:val="single"/>
        </w:rPr>
        <w:t xml:space="preserve"> </w:t>
      </w:r>
      <w:r w:rsidRPr="00A50C23">
        <w:rPr>
          <w:sz w:val="12"/>
        </w:rPr>
        <w:t>power</w:t>
      </w:r>
      <w:r w:rsidRPr="00A50C23">
        <w:rPr>
          <w:rFonts w:eastAsia="Cambria"/>
          <w:sz w:val="2"/>
          <w:u w:val="single"/>
        </w:rPr>
        <w:t xml:space="preserve"> </w:t>
      </w:r>
      <w:r w:rsidRPr="00DF7958">
        <w:rPr>
          <w:rFonts w:eastAsia="Cambria"/>
          <w:b/>
          <w:bCs/>
          <w:highlight w:val="yellow"/>
          <w:u w:val="single"/>
        </w:rPr>
        <w:t>and racial subordination;</w:t>
      </w:r>
      <w:r w:rsidRPr="00A50C23">
        <w:rPr>
          <w:sz w:val="12"/>
        </w:rPr>
        <w:t>171 more equal distribution of resources and life chances;172 more public and shared resources and infrastructues;173 the displacement of concentrated corporate power and rooting of new forms of worker power;174 the end of mass incarceration</w:t>
      </w:r>
      <w:r w:rsidRPr="00A50C23">
        <w:rPr>
          <w:rFonts w:eastAsia="Cambria"/>
          <w:sz w:val="12"/>
          <w:u w:val="single"/>
        </w:rPr>
        <w:t xml:space="preserve"> </w:t>
      </w:r>
      <w:r w:rsidRPr="00DF7958">
        <w:rPr>
          <w:rFonts w:eastAsia="Cambria"/>
          <w:b/>
          <w:bCs/>
          <w:highlight w:val="yellow"/>
          <w:u w:val="single"/>
        </w:rPr>
        <w:t xml:space="preserve">and broader contestation of </w:t>
      </w:r>
      <w:r w:rsidRPr="00A50C23">
        <w:rPr>
          <w:sz w:val="12"/>
        </w:rPr>
        <w:t>the long history of the criminalization and</w:t>
      </w:r>
      <w:r w:rsidRPr="00A50C23">
        <w:rPr>
          <w:rFonts w:eastAsia="Cambria"/>
          <w:b/>
          <w:bCs/>
          <w:sz w:val="12"/>
          <w:u w:val="single"/>
        </w:rPr>
        <w:t xml:space="preserve"> </w:t>
      </w:r>
      <w:r w:rsidRPr="00DF7958">
        <w:rPr>
          <w:rFonts w:eastAsia="Cambria"/>
          <w:b/>
          <w:bCs/>
          <w:highlight w:val="yellow"/>
          <w:u w:val="single"/>
        </w:rPr>
        <w:t>control of poor people and people of color in building capitalism;</w:t>
      </w:r>
      <w:r w:rsidRPr="00A50C23">
        <w:rPr>
          <w:sz w:val="12"/>
        </w:rPr>
        <w:t>175</w:t>
      </w:r>
      <w:r w:rsidRPr="00A50C23">
        <w:rPr>
          <w:rFonts w:eastAsia="Cambria"/>
          <w:sz w:val="2"/>
        </w:rPr>
        <w:t xml:space="preserve"> </w:t>
      </w:r>
      <w:r w:rsidRPr="00A50C23">
        <w:rPr>
          <w:rFonts w:eastAsia="Cambria"/>
          <w:sz w:val="8"/>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DF7958">
        <w:rPr>
          <w:rFonts w:eastAsia="Cambria"/>
          <w:b/>
          <w:bCs/>
          <w:highlight w:val="yellow"/>
          <w:u w:val="single"/>
        </w:rPr>
        <w:t xml:space="preserve">Political fights interact generatively with scholarly and policy debates in pointing </w:t>
      </w:r>
      <w:r w:rsidRPr="00A50C23">
        <w:rPr>
          <w:sz w:val="12"/>
        </w:rPr>
        <w:t>the way</w:t>
      </w:r>
      <w:r w:rsidRPr="00A50C23">
        <w:rPr>
          <w:rFonts w:eastAsia="Cambria"/>
          <w:b/>
          <w:bCs/>
          <w:sz w:val="12"/>
          <w:u w:val="single"/>
        </w:rPr>
        <w:t xml:space="preserve"> </w:t>
      </w:r>
      <w:r w:rsidRPr="00DF7958">
        <w:rPr>
          <w:rFonts w:eastAsia="Cambria"/>
          <w:b/>
          <w:bCs/>
          <w:highlight w:val="yellow"/>
          <w:u w:val="single"/>
        </w:rPr>
        <w:t>toward a more democratic political economy.</w:t>
      </w:r>
      <w:r w:rsidRPr="00A50C23">
        <w:rPr>
          <w:rFonts w:eastAsia="Cambria"/>
          <w:sz w:val="8"/>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DF7958">
        <w:rPr>
          <w:rFonts w:eastAsia="Cambria"/>
          <w:b/>
          <w:bCs/>
          <w:highlight w:val="yellow"/>
          <w:u w:val="single"/>
        </w:rPr>
        <w:t>a legal imaginary of democratic political economy</w:t>
      </w:r>
      <w:r w:rsidRPr="00A50C23">
        <w:rPr>
          <w:rFonts w:eastAsia="Cambria"/>
          <w:sz w:val="8"/>
        </w:rPr>
        <w:t xml:space="preserve">, that takes seriously underlying concepts of power, equality, and democracy, </w:t>
      </w:r>
      <w:r w:rsidRPr="00DF7958">
        <w:rPr>
          <w:rFonts w:eastAsia="Cambria"/>
          <w:b/>
          <w:bCs/>
          <w:highlight w:val="yellow"/>
          <w:u w:val="single"/>
        </w:rPr>
        <w:t xml:space="preserve">can inform a wave of </w:t>
      </w:r>
      <w:r w:rsidRPr="00A50C23">
        <w:rPr>
          <w:sz w:val="12"/>
        </w:rPr>
        <w:t>legal</w:t>
      </w:r>
      <w:r w:rsidRPr="00A50C23">
        <w:rPr>
          <w:rFonts w:eastAsia="Cambria"/>
          <w:b/>
          <w:bCs/>
          <w:sz w:val="12"/>
          <w:u w:val="single"/>
        </w:rPr>
        <w:t xml:space="preserve"> </w:t>
      </w:r>
      <w:r w:rsidRPr="00DF7958">
        <w:rPr>
          <w:rFonts w:eastAsia="Cambria"/>
          <w:b/>
          <w:bCs/>
          <w:highlight w:val="yellow"/>
          <w:u w:val="single"/>
        </w:rPr>
        <w:t>thought whose critique and policy imagination can amplify and accelerate these movements for structural reform</w:t>
      </w:r>
      <w:r w:rsidRPr="00A50C23">
        <w:rPr>
          <w:rFonts w:eastAsia="Cambria"/>
          <w:sz w:val="8"/>
        </w:rPr>
        <w:t xml:space="preserve"> and, if we are lucky, help remake our polity in more deeply democratic ways.</w:t>
      </w:r>
    </w:p>
    <w:p w14:paraId="3460E685" w14:textId="77777777" w:rsidR="00457947" w:rsidRPr="00A50C23" w:rsidRDefault="00457947" w:rsidP="00457947">
      <w:pPr>
        <w:keepNext/>
        <w:keepLines/>
        <w:spacing w:before="40" w:after="0"/>
        <w:outlineLvl w:val="3"/>
        <w:rPr>
          <w:rFonts w:eastAsia="MS Gothic" w:cs="Times New Roman"/>
          <w:b/>
          <w:iCs/>
          <w:sz w:val="26"/>
        </w:rPr>
      </w:pPr>
      <w:r w:rsidRPr="00A50C23">
        <w:rPr>
          <w:rFonts w:eastAsia="MS Gothic" w:cs="Times New Roman"/>
          <w:b/>
          <w:iCs/>
          <w:sz w:val="26"/>
        </w:rPr>
        <w:t>Adopt a hybridizing strategy - exploiting contradictions in hegemonic discourse maintains critical distance while effectively challenging the state. Kapoor ‘08</w:t>
      </w:r>
    </w:p>
    <w:p w14:paraId="047849DF" w14:textId="77777777" w:rsidR="00457947" w:rsidRPr="00A50C23" w:rsidRDefault="00457947" w:rsidP="00457947">
      <w:pPr>
        <w:rPr>
          <w:rFonts w:eastAsia="Cambria"/>
          <w:sz w:val="18"/>
          <w:szCs w:val="18"/>
        </w:rPr>
      </w:pPr>
      <w:r w:rsidRPr="00A50C23">
        <w:rPr>
          <w:rFonts w:eastAsia="Cambria"/>
          <w:sz w:val="18"/>
          <w:szCs w:val="18"/>
        </w:rPr>
        <w:t>Kapoor, 2008 (</w:t>
      </w:r>
      <w:proofErr w:type="spellStart"/>
      <w:r w:rsidRPr="00A50C23">
        <w:rPr>
          <w:rFonts w:eastAsia="Cambria"/>
          <w:sz w:val="18"/>
          <w:szCs w:val="18"/>
        </w:rPr>
        <w:t>Ilan</w:t>
      </w:r>
      <w:proofErr w:type="spellEnd"/>
      <w:r w:rsidRPr="00A50C23">
        <w:rPr>
          <w:rFonts w:eastAsia="Cambria"/>
          <w:sz w:val="18"/>
          <w:szCs w:val="18"/>
        </w:rPr>
        <w:t>, Associate Professor at the Faculty of Environmental Studies, York University, “The Postcolonial Politics of Development,” p. 138-139)</w:t>
      </w:r>
    </w:p>
    <w:p w14:paraId="15B6A36A" w14:textId="77777777" w:rsidR="00457947" w:rsidRPr="00A50C23" w:rsidRDefault="00457947" w:rsidP="00457947">
      <w:pPr>
        <w:ind w:left="720"/>
        <w:rPr>
          <w:rFonts w:eastAsia="Cambria"/>
          <w:sz w:val="8"/>
          <w:szCs w:val="16"/>
        </w:rPr>
      </w:pPr>
      <w:r w:rsidRPr="00A50C23">
        <w:rPr>
          <w:rFonts w:eastAsia="Cambria"/>
          <w:sz w:val="8"/>
          <w:szCs w:val="16"/>
        </w:rPr>
        <w:t xml:space="preserve">There are perhaps several other social movement campaigns that could be cited as examples of </w:t>
      </w:r>
      <w:r w:rsidRPr="00DF7958">
        <w:rPr>
          <w:rFonts w:eastAsia="Cambria"/>
          <w:b/>
          <w:iCs/>
          <w:highlight w:val="yellow"/>
          <w:u w:val="single"/>
        </w:rPr>
        <w:t>a ‘hybridizing strategy’</w:t>
      </w:r>
      <w:r w:rsidRPr="00A50C23">
        <w:rPr>
          <w:rFonts w:eastAsia="Cambria"/>
          <w:sz w:val="8"/>
          <w:szCs w:val="16"/>
        </w:rPr>
        <w:t xml:space="preserve">.5 But what emerges as important from the Chipko and NBA campaigns is the way in which they </w:t>
      </w:r>
      <w:r w:rsidRPr="00DF7958">
        <w:rPr>
          <w:rFonts w:eastAsia="Cambria"/>
          <w:b/>
          <w:iCs/>
          <w:highlight w:val="yellow"/>
          <w:u w:val="single"/>
        </w:rPr>
        <w:t xml:space="preserve">treat </w:t>
      </w:r>
      <w:r w:rsidRPr="00A50C23">
        <w:rPr>
          <w:rFonts w:eastAsia="Cambria"/>
          <w:sz w:val="12"/>
          <w:szCs w:val="12"/>
        </w:rPr>
        <w:t>laws and</w:t>
      </w:r>
      <w:r w:rsidRPr="00DF7958">
        <w:rPr>
          <w:rFonts w:eastAsia="Cambria"/>
          <w:b/>
          <w:iCs/>
          <w:highlight w:val="yellow"/>
          <w:u w:val="single"/>
        </w:rPr>
        <w:t xml:space="preserve"> policies</w:t>
      </w:r>
      <w:r w:rsidRPr="00A50C23">
        <w:rPr>
          <w:rFonts w:eastAsia="Cambria"/>
          <w:sz w:val="12"/>
          <w:szCs w:val="12"/>
        </w:rPr>
        <w:t xml:space="preserve">, institutional practices, </w:t>
      </w:r>
      <w:r w:rsidRPr="00DF7958">
        <w:rPr>
          <w:rFonts w:eastAsia="Cambria"/>
          <w:b/>
          <w:iCs/>
          <w:highlight w:val="yellow"/>
          <w:u w:val="single"/>
        </w:rPr>
        <w:t xml:space="preserve">and ideological apparatuses as </w:t>
      </w:r>
      <w:proofErr w:type="spellStart"/>
      <w:r w:rsidRPr="00DF7958">
        <w:rPr>
          <w:rFonts w:eastAsia="Cambria"/>
          <w:b/>
          <w:iCs/>
          <w:highlight w:val="yellow"/>
          <w:u w:val="single"/>
        </w:rPr>
        <w:t>deconstructible</w:t>
      </w:r>
      <w:proofErr w:type="spellEnd"/>
      <w:r w:rsidRPr="00A50C23">
        <w:rPr>
          <w:rFonts w:eastAsia="Cambria"/>
          <w:u w:val="single"/>
        </w:rPr>
        <w:t>.</w:t>
      </w:r>
      <w:r w:rsidRPr="00A50C23">
        <w:rPr>
          <w:rFonts w:eastAsia="Cambria"/>
          <w:sz w:val="8"/>
          <w:szCs w:val="16"/>
        </w:rPr>
        <w:t xml:space="preserve"> That is</w:t>
      </w:r>
      <w:r w:rsidRPr="00A50C23">
        <w:rPr>
          <w:rFonts w:eastAsia="Cambria"/>
          <w:sz w:val="12"/>
          <w:szCs w:val="12"/>
        </w:rPr>
        <w:t>, they refuse to take dominant authority at face value, and proceed</w:t>
      </w:r>
      <w:r w:rsidRPr="00A50C23">
        <w:rPr>
          <w:rFonts w:eastAsia="Cambria"/>
          <w:sz w:val="8"/>
          <w:szCs w:val="16"/>
        </w:rPr>
        <w:t xml:space="preserve"> to </w:t>
      </w:r>
      <w:r w:rsidRPr="00A50C23">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w:t>
      </w:r>
      <w:r w:rsidRPr="00A50C23">
        <w:rPr>
          <w:rFonts w:eastAsia="Cambria"/>
          <w:sz w:val="12"/>
          <w:szCs w:val="12"/>
        </w:rPr>
        <w:t>power, a</w:t>
      </w:r>
      <w:r w:rsidRPr="00DF7958">
        <w:rPr>
          <w:rFonts w:eastAsia="Cambria"/>
          <w:b/>
          <w:iCs/>
          <w:highlight w:val="yellow"/>
          <w:u w:val="single"/>
        </w:rPr>
        <w:t xml:space="preserve"> hybridizing </w:t>
      </w:r>
      <w:r w:rsidRPr="00A50C23">
        <w:rPr>
          <w:rFonts w:eastAsia="Cambria"/>
          <w:sz w:val="12"/>
          <w:szCs w:val="12"/>
        </w:rPr>
        <w:t>strategy</w:t>
      </w:r>
      <w:r w:rsidRPr="00A50C23">
        <w:rPr>
          <w:rFonts w:eastAsia="Cambria"/>
          <w:u w:val="single"/>
        </w:rPr>
        <w:t xml:space="preserve"> </w:t>
      </w:r>
      <w:r w:rsidRPr="00A50C23">
        <w:rPr>
          <w:rFonts w:eastAsia="Cambria"/>
          <w:sz w:val="12"/>
          <w:szCs w:val="12"/>
        </w:rPr>
        <w:lastRenderedPageBreak/>
        <w:t>also</w:t>
      </w:r>
      <w:r w:rsidRPr="00A50C23">
        <w:rPr>
          <w:rFonts w:eastAsia="Cambria"/>
          <w:u w:val="single"/>
        </w:rPr>
        <w:t xml:space="preserve"> </w:t>
      </w:r>
      <w:r w:rsidRPr="00DF7958">
        <w:rPr>
          <w:rFonts w:eastAsia="Cambria"/>
          <w:b/>
          <w:iCs/>
          <w:highlight w:val="yellow"/>
          <w:u w:val="single"/>
        </w:rPr>
        <w:t>exploits the instabilities of power</w:t>
      </w:r>
      <w:r w:rsidRPr="00A50C23">
        <w:rPr>
          <w:rFonts w:eastAsia="Cambria"/>
          <w:sz w:val="8"/>
          <w:szCs w:val="16"/>
        </w:rPr>
        <w:t xml:space="preserve">. In part, </w:t>
      </w:r>
      <w:r w:rsidRPr="00A50C23">
        <w:rPr>
          <w:rFonts w:eastAsia="Cambria"/>
          <w:sz w:val="12"/>
          <w:szCs w:val="12"/>
        </w:rPr>
        <w:t>this involves</w:t>
      </w:r>
      <w:r w:rsidRPr="00A50C23">
        <w:rPr>
          <w:rFonts w:eastAsia="Cambria"/>
          <w:sz w:val="8"/>
        </w:rPr>
        <w:t xml:space="preserve"> showing up and taking advantage of the equivocations of power — conflicting laws, contradictory policies, unfulfilled promises. A lot</w:t>
      </w:r>
      <w:r w:rsidRPr="00A50C23">
        <w:rPr>
          <w:rFonts w:eastAsia="Cambria"/>
          <w:sz w:val="8"/>
          <w:szCs w:val="16"/>
        </w:rPr>
        <w:t xml:space="preserve"> </w:t>
      </w:r>
      <w:proofErr w:type="gramStart"/>
      <w:r w:rsidRPr="00A50C23">
        <w:rPr>
          <w:rFonts w:eastAsia="Cambria"/>
          <w:sz w:val="8"/>
          <w:szCs w:val="16"/>
        </w:rPr>
        <w:t>has to</w:t>
      </w:r>
      <w:proofErr w:type="gramEnd"/>
      <w:r w:rsidRPr="00A50C23">
        <w:rPr>
          <w:rFonts w:eastAsia="Cambria"/>
          <w:sz w:val="8"/>
          <w:szCs w:val="16"/>
        </w:rPr>
        <w:t xml:space="preserve"> do here with </w:t>
      </w:r>
      <w:r w:rsidRPr="00DF7958">
        <w:rPr>
          <w:rFonts w:eastAsia="Cambria"/>
          <w:b/>
          <w:iCs/>
          <w:highlight w:val="yellow"/>
          <w:u w:val="single"/>
        </w:rPr>
        <w:t xml:space="preserve">publicly shaming the hegemon, forcing it to </w:t>
      </w:r>
      <w:r w:rsidRPr="00A50C23">
        <w:rPr>
          <w:rFonts w:eastAsia="Cambria"/>
          <w:sz w:val="12"/>
          <w:szCs w:val="12"/>
        </w:rPr>
        <w:t>remedy injustices and</w:t>
      </w:r>
      <w:r w:rsidRPr="00DF7958">
        <w:rPr>
          <w:rFonts w:eastAsia="Cambria"/>
          <w:b/>
          <w:iCs/>
          <w:highlight w:val="yellow"/>
          <w:u w:val="single"/>
        </w:rPr>
        <w:t xml:space="preserve"> live up to stated commitments </w:t>
      </w:r>
      <w:r w:rsidRPr="00A50C23">
        <w:rPr>
          <w:rFonts w:eastAsia="Cambria"/>
          <w:sz w:val="12"/>
          <w:szCs w:val="12"/>
        </w:rPr>
        <w:t>in a more accountable and transparent manner. And,</w:t>
      </w:r>
      <w:r w:rsidRPr="00A50C23">
        <w:rPr>
          <w:rFonts w:eastAsia="Cambria"/>
          <w:sz w:val="8"/>
          <w:szCs w:val="16"/>
        </w:rPr>
        <w:t xml:space="preserve"> in par</w:t>
      </w:r>
      <w:r w:rsidRPr="00A50C23">
        <w:rPr>
          <w:rFonts w:eastAsia="Cambria"/>
          <w:sz w:val="12"/>
          <w:szCs w:val="12"/>
        </w:rPr>
        <w:t>t,</w:t>
      </w:r>
      <w:r w:rsidRPr="00DF7958">
        <w:rPr>
          <w:rFonts w:eastAsia="Cambria"/>
          <w:b/>
          <w:iCs/>
          <w:highlight w:val="yellow"/>
          <w:u w:val="single"/>
        </w:rPr>
        <w:t xml:space="preserve"> this involves </w:t>
      </w:r>
      <w:r w:rsidRPr="00A50C23">
        <w:rPr>
          <w:rFonts w:eastAsia="Cambria"/>
          <w:sz w:val="12"/>
          <w:szCs w:val="12"/>
        </w:rPr>
        <w:t>nurturing or</w:t>
      </w:r>
      <w:r w:rsidRPr="00DF7958">
        <w:rPr>
          <w:rFonts w:eastAsia="Cambria"/>
          <w:b/>
          <w:iCs/>
          <w:highlight w:val="yellow"/>
          <w:u w:val="single"/>
        </w:rPr>
        <w:t xml:space="preserve"> manipulating the splits and strains within institutions. Such maneuvering can take the form of cultivating allies</w:t>
      </w:r>
      <w:r w:rsidRPr="00A50C23">
        <w:rPr>
          <w:rFonts w:eastAsia="Cambria"/>
          <w:sz w:val="8"/>
        </w:rPr>
        <w:t>, forging alliances, or throwing doubt on prevailing orthodoxy. Note, lastly</w:t>
      </w:r>
      <w:r w:rsidRPr="00A50C23">
        <w:rPr>
          <w:rFonts w:eastAsia="Cambria"/>
          <w:sz w:val="8"/>
          <w:szCs w:val="16"/>
        </w:rPr>
        <w:t xml:space="preserve">, the way in </w:t>
      </w:r>
      <w:r w:rsidRPr="00A50C23">
        <w:rPr>
          <w:rFonts w:eastAsia="Cambria"/>
          <w:sz w:val="12"/>
          <w:szCs w:val="12"/>
        </w:rPr>
        <w:t>which a</w:t>
      </w:r>
      <w:r w:rsidRPr="00A50C23">
        <w:rPr>
          <w:rFonts w:eastAsia="Cambria"/>
          <w:u w:val="single"/>
        </w:rPr>
        <w:t xml:space="preserve"> </w:t>
      </w:r>
      <w:r w:rsidRPr="00DF7958">
        <w:rPr>
          <w:rFonts w:eastAsia="Cambria"/>
          <w:b/>
          <w:iCs/>
          <w:highlight w:val="yellow"/>
          <w:u w:val="single"/>
        </w:rPr>
        <w:t>hybridizing</w:t>
      </w:r>
      <w:r w:rsidRPr="00A50C23">
        <w:rPr>
          <w:rFonts w:eastAsia="Cambria"/>
          <w:u w:val="single"/>
        </w:rPr>
        <w:t xml:space="preserve"> </w:t>
      </w:r>
      <w:r w:rsidRPr="00A50C23">
        <w:rPr>
          <w:rFonts w:eastAsia="Cambria"/>
          <w:sz w:val="8"/>
        </w:rPr>
        <w:t>strategy</w:t>
      </w:r>
      <w:r w:rsidRPr="00A50C23">
        <w:rPr>
          <w:rFonts w:eastAsia="Cambria"/>
          <w:u w:val="single"/>
        </w:rPr>
        <w:t xml:space="preserve"> </w:t>
      </w:r>
      <w:r w:rsidRPr="00DF7958">
        <w:rPr>
          <w:rFonts w:eastAsia="Cambria"/>
          <w:b/>
          <w:iCs/>
          <w:highlight w:val="yellow"/>
          <w:u w:val="single"/>
        </w:rPr>
        <w:t>works with the dominant discourse</w:t>
      </w:r>
      <w:r w:rsidRPr="00A50C23">
        <w:rPr>
          <w:rFonts w:eastAsia="Cambria"/>
          <w:sz w:val="8"/>
          <w:szCs w:val="16"/>
        </w:rPr>
        <w:t xml:space="preserve">. This reflects the </w:t>
      </w:r>
      <w:proofErr w:type="spellStart"/>
      <w:r w:rsidRPr="00A50C23">
        <w:rPr>
          <w:rFonts w:eastAsia="Cambria"/>
          <w:sz w:val="8"/>
          <w:szCs w:val="16"/>
        </w:rPr>
        <w:t>negotiative</w:t>
      </w:r>
      <w:proofErr w:type="spellEnd"/>
      <w:r w:rsidRPr="00A50C23">
        <w:rPr>
          <w:rFonts w:eastAsia="Cambria"/>
          <w:sz w:val="8"/>
          <w:szCs w:val="16"/>
        </w:rPr>
        <w:t xml:space="preserve"> aspect of Bhabha’s performativity</w:t>
      </w:r>
      <w:r w:rsidRPr="00A50C23">
        <w:rPr>
          <w:rFonts w:eastAsia="Cambria"/>
          <w:sz w:val="12"/>
          <w:szCs w:val="12"/>
        </w:rPr>
        <w:t>. The strategy may outwit the hegemon, but</w:t>
      </w:r>
      <w:r w:rsidRPr="00A50C23">
        <w:rPr>
          <w:rFonts w:eastAsia="Cambria"/>
          <w:sz w:val="8"/>
          <w:szCs w:val="16"/>
        </w:rPr>
        <w:t xml:space="preserve"> it does so </w:t>
      </w:r>
      <w:r w:rsidRPr="00A50C23">
        <w:rPr>
          <w:rFonts w:eastAsia="Cambria"/>
          <w:sz w:val="8"/>
        </w:rPr>
        <w:t>from the interstices of the hegemony. The master may be paralyzed, but his paralysis is induced using his own poison/medicine. It is for this reason that cultivating allies in the adversarial camp is possible:</w:t>
      </w:r>
      <w:r w:rsidRPr="00A50C23">
        <w:rPr>
          <w:rFonts w:eastAsia="Cambria"/>
          <w:u w:val="single"/>
        </w:rPr>
        <w:t xml:space="preserve"> </w:t>
      </w:r>
      <w:r w:rsidRPr="00DF7958">
        <w:rPr>
          <w:rFonts w:eastAsia="Cambria"/>
          <w:b/>
          <w:iCs/>
          <w:highlight w:val="yellow"/>
          <w:u w:val="single"/>
        </w:rPr>
        <w:t xml:space="preserve">when you speak their language and appeal to their own ethical horizons, </w:t>
      </w:r>
      <w:r w:rsidRPr="00A50C23">
        <w:rPr>
          <w:rFonts w:eastAsia="Cambria"/>
          <w:sz w:val="12"/>
          <w:szCs w:val="12"/>
        </w:rPr>
        <w:t>you are building a modicum of common ground.</w:t>
      </w:r>
      <w:r w:rsidRPr="00A50C23">
        <w:rPr>
          <w:rFonts w:eastAsia="Cambria"/>
          <w:sz w:val="8"/>
          <w:szCs w:val="16"/>
        </w:rPr>
        <w:t xml:space="preserve"> It </w:t>
      </w:r>
      <w:r w:rsidRPr="00A50C23">
        <w:rPr>
          <w:rFonts w:eastAsia="Cambria"/>
          <w:sz w:val="8"/>
        </w:rPr>
        <w:t>is for this reason</w:t>
      </w:r>
      <w:r w:rsidRPr="00A50C23">
        <w:rPr>
          <w:rFonts w:eastAsia="Cambria"/>
          <w:sz w:val="8"/>
          <w:szCs w:val="16"/>
        </w:rPr>
        <w:t xml:space="preserve"> also that </w:t>
      </w:r>
      <w:r w:rsidRPr="00DF7958">
        <w:rPr>
          <w:rFonts w:eastAsia="Cambria"/>
          <w:b/>
          <w:iCs/>
          <w:highlight w:val="yellow"/>
          <w:u w:val="single"/>
        </w:rPr>
        <w:t>the master cannot easily dismiss or crush you.</w:t>
      </w:r>
      <w:r w:rsidRPr="00A50C23">
        <w:rPr>
          <w:rFonts w:eastAsia="Cambria"/>
          <w:u w:val="single"/>
        </w:rPr>
        <w:t xml:space="preserve"> </w:t>
      </w:r>
      <w:r w:rsidRPr="00A50C23">
        <w:rPr>
          <w:rFonts w:eastAsia="Cambria"/>
          <w:sz w:val="8"/>
        </w:rPr>
        <w:t>Observing his rules and</w:t>
      </w:r>
      <w:r w:rsidRPr="00A50C23">
        <w:rPr>
          <w:rFonts w:eastAsia="Cambria"/>
          <w:u w:val="single"/>
        </w:rPr>
        <w:t xml:space="preserve"> </w:t>
      </w:r>
      <w:r w:rsidRPr="00DF7958">
        <w:rPr>
          <w:rFonts w:eastAsia="Cambria"/>
          <w:b/>
          <w:iCs/>
          <w:highlight w:val="yellow"/>
          <w:u w:val="single"/>
        </w:rPr>
        <w:t>playing his game</w:t>
      </w:r>
      <w:r w:rsidRPr="00A50C23">
        <w:rPr>
          <w:rFonts w:eastAsia="Cambria"/>
          <w:u w:val="single"/>
        </w:rPr>
        <w:t xml:space="preserve"> </w:t>
      </w:r>
      <w:r w:rsidRPr="00DF7958">
        <w:rPr>
          <w:rFonts w:eastAsia="Cambria"/>
          <w:b/>
          <w:iCs/>
          <w:highlight w:val="yellow"/>
          <w:u w:val="single"/>
        </w:rPr>
        <w:t xml:space="preserve">makes it difficult for him not to </w:t>
      </w:r>
      <w:r w:rsidRPr="00A50C23">
        <w:rPr>
          <w:rFonts w:eastAsia="Cambria"/>
          <w:sz w:val="12"/>
          <w:szCs w:val="12"/>
        </w:rPr>
        <w:t>take you seriously or</w:t>
      </w:r>
      <w:r w:rsidRPr="00DF7958">
        <w:rPr>
          <w:rFonts w:eastAsia="Cambria"/>
          <w:b/>
          <w:iCs/>
          <w:highlight w:val="yellow"/>
          <w:u w:val="single"/>
        </w:rPr>
        <w:t xml:space="preserve"> grant </w:t>
      </w:r>
      <w:r w:rsidRPr="00A50C23">
        <w:rPr>
          <w:rFonts w:eastAsia="Cambria"/>
          <w:sz w:val="12"/>
          <w:szCs w:val="12"/>
        </w:rPr>
        <w:t>you</w:t>
      </w:r>
      <w:r w:rsidRPr="00DF7958">
        <w:rPr>
          <w:rFonts w:eastAsia="Cambria"/>
          <w:b/>
          <w:iCs/>
          <w:highlight w:val="yellow"/>
          <w:u w:val="single"/>
        </w:rPr>
        <w:t xml:space="preserve"> a certain legitimacy</w:t>
      </w:r>
      <w:r w:rsidRPr="00A50C23">
        <w:rPr>
          <w:rFonts w:eastAsia="Cambria"/>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A50C23">
        <w:rPr>
          <w:rFonts w:eastAsia="Cambria"/>
          <w:sz w:val="8"/>
          <w:szCs w:val="16"/>
        </w:rPr>
        <w:t>i.e.</w:t>
      </w:r>
      <w:proofErr w:type="gramEnd"/>
      <w:r w:rsidRPr="00A50C23">
        <w:rPr>
          <w:rFonts w:eastAsia="Cambria"/>
          <w:sz w:val="8"/>
          <w:szCs w:val="16"/>
        </w:rPr>
        <w:t xml:space="preserve"> Gandhi) — made it difficult for the state to quash them or deflect their claims.</w:t>
      </w:r>
    </w:p>
    <w:p w14:paraId="67FF310A" w14:textId="77777777" w:rsidR="00457947" w:rsidRPr="00A50C23" w:rsidRDefault="00457947" w:rsidP="00457947">
      <w:pPr>
        <w:rPr>
          <w:rFonts w:eastAsia="Cambria"/>
        </w:rPr>
      </w:pPr>
    </w:p>
    <w:p w14:paraId="44093BE7" w14:textId="3F47A999" w:rsidR="00457947" w:rsidRPr="00A50C23" w:rsidRDefault="00457947" w:rsidP="00457947">
      <w:pPr>
        <w:keepNext/>
        <w:keepLines/>
        <w:spacing w:before="40" w:after="0"/>
        <w:outlineLvl w:val="3"/>
        <w:rPr>
          <w:rFonts w:eastAsia="MS Gothic"/>
          <w:b/>
          <w:iCs/>
          <w:sz w:val="26"/>
        </w:rPr>
      </w:pPr>
      <w:r w:rsidRPr="00A50C23">
        <w:rPr>
          <w:rFonts w:eastAsia="MS Gothic"/>
          <w:b/>
          <w:iCs/>
          <w:sz w:val="26"/>
        </w:rPr>
        <w:t>(</w:t>
      </w:r>
      <w:r w:rsidR="00C14A04">
        <w:rPr>
          <w:rFonts w:eastAsia="MS Gothic"/>
          <w:b/>
          <w:iCs/>
          <w:sz w:val="26"/>
        </w:rPr>
        <w:t>A</w:t>
      </w:r>
      <w:r w:rsidRPr="00A50C23">
        <w:rPr>
          <w:rFonts w:eastAsia="MS Gothic"/>
          <w:b/>
          <w:iCs/>
          <w:sz w:val="26"/>
        </w:rPr>
        <w:t>) Compound Probability - Multiplied probabilities of long link chains have negligible net probabilities. This is the slippery slope fallacy.</w:t>
      </w:r>
    </w:p>
    <w:p w14:paraId="314BDCA5" w14:textId="77777777" w:rsidR="00457947" w:rsidRPr="00A50C23" w:rsidRDefault="00457947" w:rsidP="00457947">
      <w:pPr>
        <w:rPr>
          <w:rFonts w:eastAsia="Cambria"/>
        </w:rPr>
      </w:pPr>
    </w:p>
    <w:p w14:paraId="465C639B" w14:textId="76894790" w:rsidR="00457947" w:rsidRPr="00A50C23" w:rsidRDefault="00457947" w:rsidP="00457947">
      <w:pPr>
        <w:keepNext/>
        <w:keepLines/>
        <w:spacing w:before="40" w:after="0"/>
        <w:outlineLvl w:val="3"/>
        <w:rPr>
          <w:rFonts w:eastAsia="MS Gothic"/>
          <w:b/>
          <w:iCs/>
          <w:sz w:val="26"/>
        </w:rPr>
      </w:pPr>
      <w:r w:rsidRPr="00A50C23">
        <w:rPr>
          <w:rFonts w:eastAsia="MS Gothic"/>
          <w:b/>
          <w:iCs/>
          <w:sz w:val="26"/>
        </w:rPr>
        <w:t>(</w:t>
      </w:r>
      <w:r w:rsidR="00C14A04">
        <w:rPr>
          <w:rFonts w:eastAsia="MS Gothic"/>
          <w:b/>
          <w:iCs/>
          <w:sz w:val="26"/>
        </w:rPr>
        <w:t>B</w:t>
      </w:r>
      <w:r w:rsidRPr="00A50C23">
        <w:rPr>
          <w:rFonts w:eastAsia="MS Gothic"/>
          <w:b/>
          <w:iCs/>
          <w:sz w:val="26"/>
        </w:rPr>
        <w:t xml:space="preserve">) Causal Direction - They will say the fractional probability of a huge impact still has a </w:t>
      </w:r>
      <w:proofErr w:type="gramStart"/>
      <w:r w:rsidRPr="00A50C23">
        <w:rPr>
          <w:rFonts w:eastAsia="MS Gothic"/>
          <w:b/>
          <w:iCs/>
          <w:sz w:val="26"/>
        </w:rPr>
        <w:t>large expected</w:t>
      </w:r>
      <w:proofErr w:type="gramEnd"/>
      <w:r w:rsidRPr="00A50C23">
        <w:rPr>
          <w:rFonts w:eastAsia="MS Gothic"/>
          <w:b/>
          <w:iCs/>
          <w:sz w:val="26"/>
        </w:rPr>
        <w:t xml:space="preserve"> value, but it’s impossible to determine the direction of low-probability links. Does the butterfly flapping its wings cause the hurricane or prevent it? Disregard tiny-probability links because they don’t guide decision-making. </w:t>
      </w:r>
    </w:p>
    <w:p w14:paraId="3A92DC57" w14:textId="0B8B69A2" w:rsidR="00457947" w:rsidRDefault="00457947" w:rsidP="00385732">
      <w:pPr>
        <w:keepNext/>
        <w:keepLines/>
        <w:spacing w:before="40" w:after="0"/>
        <w:outlineLvl w:val="3"/>
      </w:pPr>
    </w:p>
    <w:p w14:paraId="37055C7A" w14:textId="4A6A967F" w:rsidR="00457947" w:rsidRDefault="00457947" w:rsidP="00457947">
      <w:pPr>
        <w:pStyle w:val="Heading4"/>
        <w:rPr>
          <w:rFonts w:eastAsia="MS Gothic"/>
        </w:rPr>
      </w:pPr>
      <w:r>
        <w:rPr>
          <w:rFonts w:eastAsia="MS Gothic"/>
        </w:rPr>
        <w:t>(</w:t>
      </w:r>
      <w:r w:rsidR="00C14A04">
        <w:rPr>
          <w:rFonts w:eastAsia="MS Gothic"/>
        </w:rPr>
        <w:t>C</w:t>
      </w:r>
      <w:r>
        <w:rPr>
          <w:rFonts w:eastAsia="MS Gothic"/>
        </w:rPr>
        <w:t xml:space="preserve">) No infinite-risk analysis. Low-probability existential threats can’t be </w:t>
      </w:r>
      <w:proofErr w:type="gramStart"/>
      <w:r>
        <w:rPr>
          <w:rFonts w:eastAsia="MS Gothic"/>
        </w:rPr>
        <w:t>compared, and</w:t>
      </w:r>
      <w:proofErr w:type="gramEnd"/>
      <w:r>
        <w:rPr>
          <w:rFonts w:eastAsia="MS Gothic"/>
        </w:rPr>
        <w:t xml:space="preserve"> are so unlikely that a reasonable decision-maker can ignore them.</w:t>
      </w:r>
    </w:p>
    <w:p w14:paraId="63B994AD" w14:textId="77777777" w:rsidR="00457947" w:rsidRDefault="00457947" w:rsidP="00457947">
      <w:proofErr w:type="spellStart"/>
      <w:r>
        <w:rPr>
          <w:rStyle w:val="Style13ptBold"/>
        </w:rPr>
        <w:t>Dolley</w:t>
      </w:r>
      <w:proofErr w:type="spellEnd"/>
      <w:r>
        <w:rPr>
          <w:rStyle w:val="Style13ptBold"/>
        </w:rPr>
        <w:t xml:space="preserve"> ’86 - </w:t>
      </w:r>
      <w:r>
        <w:t xml:space="preserve">Steven D. </w:t>
      </w:r>
      <w:proofErr w:type="spellStart"/>
      <w:r>
        <w:t>Dolley</w:t>
      </w:r>
      <w:proofErr w:type="spellEnd"/>
      <w:r>
        <w:t xml:space="preserve"> [</w:t>
      </w:r>
      <w:r w:rsidRPr="00A36139">
        <w:t>University of Vermont</w:t>
      </w:r>
      <w:r>
        <w:t>], “</w:t>
      </w:r>
      <w:r w:rsidRPr="00A36139">
        <w:t xml:space="preserve">APOCALYPSE </w:t>
      </w:r>
      <w:proofErr w:type="gramStart"/>
      <w:r w:rsidRPr="00A36139">
        <w:t>WHEN?:</w:t>
      </w:r>
      <w:proofErr w:type="gramEnd"/>
      <w:r w:rsidRPr="00A36139">
        <w:t>Determining and Comparing Catastrophic Risks</w:t>
      </w:r>
      <w:r>
        <w:t xml:space="preserve">,” </w:t>
      </w:r>
      <w:r w:rsidRPr="00A36139">
        <w:t>Fertile Ground : The Agriculture Debate</w:t>
      </w:r>
      <w:r>
        <w:t xml:space="preserve"> (1986). AT</w:t>
      </w:r>
    </w:p>
    <w:p w14:paraId="6189A150" w14:textId="77777777" w:rsidR="00457947" w:rsidRPr="00A36139" w:rsidRDefault="00457947" w:rsidP="00457947">
      <w:pPr>
        <w:ind w:left="720"/>
        <w:rPr>
          <w:sz w:val="12"/>
        </w:rPr>
      </w:pPr>
      <w:r w:rsidRPr="00A36139">
        <w:rPr>
          <w:sz w:val="12"/>
        </w:rPr>
        <w:t xml:space="preserve">1. The impact is absolute. Any risk is </w:t>
      </w:r>
      <w:proofErr w:type="gramStart"/>
      <w:r w:rsidRPr="00A36139">
        <w:rPr>
          <w:sz w:val="12"/>
        </w:rPr>
        <w:t>enough.¶</w:t>
      </w:r>
      <w:proofErr w:type="gramEnd"/>
      <w:r w:rsidRPr="00A36139">
        <w:rPr>
          <w:sz w:val="12"/>
        </w:rPr>
        <w:t xml:space="preserve"> Many disasters such as a nuclear war or total destruction of the Earth's ecosystem are likely infinite-magnitude harms, in that they would engender the extinction of humanity and most other forms of life. Any likelihood of such an infinite-magnitude harm creates an infinite risk, since </w:t>
      </w:r>
      <w:r w:rsidRPr="00A36139">
        <w:rPr>
          <w:rStyle w:val="StyleUnderline"/>
          <w:highlight w:val="yellow"/>
        </w:rPr>
        <w:t>infinity times anything greater than zero is infinity</w:t>
      </w:r>
      <w:r w:rsidRPr="00A36139">
        <w:rPr>
          <w:sz w:val="12"/>
        </w:rPr>
        <w:t xml:space="preserve">. Disarmament activist Johnathan Schell gave an eloquent summary of the "any risk" position, which sounds hauntingly familiar to those who have heard dozens of second negative </w:t>
      </w:r>
      <w:proofErr w:type="gramStart"/>
      <w:r w:rsidRPr="00A36139">
        <w:rPr>
          <w:sz w:val="12"/>
        </w:rPr>
        <w:t>rebuttals.¶</w:t>
      </w:r>
      <w:proofErr w:type="gramEnd"/>
      <w:r w:rsidRPr="00A36139">
        <w:rPr>
          <w:sz w:val="12"/>
        </w:rPr>
        <w:t xml:space="preserve"> (T)he mere risk of extinction has a significance that is categorically different from, and immeasurably greater than, that of any other risk, and as we make our decisions we have to take that significance into account . . . . We have no right to place the possibility of this limitless, eternal defeat on the same footing as risks that we run in the ordinary conduct of our affairs in our </w:t>
      </w:r>
      <w:proofErr w:type="gramStart"/>
      <w:r w:rsidRPr="00A36139">
        <w:rPr>
          <w:sz w:val="12"/>
        </w:rPr>
        <w:t>particular transient</w:t>
      </w:r>
      <w:proofErr w:type="gramEnd"/>
      <w:r w:rsidRPr="00A36139">
        <w:rPr>
          <w:sz w:val="12"/>
        </w:rPr>
        <w:t xml:space="preserve"> moment of human history. To employ a mathematical analogy, we can say that although the risk of extinction may be fractional, the stake is, humanly speaking, infinite, and a fraction of infinity is still infinity. In other words, once we learn that a holocaust might lead to </w:t>
      </w:r>
      <w:proofErr w:type="gramStart"/>
      <w:r w:rsidRPr="00A36139">
        <w:rPr>
          <w:sz w:val="12"/>
        </w:rPr>
        <w:t>extinction</w:t>
      </w:r>
      <w:proofErr w:type="gramEnd"/>
      <w:r w:rsidRPr="00A36139">
        <w:rPr>
          <w:sz w:val="12"/>
        </w:rPr>
        <w:t xml:space="preserve"> we have no right to gamble, because if we lose, the game will be over, and neither we nor anyone else will ever get another chance. 5/¶ </w:t>
      </w:r>
      <w:r w:rsidRPr="00A36139">
        <w:rPr>
          <w:rStyle w:val="StyleUnderline"/>
          <w:highlight w:val="yellow"/>
        </w:rPr>
        <w:t>Mathematically this argument is valid, but it becomes</w:t>
      </w:r>
      <w:r w:rsidRPr="00A36139">
        <w:rPr>
          <w:sz w:val="12"/>
        </w:rPr>
        <w:t xml:space="preserve"> difficult or </w:t>
      </w:r>
      <w:r w:rsidRPr="00A36139">
        <w:rPr>
          <w:rStyle w:val="StyleUnderline"/>
          <w:highlight w:val="yellow"/>
        </w:rPr>
        <w:t>impossible to apply</w:t>
      </w:r>
      <w:r w:rsidRPr="00A36139">
        <w:rPr>
          <w:sz w:val="12"/>
        </w:rPr>
        <w:t xml:space="preserve"> in practice</w:t>
      </w:r>
      <w:r w:rsidRPr="00A36139">
        <w:rPr>
          <w:rStyle w:val="StyleUnderline"/>
          <w:highlight w:val="yellow"/>
        </w:rPr>
        <w:t>.</w:t>
      </w:r>
      <w:r w:rsidRPr="00A36139">
        <w:rPr>
          <w:sz w:val="12"/>
        </w:rPr>
        <w:t xml:space="preserve"> First, </w:t>
      </w:r>
      <w:r w:rsidRPr="00A36139">
        <w:rPr>
          <w:rStyle w:val="StyleUnderline"/>
          <w:highlight w:val="yellow"/>
        </w:rPr>
        <w:t>it is a rare debate</w:t>
      </w:r>
      <w:r w:rsidRPr="00A36139">
        <w:rPr>
          <w:sz w:val="12"/>
        </w:rPr>
        <w:t xml:space="preserve"> indeed </w:t>
      </w:r>
      <w:r w:rsidRPr="00A36139">
        <w:rPr>
          <w:rStyle w:val="StyleUnderline"/>
          <w:highlight w:val="yellow"/>
        </w:rPr>
        <w:t>where only one team is claiming to avoid an infinite-magnitude harm.</w:t>
      </w:r>
      <w:r w:rsidRPr="00A36139">
        <w:rPr>
          <w:sz w:val="12"/>
        </w:rPr>
        <w:t xml:space="preserve"> This will be especially true on this year's agricultural policy topic. When both teams claim to avoid total catastrophe, </w:t>
      </w:r>
      <w:r w:rsidRPr="00A36139">
        <w:rPr>
          <w:rStyle w:val="StyleUnderline"/>
          <w:highlight w:val="yellow"/>
        </w:rPr>
        <w:t xml:space="preserve">the likelihood of occurrence must </w:t>
      </w:r>
      <w:r w:rsidRPr="00A36139">
        <w:rPr>
          <w:sz w:val="12"/>
        </w:rPr>
        <w:t>be sketched sharply enough that likelihood can</w:t>
      </w:r>
      <w:r w:rsidRPr="00A36139">
        <w:rPr>
          <w:rStyle w:val="StyleUnderline"/>
          <w:highlight w:val="yellow"/>
        </w:rPr>
        <w:t xml:space="preserve"> be compared.</w:t>
      </w:r>
      <w:r w:rsidRPr="00A36139">
        <w:rPr>
          <w:sz w:val="12"/>
        </w:rPr>
        <w:t xml:space="preserve"> After all, </w:t>
      </w:r>
      <w:r w:rsidRPr="00A36139">
        <w:rPr>
          <w:rStyle w:val="StyleUnderline"/>
          <w:highlight w:val="yellow"/>
        </w:rPr>
        <w:t>what can a judge do if either choice s/he is presented with carries infinite risk?</w:t>
      </w:r>
      <w:r w:rsidRPr="00A36139">
        <w:rPr>
          <w:sz w:val="12"/>
        </w:rPr>
        <w:t xml:space="preserve"> Under such circumstances, why not just get drunk and wait for the mushroom </w:t>
      </w:r>
      <w:proofErr w:type="gramStart"/>
      <w:r w:rsidRPr="00A36139">
        <w:rPr>
          <w:sz w:val="12"/>
        </w:rPr>
        <w:t>clouds?¶</w:t>
      </w:r>
      <w:proofErr w:type="gramEnd"/>
      <w:r w:rsidRPr="00A36139">
        <w:rPr>
          <w:sz w:val="12"/>
        </w:rPr>
        <w:t xml:space="preserve"> </w:t>
      </w:r>
      <w:r w:rsidRPr="00A36139">
        <w:rPr>
          <w:rStyle w:val="StyleUnderline"/>
          <w:highlight w:val="yellow"/>
        </w:rPr>
        <w:t>Second,</w:t>
      </w:r>
      <w:r w:rsidRPr="00A36139">
        <w:rPr>
          <w:sz w:val="12"/>
        </w:rPr>
        <w:t xml:space="preserve"> the </w:t>
      </w:r>
      <w:r w:rsidRPr="00A36139">
        <w:rPr>
          <w:rStyle w:val="StyleUnderline"/>
          <w:highlight w:val="yellow"/>
        </w:rPr>
        <w:t xml:space="preserve">risk analyst must discern if any likelihood at all adheres </w:t>
      </w:r>
      <w:r w:rsidRPr="00A36139">
        <w:rPr>
          <w:sz w:val="12"/>
        </w:rPr>
        <w:t>to the infinite-magnitude harm</w:t>
      </w:r>
      <w:r w:rsidRPr="00A36139">
        <w:rPr>
          <w:rStyle w:val="StyleUnderline"/>
          <w:highlight w:val="yellow"/>
        </w:rPr>
        <w:t xml:space="preserve">. </w:t>
      </w:r>
      <w:r w:rsidRPr="00A36139">
        <w:rPr>
          <w:sz w:val="12"/>
        </w:rPr>
        <w:t xml:space="preserve">The logic of the "any risk" position itself requires this, since even </w:t>
      </w:r>
      <w:r w:rsidRPr="00A36139">
        <w:rPr>
          <w:rStyle w:val="StyleUnderline"/>
          <w:highlight w:val="yellow"/>
        </w:rPr>
        <w:t>infinity times zero equals zero.</w:t>
      </w:r>
      <w:r w:rsidRPr="00A36139">
        <w:rPr>
          <w:sz w:val="12"/>
        </w:rPr>
        <w:t xml:space="preserve"> Quite frequently, </w:t>
      </w:r>
      <w:r w:rsidRPr="00A36139">
        <w:rPr>
          <w:rStyle w:val="StyleUnderline"/>
          <w:highlight w:val="yellow"/>
        </w:rPr>
        <w:t>scenarios for global destruction are so poorly documented, extended, or linked to the issue at hand that essentially no likelihood of occurrence exists.</w:t>
      </w:r>
      <w:r w:rsidRPr="00A36139">
        <w:rPr>
          <w:sz w:val="12"/>
        </w:rPr>
        <w:t xml:space="preserve"> </w:t>
      </w:r>
      <w:proofErr w:type="gramStart"/>
      <w:r w:rsidRPr="00A36139">
        <w:rPr>
          <w:sz w:val="12"/>
        </w:rPr>
        <w:t>Certainly</w:t>
      </w:r>
      <w:proofErr w:type="gramEnd"/>
      <w:r w:rsidRPr="00A36139">
        <w:rPr>
          <w:sz w:val="12"/>
        </w:rPr>
        <w:t xml:space="preserve"> it would be cavalier and foolhardy to ignore apocalyptic threats, but </w:t>
      </w:r>
      <w:r w:rsidRPr="00A36139">
        <w:rPr>
          <w:rStyle w:val="StyleUnderline"/>
          <w:highlight w:val="yellow"/>
        </w:rPr>
        <w:t>it seems</w:t>
      </w:r>
      <w:r w:rsidRPr="00A36139">
        <w:rPr>
          <w:sz w:val="12"/>
        </w:rPr>
        <w:t xml:space="preserve"> equally </w:t>
      </w:r>
      <w:r w:rsidRPr="00A36139">
        <w:rPr>
          <w:rStyle w:val="StyleUnderline"/>
          <w:highlight w:val="yellow"/>
        </w:rPr>
        <w:t>silly and futile to live our lives cowering in fear of a million imaginary Rube Goldberg-like disasters that have no chance of occurring.</w:t>
      </w:r>
      <w:r w:rsidRPr="00A36139">
        <w:rPr>
          <w:sz w:val="12"/>
        </w:rPr>
        <w:t xml:space="preserve"> If I get up now, walk over to my cassette blaster and pop in a tape, </w:t>
      </w:r>
      <w:r w:rsidRPr="00A36139">
        <w:rPr>
          <w:rStyle w:val="StyleUnderline"/>
          <w:highlight w:val="yellow"/>
        </w:rPr>
        <w:t>there is an ephemeral chance of my being electrocuted</w:t>
      </w:r>
      <w:r w:rsidRPr="00A36139">
        <w:rPr>
          <w:sz w:val="12"/>
        </w:rPr>
        <w:t xml:space="preserve"> even before Jerry and the boys begin to play "</w:t>
      </w:r>
      <w:proofErr w:type="spellStart"/>
      <w:r w:rsidRPr="00A36139">
        <w:rPr>
          <w:sz w:val="12"/>
        </w:rPr>
        <w:t>Sugaree</w:t>
      </w:r>
      <w:proofErr w:type="spellEnd"/>
      <w:r w:rsidRPr="00A36139">
        <w:rPr>
          <w:sz w:val="12"/>
        </w:rPr>
        <w:t xml:space="preserve">." After all, my blaster is crackling with 120 volts of alternating current. Merely touching it could, </w:t>
      </w:r>
      <w:r w:rsidRPr="00A36139">
        <w:rPr>
          <w:rStyle w:val="StyleUnderline"/>
          <w:highlight w:val="yellow"/>
        </w:rPr>
        <w:t>if there were a short circuit</w:t>
      </w:r>
      <w:r w:rsidRPr="00A36139">
        <w:rPr>
          <w:sz w:val="12"/>
        </w:rPr>
        <w:t xml:space="preserve">, end my career as a forensic wise guy in one big blue flash. Nevertheless, </w:t>
      </w:r>
      <w:r w:rsidRPr="00A36139">
        <w:rPr>
          <w:rStyle w:val="StyleUnderline"/>
          <w:highlight w:val="yellow"/>
        </w:rPr>
        <w:t xml:space="preserve">I routinely </w:t>
      </w:r>
      <w:r w:rsidRPr="00A36139">
        <w:rPr>
          <w:rStyle w:val="StyleUnderline"/>
          <w:highlight w:val="yellow"/>
        </w:rPr>
        <w:lastRenderedPageBreak/>
        <w:t>discount that minimal-likelihood hazard. Its risk is so low as to be ignored.</w:t>
      </w:r>
      <w:r w:rsidRPr="00A36139">
        <w:rPr>
          <w:sz w:val="12"/>
        </w:rPr>
        <w:t xml:space="preserve"> So, excuse me for a moment; the music has stopped.</w:t>
      </w:r>
    </w:p>
    <w:p w14:paraId="77FE6C8D" w14:textId="77777777" w:rsidR="00457947" w:rsidRPr="00C41A4A" w:rsidRDefault="00457947" w:rsidP="00457947">
      <w:pPr>
        <w:rPr>
          <w:sz w:val="12"/>
        </w:rPr>
      </w:pPr>
    </w:p>
    <w:p w14:paraId="6A700444" w14:textId="00B4A4F5" w:rsidR="00457947" w:rsidRPr="00A50C23" w:rsidRDefault="00457947" w:rsidP="00C14A04">
      <w:pPr>
        <w:keepNext/>
        <w:keepLines/>
        <w:spacing w:before="40" w:after="0"/>
        <w:outlineLvl w:val="3"/>
        <w:rPr>
          <w:rFonts w:eastAsia="Cambria"/>
          <w:sz w:val="16"/>
        </w:rPr>
      </w:pPr>
      <w:r>
        <w:rPr>
          <w:rFonts w:eastAsia="MS Gothic" w:cs="Times New Roman"/>
          <w:b/>
          <w:iCs/>
          <w:sz w:val="26"/>
        </w:rPr>
        <w:t>(</w:t>
      </w:r>
      <w:r w:rsidR="00C14A04">
        <w:rPr>
          <w:rFonts w:eastAsia="MS Gothic" w:cs="Times New Roman"/>
          <w:b/>
          <w:iCs/>
          <w:sz w:val="26"/>
        </w:rPr>
        <w:t>D</w:t>
      </w:r>
      <w:r>
        <w:rPr>
          <w:rFonts w:eastAsia="MS Gothic" w:cs="Times New Roman"/>
          <w:b/>
          <w:iCs/>
          <w:sz w:val="26"/>
        </w:rPr>
        <w:t>)</w:t>
      </w:r>
    </w:p>
    <w:p w14:paraId="1D35FA29" w14:textId="2C1DF33D" w:rsidR="00457947" w:rsidRPr="00A50C23" w:rsidRDefault="00457947" w:rsidP="00C14A04">
      <w:pPr>
        <w:keepNext/>
        <w:keepLines/>
        <w:spacing w:before="40" w:after="0"/>
        <w:outlineLvl w:val="3"/>
        <w:rPr>
          <w:rFonts w:ascii="Times" w:eastAsia="Times New Roman" w:hAnsi="Times" w:cs="Times New Roman"/>
          <w:sz w:val="12"/>
          <w:szCs w:val="12"/>
          <w:lang w:eastAsia="ja-JP"/>
        </w:rPr>
      </w:pPr>
      <w:r>
        <w:rPr>
          <w:rFonts w:eastAsia="MS Gothic" w:cs="Times New Roman"/>
          <w:b/>
          <w:iCs/>
          <w:sz w:val="26"/>
        </w:rPr>
        <w:t>(</w:t>
      </w:r>
      <w:r w:rsidRPr="00A50C23">
        <w:rPr>
          <w:rFonts w:ascii="Times" w:eastAsia="Times New Roman" w:hAnsi="Times" w:cs="Times New Roman"/>
          <w:sz w:val="12"/>
          <w:szCs w:val="12"/>
          <w:lang w:eastAsia="ja-JP"/>
        </w:rPr>
        <w:t xml:space="preserve"> </w:t>
      </w:r>
    </w:p>
    <w:p w14:paraId="5742372D" w14:textId="77777777" w:rsidR="00457947" w:rsidRPr="00457947" w:rsidRDefault="00457947" w:rsidP="00457947"/>
    <w:sectPr w:rsidR="00457947" w:rsidRPr="004579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654DAB"/>
    <w:multiLevelType w:val="hybridMultilevel"/>
    <w:tmpl w:val="44723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22"/>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2364769459456"/>
    <w:docVar w:name="VerbatimVersion" w:val="5.1"/>
  </w:docVars>
  <w:rsids>
    <w:rsidRoot w:val="00A2669B"/>
    <w:rsid w:val="00005A05"/>
    <w:rsid w:val="00007842"/>
    <w:rsid w:val="000139A3"/>
    <w:rsid w:val="0003378D"/>
    <w:rsid w:val="00076CD9"/>
    <w:rsid w:val="000C49A7"/>
    <w:rsid w:val="00100833"/>
    <w:rsid w:val="00104529"/>
    <w:rsid w:val="00105942"/>
    <w:rsid w:val="00107396"/>
    <w:rsid w:val="00144A4C"/>
    <w:rsid w:val="00161813"/>
    <w:rsid w:val="00161F0C"/>
    <w:rsid w:val="00167671"/>
    <w:rsid w:val="00176AB0"/>
    <w:rsid w:val="00177B7D"/>
    <w:rsid w:val="001803B6"/>
    <w:rsid w:val="00180ABB"/>
    <w:rsid w:val="0018322D"/>
    <w:rsid w:val="001A1121"/>
    <w:rsid w:val="001B39CA"/>
    <w:rsid w:val="001B5776"/>
    <w:rsid w:val="001E527A"/>
    <w:rsid w:val="001F78CE"/>
    <w:rsid w:val="001F7EC7"/>
    <w:rsid w:val="00251FC7"/>
    <w:rsid w:val="002855A7"/>
    <w:rsid w:val="002965C6"/>
    <w:rsid w:val="002A2546"/>
    <w:rsid w:val="002B146A"/>
    <w:rsid w:val="002B5E17"/>
    <w:rsid w:val="002C3011"/>
    <w:rsid w:val="002D5542"/>
    <w:rsid w:val="002F264B"/>
    <w:rsid w:val="00315690"/>
    <w:rsid w:val="00316B75"/>
    <w:rsid w:val="00325646"/>
    <w:rsid w:val="003332D1"/>
    <w:rsid w:val="0033521D"/>
    <w:rsid w:val="0034322B"/>
    <w:rsid w:val="003460F2"/>
    <w:rsid w:val="0035658F"/>
    <w:rsid w:val="00373504"/>
    <w:rsid w:val="0037699F"/>
    <w:rsid w:val="0038158C"/>
    <w:rsid w:val="00385732"/>
    <w:rsid w:val="003902BA"/>
    <w:rsid w:val="00397681"/>
    <w:rsid w:val="003A09E2"/>
    <w:rsid w:val="003C7242"/>
    <w:rsid w:val="003D2094"/>
    <w:rsid w:val="003F29D6"/>
    <w:rsid w:val="004046D0"/>
    <w:rsid w:val="00407037"/>
    <w:rsid w:val="00432D97"/>
    <w:rsid w:val="00457947"/>
    <w:rsid w:val="004605D6"/>
    <w:rsid w:val="00462F1A"/>
    <w:rsid w:val="004932CD"/>
    <w:rsid w:val="00494C46"/>
    <w:rsid w:val="004C60E8"/>
    <w:rsid w:val="004D3603"/>
    <w:rsid w:val="004E3579"/>
    <w:rsid w:val="004E728B"/>
    <w:rsid w:val="004F39E0"/>
    <w:rsid w:val="00537BD5"/>
    <w:rsid w:val="00545551"/>
    <w:rsid w:val="0057268A"/>
    <w:rsid w:val="005C66DF"/>
    <w:rsid w:val="005C6A90"/>
    <w:rsid w:val="005D2912"/>
    <w:rsid w:val="005E3368"/>
    <w:rsid w:val="006065BD"/>
    <w:rsid w:val="0061477E"/>
    <w:rsid w:val="00614F33"/>
    <w:rsid w:val="00632DBD"/>
    <w:rsid w:val="00645FA9"/>
    <w:rsid w:val="00647866"/>
    <w:rsid w:val="00665003"/>
    <w:rsid w:val="00675DD8"/>
    <w:rsid w:val="00680538"/>
    <w:rsid w:val="0069709F"/>
    <w:rsid w:val="006A2AD0"/>
    <w:rsid w:val="006B6331"/>
    <w:rsid w:val="006C2375"/>
    <w:rsid w:val="006D4ECC"/>
    <w:rsid w:val="00703BEB"/>
    <w:rsid w:val="007108BA"/>
    <w:rsid w:val="00722258"/>
    <w:rsid w:val="007243E5"/>
    <w:rsid w:val="00725B4B"/>
    <w:rsid w:val="00732B94"/>
    <w:rsid w:val="00766EA0"/>
    <w:rsid w:val="007A2226"/>
    <w:rsid w:val="007A316E"/>
    <w:rsid w:val="007E6464"/>
    <w:rsid w:val="007F5B66"/>
    <w:rsid w:val="00801565"/>
    <w:rsid w:val="00810D7C"/>
    <w:rsid w:val="00813322"/>
    <w:rsid w:val="00823A1C"/>
    <w:rsid w:val="00830D98"/>
    <w:rsid w:val="00845B9D"/>
    <w:rsid w:val="00860984"/>
    <w:rsid w:val="00893D59"/>
    <w:rsid w:val="008B3ECB"/>
    <w:rsid w:val="008B4E85"/>
    <w:rsid w:val="008C1B2E"/>
    <w:rsid w:val="008E1DFB"/>
    <w:rsid w:val="009054BE"/>
    <w:rsid w:val="0091627E"/>
    <w:rsid w:val="00927D20"/>
    <w:rsid w:val="00936D50"/>
    <w:rsid w:val="0097032B"/>
    <w:rsid w:val="009C6121"/>
    <w:rsid w:val="009D2EAD"/>
    <w:rsid w:val="009D54B2"/>
    <w:rsid w:val="009E1922"/>
    <w:rsid w:val="009F7ED2"/>
    <w:rsid w:val="00A02EC2"/>
    <w:rsid w:val="00A2669B"/>
    <w:rsid w:val="00A80728"/>
    <w:rsid w:val="00A93661"/>
    <w:rsid w:val="00A9516B"/>
    <w:rsid w:val="00A95652"/>
    <w:rsid w:val="00AB483F"/>
    <w:rsid w:val="00AC0AB8"/>
    <w:rsid w:val="00AC3555"/>
    <w:rsid w:val="00B20F27"/>
    <w:rsid w:val="00B33C6D"/>
    <w:rsid w:val="00B4508F"/>
    <w:rsid w:val="00B55AD5"/>
    <w:rsid w:val="00B8057C"/>
    <w:rsid w:val="00BC1823"/>
    <w:rsid w:val="00BD6238"/>
    <w:rsid w:val="00BF593B"/>
    <w:rsid w:val="00BF773A"/>
    <w:rsid w:val="00BF7E81"/>
    <w:rsid w:val="00C13773"/>
    <w:rsid w:val="00C13942"/>
    <w:rsid w:val="00C14A04"/>
    <w:rsid w:val="00C17CC8"/>
    <w:rsid w:val="00C34301"/>
    <w:rsid w:val="00C53A20"/>
    <w:rsid w:val="00C54E2F"/>
    <w:rsid w:val="00C60A93"/>
    <w:rsid w:val="00C807D9"/>
    <w:rsid w:val="00C83417"/>
    <w:rsid w:val="00C9604F"/>
    <w:rsid w:val="00CA19AA"/>
    <w:rsid w:val="00CB4CF9"/>
    <w:rsid w:val="00CC5298"/>
    <w:rsid w:val="00CD736E"/>
    <w:rsid w:val="00CD798D"/>
    <w:rsid w:val="00CE161E"/>
    <w:rsid w:val="00CF47C8"/>
    <w:rsid w:val="00CF59A8"/>
    <w:rsid w:val="00D308C4"/>
    <w:rsid w:val="00D325A9"/>
    <w:rsid w:val="00D36A8A"/>
    <w:rsid w:val="00D54FC2"/>
    <w:rsid w:val="00D61409"/>
    <w:rsid w:val="00D6691E"/>
    <w:rsid w:val="00D71170"/>
    <w:rsid w:val="00D870CA"/>
    <w:rsid w:val="00D9170B"/>
    <w:rsid w:val="00DA1C92"/>
    <w:rsid w:val="00DA25D4"/>
    <w:rsid w:val="00DA6538"/>
    <w:rsid w:val="00DC5CFA"/>
    <w:rsid w:val="00DC78EB"/>
    <w:rsid w:val="00DF30B1"/>
    <w:rsid w:val="00E05A37"/>
    <w:rsid w:val="00E15E75"/>
    <w:rsid w:val="00E5262C"/>
    <w:rsid w:val="00E64CE5"/>
    <w:rsid w:val="00E7399A"/>
    <w:rsid w:val="00E941D3"/>
    <w:rsid w:val="00EC7DC4"/>
    <w:rsid w:val="00ED30CF"/>
    <w:rsid w:val="00ED7980"/>
    <w:rsid w:val="00EE4505"/>
    <w:rsid w:val="00EE5276"/>
    <w:rsid w:val="00F176EF"/>
    <w:rsid w:val="00F2476B"/>
    <w:rsid w:val="00F31215"/>
    <w:rsid w:val="00F345A5"/>
    <w:rsid w:val="00F45E10"/>
    <w:rsid w:val="00F60384"/>
    <w:rsid w:val="00F6364A"/>
    <w:rsid w:val="00F828E6"/>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FDE1B"/>
  <w15:chartTrackingRefBased/>
  <w15:docId w15:val="{7B307B62-F528-4EB2-887F-88E65684B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05A05"/>
    <w:rPr>
      <w:rFonts w:ascii="Calibri" w:eastAsiaTheme="minorEastAsia" w:hAnsi="Calibri"/>
      <w:szCs w:val="24"/>
    </w:rPr>
  </w:style>
  <w:style w:type="paragraph" w:styleId="Heading1">
    <w:name w:val="heading 1"/>
    <w:aliases w:val="Pocket"/>
    <w:basedOn w:val="Normal"/>
    <w:next w:val="Normal"/>
    <w:link w:val="Heading1Char"/>
    <w:uiPriority w:val="9"/>
    <w:qFormat/>
    <w:rsid w:val="00005A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05A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05A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005A0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05A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5A05"/>
  </w:style>
  <w:style w:type="character" w:customStyle="1" w:styleId="Heading1Char">
    <w:name w:val="Heading 1 Char"/>
    <w:aliases w:val="Pocket Char"/>
    <w:basedOn w:val="DefaultParagraphFont"/>
    <w:link w:val="Heading1"/>
    <w:uiPriority w:val="9"/>
    <w:rsid w:val="00005A0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05A0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05A0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005A05"/>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005A0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05A05"/>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005A05"/>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005A05"/>
    <w:rPr>
      <w:color w:val="auto"/>
      <w:u w:val="none"/>
    </w:rPr>
  </w:style>
  <w:style w:type="character" w:styleId="FollowedHyperlink">
    <w:name w:val="FollowedHyperlink"/>
    <w:basedOn w:val="DefaultParagraphFont"/>
    <w:uiPriority w:val="99"/>
    <w:semiHidden/>
    <w:unhideWhenUsed/>
    <w:rsid w:val="00005A05"/>
    <w:rPr>
      <w:color w:val="auto"/>
      <w:u w:val="none"/>
    </w:rPr>
  </w:style>
  <w:style w:type="paragraph" w:customStyle="1" w:styleId="textbold">
    <w:name w:val="text bold"/>
    <w:basedOn w:val="Normal"/>
    <w:link w:val="Emphasis"/>
    <w:uiPriority w:val="20"/>
    <w:qFormat/>
    <w:rsid w:val="00494C46"/>
    <w:pPr>
      <w:ind w:left="720"/>
      <w:jc w:val="both"/>
    </w:pPr>
    <w:rPr>
      <w:rFonts w:eastAsiaTheme="minorHAnsi"/>
      <w:b/>
      <w:iCs/>
      <w:szCs w:val="22"/>
      <w:u w:val="single"/>
    </w:rPr>
  </w:style>
  <w:style w:type="paragraph" w:styleId="DocumentMap">
    <w:name w:val="Document Map"/>
    <w:basedOn w:val="Normal"/>
    <w:link w:val="DocumentMapChar"/>
    <w:uiPriority w:val="99"/>
    <w:semiHidden/>
    <w:unhideWhenUsed/>
    <w:rsid w:val="00005A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5A05"/>
    <w:rPr>
      <w:rFonts w:ascii="Lucida Grande" w:eastAsiaTheme="minorEastAsia" w:hAnsi="Lucida Grande" w:cs="Lucida Grande"/>
      <w:sz w:val="24"/>
      <w:szCs w:val="24"/>
    </w:rPr>
  </w:style>
  <w:style w:type="paragraph" w:styleId="BodyText">
    <w:name w:val="Body Text"/>
    <w:basedOn w:val="Normal"/>
    <w:link w:val="BodyTextChar"/>
    <w:rsid w:val="005C6A90"/>
    <w:pPr>
      <w:spacing w:after="140" w:line="276" w:lineRule="auto"/>
    </w:pPr>
    <w:rPr>
      <w:rFonts w:eastAsia="Calibri" w:cs="Times New Roman"/>
    </w:rPr>
  </w:style>
  <w:style w:type="character" w:customStyle="1" w:styleId="BodyTextChar">
    <w:name w:val="Body Text Char"/>
    <w:basedOn w:val="DefaultParagraphFont"/>
    <w:link w:val="BodyText"/>
    <w:rsid w:val="005C6A90"/>
    <w:rPr>
      <w:rFonts w:ascii="Calibri" w:eastAsia="Calibri"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faccess.org/sites/default/files/2018-06/VAC_report_A%20Fair%20Shot%20for%20Vaccine%20Affordability_ENG_2017.pdf" TargetMode="External"/><Relationship Id="rId3" Type="http://schemas.openxmlformats.org/officeDocument/2006/relationships/styles" Target="styles.xml"/><Relationship Id="rId7" Type="http://schemas.openxmlformats.org/officeDocument/2006/relationships/hyperlink" Target="https://msfaccess.org/sites/default/files/2018-06/VAC_report_A%20Fair%20Shot%20for%20Vaccine%20Affordability_ENG_2017.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sfaccess.org/sites/default/files/2018-06/VAC_report_A%20Fair%20Shot%20for%20Vaccine%20Affordability_ENG_2017.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cholarship.law.columbia.edu/faculty_scholarship/115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g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7F3E5-A48D-455B-A636-CE78F721B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12</Pages>
  <Words>10134</Words>
  <Characters>57770</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Torson</dc:creator>
  <cp:keywords>5.1.1</cp:keywords>
  <dc:description/>
  <cp:lastModifiedBy>Salkin, Margalit</cp:lastModifiedBy>
  <cp:revision>3</cp:revision>
  <dcterms:created xsi:type="dcterms:W3CDTF">2021-10-08T20:25:00Z</dcterms:created>
  <dcterms:modified xsi:type="dcterms:W3CDTF">2021-10-08T22:10:00Z</dcterms:modified>
</cp:coreProperties>
</file>