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BEE66" w14:textId="77777777" w:rsidR="00491D93" w:rsidRDefault="00491D93" w:rsidP="00491D93">
      <w:pPr>
        <w:pStyle w:val="Heading2"/>
      </w:pPr>
      <w:r>
        <w:t>I. Vaccine Apartheid</w:t>
      </w:r>
    </w:p>
    <w:p w14:paraId="21D5875D" w14:textId="77777777" w:rsidR="00491D93" w:rsidRPr="00BB588A" w:rsidRDefault="00491D93" w:rsidP="00491D93">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w:t>
      </w:r>
      <w:r>
        <w:rPr>
          <w:rFonts w:cs="Calibri"/>
        </w:rPr>
        <w:t>a</w:t>
      </w:r>
      <w:r w:rsidRPr="00BB588A">
        <w:rPr>
          <w:rFonts w:cs="Calibri"/>
        </w:rPr>
        <w:t>uk</w:t>
      </w:r>
      <w:proofErr w:type="spellEnd"/>
      <w:r w:rsidRPr="00BB588A">
        <w:rPr>
          <w:rFonts w:cs="Calibri"/>
        </w:rPr>
        <w:t xml:space="preserve"> 7/26 </w:t>
      </w:r>
    </w:p>
    <w:p w14:paraId="17B6B921" w14:textId="77777777" w:rsidR="00491D93" w:rsidRPr="00BB588A" w:rsidRDefault="00491D93" w:rsidP="00491D93">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57E8DF42" w14:textId="77777777" w:rsidR="00491D93" w:rsidRPr="003C7242" w:rsidRDefault="00491D93" w:rsidP="00491D93">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1BC9D0A1" w14:textId="77777777" w:rsidR="00491D93" w:rsidRPr="00161F0C" w:rsidRDefault="00491D93" w:rsidP="00491D93">
      <w:pPr>
        <w:pStyle w:val="Heading4"/>
      </w:pPr>
      <w:r>
        <w:t>The only way to solve the pandemic is global vaccination, but current production is woefully short.</w:t>
      </w:r>
    </w:p>
    <w:p w14:paraId="28556850" w14:textId="77777777" w:rsidR="00491D93" w:rsidRPr="00E16557" w:rsidRDefault="00491D93" w:rsidP="00491D93">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w:t>
      </w:r>
      <w:r w:rsidRPr="00E16557">
        <w:lastRenderedPageBreak/>
        <w:t xml:space="preserve">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F8F84E6" w14:textId="77777777" w:rsidR="00491D93" w:rsidRPr="002C3011" w:rsidRDefault="00491D93" w:rsidP="00491D93">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6FEA6277" w14:textId="77777777" w:rsidR="00491D93" w:rsidRPr="00161F0C" w:rsidRDefault="00491D93" w:rsidP="00491D93">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0DD05343" w14:textId="77777777" w:rsidR="00491D93" w:rsidRPr="00161F0C" w:rsidRDefault="00491D93" w:rsidP="00491D93">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0C16F7B3" w14:textId="77777777" w:rsidR="00491D93" w:rsidRPr="00161F0C" w:rsidRDefault="00491D93" w:rsidP="00491D93">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 xml:space="preserve">aid: it </w:t>
      </w:r>
      <w:r w:rsidRPr="22DF304D">
        <w:rPr>
          <w:rFonts w:eastAsia="Cambria"/>
          <w:u w:val="single"/>
        </w:rPr>
        <w:lastRenderedPageBreak/>
        <w:t>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 xml:space="preserve">overturn colonial legacies that continue to devastate the health of low- and </w:t>
      </w:r>
      <w:r w:rsidRPr="22DF304D">
        <w:rPr>
          <w:rFonts w:eastAsia="Cambria"/>
          <w:highlight w:val="yellow"/>
          <w:u w:val="single"/>
        </w:rPr>
        <w:lastRenderedPageBreak/>
        <w:t>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68295701" w14:textId="77777777" w:rsidR="00491D93" w:rsidRPr="00E16557" w:rsidRDefault="00491D93" w:rsidP="00491D93">
      <w:pPr>
        <w:pStyle w:val="Heading4"/>
      </w:pPr>
      <w:r w:rsidRPr="00E16557">
        <w:t>Compulsory licensing is not sufficient – drug company resistance, IP thickets, and devolved decision-making.</w:t>
      </w:r>
    </w:p>
    <w:p w14:paraId="14FBBE6C" w14:textId="77777777" w:rsidR="00491D93" w:rsidRPr="00E16557" w:rsidRDefault="00491D93" w:rsidP="00491D93">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18C4EEC8" w14:textId="77777777" w:rsidR="00491D93" w:rsidRPr="002F264B" w:rsidRDefault="00491D93" w:rsidP="00491D93">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56093550" w14:textId="77777777" w:rsidR="00491D93" w:rsidRPr="007108BA" w:rsidRDefault="00491D93" w:rsidP="00491D93">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3A4F22EB" w14:textId="77777777" w:rsidR="00491D93" w:rsidRPr="007108BA" w:rsidRDefault="00491D93" w:rsidP="00491D93">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08FB5795" w14:textId="77777777" w:rsidR="00491D93" w:rsidRPr="00DC78EB" w:rsidRDefault="00491D93" w:rsidP="00491D93">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2D5BAA2D" w14:textId="77777777" w:rsidR="00491D93" w:rsidRDefault="00491D93" w:rsidP="00491D93">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309C38EB" w14:textId="77777777" w:rsidR="00491D93" w:rsidRPr="00076CD9" w:rsidRDefault="00491D93" w:rsidP="00491D93">
      <w:pPr>
        <w:keepNext/>
        <w:keepLines/>
        <w:spacing w:before="40" w:after="0"/>
        <w:outlineLvl w:val="3"/>
        <w:rPr>
          <w:rFonts w:eastAsiaTheme="majorEastAsia" w:cstheme="majorBidi"/>
          <w:b/>
          <w:iCs/>
          <w:sz w:val="26"/>
        </w:rPr>
      </w:pPr>
      <w:r>
        <w:rPr>
          <w:rFonts w:eastAsiaTheme="majorEastAsia" w:cstheme="majorBidi"/>
          <w:b/>
          <w:iCs/>
          <w:sz w:val="26"/>
        </w:rPr>
        <w:lastRenderedPageBreak/>
        <w:t>Poverty and disease are mutually reinforcing, causing staggering suffering and injustice</w:t>
      </w:r>
      <w:r w:rsidRPr="00076CD9">
        <w:rPr>
          <w:rFonts w:eastAsiaTheme="majorEastAsia" w:cstheme="majorBidi"/>
          <w:b/>
          <w:iCs/>
          <w:sz w:val="26"/>
        </w:rPr>
        <w:t>.</w:t>
      </w:r>
    </w:p>
    <w:p w14:paraId="74406E87" w14:textId="77777777" w:rsidR="00491D93" w:rsidRPr="00076CD9" w:rsidRDefault="00491D93" w:rsidP="00491D93">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66DD251B" w14:textId="77777777" w:rsidR="00491D93" w:rsidRPr="00076CD9" w:rsidRDefault="00491D93" w:rsidP="00491D93">
      <w:pPr>
        <w:ind w:left="720"/>
        <w:rPr>
          <w:sz w:val="12"/>
          <w:szCs w:val="12"/>
        </w:rPr>
      </w:pPr>
      <w:r w:rsidRPr="22DF304D">
        <w:rPr>
          <w:sz w:val="12"/>
          <w:szCs w:val="12"/>
        </w:rPr>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w:t>
      </w:r>
      <w:proofErr w:type="spellStart"/>
      <w:r w:rsidRPr="22DF304D">
        <w:rPr>
          <w:sz w:val="12"/>
          <w:szCs w:val="12"/>
        </w:rPr>
        <w:t>ve</w:t>
      </w:r>
      <w:proofErr w:type="spellEnd"/>
      <w:r w:rsidRPr="22DF304D">
        <w:rPr>
          <w:sz w:val="12"/>
          <w:szCs w:val="12"/>
        </w:rPr>
        <w:t xml:space="preser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proofErr w:type="gramStart"/>
      <w:r w:rsidRPr="22DF304D">
        <w:rPr>
          <w:sz w:val="12"/>
          <w:szCs w:val="12"/>
        </w:rPr>
        <w:t>)</w:t>
      </w:r>
      <w:r w:rsidRPr="22DF304D">
        <w:rPr>
          <w:rStyle w:val="Emphasis"/>
          <w:highlight w:val="yellow"/>
        </w:rPr>
        <w:t>.</w:t>
      </w:r>
      <w:r w:rsidRPr="22DF304D">
        <w:rPr>
          <w:sz w:val="12"/>
          <w:szCs w:val="12"/>
        </w:rPr>
        <w:t>¶</w:t>
      </w:r>
      <w:proofErr w:type="gramEnd"/>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4CE56495" w14:textId="77777777" w:rsidR="00491D93" w:rsidRPr="00DC78EB" w:rsidRDefault="00491D93" w:rsidP="00491D93">
      <w:pPr>
        <w:rPr>
          <w:sz w:val="12"/>
        </w:rPr>
      </w:pPr>
    </w:p>
    <w:p w14:paraId="175097ED" w14:textId="77777777" w:rsidR="00491D93" w:rsidRDefault="00491D93" w:rsidP="00491D93">
      <w:pPr>
        <w:pStyle w:val="Heading2"/>
      </w:pPr>
      <w:r>
        <w:lastRenderedPageBreak/>
        <w:t>II. Solvency</w:t>
      </w:r>
    </w:p>
    <w:p w14:paraId="09E112E0" w14:textId="77777777" w:rsidR="00491D93" w:rsidRPr="00E16557" w:rsidRDefault="00491D93" w:rsidP="00491D93">
      <w:pPr>
        <w:pStyle w:val="Heading4"/>
      </w:pPr>
      <w:r>
        <w:t>Plan text: The member nations of the World Trade Organization ought to waive intellectual property protections for Covid-19 related medicines.</w:t>
      </w:r>
    </w:p>
    <w:p w14:paraId="1A9DE28F" w14:textId="77777777" w:rsidR="00491D93" w:rsidRPr="00E16557" w:rsidRDefault="00491D93" w:rsidP="00491D93">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360950DB" w14:textId="77777777" w:rsidR="00491D93" w:rsidRPr="00DC5CFA" w:rsidRDefault="00491D93" w:rsidP="00491D93">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1E6FB149" w14:textId="77777777" w:rsidR="00491D93" w:rsidRPr="00E16557" w:rsidRDefault="00491D93" w:rsidP="00491D93">
      <w:pPr>
        <w:pStyle w:val="Heading4"/>
      </w:pPr>
      <w:r w:rsidRPr="00E16557">
        <w:t>A waiver would increase leverage over pharma and provide legal certainty needed to spur critical production.</w:t>
      </w:r>
    </w:p>
    <w:p w14:paraId="3DF0FB30" w14:textId="77777777" w:rsidR="00491D93" w:rsidRPr="00E16557" w:rsidRDefault="00491D93" w:rsidP="00491D93">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60E126B8" w14:textId="77777777" w:rsidR="00491D93" w:rsidRPr="00D308C4" w:rsidRDefault="00491D93" w:rsidP="00491D93">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38974938" w14:textId="77777777" w:rsidR="00491D93" w:rsidRPr="00E16557" w:rsidRDefault="00491D93" w:rsidP="00491D93">
      <w:pPr>
        <w:pStyle w:val="Heading4"/>
      </w:pPr>
      <w:r>
        <w:lastRenderedPageBreak/>
        <w:t>Legal certainty unlocks global production.</w:t>
      </w:r>
    </w:p>
    <w:p w14:paraId="1EE0C429" w14:textId="77777777" w:rsidR="00491D93" w:rsidRPr="00E16557" w:rsidRDefault="00491D93" w:rsidP="00491D93">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2FD21211" w14:textId="77777777" w:rsidR="00491D93" w:rsidRPr="0061477E" w:rsidRDefault="00491D93" w:rsidP="00491D93">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290BE05B" w14:textId="77777777" w:rsidR="00491D93" w:rsidRPr="007108BA" w:rsidRDefault="00491D93" w:rsidP="00491D93">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47AAD627" w14:textId="77777777" w:rsidR="00491D93" w:rsidRPr="007108BA" w:rsidRDefault="00491D93" w:rsidP="00491D93">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7FE680DD" w14:textId="77777777" w:rsidR="00491D93" w:rsidRPr="00F828E6" w:rsidRDefault="00491D93" w:rsidP="00491D93">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 xml:space="preserve">expressed </w:t>
      </w:r>
      <w:r w:rsidRPr="007C0DCB">
        <w:rPr>
          <w:rStyle w:val="Emphasis"/>
          <w:highlight w:val="yellow"/>
        </w:rPr>
        <w:lastRenderedPageBreak/>
        <w:t>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48EA914D" w14:textId="77777777" w:rsidR="00491D93" w:rsidRDefault="00491D93" w:rsidP="00491D93">
      <w:pPr>
        <w:pStyle w:val="Heading2"/>
      </w:pPr>
      <w:r>
        <w:lastRenderedPageBreak/>
        <w:t>III. Framing</w:t>
      </w:r>
    </w:p>
    <w:p w14:paraId="69D509EB" w14:textId="77777777" w:rsidR="00491D93" w:rsidRDefault="00491D93" w:rsidP="00491D93">
      <w:pPr>
        <w:pStyle w:val="Heading4"/>
      </w:pPr>
      <w:r>
        <w:t xml:space="preserve">The </w:t>
      </w:r>
      <w:proofErr w:type="spellStart"/>
      <w:r>
        <w:t>Aff</w:t>
      </w:r>
      <w:proofErr w:type="spellEnd"/>
      <w:r>
        <w:t xml:space="preserve"> challenges dehumanizing cultural frames that allow us to ignore human suffering. Recognition of common vulnerability is key to a politics that rejects violence, oppression, and indifference.</w:t>
      </w:r>
    </w:p>
    <w:p w14:paraId="2CEA5922" w14:textId="77777777" w:rsidR="00491D93" w:rsidRPr="00896404" w:rsidRDefault="00491D93" w:rsidP="00491D93">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356A423F" w14:textId="77777777" w:rsidR="00491D93" w:rsidRPr="005F464B" w:rsidRDefault="00491D93" w:rsidP="00491D93">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lastRenderedPageBreak/>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the means by which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487C3D02" w14:textId="77777777" w:rsidR="00491D93" w:rsidRDefault="00491D93" w:rsidP="00491D93">
      <w:pPr>
        <w:spacing w:after="0" w:line="240" w:lineRule="auto"/>
        <w:ind w:left="720" w:right="720"/>
        <w:rPr>
          <w:rFonts w:eastAsia="Times New Roman" w:cs="Times New Roman"/>
          <w:sz w:val="24"/>
        </w:rPr>
      </w:pPr>
    </w:p>
    <w:p w14:paraId="613D5290" w14:textId="77777777" w:rsidR="00491D93" w:rsidRPr="003C5A91" w:rsidRDefault="00491D93" w:rsidP="00491D93">
      <w:pPr>
        <w:keepNext/>
        <w:keepLines/>
        <w:spacing w:before="40" w:after="0"/>
        <w:outlineLvl w:val="3"/>
        <w:rPr>
          <w:rFonts w:eastAsia="MS Gothic"/>
          <w:b/>
          <w:iCs/>
          <w:sz w:val="26"/>
        </w:rPr>
      </w:pPr>
      <w:r w:rsidRPr="003C5A91">
        <w:rPr>
          <w:rFonts w:eastAsia="MS Gothic"/>
          <w:b/>
          <w:iCs/>
          <w:sz w:val="26"/>
        </w:rPr>
        <w:t xml:space="preserve">The </w:t>
      </w:r>
      <w:proofErr w:type="spellStart"/>
      <w:r w:rsidRPr="003C5A91">
        <w:rPr>
          <w:rFonts w:eastAsia="MS Gothic"/>
          <w:b/>
          <w:iCs/>
          <w:sz w:val="26"/>
        </w:rPr>
        <w:t>Aff</w:t>
      </w:r>
      <w:proofErr w:type="spellEnd"/>
      <w:r w:rsidRPr="003C5A91">
        <w:rPr>
          <w:rFonts w:eastAsia="MS Gothic"/>
          <w:b/>
          <w:iCs/>
          <w:sz w:val="26"/>
        </w:rPr>
        <w:t xml:space="preserve">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08953A2E" w14:textId="77777777" w:rsidR="00491D93" w:rsidRPr="003C5A91" w:rsidRDefault="00491D93" w:rsidP="00491D93">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5FE59E59" w14:textId="77777777" w:rsidR="00491D93" w:rsidRPr="003C5A91" w:rsidRDefault="00491D93" w:rsidP="00491D93">
      <w:pPr>
        <w:ind w:left="720"/>
        <w:rPr>
          <w:rFonts w:eastAsia="Cambria"/>
          <w:sz w:val="12"/>
        </w:rPr>
      </w:pPr>
      <w:r w:rsidRPr="003C5A91">
        <w:rPr>
          <w:rFonts w:eastAsia="Cambria"/>
          <w:sz w:val="12"/>
        </w:rPr>
        <w:t xml:space="preserve">According to Franz </w:t>
      </w:r>
      <w:proofErr w:type="spellStart"/>
      <w:r w:rsidRPr="003C5A91">
        <w:rPr>
          <w:rFonts w:eastAsia="Cambria"/>
          <w:sz w:val="12"/>
        </w:rPr>
        <w:t>Hinkelammert</w:t>
      </w:r>
      <w:proofErr w:type="spellEnd"/>
      <w:r w:rsidRPr="003C5A91">
        <w:rPr>
          <w:rFonts w:eastAsia="Cambria"/>
          <w:sz w:val="12"/>
        </w:rPr>
        <w:t xml:space="preserve">,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w:t>
      </w:r>
      <w:proofErr w:type="gramStart"/>
      <w:r w:rsidRPr="003C5A91">
        <w:rPr>
          <w:rFonts w:eastAsia="Cambria"/>
          <w:sz w:val="12"/>
        </w:rPr>
        <w:t>opened up</w:t>
      </w:r>
      <w:proofErr w:type="gramEnd"/>
      <w:r w:rsidRPr="003C5A91">
        <w:rPr>
          <w:rFonts w:eastAsia="Cambria"/>
          <w:sz w:val="12"/>
        </w:rPr>
        <w:t xml:space="preserve">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 xml:space="preserve">and even the </w:t>
      </w:r>
      <w:proofErr w:type="spellStart"/>
      <w:r w:rsidRPr="003C5A91">
        <w:rPr>
          <w:rFonts w:eastAsia="Cambria"/>
          <w:sz w:val="12"/>
          <w:szCs w:val="12"/>
        </w:rPr>
        <w:t>semiperiphery</w:t>
      </w:r>
      <w:proofErr w:type="spellEnd"/>
      <w:r w:rsidRPr="003C5A91">
        <w:rPr>
          <w:rFonts w:eastAsia="Cambria"/>
          <w:sz w:val="12"/>
          <w:szCs w:val="12"/>
        </w:rPr>
        <w:t xml:space="preserve">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3C5A91">
        <w:rPr>
          <w:rFonts w:eastAsia="Cambria"/>
          <w:sz w:val="12"/>
        </w:rPr>
        <w:t>favour</w:t>
      </w:r>
      <w:proofErr w:type="spellEnd"/>
      <w:r w:rsidRPr="003C5A91">
        <w:rPr>
          <w:rFonts w:eastAsia="Cambria"/>
          <w:sz w:val="12"/>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w:t>
      </w:r>
      <w:r w:rsidRPr="003C5A91">
        <w:rPr>
          <w:rFonts w:eastAsia="Cambria"/>
          <w:sz w:val="12"/>
        </w:rPr>
        <w:lastRenderedPageBreak/>
        <w:t>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w:t>
      </w:r>
      <w:proofErr w:type="gramStart"/>
      <w:r w:rsidRPr="003C5A91">
        <w:rPr>
          <w:rFonts w:eastAsia="Cambria"/>
          <w:sz w:val="12"/>
        </w:rPr>
        <w:t>" ,</w:t>
      </w:r>
      <w:proofErr w:type="gramEnd"/>
      <w:r w:rsidRPr="003C5A91">
        <w:rPr>
          <w:rFonts w:eastAsia="Cambria"/>
          <w:sz w:val="12"/>
        </w:rPr>
        <w:t xml:space="preserve"> to refer to the deaths, as a result of war, of thousands of innocent civilians. </w:t>
      </w:r>
      <w:proofErr w:type="gramStart"/>
      <w:r w:rsidRPr="003C5A91">
        <w:rPr>
          <w:rFonts w:eastAsia="Cambria"/>
          <w:sz w:val="12"/>
        </w:rPr>
        <w:t>The last, catastrophic heroism,</w:t>
      </w:r>
      <w:proofErr w:type="gramEnd"/>
      <w:r w:rsidRPr="003C5A91">
        <w:rPr>
          <w:rFonts w:eastAsia="Cambria"/>
          <w:sz w:val="12"/>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w:t>
      </w:r>
      <w:r w:rsidRPr="00F74915">
        <w:rPr>
          <w:rStyle w:val="Style13ptBold"/>
        </w:rPr>
        <w:t>democracy</w:t>
      </w:r>
      <w:r w:rsidRPr="003C5A91">
        <w:rPr>
          <w:rFonts w:eastAsia="Cambria"/>
          <w:sz w:val="12"/>
        </w:rPr>
        <w:t xml:space="preserve"> and </w:t>
      </w:r>
      <w:r w:rsidRPr="00D604C1">
        <w:rPr>
          <w:rStyle w:val="Style13ptBold"/>
        </w:rPr>
        <w:t>liberty</w:t>
      </w:r>
      <w:r w:rsidRPr="003C5A91">
        <w:rPr>
          <w:rFonts w:eastAsia="Cambria"/>
          <w:sz w:val="12"/>
        </w:rPr>
        <w:t xml:space="preserve"> turns into a machine of horror and destruction.</w:t>
      </w:r>
    </w:p>
    <w:p w14:paraId="06F8998C" w14:textId="6DA32E59" w:rsidR="00491D93" w:rsidRDefault="00491D93" w:rsidP="00491D93">
      <w:pPr>
        <w:pStyle w:val="Heading2"/>
        <w:rPr>
          <w:rFonts w:eastAsia="MS Gothic"/>
        </w:rPr>
      </w:pPr>
      <w:proofErr w:type="spellStart"/>
      <w:r>
        <w:rPr>
          <w:rFonts w:eastAsia="MS Gothic"/>
        </w:rPr>
        <w:lastRenderedPageBreak/>
        <w:t>Underview</w:t>
      </w:r>
      <w:proofErr w:type="spellEnd"/>
      <w:r>
        <w:rPr>
          <w:rFonts w:eastAsia="MS Gothic"/>
        </w:rPr>
        <w:t xml:space="preserve"> 1</w:t>
      </w:r>
    </w:p>
    <w:p w14:paraId="28360BDD" w14:textId="3C71D6C1" w:rsidR="002A478E" w:rsidRDefault="002A478E" w:rsidP="002A478E"/>
    <w:p w14:paraId="58CF843B" w14:textId="5DCEBFF0" w:rsidR="002A478E" w:rsidRDefault="002A478E" w:rsidP="002A478E">
      <w:pPr>
        <w:pStyle w:val="Heading4"/>
        <w:rPr>
          <w:rFonts w:cs="Arial"/>
        </w:rPr>
      </w:pPr>
      <w:r>
        <w:rPr>
          <w:rFonts w:eastAsia="Calibri" w:cs="Arial"/>
        </w:rPr>
        <w:t>Only</w:t>
      </w:r>
      <w:r>
        <w:rPr>
          <w:rFonts w:cs="Arial"/>
        </w:rPr>
        <w:t xml:space="preserve"> </w:t>
      </w:r>
      <w:r>
        <w:rPr>
          <w:rFonts w:eastAsia="Calibri" w:cs="Arial"/>
        </w:rPr>
        <w:t>consequentialism</w:t>
      </w:r>
      <w:r>
        <w:rPr>
          <w:rFonts w:cs="Arial"/>
        </w:rPr>
        <w:t xml:space="preserve"> </w:t>
      </w:r>
      <w:r>
        <w:rPr>
          <w:rFonts w:eastAsia="Calibri" w:cs="Arial"/>
        </w:rPr>
        <w:t>explains</w:t>
      </w:r>
      <w:r>
        <w:rPr>
          <w:rFonts w:cs="Arial"/>
        </w:rPr>
        <w:t xml:space="preserve"> </w:t>
      </w:r>
      <w:r>
        <w:rPr>
          <w:rFonts w:eastAsia="Calibri" w:cs="Arial"/>
        </w:rPr>
        <w:t>degrees</w:t>
      </w:r>
      <w:r>
        <w:rPr>
          <w:rFonts w:cs="Arial"/>
        </w:rPr>
        <w:t xml:space="preserve"> </w:t>
      </w:r>
      <w:r>
        <w:rPr>
          <w:rFonts w:eastAsia="Calibri" w:cs="Arial"/>
        </w:rPr>
        <w:t>of</w:t>
      </w:r>
      <w:r>
        <w:rPr>
          <w:rFonts w:cs="Arial"/>
        </w:rPr>
        <w:t xml:space="preserve"> </w:t>
      </w:r>
      <w:r>
        <w:rPr>
          <w:rFonts w:eastAsia="Calibri" w:cs="Arial"/>
        </w:rPr>
        <w:t>wrongness</w:t>
      </w:r>
      <w:r>
        <w:rPr>
          <w:rFonts w:cs="Arial"/>
        </w:rPr>
        <w:t>—</w:t>
      </w:r>
      <w:r>
        <w:rPr>
          <w:rFonts w:eastAsia="Calibri" w:cs="Arial"/>
        </w:rPr>
        <w:t>if</w:t>
      </w:r>
      <w:r>
        <w:rPr>
          <w:rFonts w:cs="Arial"/>
        </w:rPr>
        <w:t xml:space="preserve"> </w:t>
      </w:r>
      <w:r>
        <w:rPr>
          <w:rFonts w:eastAsia="Calibri" w:cs="Arial"/>
        </w:rPr>
        <w:t>I</w:t>
      </w:r>
      <w:r>
        <w:rPr>
          <w:rFonts w:cs="Arial"/>
        </w:rPr>
        <w:t xml:space="preserve"> </w:t>
      </w:r>
      <w:r>
        <w:rPr>
          <w:rFonts w:eastAsia="Calibri" w:cs="Arial"/>
        </w:rPr>
        <w:t>break</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meet</w:t>
      </w:r>
      <w:r>
        <w:rPr>
          <w:rFonts w:cs="Arial"/>
        </w:rPr>
        <w:t xml:space="preserve"> </w:t>
      </w:r>
      <w:r>
        <w:rPr>
          <w:rFonts w:eastAsia="Calibri" w:cs="Arial"/>
        </w:rPr>
        <w:t>up</w:t>
      </w:r>
      <w:r>
        <w:rPr>
          <w:rFonts w:cs="Arial"/>
        </w:rPr>
        <w:t xml:space="preserve"> </w:t>
      </w:r>
      <w:r>
        <w:rPr>
          <w:rFonts w:eastAsia="Calibri" w:cs="Arial"/>
        </w:rPr>
        <w:t>for</w:t>
      </w:r>
      <w:r>
        <w:rPr>
          <w:rFonts w:cs="Arial"/>
        </w:rPr>
        <w:t xml:space="preserve"> </w:t>
      </w:r>
      <w:r>
        <w:rPr>
          <w:rFonts w:eastAsia="Calibri" w:cs="Arial"/>
        </w:rPr>
        <w:t>lunch</w:t>
      </w:r>
      <w:r>
        <w:rPr>
          <w:rFonts w:cs="Arial"/>
        </w:rPr>
        <w:t xml:space="preserve">, </w:t>
      </w:r>
      <w:r>
        <w:rPr>
          <w:rFonts w:eastAsia="Calibri" w:cs="Arial"/>
        </w:rPr>
        <w:t>that</w:t>
      </w:r>
      <w:r>
        <w:rPr>
          <w:rFonts w:cs="Arial"/>
        </w:rPr>
        <w:t xml:space="preserve"> </w:t>
      </w:r>
      <w:r>
        <w:rPr>
          <w:rFonts w:eastAsia="Calibri" w:cs="Arial"/>
        </w:rPr>
        <w:t>is</w:t>
      </w:r>
      <w:r>
        <w:rPr>
          <w:rFonts w:cs="Arial"/>
        </w:rPr>
        <w:t xml:space="preserve"> </w:t>
      </w:r>
      <w:r>
        <w:rPr>
          <w:rFonts w:eastAsia="Calibri" w:cs="Arial"/>
        </w:rPr>
        <w:t>not</w:t>
      </w:r>
      <w:r>
        <w:rPr>
          <w:rFonts w:cs="Arial"/>
        </w:rPr>
        <w:t xml:space="preserve"> </w:t>
      </w:r>
      <w:r>
        <w:rPr>
          <w:rFonts w:eastAsia="Calibri" w:cs="Arial"/>
        </w:rPr>
        <w:t>as</w:t>
      </w:r>
      <w:r>
        <w:rPr>
          <w:rFonts w:cs="Arial"/>
        </w:rPr>
        <w:t xml:space="preserve"> </w:t>
      </w:r>
      <w:r>
        <w:rPr>
          <w:rFonts w:eastAsia="Calibri" w:cs="Arial"/>
        </w:rPr>
        <w:t>bad</w:t>
      </w:r>
      <w:r>
        <w:rPr>
          <w:rFonts w:cs="Arial"/>
        </w:rPr>
        <w:t xml:space="preserve"> </w:t>
      </w:r>
      <w:r>
        <w:rPr>
          <w:rFonts w:eastAsia="Calibri" w:cs="Arial"/>
        </w:rPr>
        <w:t>as</w:t>
      </w:r>
      <w:r>
        <w:rPr>
          <w:rFonts w:cs="Arial"/>
        </w:rPr>
        <w:t xml:space="preserve"> </w:t>
      </w:r>
      <w:r>
        <w:rPr>
          <w:rFonts w:eastAsia="Calibri" w:cs="Arial"/>
        </w:rPr>
        <w:t>breaking</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take</w:t>
      </w:r>
      <w:r>
        <w:rPr>
          <w:rFonts w:cs="Arial"/>
        </w:rPr>
        <w:t xml:space="preserve"> </w:t>
      </w:r>
      <w:r>
        <w:rPr>
          <w:rFonts w:eastAsia="Calibri" w:cs="Arial"/>
        </w:rPr>
        <w:t>a</w:t>
      </w:r>
      <w:r>
        <w:rPr>
          <w:rFonts w:cs="Arial"/>
        </w:rPr>
        <w:t xml:space="preserve"> </w:t>
      </w:r>
      <w:r>
        <w:rPr>
          <w:rFonts w:eastAsia="Calibri" w:cs="Arial"/>
        </w:rPr>
        <w:t>dying</w:t>
      </w:r>
      <w:r>
        <w:rPr>
          <w:rFonts w:cs="Arial"/>
        </w:rPr>
        <w:t xml:space="preserve"> </w:t>
      </w:r>
      <w:r>
        <w:rPr>
          <w:rFonts w:eastAsia="Calibri" w:cs="Arial"/>
        </w:rPr>
        <w:t>person</w:t>
      </w:r>
      <w:r>
        <w:rPr>
          <w:rFonts w:cs="Arial"/>
        </w:rPr>
        <w:t xml:space="preserve"> </w:t>
      </w:r>
      <w:r>
        <w:rPr>
          <w:rFonts w:eastAsia="Calibri" w:cs="Arial"/>
        </w:rPr>
        <w:t>to</w:t>
      </w:r>
      <w:r>
        <w:rPr>
          <w:rFonts w:cs="Arial"/>
        </w:rPr>
        <w:t xml:space="preserve"> </w:t>
      </w:r>
      <w:r>
        <w:rPr>
          <w:rFonts w:eastAsia="Calibri" w:cs="Arial"/>
        </w:rPr>
        <w:t>the</w:t>
      </w:r>
      <w:r>
        <w:rPr>
          <w:rFonts w:cs="Arial"/>
        </w:rPr>
        <w:t xml:space="preserve"> </w:t>
      </w:r>
      <w:r>
        <w:rPr>
          <w:rFonts w:eastAsia="Calibri" w:cs="Arial"/>
        </w:rPr>
        <w:t>hospital</w:t>
      </w:r>
      <w:r>
        <w:rPr>
          <w:rFonts w:cs="Arial"/>
        </w:rPr>
        <w:t xml:space="preserve">. </w:t>
      </w:r>
      <w:r>
        <w:rPr>
          <w:rFonts w:eastAsia="Calibri" w:cs="Arial"/>
        </w:rPr>
        <w:t>Only</w:t>
      </w:r>
      <w:r>
        <w:rPr>
          <w:rFonts w:cs="Arial"/>
        </w:rPr>
        <w:t xml:space="preserve"> </w:t>
      </w:r>
      <w:r>
        <w:rPr>
          <w:rFonts w:eastAsia="Calibri" w:cs="Arial"/>
        </w:rPr>
        <w:t>the</w:t>
      </w:r>
      <w:r>
        <w:rPr>
          <w:rFonts w:cs="Arial"/>
        </w:rPr>
        <w:t xml:space="preserve"> </w:t>
      </w:r>
      <w:r>
        <w:rPr>
          <w:rFonts w:eastAsia="Calibri" w:cs="Arial"/>
        </w:rPr>
        <w:t>consequences</w:t>
      </w:r>
      <w:r>
        <w:rPr>
          <w:rFonts w:cs="Arial"/>
        </w:rPr>
        <w:t xml:space="preserve"> </w:t>
      </w:r>
      <w:r>
        <w:rPr>
          <w:rFonts w:eastAsia="Calibri" w:cs="Arial"/>
        </w:rPr>
        <w:t>of</w:t>
      </w:r>
      <w:r>
        <w:rPr>
          <w:rFonts w:cs="Arial"/>
        </w:rPr>
        <w:t xml:space="preserve"> </w:t>
      </w:r>
      <w:r>
        <w:rPr>
          <w:rFonts w:eastAsia="Calibri" w:cs="Arial"/>
        </w:rPr>
        <w:t>breaking</w:t>
      </w:r>
      <w:r>
        <w:rPr>
          <w:rFonts w:cs="Arial"/>
        </w:rPr>
        <w:t xml:space="preserve"> </w:t>
      </w:r>
      <w:r>
        <w:rPr>
          <w:rFonts w:eastAsia="Calibri" w:cs="Arial"/>
        </w:rPr>
        <w:t>the</w:t>
      </w:r>
      <w:r>
        <w:rPr>
          <w:rFonts w:cs="Arial"/>
        </w:rPr>
        <w:t xml:space="preserve"> </w:t>
      </w:r>
      <w:r>
        <w:rPr>
          <w:rFonts w:eastAsia="Calibri" w:cs="Arial"/>
        </w:rPr>
        <w:t>promise</w:t>
      </w:r>
      <w:r>
        <w:rPr>
          <w:rFonts w:cs="Arial"/>
        </w:rPr>
        <w:t xml:space="preserve"> </w:t>
      </w:r>
      <w:r>
        <w:rPr>
          <w:rFonts w:eastAsia="Calibri" w:cs="Arial"/>
        </w:rPr>
        <w:t>explain</w:t>
      </w:r>
      <w:r>
        <w:rPr>
          <w:rFonts w:cs="Arial"/>
        </w:rPr>
        <w:t xml:space="preserve"> </w:t>
      </w:r>
      <w:r>
        <w:rPr>
          <w:rFonts w:eastAsia="Calibri" w:cs="Arial"/>
        </w:rPr>
        <w:t>why</w:t>
      </w:r>
      <w:r>
        <w:rPr>
          <w:rFonts w:cs="Arial"/>
        </w:rPr>
        <w:t xml:space="preserve"> </w:t>
      </w:r>
      <w:r>
        <w:rPr>
          <w:rFonts w:eastAsia="Calibri" w:cs="Arial"/>
        </w:rPr>
        <w:t>the</w:t>
      </w:r>
      <w:r>
        <w:rPr>
          <w:rFonts w:cs="Arial"/>
        </w:rPr>
        <w:t xml:space="preserve"> </w:t>
      </w:r>
      <w:r>
        <w:rPr>
          <w:rFonts w:eastAsia="Calibri" w:cs="Arial"/>
        </w:rPr>
        <w:t>second</w:t>
      </w:r>
      <w:r>
        <w:rPr>
          <w:rFonts w:cs="Arial"/>
        </w:rPr>
        <w:t xml:space="preserve"> </w:t>
      </w:r>
      <w:r>
        <w:rPr>
          <w:rFonts w:eastAsia="Calibri" w:cs="Arial"/>
        </w:rPr>
        <w:t>one</w:t>
      </w:r>
      <w:r>
        <w:rPr>
          <w:rFonts w:cs="Arial"/>
        </w:rPr>
        <w:t xml:space="preserve"> </w:t>
      </w:r>
      <w:r>
        <w:rPr>
          <w:rFonts w:eastAsia="Calibri" w:cs="Arial"/>
        </w:rPr>
        <w:t>is</w:t>
      </w:r>
      <w:r>
        <w:rPr>
          <w:rFonts w:cs="Arial"/>
        </w:rPr>
        <w:t xml:space="preserve"> </w:t>
      </w:r>
      <w:r>
        <w:rPr>
          <w:rFonts w:eastAsia="Calibri" w:cs="Arial"/>
        </w:rPr>
        <w:t>much</w:t>
      </w:r>
      <w:r>
        <w:rPr>
          <w:rFonts w:cs="Arial"/>
        </w:rPr>
        <w:t xml:space="preserve"> </w:t>
      </w:r>
      <w:r>
        <w:rPr>
          <w:rFonts w:eastAsia="Calibri" w:cs="Arial"/>
        </w:rPr>
        <w:t>worse</w:t>
      </w:r>
      <w:r>
        <w:rPr>
          <w:rFonts w:cs="Arial"/>
        </w:rPr>
        <w:t xml:space="preserve"> </w:t>
      </w:r>
      <w:r>
        <w:rPr>
          <w:rFonts w:eastAsia="Calibri" w:cs="Arial"/>
        </w:rPr>
        <w:t>than</w:t>
      </w:r>
      <w:r>
        <w:rPr>
          <w:rFonts w:cs="Arial"/>
        </w:rPr>
        <w:t xml:space="preserve"> </w:t>
      </w:r>
      <w:r>
        <w:rPr>
          <w:rFonts w:eastAsia="Calibri" w:cs="Arial"/>
        </w:rPr>
        <w:t>the</w:t>
      </w:r>
      <w:r>
        <w:rPr>
          <w:rFonts w:cs="Arial"/>
        </w:rPr>
        <w:t xml:space="preserve"> </w:t>
      </w:r>
      <w:r>
        <w:rPr>
          <w:rFonts w:eastAsia="Calibri" w:cs="Arial"/>
        </w:rPr>
        <w:t>first</w:t>
      </w:r>
      <w:r>
        <w:rPr>
          <w:rFonts w:cs="Arial"/>
        </w:rPr>
        <w:t>. Intuitions outweigh—they’re the foundational basis for any argument and theories that contradict our intuitions are most likely false even if we can’t deductively determine why.</w:t>
      </w:r>
    </w:p>
    <w:p w14:paraId="7648902A" w14:textId="77777777" w:rsidR="002A478E" w:rsidRPr="002A478E" w:rsidRDefault="002A478E" w:rsidP="002A478E"/>
    <w:p w14:paraId="0A2741D7" w14:textId="77777777" w:rsidR="00491D93" w:rsidRPr="006213BA" w:rsidRDefault="00491D93" w:rsidP="00491D93">
      <w:pPr>
        <w:pStyle w:val="Heading4"/>
      </w:pPr>
      <w:r w:rsidRPr="006213BA">
        <w:t>Scholarly discourse and engagement with politics is key to effective structural reform - critique is insufficient.</w:t>
      </w:r>
    </w:p>
    <w:p w14:paraId="1F158E81" w14:textId="77777777" w:rsidR="00491D93" w:rsidRPr="00AD1EE8" w:rsidRDefault="00491D93" w:rsidP="00491D93">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AD1EE8">
        <w:rPr>
          <w:rFonts w:eastAsia="Times New Roman"/>
          <w:color w:val="000000"/>
          <w:sz w:val="15"/>
          <w:szCs w:val="15"/>
          <w:lang w:eastAsia="zh-CN"/>
        </w:rPr>
        <w:t>Kapczynski</w:t>
      </w:r>
      <w:proofErr w:type="spellEnd"/>
      <w:r w:rsidRPr="00AD1EE8">
        <w:rPr>
          <w:rFonts w:eastAsia="Times New Roman"/>
          <w:color w:val="000000"/>
          <w:sz w:val="15"/>
          <w:szCs w:val="15"/>
          <w:lang w:eastAsia="zh-CN"/>
        </w:rPr>
        <w:t xml:space="preserve">, K. Sabeel </w:t>
      </w:r>
      <w:proofErr w:type="gramStart"/>
      <w:r w:rsidRPr="00AD1EE8">
        <w:rPr>
          <w:rFonts w:eastAsia="Times New Roman"/>
          <w:color w:val="000000"/>
          <w:sz w:val="15"/>
          <w:szCs w:val="15"/>
          <w:lang w:eastAsia="zh-CN"/>
        </w:rPr>
        <w:t>Rahman :</w:t>
      </w:r>
      <w:proofErr w:type="gramEnd"/>
      <w:r w:rsidRPr="00AD1EE8">
        <w:rPr>
          <w:rFonts w:eastAsia="Times New Roman"/>
          <w:color w:val="000000"/>
          <w:sz w:val="15"/>
          <w:szCs w:val="15"/>
          <w:lang w:eastAsia="zh-CN"/>
        </w:rPr>
        <w:t>: SSRN," 3-2-2020, https://papers.ssrn.com/sol3/papers.cfm?abstract_id=3547312)//ey/</w:t>
      </w:r>
    </w:p>
    <w:p w14:paraId="1908A396" w14:textId="77777777" w:rsidR="00491D93" w:rsidRDefault="00491D93" w:rsidP="00491D93">
      <w:pPr>
        <w:ind w:left="720"/>
        <w:rPr>
          <w:rFonts w:eastAsia="Cambria"/>
          <w:sz w:val="8"/>
        </w:rPr>
      </w:pPr>
    </w:p>
    <w:p w14:paraId="7B787839" w14:textId="77777777" w:rsidR="00491D93" w:rsidRPr="00AD1EE8" w:rsidRDefault="00491D93" w:rsidP="00491D93">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AD1EE8">
        <w:rPr>
          <w:rFonts w:eastAsia="Cambria"/>
          <w:u w:val="single"/>
        </w:rPr>
        <w:t>Thus</w:t>
      </w:r>
      <w:proofErr w:type="gramEnd"/>
      <w:r w:rsidRPr="00AD1EE8">
        <w:rPr>
          <w:rFonts w:eastAsia="Cambria"/>
          <w:u w:val="single"/>
        </w:rPr>
        <w:t xml:space="preserve">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676243C8" w14:textId="77777777" w:rsidR="00491D93" w:rsidRPr="00542864" w:rsidRDefault="00491D93" w:rsidP="00491D93">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3FCF46CB" w14:textId="77777777" w:rsidR="00491D93" w:rsidRPr="00542864" w:rsidRDefault="00491D93" w:rsidP="00491D93">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0DDBAC3F" w14:textId="77777777" w:rsidR="00491D93" w:rsidRPr="00542864" w:rsidRDefault="00491D93" w:rsidP="00491D93">
      <w:pPr>
        <w:ind w:left="720"/>
        <w:rPr>
          <w:rFonts w:ascii="Times New Roman" w:eastAsia="Times New Roman" w:hAnsi="Times New Roman" w:cs="Times New Roman"/>
        </w:rPr>
      </w:pPr>
      <w:r w:rsidRPr="00542864">
        <w:rPr>
          <w:rFonts w:eastAsia="Times New Roman"/>
          <w:sz w:val="12"/>
          <w:szCs w:val="12"/>
        </w:rPr>
        <w:lastRenderedPageBreak/>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3F6B9FD7" w14:textId="77777777" w:rsidR="00491D93" w:rsidRPr="00542864" w:rsidRDefault="00491D93" w:rsidP="00491D93">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 xml:space="preserve">may postpone the revolution, or it may not. In the meantime, the order keeps </w:t>
      </w:r>
      <w:proofErr w:type="gramStart"/>
      <w:r w:rsidRPr="00542864">
        <w:rPr>
          <w:rFonts w:eastAsia="Times New Roman"/>
          <w:b/>
          <w:bCs/>
          <w:highlight w:val="yellow"/>
          <w:u w:val="single"/>
        </w:rPr>
        <w:t>a number of</w:t>
      </w:r>
      <w:proofErr w:type="gramEnd"/>
      <w:r w:rsidRPr="00542864">
        <w:rPr>
          <w:rFonts w:eastAsia="Times New Roman"/>
          <w:b/>
          <w:bCs/>
          <w:highlight w:val="yellow"/>
          <w:u w:val="single"/>
        </w:rPr>
        <w:t xml:space="preserve">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1EDFC25D" w14:textId="77777777" w:rsidR="00491D93" w:rsidRPr="00542864" w:rsidRDefault="00491D93" w:rsidP="00491D93">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093039AA" w14:textId="77777777" w:rsidR="00491D93" w:rsidRPr="00AD1EE8" w:rsidRDefault="00491D93" w:rsidP="00491D93"/>
    <w:p w14:paraId="1A20D400" w14:textId="77777777" w:rsidR="00491D93" w:rsidRPr="00AB483F" w:rsidRDefault="00491D93" w:rsidP="00491D93"/>
    <w:p w14:paraId="7871C20A" w14:textId="77777777" w:rsidR="00491D93" w:rsidRDefault="00491D93" w:rsidP="00491D93">
      <w:pPr>
        <w:keepNext/>
        <w:keepLines/>
        <w:spacing w:before="40" w:after="0"/>
        <w:outlineLvl w:val="3"/>
        <w:rPr>
          <w:rFonts w:eastAsia="MS Gothic"/>
          <w:b/>
          <w:iCs/>
          <w:sz w:val="26"/>
        </w:rPr>
      </w:pPr>
    </w:p>
    <w:p w14:paraId="59F5F2D0"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3C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78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C09"/>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D9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04F"/>
    <w:rsid w:val="0089418F"/>
    <w:rsid w:val="00897C29"/>
    <w:rsid w:val="008A1A9C"/>
    <w:rsid w:val="008A4633"/>
    <w:rsid w:val="008B032E"/>
    <w:rsid w:val="008B5DCF"/>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D04F3B"/>
  <w14:defaultImageDpi w14:val="300"/>
  <w15:docId w15:val="{FA473F4E-EA5A-044D-94B0-3A38A7D74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5DC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B5D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5D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5D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a"/>
    <w:basedOn w:val="Normal"/>
    <w:next w:val="Normal"/>
    <w:link w:val="Heading4Char"/>
    <w:uiPriority w:val="9"/>
    <w:unhideWhenUsed/>
    <w:qFormat/>
    <w:rsid w:val="008B5D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5D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5DCF"/>
  </w:style>
  <w:style w:type="character" w:customStyle="1" w:styleId="Heading1Char">
    <w:name w:val="Heading 1 Char"/>
    <w:aliases w:val="Pocket Char"/>
    <w:basedOn w:val="DefaultParagraphFont"/>
    <w:link w:val="Heading1"/>
    <w:uiPriority w:val="9"/>
    <w:rsid w:val="008B5D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5DC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5DC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8B5D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5DCF"/>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8B5DCF"/>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8B5DC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B5DC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8B5DCF"/>
    <w:rPr>
      <w:color w:val="auto"/>
      <w:u w:val="none"/>
    </w:rPr>
  </w:style>
  <w:style w:type="paragraph" w:styleId="DocumentMap">
    <w:name w:val="Document Map"/>
    <w:basedOn w:val="Normal"/>
    <w:link w:val="DocumentMapChar"/>
    <w:uiPriority w:val="99"/>
    <w:semiHidden/>
    <w:unhideWhenUsed/>
    <w:rsid w:val="008B5D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5DCF"/>
    <w:rPr>
      <w:rFonts w:ascii="Lucida Grande" w:hAnsi="Lucida Grande" w:cs="Lucida Grande"/>
    </w:rPr>
  </w:style>
  <w:style w:type="paragraph" w:customStyle="1" w:styleId="textbold">
    <w:name w:val="text bold"/>
    <w:basedOn w:val="Normal"/>
    <w:link w:val="Emphasis"/>
    <w:uiPriority w:val="20"/>
    <w:qFormat/>
    <w:rsid w:val="00491D9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13</Pages>
  <Words>9996</Words>
  <Characters>56982</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3</cp:revision>
  <dcterms:created xsi:type="dcterms:W3CDTF">2021-09-19T14:34:00Z</dcterms:created>
  <dcterms:modified xsi:type="dcterms:W3CDTF">2021-09-19T15:00:00Z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