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B9225B" w:rsidRDefault="00FC5B47" w:rsidP="00FC5B47">
      <w:pPr>
        <w:pStyle w:val="Heading4"/>
        <w:rPr>
          <w:b w:val="0"/>
        </w:rPr>
      </w:pPr>
      <w:r w:rsidRPr="00B9225B">
        <w:rPr>
          <w:rStyle w:val="Style13ptBold"/>
          <w:b/>
        </w:rPr>
        <w:t xml:space="preserve">Ambiguities in the OST that allow private appropriation </w:t>
      </w:r>
      <w:proofErr w:type="gramStart"/>
      <w:r w:rsidRPr="00B9225B">
        <w:rPr>
          <w:rStyle w:val="Style13ptBold"/>
          <w:b/>
        </w:rPr>
        <w:t>have</w:t>
      </w:r>
      <w:proofErr w:type="gramEnd"/>
      <w:r w:rsidRPr="00B9225B">
        <w:rPr>
          <w:rStyle w:val="Style13ptBold"/>
          <w:b/>
        </w:rPr>
        <w:t xml:space="preser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w:t>
      </w:r>
      <w:r w:rsidRPr="00B9225B">
        <w:rPr>
          <w:rStyle w:val="Emphasis"/>
        </w:rPr>
        <w:t>Ninety-five per cent of the stuff in low-Earth orbit is</w:t>
      </w:r>
      <w:r w:rsidRPr="00B9225B">
        <w:rPr>
          <w:rStyle w:val="StyleUnderline"/>
        </w:rPr>
        <w:t xml:space="preserve"> classified as ‘space </w:t>
      </w:r>
      <w:r w:rsidRPr="00B9225B">
        <w:rPr>
          <w:rStyle w:val="Emphasis"/>
        </w:rPr>
        <w:t>junk’</w:t>
      </w:r>
      <w:r w:rsidRPr="00B9225B">
        <w:rPr>
          <w:rStyle w:val="StyleUnderline"/>
        </w:rPr>
        <w:t>.</w:t>
      </w:r>
      <w:r w:rsidRPr="00B9225B">
        <w:rPr>
          <w:sz w:val="16"/>
        </w:rPr>
        <w:t xml:space="preserve"> More space debris makes</w:t>
      </w:r>
      <w:r w:rsidRPr="008B349A">
        <w:rPr>
          <w:sz w:val="16"/>
        </w:rPr>
        <w:t xml:space="preserve">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xml:space="preserve">. “We are in the process of messing up space, and most people don’t </w:t>
      </w:r>
      <w:proofErr w:type="spellStart"/>
      <w:r w:rsidRPr="00E41D7F">
        <w:rPr>
          <w:sz w:val="16"/>
        </w:rPr>
        <w:t>realise</w:t>
      </w:r>
      <w:proofErr w:type="spellEnd"/>
      <w:r w:rsidRPr="00E41D7F">
        <w:rPr>
          <w:sz w:val="16"/>
        </w:rPr>
        <w:t xml:space="preserve"> it because we can’t see it the way we can see fish kills, algal blooms or acid r</w:t>
      </w:r>
      <w:r w:rsidRPr="008B349A">
        <w:rPr>
          <w:sz w:val="16"/>
        </w:rPr>
        <w:t xml:space="preserve">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B9225B">
        <w:rPr>
          <w:rStyle w:val="Emphasis"/>
        </w:rPr>
        <w:t>companies</w:t>
      </w:r>
      <w:r w:rsidRPr="00B9225B">
        <w:rPr>
          <w:rStyle w:val="StyleUnderline"/>
        </w:rPr>
        <w:t xml:space="preserve"> owned by US citizens </w:t>
      </w:r>
      <w:r w:rsidRPr="00B9225B">
        <w:rPr>
          <w:rStyle w:val="Emphasis"/>
        </w:rPr>
        <w:t xml:space="preserve">have been given the right to claim </w:t>
      </w:r>
      <w:r w:rsidRPr="00B9225B">
        <w:rPr>
          <w:rStyle w:val="Emphasis"/>
        </w:rPr>
        <w:lastRenderedPageBreak/>
        <w:t>ownership of</w:t>
      </w:r>
      <w:r w:rsidRPr="00B9225B">
        <w:rPr>
          <w:rStyle w:val="StyleUnderline"/>
        </w:rPr>
        <w:t xml:space="preserve"> – and sell – any </w:t>
      </w:r>
      <w:r w:rsidRPr="00B9225B">
        <w:rPr>
          <w:rStyle w:val="Emphasis"/>
        </w:rPr>
        <w:t>resources</w:t>
      </w:r>
      <w:r w:rsidRPr="00B9225B">
        <w:rPr>
          <w:rStyle w:val="StyleUnderline"/>
        </w:rPr>
        <w:t xml:space="preserve"> they</w:t>
      </w:r>
      <w:r w:rsidRPr="00F877FE">
        <w:rPr>
          <w:rStyle w:val="StyleUnderline"/>
        </w:rPr>
        <w:t xml:space="preserve">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B9225B">
        <w:rPr>
          <w:rStyle w:val="StyleUnderline"/>
        </w:rPr>
        <w:t xml:space="preserve">President </w:t>
      </w:r>
      <w:r w:rsidRPr="00B9225B">
        <w:rPr>
          <w:rStyle w:val="Emphasis"/>
        </w:rPr>
        <w:t>Trump’s space</w:t>
      </w:r>
      <w:r w:rsidRPr="00B9225B">
        <w:rPr>
          <w:rStyle w:val="StyleUnderline"/>
        </w:rPr>
        <w:t xml:space="preserve"> law </w:t>
      </w:r>
      <w:r w:rsidRPr="00B9225B">
        <w:rPr>
          <w:rStyle w:val="Emphasis"/>
        </w:rPr>
        <w:t>adviser</w:t>
      </w:r>
      <w:r w:rsidRPr="00B9225B">
        <w:rPr>
          <w:rStyle w:val="StyleUnderline"/>
        </w:rPr>
        <w:t xml:space="preserve"> Scott Pace </w:t>
      </w:r>
      <w:r w:rsidRPr="00B9225B">
        <w:rPr>
          <w:rStyle w:val="Emphasis"/>
        </w:rPr>
        <w:t>said</w:t>
      </w:r>
      <w:r w:rsidRPr="00B9225B">
        <w:rPr>
          <w:rStyle w:val="StyleUnderline"/>
        </w:rPr>
        <w:t xml:space="preserve">, “It bears repeating: </w:t>
      </w:r>
      <w:r w:rsidRPr="00B9225B">
        <w:rPr>
          <w:rStyle w:val="Emphasis"/>
        </w:rPr>
        <w:t>outer space is not a ‘global commons’</w:t>
      </w:r>
      <w:r w:rsidRPr="00B9225B">
        <w:rPr>
          <w:rStyle w:val="StyleUnderline"/>
        </w:rPr>
        <w:t xml:space="preserve">, not the ‘common heritage of mankind’, not </w:t>
      </w:r>
      <w:proofErr w:type="gramStart"/>
      <w:r w:rsidRPr="00B9225B">
        <w:rPr>
          <w:rStyle w:val="StyleUnderline"/>
        </w:rPr>
        <w:t>‘ res</w:t>
      </w:r>
      <w:proofErr w:type="gramEnd"/>
      <w:r w:rsidRPr="00B9225B">
        <w:rPr>
          <w:rStyle w:val="StyleUnderline"/>
        </w:rPr>
        <w:t xml:space="preserve"> communis’ [area of territory that is not subject to legal title of any state], nor is it a public good.</w:t>
      </w:r>
      <w:r w:rsidRPr="00B9225B">
        <w:rPr>
          <w:sz w:val="16"/>
        </w:rPr>
        <w:t>”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w:t>
      </w:r>
      <w:r w:rsidRPr="008B349A">
        <w:rPr>
          <w:sz w:val="16"/>
        </w:rPr>
        <w:t xml:space="preserve">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w:t>
      </w:r>
      <w:proofErr w:type="spellStart"/>
      <w:r w:rsidRPr="0071092F">
        <w:rPr>
          <w:rStyle w:val="Emphasis"/>
          <w:highlight w:val="yellow"/>
        </w:rPr>
        <w:t>democratising</w:t>
      </w:r>
      <w:proofErr w:type="spellEnd"/>
      <w:r w:rsidRPr="0071092F">
        <w:rPr>
          <w:rStyle w:val="Emphasis"/>
          <w:highlight w:val="yellow"/>
        </w:rPr>
        <w:t>”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w:t>
      </w:r>
      <w:proofErr w:type="spellStart"/>
      <w:r w:rsidRPr="008B349A">
        <w:rPr>
          <w:sz w:val="16"/>
        </w:rPr>
        <w:t>subsidised</w:t>
      </w:r>
      <w:proofErr w:type="spellEnd"/>
      <w:r w:rsidRPr="008B349A">
        <w:rPr>
          <w:sz w:val="16"/>
        </w:rPr>
        <w:t xml:space="preserve">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proofErr w:type="spellStart"/>
      <w:r w:rsidRPr="001B6E73">
        <w:rPr>
          <w:rStyle w:val="Emphasis"/>
          <w:highlight w:val="yellow"/>
        </w:rPr>
        <w:t>democratised</w:t>
      </w:r>
      <w:proofErr w:type="spellEnd"/>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 xml:space="preserve">They’ve merely been </w:t>
      </w:r>
      <w:proofErr w:type="spellStart"/>
      <w:r w:rsidRPr="0071092F">
        <w:rPr>
          <w:rStyle w:val="Emphasis"/>
          <w:highlight w:val="yellow"/>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w:t>
      </w:r>
      <w:proofErr w:type="spellStart"/>
      <w:r w:rsidRPr="00E41D7F">
        <w:rPr>
          <w:rStyle w:val="StyleUnderline"/>
        </w:rPr>
        <w:t>Atossa</w:t>
      </w:r>
      <w:proofErr w:type="spellEnd"/>
      <w:r w:rsidRPr="00E41D7F">
        <w:rPr>
          <w:rStyle w:val="StyleUnderline"/>
        </w:rPr>
        <w:t xml:space="preserve"> </w:t>
      </w:r>
      <w:proofErr w:type="spellStart"/>
      <w:r w:rsidRPr="00E41D7F">
        <w:rPr>
          <w:rStyle w:val="StyleUnderline"/>
        </w:rPr>
        <w:t>Araxia</w:t>
      </w:r>
      <w:proofErr w:type="spellEnd"/>
      <w:r w:rsidRPr="00E41D7F">
        <w:rPr>
          <w:rStyle w:val="StyleUnderline"/>
        </w:rPr>
        <w:t xml:space="preserve">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lastRenderedPageBreak/>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B9225B">
        <w:rPr>
          <w:rStyle w:val="StyleUnderline"/>
        </w:rPr>
        <w:lastRenderedPageBreak/>
        <w:t>navigate in the dark or in adverse weather or</w:t>
      </w:r>
      <w:r w:rsidRPr="002401A3">
        <w:rPr>
          <w:rStyle w:val="StyleUnderline"/>
        </w:rPr>
        <w:t xml:space="preserve">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lastRenderedPageBreak/>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w:t>
      </w:r>
      <w:r w:rsidRPr="00B9225B">
        <w:rPr>
          <w:sz w:val="12"/>
        </w:rPr>
        <w:t xml:space="preserve">extent. </w:t>
      </w:r>
      <w:r w:rsidRPr="00B9225B">
        <w:rPr>
          <w:rStyle w:val="StyleUnderline"/>
        </w:rPr>
        <w:t>They center</w:t>
      </w:r>
      <w:r w:rsidRPr="00B9225B">
        <w:rPr>
          <w:sz w:val="12"/>
        </w:rPr>
        <w:t xml:space="preserve"> on </w:t>
      </w:r>
      <w:r w:rsidRPr="00B9225B">
        <w:rPr>
          <w:rStyle w:val="StyleUnderline"/>
        </w:rPr>
        <w:t>the dubious possibility of “</w:t>
      </w:r>
      <w:hyperlink r:id="rId21" w:history="1">
        <w:r w:rsidRPr="00B9225B">
          <w:rPr>
            <w:rStyle w:val="StyleUnderline"/>
          </w:rPr>
          <w:t>terraforming</w:t>
        </w:r>
      </w:hyperlink>
      <w:r w:rsidRPr="00B9225B">
        <w:rPr>
          <w:rStyle w:val="StyleUnderline"/>
        </w:rPr>
        <w:t>” Mars using resources and technologies that don’t yet exist.</w:t>
      </w:r>
      <w:r w:rsidRPr="00B9225B">
        <w:rPr>
          <w:sz w:val="12"/>
        </w:rPr>
        <w:t xml:space="preserve"> ¶Musk</w:t>
      </w:r>
      <w:r w:rsidRPr="002401A3">
        <w:rPr>
          <w:sz w:val="12"/>
        </w:rPr>
        <w:t xml:space="preserve">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B9225B">
        <w:rPr>
          <w:sz w:val="12"/>
        </w:rPr>
        <w:t>imagination ¶</w:t>
      </w:r>
      <w:r w:rsidRPr="00B9225B">
        <w:rPr>
          <w:rStyle w:val="StyleUnderline"/>
        </w:rPr>
        <w:t xml:space="preserve">The techno-utopian visions of Musk and Bezos betray some of the same assumptions </w:t>
      </w:r>
      <w:r w:rsidRPr="00B9225B">
        <w:t>as their</w:t>
      </w:r>
      <w:r w:rsidRPr="00334DB9">
        <w:t xml:space="preserve">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devastating consequences of</w:t>
      </w:r>
      <w:r w:rsidRPr="00B9225B">
        <w:rPr>
          <w:rStyle w:val="StyleUnderline"/>
          <w:sz w:val="24"/>
        </w:rPr>
        <w:t xml:space="preserve"> an ideology of</w:t>
      </w:r>
      <w:r w:rsidRPr="002401A3">
        <w:rPr>
          <w:rStyle w:val="StyleUnderline"/>
          <w:sz w:val="24"/>
          <w:highlight w:val="yellow"/>
        </w:rPr>
        <w:t xml:space="preserve"> limitless growth </w:t>
      </w:r>
      <w:r w:rsidRPr="00B9225B">
        <w:rPr>
          <w:rStyle w:val="StyleUnderline"/>
          <w:sz w:val="24"/>
        </w:rPr>
        <w:t>on our planet</w:t>
      </w:r>
      <w:r w:rsidRPr="00377999">
        <w:rPr>
          <w:rStyle w:val="StyleUnderline"/>
          <w:sz w:val="24"/>
          <w:highlight w:val="yellow"/>
        </w:rPr>
        <w: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6B6D84">
        <w:rPr>
          <w:sz w:val="12"/>
        </w:rPr>
        <w:t>in order for</w:t>
      </w:r>
      <w:proofErr w:type="gramEnd"/>
      <w:r w:rsidRPr="006B6D84">
        <w:rPr>
          <w:sz w:val="12"/>
        </w:rPr>
        <w:t xml:space="preserve">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6B6D84">
        <w:rPr>
          <w:rStyle w:val="StyleUnderline"/>
        </w:rPr>
        <w:t>it’s not</w:t>
      </w:r>
      <w:proofErr w:type="gramEnd"/>
      <w:r w:rsidRPr="006B6D84">
        <w:rPr>
          <w:rStyle w:val="StyleUnderline"/>
        </w:rPr>
        <w:t xml:space="preserve">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1FD3395E" w14:textId="3C748833"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sidR="00B9225B">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 xml:space="preserve">means ceding </w:t>
      </w:r>
      <w:r w:rsidRPr="00B9225B">
        <w:rPr>
          <w:rStyle w:val="StyleUnderline"/>
        </w:rPr>
        <w:t>governance and</w:t>
      </w:r>
      <w:r w:rsidRPr="002401A3">
        <w:rPr>
          <w:rStyle w:val="StyleUnderline"/>
          <w:highlight w:val="yellow"/>
        </w:rPr>
        <w:t xml:space="preserve">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B9225B">
        <w:rPr>
          <w:sz w:val="12"/>
        </w:rPr>
        <w:t>.</w:t>
      </w:r>
      <w:r w:rsidRPr="00B9225B">
        <w:rPr>
          <w:rStyle w:val="StyleUnderline"/>
          <w:sz w:val="12"/>
        </w:rPr>
        <w:t xml:space="preserve"> </w:t>
      </w:r>
      <w:r w:rsidRPr="00B9225B">
        <w:rPr>
          <w:rStyle w:val="StyleUnderline"/>
        </w:rPr>
        <w:t xml:space="preserve">This isn’t </w:t>
      </w:r>
      <w:r w:rsidRPr="00B9225B">
        <w:rPr>
          <w:sz w:val="12"/>
        </w:rPr>
        <w:t>really</w:t>
      </w:r>
      <w:r w:rsidRPr="00B9225B">
        <w:rPr>
          <w:rStyle w:val="StyleUnderline"/>
          <w:sz w:val="12"/>
        </w:rPr>
        <w:t xml:space="preserve"> </w:t>
      </w:r>
      <w:r w:rsidRPr="00B9225B">
        <w:rPr>
          <w:rStyle w:val="StyleUnderline"/>
        </w:rPr>
        <w:t xml:space="preserve">exploration for humanity’s sake — there’s not </w:t>
      </w:r>
      <w:r w:rsidRPr="00B9225B">
        <w:rPr>
          <w:sz w:val="12"/>
        </w:rPr>
        <w:t>that much</w:t>
      </w:r>
      <w:r w:rsidRPr="00B9225B">
        <w:rPr>
          <w:rStyle w:val="StyleUnderline"/>
          <w:sz w:val="12"/>
        </w:rPr>
        <w:t xml:space="preserve"> </w:t>
      </w:r>
      <w:r w:rsidRPr="00B9225B">
        <w:rPr>
          <w:rStyle w:val="StyleUnderline"/>
        </w:rPr>
        <w:t xml:space="preserve">science </w:t>
      </w:r>
      <w:r w:rsidRPr="00B9225B">
        <w:rPr>
          <w:sz w:val="12"/>
        </w:rPr>
        <w:t>assumed</w:t>
      </w:r>
      <w:r w:rsidRPr="00B9225B">
        <w:rPr>
          <w:rStyle w:val="StyleUnderline"/>
          <w:sz w:val="12"/>
        </w:rPr>
        <w:t xml:space="preserve"> </w:t>
      </w:r>
      <w:r w:rsidRPr="00B9225B">
        <w:rPr>
          <w:rStyle w:val="StyleUnderline"/>
        </w:rPr>
        <w:t xml:space="preserve">here, as there was in the Moon missions. Musk wants to build the ultimate luxury package, exclusively for the richest among </w:t>
      </w:r>
      <w:r w:rsidRPr="00B9225B">
        <w:rPr>
          <w:sz w:val="12"/>
        </w:rPr>
        <w:t>us. Musk isn’t trying to build some</w:t>
      </w:r>
      <w:r w:rsidRPr="002401A3">
        <w:rPr>
          <w:sz w:val="12"/>
        </w:rPr>
        <w:t>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 xml:space="preserve">and no government to file a grievance to </w:t>
      </w:r>
      <w:r w:rsidRPr="006617CC">
        <w:rPr>
          <w:rStyle w:val="StyleUnderline"/>
        </w:rPr>
        <w:t>if your employer cuts your wages, harasses you, cuts off your oxygen.</w:t>
      </w:r>
      <w:r w:rsidRPr="006617CC">
        <w:rPr>
          <w:sz w:val="12"/>
        </w:rPr>
        <w:t xml:space="preserve"> Where would Mars-a-Lago's employees turn if their rights were impinged upon? Oh wait, </w:t>
      </w:r>
      <w:r w:rsidRPr="006617CC">
        <w:rPr>
          <w:rStyle w:val="StyleUnderline"/>
        </w:rPr>
        <w:t>this planet is</w:t>
      </w:r>
      <w:r w:rsidRPr="006617CC">
        <w:rPr>
          <w:sz w:val="12"/>
        </w:rPr>
        <w:t xml:space="preserve"> run </w:t>
      </w:r>
      <w:proofErr w:type="gramStart"/>
      <w:r w:rsidRPr="006617CC">
        <w:rPr>
          <w:rStyle w:val="StyleUnderline"/>
        </w:rPr>
        <w:t>privately</w:t>
      </w:r>
      <w:r w:rsidRPr="006617CC">
        <w:rPr>
          <w:sz w:val="12"/>
        </w:rPr>
        <w:t>?</w:t>
      </w:r>
      <w:proofErr w:type="gramEnd"/>
      <w:r w:rsidRPr="006617CC">
        <w:rPr>
          <w:sz w:val="12"/>
        </w:rPr>
        <w:t xml:space="preserve"> You have no rights.</w:t>
      </w:r>
      <w:r w:rsidRPr="006B6D84">
        <w:rPr>
          <w:sz w:val="12"/>
        </w:rPr>
        <w:t xml:space="preserve">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the once “de-bedded” economy now claims to “im-bed” everything, including political power. Furthermore</w:t>
      </w:r>
      <w:r w:rsidRPr="006617CC">
        <w:rPr>
          <w:rFonts w:eastAsia="Cambria"/>
          <w:sz w:val="12"/>
        </w:rPr>
        <w:t xml:space="preserve">, </w:t>
      </w:r>
      <w:r w:rsidRPr="006617CC">
        <w:rPr>
          <w:rFonts w:eastAsia="Cambria"/>
          <w:u w:val="single"/>
        </w:rPr>
        <w:t xml:space="preserve">a new </w:t>
      </w:r>
      <w:r w:rsidRPr="006617CC">
        <w:rPr>
          <w:rFonts w:eastAsia="Cambria"/>
          <w:iCs/>
          <w:u w:val="single"/>
        </w:rPr>
        <w:t>twisted “economic ethics”</w:t>
      </w:r>
      <w:r w:rsidRPr="006617CC">
        <w:rPr>
          <w:rFonts w:eastAsia="Cambria"/>
          <w:sz w:val="12"/>
        </w:rPr>
        <w:t xml:space="preserve"> (and with it a certain idea of “human nature”) </w:t>
      </w:r>
      <w:r w:rsidRPr="006617CC">
        <w:rPr>
          <w:rFonts w:eastAsia="Cambria"/>
          <w:u w:val="single"/>
        </w:rPr>
        <w:t>emerges that mocks everything from</w:t>
      </w:r>
      <w:r w:rsidRPr="006617CC">
        <w:rPr>
          <w:rFonts w:eastAsia="Cambria"/>
          <w:sz w:val="12"/>
        </w:rPr>
        <w:t xml:space="preserve"> so-called do-gooders to </w:t>
      </w:r>
      <w:r w:rsidRPr="006617CC">
        <w:rPr>
          <w:rFonts w:eastAsia="Cambria"/>
          <w:iCs/>
          <w:u w:val="single"/>
        </w:rPr>
        <w:t>altruism</w:t>
      </w:r>
      <w:r w:rsidRPr="006617CC">
        <w:rPr>
          <w:rFonts w:eastAsia="Cambria"/>
          <w:u w:val="single"/>
        </w:rPr>
        <w:t xml:space="preserve"> to</w:t>
      </w:r>
      <w:r w:rsidRPr="006617CC">
        <w:rPr>
          <w:rFonts w:eastAsia="Cambria"/>
          <w:sz w:val="12"/>
        </w:rPr>
        <w:t xml:space="preserve"> selfless help to </w:t>
      </w:r>
      <w:r w:rsidRPr="006617CC">
        <w:rPr>
          <w:rFonts w:eastAsia="Cambria"/>
          <w:iCs/>
          <w:u w:val="single"/>
        </w:rPr>
        <w:t>care for others</w:t>
      </w:r>
      <w:r w:rsidRPr="006617CC">
        <w:rPr>
          <w:rFonts w:eastAsia="Cambria"/>
          <w:sz w:val="12"/>
        </w:rPr>
        <w:t xml:space="preserve"> to a notion of responsibility.[4] </w:t>
      </w:r>
      <w:r w:rsidRPr="006617C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w:t>
      </w:r>
      <w:r w:rsidRPr="00C0357D">
        <w:rPr>
          <w:rFonts w:eastAsia="Cambria"/>
          <w:sz w:val="12"/>
          <w:szCs w:val="16"/>
        </w:rPr>
        <w:t xml:space="preserve">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w:t>
      </w:r>
      <w:r w:rsidRPr="006617CC">
        <w:rPr>
          <w:rFonts w:eastAsia="Cambria"/>
          <w:sz w:val="12"/>
          <w:szCs w:val="16"/>
        </w:rPr>
        <w:t xml:space="preserve">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617CC">
        <w:rPr>
          <w:rFonts w:eastAsia="Cambria"/>
          <w:sz w:val="12"/>
        </w:rPr>
        <w:t xml:space="preserve">Today, </w:t>
      </w:r>
      <w:r w:rsidRPr="006617CC">
        <w:rPr>
          <w:rFonts w:eastAsia="Cambria"/>
          <w:u w:val="single"/>
        </w:rPr>
        <w:t>hundreds of millions of quasi-slaves</w:t>
      </w:r>
      <w:r w:rsidRPr="006617CC">
        <w:rPr>
          <w:rFonts w:eastAsia="Cambria"/>
          <w:sz w:val="12"/>
        </w:rPr>
        <w:t xml:space="preserve">, more than ever before, </w:t>
      </w:r>
      <w:r w:rsidRPr="006617CC">
        <w:rPr>
          <w:rFonts w:eastAsia="Cambria"/>
          <w:u w:val="single"/>
        </w:rPr>
        <w:t>exist in the “world system</w:t>
      </w:r>
      <w:proofErr w:type="gramStart"/>
      <w:r w:rsidRPr="006617CC">
        <w:rPr>
          <w:rFonts w:eastAsia="Cambria"/>
          <w:u w:val="single"/>
        </w:rPr>
        <w:t>.”</w:t>
      </w:r>
      <w:r w:rsidRPr="006617CC">
        <w:rPr>
          <w:rFonts w:eastAsia="Cambria"/>
          <w:sz w:val="12"/>
        </w:rPr>
        <w:t>[</w:t>
      </w:r>
      <w:proofErr w:type="gramEnd"/>
      <w:r w:rsidRPr="006617CC">
        <w:rPr>
          <w:rFonts w:eastAsia="Cambria"/>
          <w:sz w:val="12"/>
        </w:rPr>
        <w:t xml:space="preserve">28] </w:t>
      </w:r>
      <w:r w:rsidRPr="006617CC">
        <w:rPr>
          <w:rFonts w:eastAsia="Cambria"/>
          <w:u w:val="single"/>
        </w:rPr>
        <w:t>The authoritarian model of the “Export Processing Zones” is conquering the East and threatening the North</w:t>
      </w:r>
      <w:r w:rsidRPr="006617CC">
        <w:rPr>
          <w:rFonts w:eastAsia="Cambria"/>
          <w:sz w:val="12"/>
        </w:rPr>
        <w:t xml:space="preserve">. The </w:t>
      </w:r>
      <w:r w:rsidRPr="006617CC">
        <w:rPr>
          <w:rFonts w:eastAsia="Cambria"/>
          <w:u w:val="single"/>
        </w:rPr>
        <w:t>redistribution of wealth runs</w:t>
      </w:r>
      <w:r w:rsidRPr="006617CC">
        <w:rPr>
          <w:rFonts w:eastAsia="Cambria"/>
          <w:sz w:val="12"/>
        </w:rPr>
        <w:t xml:space="preserve"> ever more – and with ever accelerated speed – </w:t>
      </w:r>
      <w:r w:rsidRPr="006617CC">
        <w:rPr>
          <w:rFonts w:eastAsia="Cambria"/>
          <w:u w:val="single"/>
        </w:rPr>
        <w:t>from the bottom to the top. The gap between the rich and the poor has never been wider</w:t>
      </w:r>
      <w:r w:rsidRPr="006617CC">
        <w:rPr>
          <w:rFonts w:eastAsia="Cambria"/>
          <w:sz w:val="12"/>
        </w:rPr>
        <w:t xml:space="preserve">. The middle classes disappear. This is the situation we are facing. It becomes obvious that </w:t>
      </w:r>
      <w:r w:rsidRPr="006617CC">
        <w:rPr>
          <w:rFonts w:eastAsia="Cambria"/>
          <w:u w:val="single"/>
        </w:rPr>
        <w:t>neoliberalism marks not the end of colonialism but</w:t>
      </w:r>
      <w:r w:rsidRPr="006617CC">
        <w:rPr>
          <w:rFonts w:eastAsia="Cambria"/>
          <w:sz w:val="12"/>
        </w:rPr>
        <w:t xml:space="preserve">, to the contrary, </w:t>
      </w:r>
      <w:r w:rsidRPr="006617CC">
        <w:rPr>
          <w:rFonts w:eastAsia="Cambria"/>
          <w:u w:val="single"/>
        </w:rPr>
        <w:t>the</w:t>
      </w:r>
      <w:r w:rsidRPr="006617CC">
        <w:rPr>
          <w:rFonts w:eastAsia="Cambria"/>
          <w:sz w:val="12"/>
        </w:rPr>
        <w:t xml:space="preserve"> colonization of the North. This new “</w:t>
      </w:r>
      <w:r w:rsidRPr="006617CC">
        <w:rPr>
          <w:rFonts w:eastAsia="Cambria"/>
          <w:u w:val="single"/>
        </w:rPr>
        <w:t xml:space="preserve">colonization of the </w:t>
      </w:r>
      <w:proofErr w:type="gramStart"/>
      <w:r w:rsidRPr="006617CC">
        <w:rPr>
          <w:rFonts w:eastAsia="Cambria"/>
          <w:u w:val="single"/>
        </w:rPr>
        <w:t>world</w:t>
      </w:r>
      <w:r w:rsidRPr="006617CC">
        <w:rPr>
          <w:rFonts w:eastAsia="Cambria"/>
          <w:sz w:val="12"/>
        </w:rPr>
        <w:t>”[</w:t>
      </w:r>
      <w:proofErr w:type="gramEnd"/>
      <w:r w:rsidRPr="006617CC">
        <w:rPr>
          <w:rFonts w:eastAsia="Cambria"/>
          <w:sz w:val="12"/>
        </w:rPr>
        <w:t>29] points back to the beginnings of the “modern world system” in the “long 16th century</w:t>
      </w:r>
      <w:r w:rsidRPr="00C0357D">
        <w:rPr>
          <w:rFonts w:eastAsia="Cambria"/>
          <w:sz w:val="12"/>
        </w:rPr>
        <w:t xml:space="preserve">”,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6B6D84">
        <w:rPr>
          <w:rFonts w:eastAsia="Cambria"/>
          <w:sz w:val="12"/>
        </w:rPr>
        <w:t>privata</w:t>
      </w:r>
      <w:proofErr w:type="spellEnd"/>
      <w:r w:rsidRPr="006B6D84">
        <w:rPr>
          <w:rFonts w:eastAsia="Cambria"/>
          <w:sz w:val="12"/>
        </w:rPr>
        <w:t xml:space="preserve">, or – as we could say today – a res </w:t>
      </w:r>
      <w:proofErr w:type="spellStart"/>
      <w:r w:rsidRPr="006B6D84">
        <w:rPr>
          <w:rFonts w:eastAsia="Cambria"/>
          <w:sz w:val="12"/>
        </w:rPr>
        <w:t>privata</w:t>
      </w:r>
      <w:proofErr w:type="spellEnd"/>
      <w:r w:rsidRPr="006B6D84">
        <w:rPr>
          <w:rFonts w:eastAsia="Cambria"/>
          <w:sz w:val="12"/>
        </w:rPr>
        <w:t xml:space="preserve"> </w:t>
      </w:r>
      <w:proofErr w:type="spellStart"/>
      <w:r w:rsidRPr="006B6D84">
        <w:rPr>
          <w:rFonts w:eastAsia="Cambria"/>
          <w:sz w:val="12"/>
        </w:rPr>
        <w:t>transnationale</w:t>
      </w:r>
      <w:proofErr w:type="spellEnd"/>
      <w:r w:rsidRPr="006B6D84">
        <w:rPr>
          <w:rFonts w:eastAsia="Cambria"/>
          <w:sz w:val="12"/>
        </w:rPr>
        <w:t xml:space="preserve"> (in its original Latin meaning, </w:t>
      </w:r>
      <w:proofErr w:type="spellStart"/>
      <w:r w:rsidRPr="006B6D84">
        <w:rPr>
          <w:rFonts w:eastAsia="Cambria"/>
          <w:sz w:val="12"/>
        </w:rPr>
        <w:t>privare</w:t>
      </w:r>
      <w:proofErr w:type="spellEnd"/>
      <w:r w:rsidRPr="006B6D84">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 xml:space="preserve">take possession of the assets that </w:t>
      </w:r>
      <w:proofErr w:type="gramStart"/>
      <w:r w:rsidRPr="006B6D84">
        <w:rPr>
          <w:rFonts w:eastAsia="Cambria"/>
          <w:u w:val="single"/>
        </w:rPr>
        <w:t>still remain</w:t>
      </w:r>
      <w:proofErr w:type="gramEnd"/>
      <w:r w:rsidRPr="006B6D84">
        <w:rPr>
          <w:rFonts w:eastAsia="Cambria"/>
          <w:u w:val="single"/>
        </w:rPr>
        <w:t>,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 xml:space="preserve">and facilitate the lucrative business of reconstruction.[57] In the 1980s, Ronald Reagan and Margaret Thatcher introduced neoliberalism in Anglo-America. In 1989, the so-called “Washington Consensus” was formulated. It claimed to </w:t>
      </w:r>
      <w:r w:rsidRPr="006B6D84">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lastRenderedPageBreak/>
        <w:t>Plan</w:t>
      </w:r>
      <w:r>
        <w:rPr>
          <w:rFonts w:cs="Calibri"/>
        </w:rPr>
        <w:t>/Solvency</w:t>
      </w:r>
    </w:p>
    <w:p w14:paraId="61A47D4F" w14:textId="77777777" w:rsidR="00FC5B47" w:rsidRPr="008C6EB7" w:rsidRDefault="00FC5B47" w:rsidP="00FC5B47"/>
    <w:p w14:paraId="7E683B1A" w14:textId="77777777" w:rsidR="00FC5B47" w:rsidRPr="002564C1" w:rsidRDefault="00FC5B47" w:rsidP="00FC5B47">
      <w:pPr>
        <w:pStyle w:val="Heading4"/>
      </w:pPr>
      <w:r w:rsidRPr="002564C1">
        <w:t xml:space="preserve">Thus, the plan: States ought to adopt a binding international agreement that bans the appropriation of outer space by private entities by establishing outer space as a </w:t>
      </w:r>
      <w:proofErr w:type="gramStart"/>
      <w:r w:rsidRPr="002564C1">
        <w:t>global commons</w:t>
      </w:r>
      <w:proofErr w:type="gramEnd"/>
      <w:r w:rsidRPr="002564C1">
        <w:t xml:space="preserve"> subject to regulatory delimiting and global liability.</w:t>
      </w:r>
    </w:p>
    <w:p w14:paraId="7FB05ADD" w14:textId="77777777" w:rsidR="00FC5B47" w:rsidRDefault="00FC5B47" w:rsidP="00FC5B47">
      <w:pPr>
        <w:pStyle w:val="Heading4"/>
      </w:pPr>
      <w:r>
        <w:t xml:space="preserve">The </w:t>
      </w:r>
      <w:proofErr w:type="spellStart"/>
      <w:r>
        <w:t>aff</w:t>
      </w:r>
      <w:proofErr w:type="spellEnd"/>
      <w:r>
        <w:t>:</w:t>
      </w:r>
    </w:p>
    <w:p w14:paraId="2B9ACB65" w14:textId="77777777" w:rsidR="00FC5B47" w:rsidRPr="003955A7" w:rsidRDefault="00FC5B47" w:rsidP="009E13FF">
      <w:pPr>
        <w:pStyle w:val="Heading4"/>
        <w:numPr>
          <w:ilvl w:val="0"/>
          <w:numId w:val="1"/>
        </w:numPr>
      </w:pPr>
      <w:r>
        <w:t>solves debris and space colonialism by ensuring the sustainable and equitable use of outer space resources.</w:t>
      </w:r>
    </w:p>
    <w:p w14:paraId="6C79A5F3" w14:textId="77777777" w:rsidR="00FC5B47" w:rsidRDefault="00FC5B47" w:rsidP="009E13FF">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9E13FF">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7BF58385" w14:textId="77777777" w:rsidR="00FC5B47" w:rsidRPr="000B3A06" w:rsidRDefault="00FC5B47" w:rsidP="00FC5B47">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w:t>
      </w:r>
      <w:r w:rsidRPr="000B3A06">
        <w:rPr>
          <w:sz w:val="16"/>
          <w:szCs w:val="16"/>
        </w:rPr>
        <w:lastRenderedPageBreak/>
        <w:t>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6617CC">
        <w:rPr>
          <w:rStyle w:val="Emphasis"/>
        </w:rPr>
        <w:t xml:space="preserve">Conceding to a regime that tempers free exploitation of </w:t>
      </w:r>
      <w:r w:rsidRPr="006617CC">
        <w:rPr>
          <w:rStyle w:val="StyleUnderline"/>
        </w:rPr>
        <w:t>the commons</w:t>
      </w:r>
      <w:r w:rsidRPr="006617CC">
        <w:rPr>
          <w:rStyle w:val="Emphasis"/>
        </w:rPr>
        <w:t xml:space="preserve"> allows </w:t>
      </w:r>
      <w:r w:rsidRPr="006617CC">
        <w:rPr>
          <w:rStyle w:val="Emphasis"/>
        </w:rPr>
        <w:lastRenderedPageBreak/>
        <w:t xml:space="preserve">everyone to benefit from </w:t>
      </w:r>
      <w:r w:rsidRPr="006617CC">
        <w:rPr>
          <w:rStyle w:val="StyleUnderline"/>
        </w:rPr>
        <w:t>the</w:t>
      </w:r>
      <w:r w:rsidRPr="006617CC">
        <w:rPr>
          <w:rStyle w:val="Emphasis"/>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 xml:space="preserve">1. </w:t>
      </w:r>
      <w:proofErr w:type="spellStart"/>
      <w:r>
        <w:t>Geospace</w:t>
      </w:r>
      <w:proofErr w:type="spellEnd"/>
      <w:r>
        <w:t xml:space="preserv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lastRenderedPageBreak/>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6617CC" w:rsidRDefault="00FC5B47" w:rsidP="00FC5B47">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proofErr w:type="gramStart"/>
      <w:r w:rsidRPr="00261E3D">
        <w:rPr>
          <w:rStyle w:val="Emphasis"/>
        </w:rPr>
        <w:t>loop-holes</w:t>
      </w:r>
      <w:proofErr w:type="gramEnd"/>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w:t>
      </w:r>
      <w:proofErr w:type="gramStart"/>
      <w:r w:rsidRPr="00261E3D">
        <w:rPr>
          <w:sz w:val="16"/>
        </w:rPr>
        <w:t>actually be</w:t>
      </w:r>
      <w:proofErr w:type="gramEnd"/>
      <w:r w:rsidRPr="00261E3D">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261E3D">
        <w:rPr>
          <w:sz w:val="16"/>
        </w:rPr>
        <w:t>geospace</w:t>
      </w:r>
      <w:proofErr w:type="spellEnd"/>
      <w:r w:rsidRPr="00261E3D">
        <w:rPr>
          <w:sz w:val="16"/>
        </w:rPr>
        <w:t xml:space="preserve"> from littering the commons and destroying the utility of reserved slots.163 Holistically, none</w:t>
      </w:r>
      <w:r w:rsidRPr="00D3609A">
        <w:rPr>
          <w:sz w:val="16"/>
        </w:rPr>
        <w:t xml:space="preserve"> of the delimitations in the Corpus Juris </w:t>
      </w:r>
      <w:proofErr w:type="spellStart"/>
      <w:r w:rsidRPr="00D3609A">
        <w:rPr>
          <w:sz w:val="16"/>
        </w:rPr>
        <w:t>Spatialis</w:t>
      </w:r>
      <w:proofErr w:type="spellEnd"/>
      <w:r w:rsidRPr="00D3609A">
        <w:rPr>
          <w:sz w:val="16"/>
        </w:rPr>
        <w:t xml:space="preserve"> negate the </w:t>
      </w:r>
      <w:r w:rsidRPr="006617CC">
        <w:rPr>
          <w:sz w:val="16"/>
        </w:rPr>
        <w:t xml:space="preserve">cause of the growing belt of debris in </w:t>
      </w:r>
      <w:proofErr w:type="spellStart"/>
      <w:r w:rsidRPr="006617CC">
        <w:rPr>
          <w:sz w:val="16"/>
        </w:rPr>
        <w:t>geospace</w:t>
      </w:r>
      <w:proofErr w:type="spellEnd"/>
      <w:r w:rsidRPr="006617CC">
        <w:rPr>
          <w:sz w:val="16"/>
        </w:rPr>
        <w:t>.</w:t>
      </w:r>
    </w:p>
    <w:p w14:paraId="12341213" w14:textId="77777777" w:rsidR="00FC5B47" w:rsidRPr="006617CC" w:rsidRDefault="00FC5B47" w:rsidP="00FC5B47">
      <w:pPr>
        <w:ind w:left="720"/>
      </w:pPr>
      <w:r w:rsidRPr="006617CC">
        <w:rPr>
          <w:rStyle w:val="StyleUnderline"/>
        </w:rPr>
        <w:t>As a sui generis resource,</w:t>
      </w:r>
      <w:r w:rsidRPr="006617CC">
        <w:rPr>
          <w:rStyle w:val="Emphasis"/>
        </w:rPr>
        <w:t xml:space="preserve"> the mere occupation of LEO or GSO equates to the reduction of the </w:t>
      </w:r>
      <w:r w:rsidRPr="006617CC">
        <w:rPr>
          <w:rStyle w:val="StyleUnderline"/>
        </w:rPr>
        <w:t>overall</w:t>
      </w:r>
      <w:r w:rsidRPr="006617CC">
        <w:rPr>
          <w:rStyle w:val="Emphasis"/>
        </w:rPr>
        <w:t xml:space="preserve"> utility of </w:t>
      </w:r>
      <w:proofErr w:type="spellStart"/>
      <w:r w:rsidRPr="006617CC">
        <w:rPr>
          <w:rStyle w:val="Emphasis"/>
        </w:rPr>
        <w:t>geospace</w:t>
      </w:r>
      <w:proofErr w:type="spellEnd"/>
      <w:r w:rsidRPr="006617CC">
        <w:rPr>
          <w:rStyle w:val="StyleUnderline"/>
        </w:rPr>
        <w:t xml:space="preserve">. When an entity launches a rocket into space, the accompanying payload causes either (1) temporary reduction of the aggregate utility of </w:t>
      </w:r>
      <w:proofErr w:type="spellStart"/>
      <w:r w:rsidRPr="006617CC">
        <w:rPr>
          <w:rStyle w:val="StyleUnderline"/>
        </w:rPr>
        <w:t>geospace</w:t>
      </w:r>
      <w:proofErr w:type="spellEnd"/>
      <w:r w:rsidRPr="006617CC">
        <w:rPr>
          <w:rStyle w:val="StyleUnderline"/>
        </w:rPr>
        <w:t xml:space="preserve"> or (2) permanent reduction of the aggregate utility of geospace.164</w:t>
      </w:r>
    </w:p>
    <w:p w14:paraId="72A63027" w14:textId="77777777" w:rsidR="00FC5B47" w:rsidRPr="00D3609A" w:rsidRDefault="00FC5B47" w:rsidP="00FC5B47">
      <w:pPr>
        <w:ind w:left="720"/>
        <w:rPr>
          <w:sz w:val="16"/>
        </w:rPr>
      </w:pPr>
      <w:r w:rsidRPr="006617CC">
        <w:rPr>
          <w:rStyle w:val="StyleUnderline"/>
        </w:rPr>
        <w:t>The first delimitation</w:t>
      </w:r>
      <w:r w:rsidRPr="00B76F47">
        <w:rPr>
          <w:rStyle w:val="StyleUnderline"/>
        </w:rPr>
        <w:t xml:space="preserve">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w:t>
      </w:r>
      <w:proofErr w:type="spellStart"/>
      <w:r w:rsidRPr="00261E3D">
        <w:rPr>
          <w:rStyle w:val="Emphasis"/>
        </w:rPr>
        <w:t>geospace</w:t>
      </w:r>
      <w:proofErr w:type="spellEnd"/>
      <w:r w:rsidRPr="00261E3D">
        <w:rPr>
          <w:rStyle w:val="Emphasis"/>
        </w:rPr>
        <w:t xml:space="preserv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proofErr w:type="spellStart"/>
      <w:r w:rsidRPr="00261E3D">
        <w:rPr>
          <w:rStyle w:val="Emphasis"/>
        </w:rPr>
        <w:t>geospace</w:t>
      </w:r>
      <w:proofErr w:type="spellEnd"/>
      <w:r w:rsidRPr="00261E3D">
        <w:rPr>
          <w:rStyle w:val="Emphasis"/>
        </w:rPr>
        <w:t xml:space="preserv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w:t>
      </w:r>
      <w:r w:rsidRPr="00D3609A">
        <w:rPr>
          <w:sz w:val="16"/>
        </w:rPr>
        <w:lastRenderedPageBreak/>
        <w:t xml:space="preserve">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w:t>
      </w:r>
      <w:r w:rsidRPr="006617CC">
        <w:rPr>
          <w:rStyle w:val="StyleUnderline"/>
        </w:rPr>
        <w:t xml:space="preserve">. Considering the accumulation of debris from the accidental or intentional breakup of </w:t>
      </w:r>
      <w:proofErr w:type="spellStart"/>
      <w:r w:rsidRPr="006617CC">
        <w:rPr>
          <w:rStyle w:val="StyleUnderline"/>
        </w:rPr>
        <w:t>geospace</w:t>
      </w:r>
      <w:proofErr w:type="spellEnd"/>
      <w:r w:rsidRPr="006617CC">
        <w:rPr>
          <w:rStyle w:val="StyleUnderline"/>
        </w:rPr>
        <w:t xml:space="preserve"> satellites, </w:t>
      </w:r>
      <w:r w:rsidRPr="006617CC">
        <w:rPr>
          <w:rStyle w:val="Emphasis"/>
        </w:rPr>
        <w:t xml:space="preserve">the probability </w:t>
      </w:r>
      <w:r w:rsidRPr="006617CC">
        <w:rPr>
          <w:rStyle w:val="StyleUnderline"/>
        </w:rPr>
        <w:t>of Kessler Syndrome fully concluding</w:t>
      </w:r>
      <w:r w:rsidRPr="006617CC">
        <w:rPr>
          <w:rStyle w:val="Emphasis"/>
        </w:rPr>
        <w:t xml:space="preserve"> in the absence of </w:t>
      </w:r>
      <w:r w:rsidRPr="006617CC">
        <w:rPr>
          <w:rStyle w:val="StyleUnderline"/>
        </w:rPr>
        <w:t>a</w:t>
      </w:r>
      <w:r w:rsidRPr="006617CC">
        <w:rPr>
          <w:rStyle w:val="Emphasis"/>
        </w:rPr>
        <w:t xml:space="preserve"> comprehensive mitigation </w:t>
      </w:r>
      <w:r w:rsidRPr="006617CC">
        <w:rPr>
          <w:rStyle w:val="StyleUnderline"/>
        </w:rPr>
        <w:t>protocol</w:t>
      </w:r>
      <w:r w:rsidRPr="006617CC">
        <w:rPr>
          <w:rStyle w:val="Emphasis"/>
        </w:rPr>
        <w:t xml:space="preserve"> is one hundred percent</w:t>
      </w:r>
      <w:r w:rsidRPr="006617CC">
        <w:t xml:space="preserve">.173 </w:t>
      </w:r>
      <w:r w:rsidRPr="006617CC">
        <w:rPr>
          <w:rStyle w:val="StyleUnderline"/>
        </w:rPr>
        <w:t>While difficult to quantify</w:t>
      </w:r>
      <w:r w:rsidRPr="00FE1C0C">
        <w:rPr>
          <w:rStyle w:val="StyleUnderline"/>
        </w:rPr>
        <w:t xml:space="preserve">,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6617CC">
        <w:rPr>
          <w:rStyle w:val="StyleUnderline"/>
        </w:rPr>
        <w:t>shared</w:t>
      </w:r>
      <w:r w:rsidRPr="006617CC">
        <w:rPr>
          <w:rStyle w:val="Emphasis"/>
        </w:rPr>
        <w:t xml:space="preserve"> global liability will consider the responsibility of </w:t>
      </w:r>
      <w:r w:rsidRPr="006617CC">
        <w:rPr>
          <w:rStyle w:val="StyleUnderline"/>
        </w:rPr>
        <w:t>nation-</w:t>
      </w:r>
      <w:r w:rsidRPr="006617CC">
        <w:rPr>
          <w:rStyle w:val="Emphasis"/>
        </w:rPr>
        <w:t>states and private entities in isolation</w:t>
      </w:r>
      <w:r w:rsidRPr="006617CC">
        <w:rPr>
          <w:sz w:val="16"/>
        </w:rPr>
        <w:t xml:space="preserve">.176 </w:t>
      </w:r>
      <w:r w:rsidRPr="006617CC">
        <w:rPr>
          <w:rStyle w:val="Emphasis"/>
        </w:rPr>
        <w:t xml:space="preserve">This will coerce cooperation </w:t>
      </w:r>
      <w:r w:rsidRPr="006617CC">
        <w:rPr>
          <w:rStyle w:val="StyleUnderline"/>
        </w:rPr>
        <w:t xml:space="preserve">among all agencies, nations, and private entities </w:t>
      </w:r>
      <w:r w:rsidRPr="006617CC">
        <w:rPr>
          <w:rStyle w:val="Emphasis"/>
        </w:rPr>
        <w:t>because the equitable share of responsibility will drive collective resolution</w:t>
      </w:r>
      <w:r w:rsidRPr="006617C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w:t>
      </w:r>
      <w:proofErr w:type="spellStart"/>
      <w:r w:rsidRPr="00280363">
        <w:rPr>
          <w:rStyle w:val="Emphasis"/>
          <w:highlight w:val="green"/>
        </w:rPr>
        <w:t>geospace</w:t>
      </w:r>
      <w:proofErr w:type="spellEnd"/>
      <w:r w:rsidRPr="00280363">
        <w:rPr>
          <w:rStyle w:val="Emphasis"/>
          <w:highlight w:val="green"/>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w:t>
      </w:r>
      <w:r w:rsidRPr="009C185C">
        <w:rPr>
          <w:sz w:val="16"/>
          <w:szCs w:val="16"/>
        </w:rPr>
        <w:lastRenderedPageBreak/>
        <w:t xml:space="preserve">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w:t>
      </w:r>
      <w:r w:rsidRPr="002401A3">
        <w:rPr>
          <w:rStyle w:val="StyleUnderline"/>
          <w:highlight w:val="yellow"/>
        </w:rPr>
        <w:lastRenderedPageBreak/>
        <w:t>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w:t>
      </w:r>
      <w:proofErr w:type="gramStart"/>
      <w:r>
        <w:rPr>
          <w:rFonts w:cs="Calibri"/>
        </w:rPr>
        <w:t>appropriation, BUT</w:t>
      </w:r>
      <w:proofErr w:type="gramEnd"/>
      <w:r>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w:t>
      </w:r>
      <w:r w:rsidRPr="004A08BE">
        <w:rPr>
          <w:rStyle w:val="StyleUnderline"/>
        </w:rPr>
        <w:t xml:space="preserve">instituted, </w:t>
      </w:r>
      <w:r w:rsidRPr="004A08BE">
        <w:rPr>
          <w:rStyle w:val="Emphasis"/>
        </w:rPr>
        <w:t xml:space="preserve">a </w:t>
      </w:r>
      <w:proofErr w:type="gramStart"/>
      <w:r w:rsidRPr="004A08BE">
        <w:rPr>
          <w:rStyle w:val="Emphasis"/>
        </w:rPr>
        <w:t>commons</w:t>
      </w:r>
      <w:proofErr w:type="gramEnd"/>
      <w:r w:rsidRPr="004A08BE">
        <w:rPr>
          <w:rStyle w:val="Emphasis"/>
        </w:rPr>
        <w:t xml:space="preserve"> is </w:t>
      </w:r>
      <w:r w:rsidRPr="00AC4D68">
        <w:rPr>
          <w:rStyle w:val="Emphasis"/>
          <w:highlight w:val="green"/>
        </w:rPr>
        <w:t xml:space="preserve">inalienable and </w:t>
      </w:r>
      <w:proofErr w:type="spellStart"/>
      <w:r w:rsidRPr="00AC4D68">
        <w:rPr>
          <w:rStyle w:val="Emphasis"/>
          <w:highlight w:val="green"/>
        </w:rPr>
        <w:t>inappropriable</w:t>
      </w:r>
      <w:proofErr w:type="spellEnd"/>
      <w:r w:rsidRPr="00AC4D68">
        <w:rPr>
          <w:rStyle w:val="Emphasis"/>
          <w:highlight w:val="green"/>
        </w:rPr>
        <w:t xml:space="preserv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w:t>
      </w:r>
      <w:r w:rsidRPr="007B217B">
        <w:rPr>
          <w:rStyle w:val="StyleUnderline"/>
        </w:rPr>
        <w:lastRenderedPageBreak/>
        <w:t>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proofErr w:type="spellStart"/>
      <w:r w:rsidRPr="00FB2583">
        <w:rPr>
          <w:rStyle w:val="Emphasis"/>
          <w:highlight w:val="green"/>
        </w:rPr>
        <w:t>cosmocapitalism</w:t>
      </w:r>
      <w:proofErr w:type="spellEnd"/>
      <w:r w:rsidRPr="00FB2583">
        <w:rPr>
          <w:rStyle w:val="Emphasis"/>
          <w:highlight w:val="green"/>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capitalism</w:t>
      </w:r>
      <w:r w:rsidRPr="009E13FF">
        <w:rPr>
          <w:rStyle w:val="StyleUnderline"/>
        </w:rPr>
        <w:t xml:space="preserve">. </w:t>
      </w:r>
      <w:r w:rsidRPr="009E13FF">
        <w:rPr>
          <w:rStyle w:val="Emphasis"/>
        </w:rPr>
        <w:t>It represents capitalism’s tendency to become universal.</w:t>
      </w:r>
      <w:r w:rsidRPr="009E13FF">
        <w:rPr>
          <w:rStyle w:val="StyleUnderline"/>
        </w:rPr>
        <w:t xml:space="preserve"> By this, I mean that </w:t>
      </w:r>
      <w:r w:rsidRPr="009E13FF">
        <w:rPr>
          <w:rStyle w:val="Emphasis"/>
        </w:rPr>
        <w:t xml:space="preserve">capital </w:t>
      </w:r>
      <w:r w:rsidRPr="009E13FF">
        <w:rPr>
          <w:rStyle w:val="StyleUnderline"/>
        </w:rPr>
        <w:t>tends to</w:t>
      </w:r>
      <w:r w:rsidRPr="009E13FF">
        <w:rPr>
          <w:rStyle w:val="Emphasis"/>
        </w:rPr>
        <w:t xml:space="preserve"> submit all aspects of human existence,</w:t>
      </w:r>
      <w:r w:rsidRPr="009E13FF">
        <w:rPr>
          <w:rStyle w:val="StyleUnderline"/>
        </w:rPr>
        <w:t xml:space="preserve"> even those most intimate and subjective, along with the natural world, </w:t>
      </w:r>
      <w:r w:rsidRPr="009E13FF">
        <w:rPr>
          <w:rStyle w:val="Emphasis"/>
        </w:rPr>
        <w:t>to the market’s logic</w:t>
      </w:r>
      <w:r w:rsidRPr="009E13FF">
        <w:rPr>
          <w:rStyle w:val="StyleUnderline"/>
        </w:rPr>
        <w:t>, which is nothing more than the logic of competitio</w:t>
      </w:r>
      <w:r w:rsidRPr="009E13FF">
        <w:rPr>
          <w:sz w:val="16"/>
        </w:rPr>
        <w:t>n. The terms ‘world’ and ‘cosmos’ do not describe the planet in a physical sense, or even the global population, but rather the political framework, with its institutional and normative qualities whereby the expansion of the</w:t>
      </w:r>
      <w:r w:rsidRPr="00916813">
        <w:rPr>
          <w:sz w:val="16"/>
        </w:rPr>
        <w:t xml:space="preserv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w:t>
      </w:r>
      <w:r w:rsidRPr="00916813">
        <w:rPr>
          <w:sz w:val="16"/>
        </w:rPr>
        <w:lastRenderedPageBreak/>
        <w:t xml:space="preserve">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916813">
        <w:rPr>
          <w:sz w:val="16"/>
        </w:rPr>
        <w:t>means’</w:t>
      </w:r>
      <w:proofErr w:type="gramEnd"/>
      <w:r w:rsidRPr="00916813">
        <w:rPr>
          <w:sz w:val="16"/>
        </w:rPr>
        <w:t xml:space="preserve">. </w:t>
      </w:r>
      <w:r w:rsidRPr="00600826">
        <w:rPr>
          <w:rStyle w:val="StyleUnderline"/>
        </w:rPr>
        <w:t>These two conditions, equal access for all and non-ownership, are strictly complementary and both refer to subjects recognized by international law</w:t>
      </w:r>
      <w:proofErr w:type="gramStart"/>
      <w:r w:rsidRPr="00600826">
        <w:rPr>
          <w:rStyle w:val="StyleUnderline"/>
        </w:rPr>
        <w:t>, that is to say, the</w:t>
      </w:r>
      <w:proofErr w:type="gramEnd"/>
      <w:r w:rsidRPr="00600826">
        <w:rPr>
          <w:rStyle w:val="StyleUnderline"/>
        </w:rPr>
        <w:t xml:space="preserv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proofErr w:type="spellStart"/>
      <w:r w:rsidRPr="00916813">
        <w:rPr>
          <w:sz w:val="16"/>
        </w:rPr>
        <w:t>Calimaq</w:t>
      </w:r>
      <w:proofErr w:type="spellEnd"/>
      <w:r w:rsidRPr="00916813">
        <w:rPr>
          <w:sz w:val="16"/>
        </w:rPr>
        <w:t>,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4A08BE">
        <w:rPr>
          <w:rStyle w:val="StyleUnderline"/>
        </w:rPr>
        <w:t>communes</w:t>
      </w:r>
      <w:proofErr w:type="gramEnd"/>
      <w:r w:rsidRPr="004A08BE">
        <w:rPr>
          <w:rStyle w:val="StyleUnderline"/>
        </w:rPr>
        <w:t xml:space="preserve"> category inherited from Roman law, insofar as non-appropriation and common use are present, but subordinate to the goodwill of the </w:t>
      </w:r>
      <w:r w:rsidRPr="004A08BE">
        <w:rPr>
          <w:rStyle w:val="StyleUnderline"/>
        </w:rPr>
        <w:lastRenderedPageBreak/>
        <w:t xml:space="preserve">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w:t>
      </w:r>
      <w:proofErr w:type="spellStart"/>
      <w:r w:rsidRPr="004A08BE">
        <w:rPr>
          <w:rStyle w:val="Emphasis"/>
        </w:rPr>
        <w:t>licence</w:t>
      </w:r>
      <w:proofErr w:type="spellEnd"/>
      <w:r w:rsidRPr="004A08BE">
        <w:rPr>
          <w:rStyle w:val="Emphasis"/>
        </w:rPr>
        <w:t xml:space="preserv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w:t>
      </w:r>
      <w:proofErr w:type="gramStart"/>
      <w:r w:rsidRPr="004A08BE">
        <w:rPr>
          <w:rStyle w:val="StyleUnderline"/>
        </w:rPr>
        <w:t>seize:</w:t>
      </w:r>
      <w:proofErr w:type="gramEnd"/>
      <w:r w:rsidRPr="004A08BE">
        <w:rPr>
          <w:rStyle w:val="StyleUnderline"/>
        </w:rPr>
        <w:t xml:space="preserv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w:t>
      </w:r>
      <w:r w:rsidRPr="00916813">
        <w:rPr>
          <w:sz w:val="16"/>
          <w:szCs w:val="16"/>
        </w:rPr>
        <w:lastRenderedPageBreak/>
        <w:t>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916813">
        <w:rPr>
          <w:sz w:val="16"/>
          <w:szCs w:val="16"/>
        </w:rPr>
        <w:t>not designed,</w:t>
      </w:r>
      <w:proofErr w:type="gramEnd"/>
      <w:r w:rsidRPr="00916813">
        <w:rPr>
          <w:sz w:val="16"/>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916813">
        <w:rPr>
          <w:sz w:val="16"/>
          <w:szCs w:val="16"/>
        </w:rPr>
        <w:t>overall</w:t>
      </w:r>
      <w:proofErr w:type="gramEnd"/>
      <w:r w:rsidRPr="00916813">
        <w:rPr>
          <w:sz w:val="16"/>
          <w:szCs w:val="16"/>
        </w:rPr>
        <w:t xml:space="preserve">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proofErr w:type="spellStart"/>
      <w:r w:rsidRPr="006308B3">
        <w:rPr>
          <w:rStyle w:val="Emphasis"/>
          <w:highlight w:val="green"/>
        </w:rPr>
        <w:t>cosmocapitalism</w:t>
      </w:r>
      <w:proofErr w:type="spellEnd"/>
      <w:r w:rsidRPr="006308B3">
        <w:rPr>
          <w:rStyle w:val="Emphasis"/>
          <w:highlight w:val="green"/>
        </w:rPr>
        <w:t xml:space="preserve">,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w:t>
      </w:r>
      <w:r>
        <w:rPr>
          <w:sz w:val="16"/>
          <w:szCs w:val="16"/>
        </w:rPr>
        <w:lastRenderedPageBreak/>
        <w:t>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 xml:space="preserve">4.1.2 Factual </w:t>
      </w:r>
      <w:proofErr w:type="spellStart"/>
      <w:r>
        <w:rPr>
          <w:sz w:val="16"/>
          <w:szCs w:val="16"/>
        </w:rPr>
        <w:t>cosmopolitanization</w:t>
      </w:r>
      <w:proofErr w:type="spellEnd"/>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Pr>
          <w:sz w:val="16"/>
          <w:szCs w:val="16"/>
        </w:rPr>
        <w:t>analyse</w:t>
      </w:r>
      <w:proofErr w:type="spellEnd"/>
      <w:r>
        <w:rPr>
          <w:sz w:val="16"/>
          <w:szCs w:val="16"/>
        </w:rPr>
        <w:t xml:space="preserv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lastRenderedPageBreak/>
        <w:t>4.2 Cosmopolitics</w:t>
      </w:r>
    </w:p>
    <w:p w14:paraId="2655FE10" w14:textId="77777777" w:rsidR="00FC5B47" w:rsidRDefault="00FC5B47" w:rsidP="00FC5B47">
      <w:pPr>
        <w:ind w:left="720"/>
        <w:rPr>
          <w:sz w:val="16"/>
          <w:szCs w:val="16"/>
        </w:rPr>
      </w:pP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Pr="009E13FF" w:rsidRDefault="00FC5B47" w:rsidP="00FC5B47">
      <w:pPr>
        <w:ind w:left="720"/>
        <w:rPr>
          <w:sz w:val="16"/>
          <w:szCs w:val="16"/>
        </w:rPr>
      </w:pPr>
      <w:r>
        <w:rPr>
          <w:sz w:val="16"/>
          <w:szCs w:val="16"/>
        </w:rPr>
        <w:t xml:space="preserve">4.2.1 The dual federation of the </w:t>
      </w:r>
      <w:r w:rsidRPr="009E13FF">
        <w:rPr>
          <w:sz w:val="16"/>
          <w:szCs w:val="16"/>
        </w:rPr>
        <w:t>commons</w:t>
      </w:r>
    </w:p>
    <w:p w14:paraId="4AFD2A60" w14:textId="77777777" w:rsidR="00FC5B47" w:rsidRPr="009E13FF" w:rsidRDefault="00FC5B47" w:rsidP="00FC5B47">
      <w:pPr>
        <w:ind w:left="720"/>
        <w:rPr>
          <w:sz w:val="16"/>
          <w:szCs w:val="16"/>
        </w:rPr>
      </w:pPr>
      <w:r w:rsidRPr="009E13FF">
        <w:rPr>
          <w:rStyle w:val="StyleUnderline"/>
        </w:rPr>
        <w:t xml:space="preserve">In order to introduce the first point, </w:t>
      </w:r>
      <w:r w:rsidRPr="009E13FF">
        <w:rPr>
          <w:rStyle w:val="Emphasis"/>
        </w:rPr>
        <w:t>we must return to</w:t>
      </w:r>
      <w:r w:rsidRPr="009E13FF">
        <w:rPr>
          <w:rStyle w:val="StyleUnderline"/>
        </w:rPr>
        <w:t xml:space="preserve"> our discussion of </w:t>
      </w:r>
      <w:r w:rsidRPr="009E13FF">
        <w:rPr>
          <w:rStyle w:val="Emphasis"/>
        </w:rPr>
        <w:t>the commons</w:t>
      </w:r>
      <w:r w:rsidRPr="009E13FF">
        <w:rPr>
          <w:rStyle w:val="StyleUnderline"/>
        </w:rPr>
        <w:t xml:space="preserve">. Early on in this chapter, we established that the commons are institutional matters to the extent that they determine the rules of common use. In this sense, </w:t>
      </w:r>
      <w:r w:rsidRPr="009E13FF">
        <w:rPr>
          <w:rStyle w:val="Emphasis"/>
        </w:rPr>
        <w:t>the commons emerge from</w:t>
      </w:r>
      <w:r w:rsidRPr="009E13FF">
        <w:rPr>
          <w:rStyle w:val="StyleUnderline"/>
        </w:rPr>
        <w:t xml:space="preserve"> what we might legally refer to as the ‘public’, not only in the orthodox economics sense of the collective nature of ‘public goods’, but also in terms of</w:t>
      </w:r>
      <w:r w:rsidRPr="009E13FF">
        <w:rPr>
          <w:rStyle w:val="Emphasis"/>
        </w:rPr>
        <w:t xml:space="preserve"> the public in opposition to the private</w:t>
      </w:r>
      <w:r w:rsidRPr="009E13FF">
        <w:rPr>
          <w:rStyle w:val="StyleUnderline"/>
        </w:rPr>
        <w:t>.</w:t>
      </w:r>
      <w:r w:rsidRPr="009E13FF">
        <w:rPr>
          <w:sz w:val="16"/>
          <w:szCs w:val="16"/>
        </w:rPr>
        <w:t xml:space="preserve"> It is important to note that this public sui generis is non-state public. What exactly does this mean? The state’s public aims to ensure universal access to </w:t>
      </w:r>
      <w:proofErr w:type="gramStart"/>
      <w:r w:rsidRPr="009E13FF">
        <w:rPr>
          <w:sz w:val="16"/>
          <w:szCs w:val="16"/>
        </w:rPr>
        <w:t>services</w:t>
      </w:r>
      <w:proofErr w:type="gramEnd"/>
      <w:r w:rsidRPr="009E13FF">
        <w:rPr>
          <w:sz w:val="16"/>
          <w:szCs w:val="16"/>
        </w:rPr>
        <w:t xml:space="preserve"> but it does so by allowing state administration to monopolize the management of these services, thereby excluding users reduced to mere consumer status</w:t>
      </w:r>
      <w:r w:rsidRPr="009E13FF">
        <w:t xml:space="preserve">. </w:t>
      </w:r>
      <w:r w:rsidRPr="009E13FF">
        <w:rPr>
          <w:rStyle w:val="Emphasis"/>
        </w:rPr>
        <w:t xml:space="preserve">The non-state public of the commons guarantees universal access via </w:t>
      </w:r>
      <w:r w:rsidRPr="009E13FF">
        <w:rPr>
          <w:rStyle w:val="StyleUnderline"/>
        </w:rPr>
        <w:t xml:space="preserve">user </w:t>
      </w:r>
      <w:r w:rsidRPr="009E13FF">
        <w:rPr>
          <w:rStyle w:val="Emphasis"/>
        </w:rPr>
        <w:t xml:space="preserve">participation in </w:t>
      </w:r>
      <w:r w:rsidRPr="009E13FF">
        <w:rPr>
          <w:rStyle w:val="StyleUnderline"/>
        </w:rPr>
        <w:t>this</w:t>
      </w:r>
      <w:r w:rsidRPr="009E13FF">
        <w:rPr>
          <w:rStyle w:val="Emphasis"/>
        </w:rPr>
        <w:t xml:space="preserve"> management</w:t>
      </w:r>
      <w:r w:rsidRPr="009E13FF">
        <w:rPr>
          <w:rStyle w:val="StyleUnderline"/>
        </w:rPr>
        <w:t>.</w:t>
      </w:r>
      <w:r w:rsidRPr="009E13FF">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sidRPr="009E13FF">
        <w:rPr>
          <w:sz w:val="16"/>
          <w:szCs w:val="16"/>
        </w:rPr>
        <w:t>The magnitude of these questions led us to imagine a political system, that of non-</w:t>
      </w:r>
      <w:proofErr w:type="spellStart"/>
      <w:r w:rsidRPr="009E13FF">
        <w:rPr>
          <w:sz w:val="16"/>
          <w:szCs w:val="16"/>
        </w:rPr>
        <w:t>centred</w:t>
      </w:r>
      <w:proofErr w:type="spellEnd"/>
      <w:r w:rsidRPr="009E13FF">
        <w:rPr>
          <w:sz w:val="16"/>
          <w:szCs w:val="16"/>
        </w:rPr>
        <w:t xml:space="preserve"> federalism, which was inspired by Proudhon (1863). Indeed, he designed a dual federation of social and economic</w:t>
      </w:r>
      <w:r>
        <w:rPr>
          <w:sz w:val="16"/>
          <w:szCs w:val="16"/>
        </w:rPr>
        <w:t xml:space="preserve">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w:t>
      </w:r>
      <w:r>
        <w:rPr>
          <w:sz w:val="16"/>
          <w:szCs w:val="16"/>
        </w:rPr>
        <w:lastRenderedPageBreak/>
        <w:t xml:space="preserve">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Pr>
          <w:sz w:val="16"/>
          <w:szCs w:val="16"/>
        </w:rPr>
        <w:t>, in itself, is</w:t>
      </w:r>
      <w:proofErr w:type="gramEnd"/>
      <w:r>
        <w:rPr>
          <w:sz w:val="16"/>
          <w:szCs w:val="16"/>
        </w:rPr>
        <w:t xml:space="preserve"> not a ‘thing’ that we can own; it must be recognized as </w:t>
      </w:r>
      <w:proofErr w:type="spellStart"/>
      <w:r>
        <w:rPr>
          <w:sz w:val="16"/>
          <w:szCs w:val="16"/>
        </w:rPr>
        <w:t>inappropriable</w:t>
      </w:r>
      <w:proofErr w:type="spellEnd"/>
      <w:r>
        <w:rPr>
          <w:sz w:val="16"/>
          <w:szCs w:val="16"/>
        </w:rPr>
        <w:t xml:space="preserv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w:t>
      </w:r>
      <w:proofErr w:type="spellStart"/>
      <w:r w:rsidRPr="006308B3">
        <w:rPr>
          <w:rStyle w:val="Emphasis"/>
          <w:highlight w:val="green"/>
        </w:rPr>
        <w:t>centred</w:t>
      </w:r>
      <w:proofErr w:type="spellEnd"/>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w:t>
      </w:r>
      <w:proofErr w:type="spellStart"/>
      <w:r w:rsidRPr="006308B3">
        <w:rPr>
          <w:rStyle w:val="Emphasis"/>
          <w:highlight w:val="green"/>
        </w:rPr>
        <w:t>centre</w:t>
      </w:r>
      <w:proofErr w:type="spellEnd"/>
      <w:r w:rsidRPr="006308B3">
        <w:rPr>
          <w:rStyle w:val="Emphasis"/>
          <w:highlight w:val="green"/>
        </w:rPr>
        <w:t xml:space="preserv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A47B928" w14:textId="77777777" w:rsidR="00FC5B47" w:rsidRPr="00D47573" w:rsidRDefault="00FC5B47" w:rsidP="00FC5B47">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46D52A9E" w14:textId="77777777" w:rsidR="00FC5B47" w:rsidRPr="00D47573" w:rsidRDefault="00FC5B47" w:rsidP="00FC5B47">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w:t>
      </w:r>
      <w:r w:rsidRPr="00D07F41">
        <w:rPr>
          <w:rStyle w:val="StyleUnderline"/>
        </w:rPr>
        <w:lastRenderedPageBreak/>
        <w:t>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proofErr w:type="gramStart"/>
      <w:r w:rsidRPr="004A08BE">
        <w:rPr>
          <w:rStyle w:val="Emphasis"/>
        </w:rPr>
        <w:t>those</w:t>
      </w:r>
      <w:proofErr w:type="gramEnd"/>
      <w:r w:rsidRPr="004A08BE">
        <w:rPr>
          <w:rStyle w:val="Emphasis"/>
        </w:rPr>
        <w:t xml:space="preserve"> who advocate the</w:t>
      </w:r>
      <w:r w:rsidRPr="004A08BE">
        <w:rPr>
          <w:rStyle w:val="StyleUnderline"/>
        </w:rPr>
        <w:t xml:space="preserve"> renunciation and </w:t>
      </w:r>
      <w:r w:rsidRPr="004A08BE">
        <w:rPr>
          <w:rStyle w:val="Emphasis"/>
        </w:rPr>
        <w:t xml:space="preserve">abandonment of the </w:t>
      </w:r>
      <w:proofErr w:type="spellStart"/>
      <w:r w:rsidRPr="004A08BE">
        <w:rPr>
          <w:rStyle w:val="Emphasis"/>
        </w:rPr>
        <w:t>nonappropriation</w:t>
      </w:r>
      <w:proofErr w:type="spellEnd"/>
      <w:r w:rsidRPr="004A08BE">
        <w:rPr>
          <w:rStyle w:val="Emphasis"/>
        </w:rPr>
        <w:t xml:space="preserve">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4A08BE">
        <w:rPr>
          <w:rStyle w:val="StyleUnderline"/>
        </w:rPr>
        <w:t>manner in which</w:t>
      </w:r>
      <w:proofErr w:type="gramEnd"/>
      <w:r w:rsidRPr="004A08BE">
        <w:rPr>
          <w:rStyle w:val="StyleUnderline"/>
        </w:rPr>
        <w:t xml:space="preserve">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 xml:space="preserve">The Outer Space Treaty has provided an effective legal framework for the exploration of outer space for over 50 years. Based on the history of treaty regimes governing other international spaces, UNCLOS and the ATS, it seems likely that, in future, additional </w:t>
      </w:r>
      <w:r w:rsidRPr="00CB1A1D">
        <w:rPr>
          <w:rStyle w:val="StyleUnderline"/>
        </w:rPr>
        <w:lastRenderedPageBreak/>
        <w:t>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6DE628BB" w:rsidR="00E42E4C" w:rsidRDefault="005F7DFA" w:rsidP="005F7DFA">
      <w:pPr>
        <w:pStyle w:val="Heading3"/>
      </w:pPr>
      <w:proofErr w:type="spellStart"/>
      <w:r>
        <w:lastRenderedPageBreak/>
        <w:t>Underview</w:t>
      </w:r>
      <w:proofErr w:type="spellEnd"/>
    </w:p>
    <w:p w14:paraId="31B58465" w14:textId="1BA4F747" w:rsidR="005F7DFA" w:rsidRDefault="005F7DFA" w:rsidP="005F7DFA"/>
    <w:p w14:paraId="322309D1" w14:textId="77777777" w:rsidR="005F7DFA" w:rsidRPr="00FD4BB7" w:rsidRDefault="005F7DFA" w:rsidP="005F7DFA">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053C6082" w14:textId="77777777" w:rsidR="005F7DFA" w:rsidRPr="00FD4BB7" w:rsidRDefault="005F7DFA" w:rsidP="005F7DFA">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784F1CF0" w14:textId="77777777" w:rsidR="005F7DFA" w:rsidRPr="00FD4BB7" w:rsidRDefault="005F7DFA" w:rsidP="005F7DFA">
      <w:r w:rsidRPr="00FD4BB7">
        <w:rPr>
          <w:rFonts w:eastAsia="Cambria"/>
          <w:sz w:val="12"/>
          <w:szCs w:val="12"/>
        </w:rPr>
        <w:t xml:space="preserve"> </w:t>
      </w:r>
    </w:p>
    <w:p w14:paraId="0E16087E" w14:textId="77777777" w:rsidR="005F7DFA" w:rsidRPr="00FD4BB7" w:rsidRDefault="005F7DFA" w:rsidP="005F7DFA">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u w:val="single"/>
        </w:rPr>
        <w:t>Thus</w:t>
      </w:r>
      <w:proofErr w:type="gramEnd"/>
      <w:r w:rsidRPr="00FD4BB7">
        <w:rPr>
          <w:rFonts w:eastAsia="Calibri"/>
          <w:u w:val="single"/>
        </w:rPr>
        <w:t xml:space="preserve">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7E50936D" w14:textId="77777777" w:rsidR="005F7DFA" w:rsidRPr="00FD4BB7" w:rsidRDefault="005F7DFA" w:rsidP="005F7DFA">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7434ABA3" w14:textId="77777777" w:rsidR="005F7DFA" w:rsidRPr="00FD4BB7" w:rsidRDefault="005F7DFA" w:rsidP="005F7DFA">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3A993E9" w14:textId="77777777" w:rsidR="005F7DFA" w:rsidRPr="00FD4BB7" w:rsidRDefault="005F7DFA" w:rsidP="005F7DFA">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B9C29B0" w14:textId="77777777" w:rsidR="005F7DFA" w:rsidRPr="00FD4BB7" w:rsidRDefault="005F7DFA" w:rsidP="005F7DFA">
      <w:r w:rsidRPr="00FD4BB7">
        <w:rPr>
          <w:rFonts w:eastAsia="Calibri"/>
          <w:b/>
          <w:bCs/>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proofErr w:type="gramStart"/>
      <w:r w:rsidRPr="00FD4BB7">
        <w:rPr>
          <w:rFonts w:eastAsia="Calibri"/>
          <w:b/>
          <w:bCs/>
          <w:u w:val="single"/>
        </w:rPr>
        <w:t>a number of</w:t>
      </w:r>
      <w:proofErr w:type="gramEnd"/>
      <w:r w:rsidRPr="00FD4BB7">
        <w:rPr>
          <w:rFonts w:eastAsia="Calibri"/>
          <w:b/>
          <w:bCs/>
          <w:u w:val="single"/>
        </w:rPr>
        <w:t xml:space="preserve">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70F808D2" w14:textId="77777777" w:rsidR="005F7DFA" w:rsidRPr="00FD4BB7" w:rsidRDefault="005F7DFA" w:rsidP="005F7DFA">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76774FDB" w14:textId="77777777" w:rsidR="005F7DFA" w:rsidRPr="00FD4BB7" w:rsidRDefault="005F7DFA" w:rsidP="005F7DFA">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5A3F703B" w14:textId="77777777" w:rsidR="005F7DFA" w:rsidRPr="00FD4BB7" w:rsidRDefault="005F7DFA" w:rsidP="005F7DFA">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4EC16205" w14:textId="77777777" w:rsidR="005F7DFA" w:rsidRPr="00FD4BB7" w:rsidRDefault="005F7DFA" w:rsidP="005F7DFA">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proofErr w:type="spellStart"/>
      <w:r w:rsidRPr="00FD4BB7">
        <w:rPr>
          <w:b/>
          <w:bCs/>
          <w:highlight w:val="yellow"/>
          <w:u w:val="single"/>
        </w:rPr>
        <w:t>deconstructible</w:t>
      </w:r>
      <w:proofErr w:type="spellEnd"/>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highlight w:val="yellow"/>
          <w:u w:val="single"/>
        </w:rPr>
        <w:t xml:space="preserve"> this involves </w:t>
      </w:r>
      <w:r w:rsidRPr="00FD4BB7">
        <w:rPr>
          <w:rFonts w:eastAsia="Calibri"/>
          <w:sz w:val="12"/>
          <w:szCs w:val="12"/>
        </w:rPr>
        <w:t>nurturing or</w:t>
      </w:r>
      <w:r w:rsidRPr="00FD4BB7">
        <w:rPr>
          <w:rFonts w:eastAsia="Calibri"/>
          <w:b/>
          <w:bCs/>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u w:val="single"/>
        </w:rPr>
        <w:t xml:space="preserve"> </w:t>
      </w:r>
      <w:r w:rsidRPr="00FD4BB7">
        <w:rPr>
          <w:rFonts w:eastAsia="Calibri"/>
          <w:b/>
          <w:bCs/>
          <w:highlight w:val="yellow"/>
          <w:u w:val="single"/>
        </w:rPr>
        <w:t>hybridizing</w:t>
      </w:r>
      <w:r w:rsidRPr="00FD4BB7">
        <w:rPr>
          <w:rFonts w:eastAsia="Cambria"/>
          <w:u w:val="single"/>
        </w:rPr>
        <w:t xml:space="preserve"> </w:t>
      </w:r>
      <w:r w:rsidRPr="00FD4BB7">
        <w:rPr>
          <w:rFonts w:eastAsia="Calibri"/>
          <w:sz w:val="12"/>
          <w:szCs w:val="12"/>
        </w:rPr>
        <w:t>strategy</w:t>
      </w:r>
      <w:r w:rsidRPr="00FD4BB7">
        <w:rPr>
          <w:rFonts w:eastAsia="Cambria"/>
          <w:u w:val="single"/>
        </w:rPr>
        <w:t xml:space="preserve"> </w:t>
      </w:r>
      <w:r w:rsidRPr="00FD4BB7">
        <w:rPr>
          <w:rFonts w:eastAsia="Calibri"/>
          <w:b/>
          <w:bCs/>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Observing his rules and</w:t>
      </w:r>
      <w:r w:rsidRPr="00FD4BB7">
        <w:rPr>
          <w:rFonts w:eastAsia="Cambria"/>
          <w:u w:val="single"/>
        </w:rPr>
        <w:t xml:space="preserve"> </w:t>
      </w:r>
      <w:r w:rsidRPr="00FD4BB7">
        <w:rPr>
          <w:rFonts w:eastAsia="Calibri"/>
          <w:b/>
          <w:bCs/>
          <w:highlight w:val="yellow"/>
          <w:u w:val="single"/>
        </w:rPr>
        <w:t>playing his game</w:t>
      </w:r>
      <w:r w:rsidRPr="00FD4BB7">
        <w:rPr>
          <w:rFonts w:eastAsia="Cambria"/>
          <w:u w:val="single"/>
        </w:rPr>
        <w:t xml:space="preserve"> </w:t>
      </w:r>
      <w:r w:rsidRPr="00FD4BB7">
        <w:rPr>
          <w:rFonts w:eastAsia="Calibri"/>
          <w:b/>
          <w:bCs/>
          <w:highlight w:val="yellow"/>
          <w:u w:val="single"/>
        </w:rPr>
        <w:t xml:space="preserve">makes it difficult for him not to </w:t>
      </w:r>
      <w:r w:rsidRPr="00FD4BB7">
        <w:rPr>
          <w:rFonts w:eastAsia="Calibri"/>
          <w:sz w:val="12"/>
          <w:szCs w:val="12"/>
        </w:rPr>
        <w:t>take you seriously or</w:t>
      </w:r>
      <w:r w:rsidRPr="00FD4BB7">
        <w:rPr>
          <w:rFonts w:eastAsia="Calibri"/>
          <w:b/>
          <w:bCs/>
          <w:highlight w:val="yellow"/>
          <w:u w:val="single"/>
        </w:rPr>
        <w:t xml:space="preserve"> grant </w:t>
      </w:r>
      <w:r w:rsidRPr="00FD4BB7">
        <w:rPr>
          <w:rFonts w:eastAsia="Calibri"/>
          <w:sz w:val="12"/>
          <w:szCs w:val="12"/>
        </w:rPr>
        <w:t>you</w:t>
      </w:r>
      <w:r w:rsidRPr="00FD4BB7">
        <w:rPr>
          <w:rFonts w:eastAsia="Calibri"/>
          <w:b/>
          <w:bCs/>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22AF1771" w14:textId="77777777" w:rsidR="005F7DFA" w:rsidRPr="005F7DFA" w:rsidRDefault="005F7DFA" w:rsidP="005F7DFA"/>
    <w:sectPr w:rsidR="005F7DFA" w:rsidRPr="005F7D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C9B"/>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B40"/>
    <w:rsid w:val="00452EE4"/>
    <w:rsid w:val="00452F0B"/>
    <w:rsid w:val="004536D6"/>
    <w:rsid w:val="00457224"/>
    <w:rsid w:val="00467628"/>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7C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3F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A6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335"/>
    <w:rsid w:val="00B3569C"/>
    <w:rsid w:val="00B43676"/>
    <w:rsid w:val="00B5602D"/>
    <w:rsid w:val="00B60125"/>
    <w:rsid w:val="00B6656B"/>
    <w:rsid w:val="00B71625"/>
    <w:rsid w:val="00B75C54"/>
    <w:rsid w:val="00B8710E"/>
    <w:rsid w:val="00B9225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7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76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76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76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676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676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76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628"/>
  </w:style>
  <w:style w:type="character" w:customStyle="1" w:styleId="Heading1Char">
    <w:name w:val="Heading 1 Char"/>
    <w:aliases w:val="Pocket Char"/>
    <w:basedOn w:val="DefaultParagraphFont"/>
    <w:link w:val="Heading1"/>
    <w:uiPriority w:val="9"/>
    <w:rsid w:val="004676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762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6762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676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762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6762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6762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676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67628"/>
    <w:rPr>
      <w:color w:val="auto"/>
      <w:u w:val="none"/>
    </w:rPr>
  </w:style>
  <w:style w:type="paragraph" w:styleId="DocumentMap">
    <w:name w:val="Document Map"/>
    <w:basedOn w:val="Normal"/>
    <w:link w:val="DocumentMapChar"/>
    <w:uiPriority w:val="99"/>
    <w:semiHidden/>
    <w:unhideWhenUsed/>
    <w:rsid w:val="004676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7628"/>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papers.ssrn.com/sol3/papers.cfm?abstract_id=3547312)//ey/"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31</Pages>
  <Words>24549</Words>
  <Characters>139930</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2022-01-28T16:16:00Z</dcterms:created>
  <dcterms:modified xsi:type="dcterms:W3CDTF">2022-01-28T16:16:00Z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