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B523D" w14:textId="10D1C8CC" w:rsidR="00F779FF" w:rsidRDefault="0094662E" w:rsidP="00F779FF">
      <w:pPr>
        <w:pStyle w:val="Heading3"/>
        <w:rPr>
          <w:rStyle w:val="StyleUnderline"/>
          <w:sz w:val="16"/>
        </w:rPr>
      </w:pPr>
      <w:r>
        <w:rPr>
          <w:rStyle w:val="StyleUnderline"/>
          <w:sz w:val="16"/>
        </w:rPr>
        <w:t>1</w:t>
      </w:r>
    </w:p>
    <w:p w14:paraId="4513D926" w14:textId="1C01D717" w:rsidR="00F779FF" w:rsidRDefault="00F779FF" w:rsidP="00F779FF">
      <w:pPr>
        <w:pStyle w:val="Heading4"/>
      </w:pPr>
      <w:r>
        <w:t xml:space="preserve">CP: </w:t>
      </w:r>
      <w:r>
        <w:t>The member nations of the World Trade Organization ought to waive intellectual property protections for Covid-19 related medicines.</w:t>
      </w:r>
    </w:p>
    <w:p w14:paraId="0DA552F8" w14:textId="372BFA7D" w:rsidR="00F779FF" w:rsidRPr="00F779FF" w:rsidRDefault="0094662E" w:rsidP="00F779FF">
      <w:pPr>
        <w:pStyle w:val="Heading3"/>
      </w:pPr>
      <w:r>
        <w:lastRenderedPageBreak/>
        <w:t>2</w:t>
      </w:r>
    </w:p>
    <w:p w14:paraId="7221E103" w14:textId="3AAE2024" w:rsidR="00F779FF" w:rsidRPr="00405D88" w:rsidRDefault="00F779FF" w:rsidP="00F779FF">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18C22F65" w14:textId="77777777" w:rsidR="00F779FF" w:rsidRPr="00405D88" w:rsidRDefault="00F779FF" w:rsidP="00F779FF">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CA1008B" w14:textId="77777777" w:rsidR="00F779FF" w:rsidRPr="00405D88" w:rsidRDefault="00F779FF" w:rsidP="00F779FF">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381D3216" w14:textId="01DE5F02" w:rsidR="00F779FF" w:rsidRPr="00F779FF" w:rsidRDefault="00F779FF" w:rsidP="00F779FF">
      <w:pPr>
        <w:pStyle w:val="Heading4"/>
        <w:rPr>
          <w:rFonts w:cs="Calibri"/>
        </w:rPr>
      </w:pPr>
      <w:r w:rsidRPr="00405D88">
        <w:rPr>
          <w:rFonts w:cs="Calibri"/>
        </w:rPr>
        <w:t xml:space="preserve">Weakening patents eliminates funds for R&amp;D and halts pharma innovations that prevents an effective development of a right to health. </w:t>
      </w:r>
    </w:p>
    <w:p w14:paraId="7CE386A8" w14:textId="4FB399B9" w:rsidR="00F779FF" w:rsidRPr="00405D88" w:rsidRDefault="00F779FF" w:rsidP="00F779FF">
      <w:r w:rsidRPr="00405D88">
        <w:t>Sarah</w:t>
      </w:r>
      <w:r w:rsidRPr="00405D88">
        <w:rPr>
          <w:rStyle w:val="Style13ptBold"/>
        </w:rPr>
        <w:t xml:space="preserve"> Joseph 11</w:t>
      </w:r>
      <w:r w:rsidRPr="00405D88">
        <w:t xml:space="preserve">, Professor of Human Rights Law, and the Director of the </w:t>
      </w:r>
      <w:proofErr w:type="spellStart"/>
      <w:r w:rsidRPr="00405D88">
        <w:t>Castan</w:t>
      </w:r>
      <w:proofErr w:type="spellEnd"/>
      <w:r w:rsidRPr="00405D88">
        <w:t xml:space="preserve"> Centre for Human Rights Law at Monash University, Sarah, “Blame it on the WTO?” http://www.oxfordscholarship.com/view/10.1093/acprof:oso/9780199565894.001.0001/acprof-9780199565894-chapter-8#acprof-9780199565894-note-1350</w:t>
      </w:r>
    </w:p>
    <w:p w14:paraId="3FB1D10B" w14:textId="77777777" w:rsidR="00F779FF" w:rsidRPr="00405D88" w:rsidRDefault="00F779FF" w:rsidP="00F779FF">
      <w:pPr>
        <w:ind w:left="720"/>
        <w:rPr>
          <w:sz w:val="10"/>
        </w:rPr>
      </w:pPr>
      <w:r w:rsidRPr="00405D88">
        <w:rPr>
          <w:sz w:val="12"/>
        </w:rPr>
        <w:t xml:space="preserve">IP protection restricts trade and competition, so IP clauses are somewhat anomalous in trade agreements, which are normally designed to decrease trade barriers. What is the justification for IP protection?44 Due to their relevance to this chapter, I will concentrate on arguments in </w:t>
      </w:r>
      <w:proofErr w:type="spellStart"/>
      <w:r w:rsidRPr="00405D88">
        <w:rPr>
          <w:sz w:val="12"/>
        </w:rPr>
        <w:t>favour</w:t>
      </w:r>
      <w:proofErr w:type="spellEnd"/>
      <w:r w:rsidRPr="00405D88">
        <w:rPr>
          <w:sz w:val="12"/>
        </w:rPr>
        <w:t xml:space="preserve"> of patents.45 </w:t>
      </w:r>
      <w:r w:rsidRPr="009E7424">
        <w:rPr>
          <w:rStyle w:val="StyleUnderline"/>
          <w:highlight w:val="yellow"/>
        </w:rPr>
        <w:t>Patents</w:t>
      </w:r>
      <w:r w:rsidRPr="00405D88">
        <w:rPr>
          <w:rStyle w:val="StyleUnderline"/>
        </w:rPr>
        <w:t xml:space="preserve"> reward people for their inventions</w:t>
      </w:r>
      <w:r w:rsidRPr="00405D88">
        <w:rPr>
          <w:sz w:val="12"/>
        </w:rPr>
        <w:t xml:space="preserve">, thus </w:t>
      </w:r>
      <w:r w:rsidRPr="009E7424">
        <w:rPr>
          <w:rStyle w:val="Emphasis"/>
          <w:highlight w:val="yellow"/>
        </w:rPr>
        <w:t>encouraging creativity and innovation</w:t>
      </w:r>
      <w:r w:rsidRPr="00405D88">
        <w:rPr>
          <w:rStyle w:val="Emphasis"/>
        </w:rPr>
        <w:t>.</w:t>
      </w:r>
      <w:r w:rsidRPr="00405D88">
        <w:rPr>
          <w:sz w:val="12"/>
        </w:rPr>
        <w:t xml:space="preserve"> </w:t>
      </w:r>
      <w:r w:rsidRPr="00405D88">
        <w:rPr>
          <w:rStyle w:val="StyleUnderline"/>
        </w:rPr>
        <w:t>Patents operate on the assumption that</w:t>
      </w:r>
      <w:r w:rsidRPr="00405D88">
        <w:rPr>
          <w:sz w:val="12"/>
        </w:rPr>
        <w:t xml:space="preserve"> </w:t>
      </w:r>
      <w:r w:rsidRPr="00405D88">
        <w:rPr>
          <w:rStyle w:val="StyleUnderline"/>
        </w:rPr>
        <w:t>people are not</w:t>
      </w:r>
      <w:r w:rsidRPr="00405D88">
        <w:rPr>
          <w:sz w:val="12"/>
        </w:rPr>
        <w:t xml:space="preserve"> </w:t>
      </w:r>
      <w:r w:rsidRPr="00405D88">
        <w:rPr>
          <w:rStyle w:val="StyleUnderline"/>
        </w:rPr>
        <w:t xml:space="preserve">inherently altruistic, and expect rewards </w:t>
      </w:r>
      <w:r w:rsidRPr="00405D88">
        <w:rPr>
          <w:rStyle w:val="StyleUnderline"/>
        </w:rPr>
        <w:lastRenderedPageBreak/>
        <w:t xml:space="preserve">for their </w:t>
      </w:r>
      <w:proofErr w:type="spellStart"/>
      <w:r w:rsidRPr="00405D88">
        <w:rPr>
          <w:rStyle w:val="StyleUnderline"/>
        </w:rPr>
        <w:t>endeavours</w:t>
      </w:r>
      <w:proofErr w:type="spellEnd"/>
      <w:r w:rsidRPr="00405D88">
        <w:rPr>
          <w:sz w:val="12"/>
        </w:rPr>
        <w:t xml:space="preserve">, </w:t>
      </w:r>
      <w:r w:rsidRPr="00405D88">
        <w:rPr>
          <w:rStyle w:val="StyleUnderline"/>
        </w:rPr>
        <w:t>especially when those</w:t>
      </w:r>
      <w:r w:rsidRPr="00405D88">
        <w:rPr>
          <w:sz w:val="12"/>
        </w:rPr>
        <w:t xml:space="preserve"> </w:t>
      </w:r>
      <w:proofErr w:type="spellStart"/>
      <w:r w:rsidRPr="00405D88">
        <w:rPr>
          <w:sz w:val="12"/>
        </w:rPr>
        <w:t>endeavours</w:t>
      </w:r>
      <w:proofErr w:type="spellEnd"/>
      <w:r w:rsidRPr="00405D88">
        <w:rPr>
          <w:sz w:val="12"/>
        </w:rPr>
        <w:t xml:space="preserve"> </w:t>
      </w:r>
      <w:r w:rsidRPr="00405D88">
        <w:rPr>
          <w:rStyle w:val="Emphasis"/>
        </w:rPr>
        <w:t>are risky as they may, and often do, result in costly failure</w:t>
      </w:r>
      <w:r w:rsidRPr="00405D88">
        <w:rPr>
          <w:sz w:val="12"/>
        </w:rPr>
        <w:t xml:space="preserve">.46 Furthermore, </w:t>
      </w:r>
      <w:r w:rsidRPr="00405D88">
        <w:rPr>
          <w:rStyle w:val="StyleUnderline"/>
        </w:rPr>
        <w:t xml:space="preserve">the money raised from </w:t>
      </w:r>
      <w:r w:rsidRPr="009E7424">
        <w:rPr>
          <w:rStyle w:val="StyleUnderline"/>
          <w:highlight w:val="yellow"/>
        </w:rPr>
        <w:t>patent protection is</w:t>
      </w:r>
      <w:r w:rsidRPr="00405D88">
        <w:rPr>
          <w:rStyle w:val="StyleUnderline"/>
        </w:rPr>
        <w:t xml:space="preserve"> </w:t>
      </w:r>
      <w:r w:rsidRPr="00405D88">
        <w:rPr>
          <w:sz w:val="12"/>
        </w:rPr>
        <w:t xml:space="preserve">said to be </w:t>
      </w:r>
      <w:r w:rsidRPr="009E7424">
        <w:rPr>
          <w:rStyle w:val="Emphasis"/>
          <w:highlight w:val="yellow"/>
        </w:rPr>
        <w:t>necessary to fund</w:t>
      </w:r>
      <w:r w:rsidRPr="00405D88">
        <w:rPr>
          <w:rStyle w:val="Emphasis"/>
        </w:rPr>
        <w:t xml:space="preserve"> the considerable costs of research and development (</w:t>
      </w:r>
      <w:r w:rsidRPr="009E7424">
        <w:rPr>
          <w:rStyle w:val="Emphasis"/>
          <w:highlight w:val="yellow"/>
        </w:rPr>
        <w:t>R&amp;D</w:t>
      </w:r>
      <w:r w:rsidRPr="00405D88">
        <w:rPr>
          <w:rStyle w:val="Emphasis"/>
        </w:rPr>
        <w:t>).</w:t>
      </w:r>
      <w:r w:rsidRPr="00405D88">
        <w:rPr>
          <w:sz w:val="12"/>
        </w:rPr>
        <w:t xml:space="preserve">47 </w:t>
      </w:r>
      <w:r w:rsidRPr="00405D88">
        <w:rPr>
          <w:rStyle w:val="StyleUnderline"/>
        </w:rPr>
        <w:t xml:space="preserve">Therefore, </w:t>
      </w:r>
      <w:r w:rsidRPr="009E7424">
        <w:rPr>
          <w:rStyle w:val="StyleUnderline"/>
          <w:highlight w:val="yellow"/>
        </w:rPr>
        <w:t xml:space="preserve">without patents, </w:t>
      </w:r>
      <w:r w:rsidRPr="009E7424">
        <w:rPr>
          <w:rStyle w:val="Emphasis"/>
          <w:highlight w:val="yellow"/>
        </w:rPr>
        <w:t>innovation in the pharmaceutical field</w:t>
      </w:r>
      <w:r w:rsidRPr="00405D88">
        <w:rPr>
          <w:rStyle w:val="Emphasis"/>
        </w:rPr>
        <w:t xml:space="preserve"> </w:t>
      </w:r>
      <w:r w:rsidRPr="00405D88">
        <w:rPr>
          <w:sz w:val="12"/>
        </w:rPr>
        <w:t xml:space="preserve">(or any industrial field) </w:t>
      </w:r>
      <w:r w:rsidRPr="00405D88">
        <w:rPr>
          <w:rStyle w:val="Emphasis"/>
        </w:rPr>
        <w:t xml:space="preserve">might </w:t>
      </w:r>
      <w:r w:rsidRPr="009E7424">
        <w:rPr>
          <w:rStyle w:val="Emphasis"/>
          <w:highlight w:val="yellow"/>
        </w:rPr>
        <w:t>grind to a standstill</w:t>
      </w:r>
      <w:r w:rsidRPr="00405D88">
        <w:rPr>
          <w:rStyle w:val="Emphasis"/>
        </w:rPr>
        <w:t>.</w:t>
      </w:r>
      <w:r w:rsidRPr="00405D88">
        <w:rPr>
          <w:sz w:val="12"/>
        </w:rPr>
        <w:t xml:space="preserve"> W</w:t>
      </w:r>
      <w:r w:rsidRPr="00405D88">
        <w:rPr>
          <w:rStyle w:val="StyleUnderline"/>
        </w:rPr>
        <w:t>hile it is true that the high prices generated by patent protection may render access to drugs selective</w:t>
      </w:r>
      <w:r w:rsidRPr="00405D88">
        <w:rPr>
          <w:sz w:val="12"/>
        </w:rPr>
        <w:t xml:space="preserve">, (p.221) </w:t>
      </w:r>
      <w:r w:rsidRPr="00405D88">
        <w:rPr>
          <w:rStyle w:val="StyleUnderline"/>
        </w:rPr>
        <w:t xml:space="preserve">it is nevertheless </w:t>
      </w:r>
      <w:r w:rsidRPr="009E7424">
        <w:rPr>
          <w:rStyle w:val="Emphasis"/>
          <w:highlight w:val="yellow"/>
        </w:rPr>
        <w:t>better that a drug is available to some rather than non-existent</w:t>
      </w:r>
      <w:r w:rsidRPr="00405D88">
        <w:rPr>
          <w:rStyle w:val="Emphasis"/>
        </w:rPr>
        <w:t xml:space="preserve"> and available to no one</w:t>
      </w:r>
      <w:r w:rsidRPr="00405D88">
        <w:rPr>
          <w:sz w:val="12"/>
        </w:rPr>
        <w:t xml:space="preserve">. </w:t>
      </w:r>
      <w:r w:rsidRPr="00405D88">
        <w:rPr>
          <w:rStyle w:val="StyleUnderline"/>
        </w:rPr>
        <w:t xml:space="preserve">The global extension of patent law mandated by TRIPS helps to ensure that patents are not undermined by the sale of competing pirated copies. Furthermore, </w:t>
      </w:r>
      <w:r w:rsidRPr="009E7424">
        <w:rPr>
          <w:rStyle w:val="StyleUnderline"/>
          <w:highlight w:val="yellow"/>
        </w:rPr>
        <w:t>global IP regimes</w:t>
      </w:r>
      <w:r w:rsidRPr="00405D88">
        <w:rPr>
          <w:rStyle w:val="StyleUnderline"/>
        </w:rPr>
        <w:t xml:space="preserve"> should theoretically </w:t>
      </w:r>
      <w:r w:rsidRPr="009E7424">
        <w:rPr>
          <w:rStyle w:val="Emphasis"/>
          <w:highlight w:val="yellow"/>
        </w:rPr>
        <w:t>encourage greater technology</w:t>
      </w:r>
      <w:r w:rsidRPr="009E7424">
        <w:rPr>
          <w:sz w:val="10"/>
          <w:highlight w:val="yellow"/>
        </w:rPr>
        <w:t xml:space="preserve"> </w:t>
      </w:r>
      <w:r w:rsidRPr="009E7424">
        <w:rPr>
          <w:rStyle w:val="Emphasis"/>
          <w:highlight w:val="yellow"/>
        </w:rPr>
        <w:t>transfer</w:t>
      </w:r>
      <w:r w:rsidRPr="00405D88">
        <w:rPr>
          <w:sz w:val="10"/>
        </w:rPr>
        <w:t xml:space="preserve"> between countries, greater foreign direct investment, and </w:t>
      </w:r>
      <w:r w:rsidRPr="009E7424">
        <w:rPr>
          <w:rStyle w:val="Emphasis"/>
          <w:highlight w:val="yellow"/>
        </w:rPr>
        <w:t>greater local innovation</w:t>
      </w:r>
      <w:r w:rsidRPr="00405D88">
        <w:rPr>
          <w:sz w:val="10"/>
        </w:rPr>
        <w:t xml:space="preserve"> within compliant states.48 </w:t>
      </w:r>
      <w:r w:rsidRPr="00405D88">
        <w:rPr>
          <w:rStyle w:val="StyleUnderline"/>
        </w:rPr>
        <w:t xml:space="preserve">All of these outcomes </w:t>
      </w:r>
      <w:r w:rsidRPr="00405D88">
        <w:rPr>
          <w:rStyle w:val="Emphasis"/>
        </w:rPr>
        <w:t xml:space="preserve">should </w:t>
      </w:r>
      <w:r w:rsidRPr="009E7424">
        <w:rPr>
          <w:rStyle w:val="Emphasis"/>
          <w:highlight w:val="yellow"/>
        </w:rPr>
        <w:t>accelerate</w:t>
      </w:r>
      <w:r w:rsidRPr="00405D88">
        <w:rPr>
          <w:rStyle w:val="Emphasis"/>
        </w:rPr>
        <w:t xml:space="preserve"> the </w:t>
      </w:r>
      <w:r w:rsidRPr="009E7424">
        <w:rPr>
          <w:rStyle w:val="Emphasis"/>
          <w:highlight w:val="yellow"/>
        </w:rPr>
        <w:t>economic development of poor countries</w:t>
      </w:r>
      <w:r w:rsidRPr="00405D88">
        <w:rPr>
          <w:rStyle w:val="Emphasis"/>
        </w:rPr>
        <w:t>,</w:t>
      </w:r>
      <w:r w:rsidRPr="00405D88">
        <w:rPr>
          <w:sz w:val="10"/>
        </w:rPr>
        <w:t xml:space="preserve"> </w:t>
      </w:r>
      <w:r w:rsidRPr="009E7424">
        <w:rPr>
          <w:rStyle w:val="Emphasis"/>
          <w:highlight w:val="yellow"/>
        </w:rPr>
        <w:t>with positive knock-on</w:t>
      </w:r>
      <w:r w:rsidRPr="00405D88">
        <w:rPr>
          <w:rStyle w:val="Emphasis"/>
        </w:rPr>
        <w:t xml:space="preserve"> effects </w:t>
      </w:r>
      <w:r w:rsidRPr="009E7424">
        <w:rPr>
          <w:rStyle w:val="Emphasis"/>
          <w:highlight w:val="yellow"/>
        </w:rPr>
        <w:t>for human rights</w:t>
      </w:r>
      <w:r w:rsidRPr="00405D88">
        <w:rPr>
          <w:rStyle w:val="Emphasis"/>
        </w:rPr>
        <w:t xml:space="preserve">. </w:t>
      </w:r>
      <w:r w:rsidRPr="00405D88">
        <w:rPr>
          <w:sz w:val="10"/>
        </w:rPr>
        <w:t xml:space="preserve">Thus, perhaps it is arguable that </w:t>
      </w:r>
      <w:r w:rsidRPr="00405D88">
        <w:rPr>
          <w:rStyle w:val="StyleUnderline"/>
        </w:rPr>
        <w:t xml:space="preserve">pharmaceutical patents are </w:t>
      </w:r>
      <w:r w:rsidRPr="00405D88">
        <w:rPr>
          <w:rStyle w:val="Emphasis"/>
        </w:rPr>
        <w:t>justifiable under international human rights law</w:t>
      </w:r>
      <w:r w:rsidRPr="00405D88">
        <w:rPr>
          <w:sz w:val="10"/>
        </w:rPr>
        <w:t xml:space="preserve">, </w:t>
      </w:r>
      <w:r w:rsidRPr="00405D88">
        <w:rPr>
          <w:rStyle w:val="StyleUnderline"/>
        </w:rPr>
        <w:t xml:space="preserve">as they promote R&amp;D which is essential for </w:t>
      </w:r>
      <w:r w:rsidRPr="00405D88">
        <w:rPr>
          <w:rStyle w:val="Emphasis"/>
        </w:rPr>
        <w:t>the future enhancement of rights to life and health.</w:t>
      </w:r>
      <w:r w:rsidRPr="00405D88">
        <w:rPr>
          <w:sz w:val="10"/>
        </w:rPr>
        <w:t xml:space="preserve"> Furthermore, to the extent that they are held by natural persons, they are one way of protecting that person’s rights under Article 15(1)(c) of the ICESCR.</w:t>
      </w:r>
    </w:p>
    <w:p w14:paraId="761FB01F" w14:textId="77777777" w:rsidR="00F779FF" w:rsidRPr="00405D88" w:rsidRDefault="00F779FF" w:rsidP="00F779FF">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38B484AE" w14:textId="77777777" w:rsidR="00F779FF" w:rsidRPr="00405D88" w:rsidRDefault="00F779FF" w:rsidP="00F779FF">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0052E4F3" w14:textId="77777777" w:rsidR="00F779FF" w:rsidRPr="00405D88" w:rsidRDefault="00F779FF" w:rsidP="00F779FF">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w:t>
      </w:r>
      <w:r w:rsidRPr="00405D88">
        <w:rPr>
          <w:u w:val="single"/>
        </w:rPr>
        <w:lastRenderedPageBreak/>
        <w:t xml:space="preserve">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0725FAAC" w14:textId="77777777" w:rsidR="00F779FF" w:rsidRPr="00405D88" w:rsidRDefault="00F779FF" w:rsidP="00F779FF">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570E5B65" w14:textId="77777777" w:rsidR="00F779FF" w:rsidRPr="00405D88" w:rsidRDefault="00F779FF" w:rsidP="00F779FF">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5CD521C6" w14:textId="77777777" w:rsidR="00F779FF" w:rsidRPr="00405D88" w:rsidRDefault="00F779FF" w:rsidP="00F779FF">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w:t>
      </w:r>
      <w:r w:rsidRPr="00405D88">
        <w:rPr>
          <w:rStyle w:val="StyleUnderline"/>
        </w:rPr>
        <w:lastRenderedPageBreak/>
        <w:t xml:space="preserve">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36C3019E" w14:textId="72207271" w:rsidR="00F779FF" w:rsidRDefault="0094662E" w:rsidP="00F779FF">
      <w:pPr>
        <w:pStyle w:val="Heading3"/>
      </w:pPr>
      <w:r>
        <w:lastRenderedPageBreak/>
        <w:t>3</w:t>
      </w:r>
    </w:p>
    <w:p w14:paraId="0B6F0CBE" w14:textId="6E241ACD" w:rsidR="00F779FF" w:rsidRPr="007142A4" w:rsidRDefault="00F779FF" w:rsidP="00F779FF">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t>access to medicines</w:t>
      </w:r>
      <w:r w:rsidRPr="007142A4">
        <w:t xml:space="preserve"> is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3E4892D7" w14:textId="77777777" w:rsidR="00F779FF" w:rsidRPr="00F1071C" w:rsidRDefault="00F779FF" w:rsidP="00F779FF">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w:t>
      </w:r>
      <w:r w:rsidRPr="00F1071C">
        <w:rPr>
          <w:sz w:val="10"/>
        </w:rPr>
        <w:lastRenderedPageBreak/>
        <w:t xml:space="preserve">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01361654" w14:textId="77777777" w:rsidR="00F779FF" w:rsidRDefault="00F779FF" w:rsidP="00F779FF">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13034E4A" w14:textId="77777777" w:rsidR="00F779FF" w:rsidRPr="001C47F7" w:rsidRDefault="00F779FF" w:rsidP="00F779FF">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00DF2216" w14:textId="77777777" w:rsidR="00F779FF" w:rsidRDefault="00F779FF" w:rsidP="00F779FF">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w:t>
      </w:r>
      <w:r w:rsidRPr="001113E3">
        <w:rPr>
          <w:rStyle w:val="Emphasis"/>
          <w:highlight w:val="yellow"/>
        </w:rPr>
        <w:lastRenderedPageBreak/>
        <w:t xml:space="preserve">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0B2B63A0" w14:textId="77777777" w:rsidR="00F779FF" w:rsidRDefault="00F779FF" w:rsidP="00F779FF"/>
    <w:p w14:paraId="1A99A0BF" w14:textId="77777777" w:rsidR="00F779FF" w:rsidRPr="00201E5B" w:rsidRDefault="00F779FF" w:rsidP="00F779FF">
      <w:pPr>
        <w:pStyle w:val="Heading4"/>
      </w:pPr>
      <w:r w:rsidRPr="00201E5B">
        <w:t>Neoliberalism rips apart communal bonds to maintain the illusion that structural inequalities are individual problems – the impact is systemic victim-blaming, poverty, and violence.</w:t>
      </w:r>
    </w:p>
    <w:p w14:paraId="12B87BC8" w14:textId="77777777" w:rsidR="00F779FF" w:rsidRPr="00201E5B" w:rsidRDefault="00F779FF" w:rsidP="00F779FF">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4A716A91" w14:textId="77777777" w:rsidR="00F779FF" w:rsidRPr="00E51987" w:rsidRDefault="00F779FF" w:rsidP="00F779FF">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7C121E61" w14:textId="77777777" w:rsidR="00F779FF" w:rsidRPr="00C46288" w:rsidRDefault="00F779FF" w:rsidP="00F779FF">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5E246A0B" w14:textId="77777777" w:rsidR="00F779FF" w:rsidRDefault="00F779FF" w:rsidP="00F779FF">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36051D1C" w14:textId="77777777" w:rsidR="00F779FF" w:rsidRPr="003C07C8" w:rsidRDefault="00F779FF" w:rsidP="00F779FF">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6C5EC9C2" w14:textId="77777777" w:rsidR="00F779FF" w:rsidRPr="00F779FF" w:rsidRDefault="00F779FF" w:rsidP="00F779FF"/>
    <w:p w14:paraId="004D22EF" w14:textId="5223080B" w:rsidR="00E42E4C" w:rsidRDefault="00F779FF" w:rsidP="00F779FF">
      <w:pPr>
        <w:pStyle w:val="Heading1"/>
      </w:pPr>
      <w:r>
        <w:lastRenderedPageBreak/>
        <w:t>CASE</w:t>
      </w:r>
    </w:p>
    <w:p w14:paraId="24F86FA1" w14:textId="148907DF" w:rsidR="00F779FF" w:rsidRDefault="00F779FF" w:rsidP="00F779FF">
      <w:pPr>
        <w:pStyle w:val="Heading3"/>
      </w:pPr>
      <w:r>
        <w:lastRenderedPageBreak/>
        <w:t>UV</w:t>
      </w:r>
    </w:p>
    <w:p w14:paraId="56946C64" w14:textId="4BDBE977" w:rsidR="00F779FF" w:rsidRDefault="00F779FF" w:rsidP="00F779FF">
      <w:pPr>
        <w:pStyle w:val="Heading4"/>
      </w:pPr>
      <w:r>
        <w:t xml:space="preserve">Permissibility negates – the </w:t>
      </w:r>
      <w:proofErr w:type="spellStart"/>
      <w:r>
        <w:t>aff</w:t>
      </w:r>
      <w:proofErr w:type="spellEnd"/>
      <w:r>
        <w:t xml:space="preserve"> hasn’t proven an active obligation as indicated by ought. Presume neg – we default to statements being false which is why we don’t believe conspiracy theories.</w:t>
      </w:r>
    </w:p>
    <w:p w14:paraId="4E986AB3" w14:textId="48E46F61" w:rsidR="00E2069C" w:rsidRDefault="00E2069C" w:rsidP="00E2069C">
      <w:pPr>
        <w:pStyle w:val="Heading4"/>
      </w:pPr>
      <w:r>
        <w:t>Reject their independent voter – a) reject the argument, not the team, b)</w:t>
      </w:r>
      <w:r w:rsidR="009F33F0">
        <w:t xml:space="preserve"> </w:t>
      </w:r>
      <w:r>
        <w:t>it’s only a “sacrifice” if our link to extinction is improbable, but the Innovation DA is very probable</w:t>
      </w:r>
      <w:r w:rsidR="00205C6F">
        <w:t xml:space="preserve">, c) </w:t>
      </w:r>
      <w:r w:rsidR="00FB38C0">
        <w:t xml:space="preserve">this argument </w:t>
      </w:r>
      <w:r w:rsidR="00205C6F">
        <w:t xml:space="preserve">links to categorical imperative more because they would argue that we shouldn’t lie </w:t>
      </w:r>
      <w:proofErr w:type="gramStart"/>
      <w:r w:rsidR="00205C6F">
        <w:t>in order to</w:t>
      </w:r>
      <w:proofErr w:type="gramEnd"/>
      <w:r w:rsidR="00205C6F">
        <w:t xml:space="preserve"> prevent a genocide because it violates the Categorical Imperative</w:t>
      </w:r>
    </w:p>
    <w:p w14:paraId="50904B1F" w14:textId="200D3A4E" w:rsidR="0094662E" w:rsidRDefault="0094662E" w:rsidP="0094662E">
      <w:pPr>
        <w:pStyle w:val="Heading3"/>
      </w:pPr>
      <w:r>
        <w:lastRenderedPageBreak/>
        <w:t>Framing</w:t>
      </w:r>
    </w:p>
    <w:p w14:paraId="2B8D44A4" w14:textId="77777777" w:rsidR="0094662E" w:rsidRDefault="0094662E" w:rsidP="0094662E">
      <w:pPr>
        <w:pStyle w:val="Heading4"/>
      </w:pPr>
      <w:r>
        <w:t>The standard is consistency with utilitarianism</w:t>
      </w:r>
    </w:p>
    <w:p w14:paraId="658F22B0" w14:textId="77777777" w:rsidR="0094662E" w:rsidRPr="006D0245" w:rsidRDefault="0094662E" w:rsidP="0094662E">
      <w:pPr>
        <w:pStyle w:val="Heading4"/>
      </w:pPr>
      <w:r>
        <w:t xml:space="preserve">1] </w:t>
      </w:r>
      <w:r w:rsidRPr="006D0245">
        <w:t xml:space="preserve">Preventing extinction is the most ethical outcome </w:t>
      </w:r>
      <w:r>
        <w:t>– this answers their independent voter.</w:t>
      </w:r>
    </w:p>
    <w:p w14:paraId="3F32B558" w14:textId="77777777" w:rsidR="0094662E" w:rsidRPr="008300CD" w:rsidRDefault="0094662E" w:rsidP="0094662E">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w:t>
      </w:r>
      <w:proofErr w:type="spellStart"/>
      <w:r w:rsidRPr="006D0245">
        <w:t>Programme</w:t>
      </w:r>
      <w:proofErr w:type="spellEnd"/>
      <w:r w:rsidRPr="006D0245">
        <w:t xml:space="preserve"> on the Impacts of Future Technology University of Oxford, “Existential Risk Prevention as Global Priority”, Global Policy Volume 4, Issue 1, February 2013 // AKONG) </w:t>
      </w:r>
    </w:p>
    <w:p w14:paraId="1763D108" w14:textId="77777777" w:rsidR="0094662E" w:rsidRPr="006D0245" w:rsidRDefault="0094662E" w:rsidP="0094662E">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w:t>
      </w:r>
      <w:proofErr w:type="spellStart"/>
      <w:r w:rsidRPr="006D0245">
        <w:rPr>
          <w:sz w:val="16"/>
        </w:rPr>
        <w:t>ing</w:t>
      </w:r>
      <w:proofErr w:type="spellEnd"/>
      <w:r w:rsidRPr="006D0245">
        <w:rPr>
          <w:sz w:val="16"/>
        </w:rPr>
        <w:t xml:space="preserve">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w:t>
      </w:r>
      <w:proofErr w:type="spellStart"/>
      <w:r w:rsidRPr="006D0245">
        <w:rPr>
          <w:rStyle w:val="StyleUnderline"/>
        </w:rPr>
        <w:t>ity</w:t>
      </w:r>
      <w:proofErr w:type="spellEnd"/>
      <w:r w:rsidRPr="006D0245">
        <w:rPr>
          <w:rStyle w:val="StyleUnderline"/>
        </w:rPr>
        <w:t xml:space="preserve"> as a vast project, or network of overlapping projects, that is generally shared by </w:t>
      </w:r>
      <w:proofErr w:type="gramStart"/>
      <w:r w:rsidRPr="006D0245">
        <w:rPr>
          <w:rStyle w:val="StyleUnderline"/>
        </w:rPr>
        <w:t>the human race</w:t>
      </w:r>
      <w:proofErr w:type="gramEnd"/>
      <w:r w:rsidRPr="006D0245">
        <w:rPr>
          <w:rStyle w:val="StyleUnderline"/>
        </w:rPr>
        <w:t xml:space="preserve">. The aspiration for a better society—more just, more rewarding, and more peaceful—is a part of this project. So are the potentially end- less quests for scientific knowledge and </w:t>
      </w:r>
      <w:proofErr w:type="spellStart"/>
      <w:r w:rsidRPr="006D0245">
        <w:rPr>
          <w:rStyle w:val="StyleUnderline"/>
        </w:rPr>
        <w:t>philo</w:t>
      </w:r>
      <w:proofErr w:type="spellEnd"/>
      <w:r w:rsidRPr="006D0245">
        <w:rPr>
          <w:rStyle w:val="StyleUnderline"/>
        </w:rPr>
        <w:t xml:space="preserve">- </w:t>
      </w:r>
      <w:proofErr w:type="spellStart"/>
      <w:r w:rsidRPr="006D0245">
        <w:rPr>
          <w:rStyle w:val="StyleUnderline"/>
        </w:rPr>
        <w:t>sophical</w:t>
      </w:r>
      <w:proofErr w:type="spellEnd"/>
      <w:r w:rsidRPr="006D0245">
        <w:rPr>
          <w:rStyle w:val="StyleUnderline"/>
        </w:rPr>
        <w:t xml:space="preserve"> understanding, and the development of artistic and other cultural traditions. </w:t>
      </w:r>
      <w:r w:rsidRPr="006D0245">
        <w:rPr>
          <w:sz w:val="16"/>
        </w:rPr>
        <w:t xml:space="preserve">This includes the </w:t>
      </w:r>
      <w:proofErr w:type="gramStart"/>
      <w:r w:rsidRPr="006D0245">
        <w:rPr>
          <w:sz w:val="16"/>
        </w:rPr>
        <w:t>particular cultural</w:t>
      </w:r>
      <w:proofErr w:type="gramEnd"/>
      <w:r w:rsidRPr="006D0245">
        <w:rPr>
          <w:sz w:val="16"/>
        </w:rPr>
        <w:t xml:space="preserve">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xml:space="preserve">, and the hope that they will be able, in turn, to have the lives of their children and </w:t>
      </w:r>
      <w:proofErr w:type="spellStart"/>
      <w:r w:rsidRPr="006D0245">
        <w:rPr>
          <w:rStyle w:val="StyleUnderline"/>
        </w:rPr>
        <w:t>grandchil</w:t>
      </w:r>
      <w:proofErr w:type="spellEnd"/>
      <w:r w:rsidRPr="006D0245">
        <w:rPr>
          <w:rStyle w:val="StyleUnderline"/>
        </w:rPr>
        <w:t xml:space="preserve">- </w:t>
      </w:r>
      <w:proofErr w:type="spellStart"/>
      <w:r w:rsidRPr="006D0245">
        <w:rPr>
          <w:rStyle w:val="StyleUnderline"/>
        </w:rPr>
        <w:t>dren</w:t>
      </w:r>
      <w:proofErr w:type="spellEnd"/>
      <w:r w:rsidRPr="006D0245">
        <w:rPr>
          <w:rStyle w:val="StyleUnderline"/>
        </w:rPr>
        <w:t xml:space="preserve"> as projects.</w:t>
      </w:r>
      <w:r w:rsidRPr="006D0245">
        <w:rPr>
          <w:sz w:val="16"/>
        </w:rPr>
        <w:t xml:space="preserve"> To the extent that a policy or practice seems likely to be favorable or </w:t>
      </w:r>
      <w:proofErr w:type="spellStart"/>
      <w:r w:rsidRPr="006D0245">
        <w:rPr>
          <w:sz w:val="16"/>
        </w:rPr>
        <w:t>unfavor</w:t>
      </w:r>
      <w:proofErr w:type="spellEnd"/>
      <w:r w:rsidRPr="006D0245">
        <w:rPr>
          <w:sz w:val="16"/>
        </w:rPr>
        <w:t xml:space="preserve">- able to the carrying out of this complex of pro- jects in the nearer or further future, we have reason to pursue or avoid it. ... Continuity is as important to our commitment to the project of the future of humanity as it is to our commit- </w:t>
      </w:r>
      <w:proofErr w:type="spellStart"/>
      <w:r w:rsidRPr="006D0245">
        <w:rPr>
          <w:sz w:val="16"/>
        </w:rPr>
        <w:t>ment</w:t>
      </w:r>
      <w:proofErr w:type="spellEnd"/>
      <w:r w:rsidRPr="006D0245">
        <w:rPr>
          <w:sz w:val="16"/>
        </w:rPr>
        <w:t xml:space="preserve"> to the projects of our own personal futures. Just as the shape of my whole life, and its connection with my present and past, have an interest that goes beyond that of any iso- </w:t>
      </w:r>
      <w:proofErr w:type="spellStart"/>
      <w:r w:rsidRPr="006D0245">
        <w:rPr>
          <w:sz w:val="16"/>
        </w:rPr>
        <w:t>lated</w:t>
      </w:r>
      <w:proofErr w:type="spellEnd"/>
      <w:r w:rsidRPr="006D0245">
        <w:rPr>
          <w:sz w:val="16"/>
        </w:rPr>
        <w:t xml:space="preserve">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 xml:space="preserve">quality of life of a </w:t>
      </w:r>
      <w:proofErr w:type="spellStart"/>
      <w:r w:rsidRPr="00601D82">
        <w:rPr>
          <w:rStyle w:val="StyleUnderline"/>
          <w:highlight w:val="cyan"/>
        </w:rPr>
        <w:t>popula</w:t>
      </w:r>
      <w:proofErr w:type="spellEnd"/>
      <w:r w:rsidRPr="00601D82">
        <w:rPr>
          <w:rStyle w:val="StyleUnderline"/>
          <w:highlight w:val="cyan"/>
        </w:rPr>
        <w:t xml:space="preserve">- </w:t>
      </w:r>
      <w:proofErr w:type="spellStart"/>
      <w:r w:rsidRPr="00601D82">
        <w:rPr>
          <w:rStyle w:val="StyleUnderline"/>
          <w:highlight w:val="cyan"/>
        </w:rPr>
        <w:t>tion</w:t>
      </w:r>
      <w:proofErr w:type="spellEnd"/>
      <w:r w:rsidRPr="00601D82">
        <w:rPr>
          <w:rStyle w:val="StyleUnderline"/>
          <w:highlight w:val="cyan"/>
        </w:rPr>
        <w:t>-at-a-time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w:t>
      </w:r>
      <w:proofErr w:type="gramStart"/>
      <w:r w:rsidRPr="006D0245">
        <w:rPr>
          <w:sz w:val="16"/>
        </w:rPr>
        <w:t>the human race</w:t>
      </w:r>
      <w:proofErr w:type="gramEnd"/>
      <w:r w:rsidRPr="006D0245">
        <w:rPr>
          <w:sz w:val="16"/>
        </w:rPr>
        <w:t xml:space="preserv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w:t>
      </w:r>
      <w:proofErr w:type="spellStart"/>
      <w:r w:rsidRPr="006D0245">
        <w:rPr>
          <w:rStyle w:val="StyleUnderline"/>
        </w:rPr>
        <w:t>drasti</w:t>
      </w:r>
      <w:proofErr w:type="spellEnd"/>
      <w:r w:rsidRPr="006D0245">
        <w:rPr>
          <w:rStyle w:val="StyleUnderline"/>
        </w:rPr>
        <w:t xml:space="preserve">- </w:t>
      </w:r>
      <w:proofErr w:type="spellStart"/>
      <w:r w:rsidRPr="006D0245">
        <w:rPr>
          <w:rStyle w:val="StyleUnderline"/>
        </w:rPr>
        <w:t>cally</w:t>
      </w:r>
      <w:proofErr w:type="spellEnd"/>
      <w:r w:rsidRPr="006D0245">
        <w:rPr>
          <w:rStyle w:val="StyleUnderline"/>
        </w:rPr>
        <w:t xml:space="preserve">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 xml:space="preserve">an existential catastrophe would entail the frustration of many strong preferences, </w:t>
      </w:r>
      <w:proofErr w:type="spellStart"/>
      <w:r w:rsidRPr="007F1E9B">
        <w:rPr>
          <w:rStyle w:val="StyleUnderline"/>
        </w:rPr>
        <w:t>sug</w:t>
      </w:r>
      <w:proofErr w:type="spellEnd"/>
      <w:r w:rsidRPr="007F1E9B">
        <w:rPr>
          <w:rStyle w:val="StyleUnderline"/>
        </w:rPr>
        <w:t xml:space="preserve">- </w:t>
      </w:r>
      <w:proofErr w:type="spellStart"/>
      <w:r w:rsidRPr="007F1E9B">
        <w:rPr>
          <w:rStyle w:val="StyleUnderline"/>
        </w:rPr>
        <w:t>gesting</w:t>
      </w:r>
      <w:proofErr w:type="spellEnd"/>
      <w:r w:rsidRPr="007F1E9B">
        <w:rPr>
          <w:rStyle w:val="StyleUnderline"/>
        </w:rPr>
        <w:t xml:space="preserve"> that from a preference-</w:t>
      </w:r>
      <w:proofErr w:type="spellStart"/>
      <w:r w:rsidRPr="007F1E9B">
        <w:rPr>
          <w:rStyle w:val="StyleUnderline"/>
        </w:rPr>
        <w:t>satisfactionist</w:t>
      </w:r>
      <w:proofErr w:type="spellEnd"/>
      <w:r w:rsidRPr="007F1E9B">
        <w:rPr>
          <w:rStyle w:val="StyleUnderline"/>
        </w:rPr>
        <w:t xml:space="preserve"> perspective it would be a bad thing. In a similar vein, an ethical view </w:t>
      </w:r>
      <w:proofErr w:type="spellStart"/>
      <w:r w:rsidRPr="007F1E9B">
        <w:rPr>
          <w:rStyle w:val="StyleUnderline"/>
        </w:rPr>
        <w:t>emphasising</w:t>
      </w:r>
      <w:proofErr w:type="spellEnd"/>
      <w:r w:rsidRPr="007F1E9B">
        <w:rPr>
          <w:rStyle w:val="StyleUnderline"/>
        </w:rPr>
        <w:t xml:space="preserve"> that public policy should</w:t>
      </w:r>
      <w:r w:rsidRPr="006D0245">
        <w:rPr>
          <w:rStyle w:val="StyleUnderline"/>
        </w:rPr>
        <w:t xml:space="preserve"> be determined through informed democratic deliberation by all stake- holders would </w:t>
      </w:r>
      <w:proofErr w:type="spellStart"/>
      <w:r w:rsidRPr="006D0245">
        <w:rPr>
          <w:rStyle w:val="StyleUnderline"/>
        </w:rPr>
        <w:t>favour</w:t>
      </w:r>
      <w:proofErr w:type="spellEnd"/>
      <w:r w:rsidRPr="006D0245">
        <w:rPr>
          <w:rStyle w:val="StyleUnderline"/>
        </w:rPr>
        <w:t xml:space="preserve"> existential-risk mitigation</w:t>
      </w:r>
      <w:r w:rsidRPr="006D0245">
        <w:rPr>
          <w:sz w:val="16"/>
        </w:rPr>
        <w:t xml:space="preserve"> if we suppose, as is plausible, that </w:t>
      </w:r>
      <w:proofErr w:type="gramStart"/>
      <w:r w:rsidRPr="006D0245">
        <w:rPr>
          <w:sz w:val="16"/>
        </w:rPr>
        <w:t>a majority of</w:t>
      </w:r>
      <w:proofErr w:type="gramEnd"/>
      <w:r w:rsidRPr="006D0245">
        <w:rPr>
          <w:sz w:val="16"/>
        </w:rPr>
        <w:t xml:space="preserve"> the world’s population would come to </w:t>
      </w:r>
      <w:proofErr w:type="spellStart"/>
      <w:r w:rsidRPr="006D0245">
        <w:rPr>
          <w:sz w:val="16"/>
        </w:rPr>
        <w:t>favour</w:t>
      </w:r>
      <w:proofErr w:type="spellEnd"/>
      <w:r w:rsidRPr="006D0245">
        <w:rPr>
          <w:sz w:val="16"/>
        </w:rPr>
        <w:t xml:space="preserve"> such policies upon reasonable deliberation (even if hypothetical future </w:t>
      </w:r>
      <w:proofErr w:type="spellStart"/>
      <w:r w:rsidRPr="006D0245">
        <w:rPr>
          <w:sz w:val="16"/>
        </w:rPr>
        <w:t>peo</w:t>
      </w:r>
      <w:proofErr w:type="spellEnd"/>
      <w:r w:rsidRPr="006D0245">
        <w:rPr>
          <w:sz w:val="16"/>
        </w:rPr>
        <w:t xml:space="preserve">- </w:t>
      </w:r>
      <w:proofErr w:type="spellStart"/>
      <w:r w:rsidRPr="006D0245">
        <w:rPr>
          <w:sz w:val="16"/>
        </w:rPr>
        <w:t>ple</w:t>
      </w:r>
      <w:proofErr w:type="spellEnd"/>
      <w:r w:rsidRPr="006D0245">
        <w:rPr>
          <w:sz w:val="16"/>
        </w:rPr>
        <w:t xml:space="preserve"> are not included as stakeholders). </w:t>
      </w:r>
      <w:r w:rsidRPr="006D0245">
        <w:rPr>
          <w:rStyle w:val="StyleUnderline"/>
        </w:rPr>
        <w:t xml:space="preserve">We might also have custodial duties to preserve the inheritance of humanity passed on to us by our ancestors and convey it safely to our descendants.23 We do not want to be the failing link in the chain of generations, and we ought not to delete or abandon the great epic of human </w:t>
      </w:r>
      <w:proofErr w:type="spellStart"/>
      <w:r w:rsidRPr="006D0245">
        <w:rPr>
          <w:rStyle w:val="StyleUnderline"/>
        </w:rPr>
        <w:t>civili</w:t>
      </w:r>
      <w:proofErr w:type="spellEnd"/>
      <w:r w:rsidRPr="006D0245">
        <w:rPr>
          <w:rStyle w:val="StyleUnderline"/>
        </w:rPr>
        <w:t xml:space="preserve">- </w:t>
      </w:r>
      <w:proofErr w:type="spellStart"/>
      <w:r w:rsidRPr="006D0245">
        <w:rPr>
          <w:rStyle w:val="StyleUnderline"/>
        </w:rPr>
        <w:t>sation</w:t>
      </w:r>
      <w:proofErr w:type="spellEnd"/>
      <w:r w:rsidRPr="006D0245">
        <w:rPr>
          <w:rStyle w:val="StyleUnderline"/>
        </w:rPr>
        <w:t xml:space="preserve">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w:t>
      </w:r>
      <w:proofErr w:type="spellStart"/>
      <w:r w:rsidRPr="006D0245">
        <w:rPr>
          <w:sz w:val="16"/>
        </w:rPr>
        <w:t>activi</w:t>
      </w:r>
      <w:proofErr w:type="spellEnd"/>
      <w:r w:rsidRPr="006D0245">
        <w:rPr>
          <w:sz w:val="16"/>
        </w:rPr>
        <w:t xml:space="preserve">-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w:t>
      </w:r>
      <w:proofErr w:type="spellStart"/>
      <w:r w:rsidRPr="006D0245">
        <w:rPr>
          <w:sz w:val="16"/>
        </w:rPr>
        <w:t>theoreti</w:t>
      </w:r>
      <w:proofErr w:type="spellEnd"/>
      <w:r w:rsidRPr="006D0245">
        <w:rPr>
          <w:sz w:val="16"/>
        </w:rPr>
        <w:t xml:space="preserve">- </w:t>
      </w:r>
      <w:proofErr w:type="spellStart"/>
      <w:r w:rsidRPr="006D0245">
        <w:rPr>
          <w:sz w:val="16"/>
        </w:rPr>
        <w:t>cal</w:t>
      </w:r>
      <w:proofErr w:type="spellEnd"/>
      <w:r w:rsidRPr="006D0245">
        <w:rPr>
          <w:sz w:val="16"/>
        </w:rPr>
        <w:t xml:space="preserve"> standpoint and try to form an evaluation instead by considering analogous cases about which we have defi- </w:t>
      </w:r>
      <w:proofErr w:type="spellStart"/>
      <w:r w:rsidRPr="006D0245">
        <w:rPr>
          <w:sz w:val="16"/>
        </w:rPr>
        <w:t>nite</w:t>
      </w:r>
      <w:proofErr w:type="spellEnd"/>
      <w:r w:rsidRPr="006D0245">
        <w:rPr>
          <w:sz w:val="16"/>
        </w:rPr>
        <w:t xml:space="preserve"> moral </w:t>
      </w:r>
      <w:r w:rsidRPr="006D0245">
        <w:rPr>
          <w:sz w:val="16"/>
        </w:rPr>
        <w:lastRenderedPageBreak/>
        <w:t xml:space="preserve">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6B56CE22" w14:textId="77777777" w:rsidR="0094662E" w:rsidRDefault="0094662E" w:rsidP="0094662E"/>
    <w:p w14:paraId="655952FF" w14:textId="464999D7" w:rsidR="00AC2159" w:rsidRPr="003578A3" w:rsidRDefault="00AC2159" w:rsidP="00AC2159">
      <w:pPr>
        <w:pStyle w:val="Heading4"/>
        <w:rPr>
          <w:rFonts w:cs="Calibri"/>
        </w:rPr>
      </w:pPr>
      <w:r>
        <w:rPr>
          <w:rFonts w:cs="Calibri"/>
        </w:rPr>
        <w:t>2</w:t>
      </w:r>
      <w:r w:rsidRPr="00314A8E">
        <w:rPr>
          <w:rFonts w:cs="Calibri"/>
        </w:rPr>
        <w:t>] No intent-foresight distinction –</w:t>
      </w:r>
      <w:r w:rsidRPr="00314A8E">
        <w:rPr>
          <w:rFonts w:eastAsia="Calibri" w:cs="Calibri"/>
        </w:rPr>
        <w:t xml:space="preserve"> If</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foresee</w:t>
      </w:r>
      <w:r w:rsidRPr="00314A8E">
        <w:rPr>
          <w:rFonts w:cs="Calibri"/>
        </w:rPr>
        <w:t xml:space="preserve"> </w:t>
      </w:r>
      <w:r w:rsidRPr="00314A8E">
        <w:rPr>
          <w:rFonts w:eastAsia="Calibri" w:cs="Calibri"/>
        </w:rPr>
        <w:t>a</w:t>
      </w:r>
      <w:r w:rsidRPr="00314A8E">
        <w:rPr>
          <w:rFonts w:cs="Calibri"/>
        </w:rPr>
        <w:t xml:space="preserve"> </w:t>
      </w:r>
      <w:r w:rsidRPr="00314A8E">
        <w:rPr>
          <w:rFonts w:eastAsia="Calibri" w:cs="Calibri"/>
        </w:rPr>
        <w:t>consequence</w:t>
      </w:r>
      <w:r w:rsidRPr="00314A8E">
        <w:rPr>
          <w:rFonts w:cs="Calibri"/>
        </w:rPr>
        <w:t xml:space="preserve">, </w:t>
      </w:r>
      <w:r w:rsidRPr="00314A8E">
        <w:rPr>
          <w:rFonts w:eastAsia="Calibri" w:cs="Calibri"/>
        </w:rPr>
        <w:t>then</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becomes</w:t>
      </w:r>
      <w:r w:rsidRPr="00314A8E">
        <w:rPr>
          <w:rFonts w:cs="Calibri"/>
        </w:rPr>
        <w:t xml:space="preserve"> </w:t>
      </w:r>
      <w:r w:rsidRPr="00314A8E">
        <w:rPr>
          <w:rFonts w:eastAsia="Calibri" w:cs="Calibri"/>
        </w:rPr>
        <w:t>part</w:t>
      </w:r>
      <w:r w:rsidRPr="00314A8E">
        <w:rPr>
          <w:rFonts w:cs="Calibri"/>
        </w:rPr>
        <w:t xml:space="preserve"> </w:t>
      </w:r>
      <w:r w:rsidRPr="00314A8E">
        <w:rPr>
          <w:rFonts w:eastAsia="Calibri" w:cs="Calibri"/>
        </w:rPr>
        <w:t>of</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deliberation</w:t>
      </w:r>
      <w:r w:rsidRPr="00314A8E">
        <w:rPr>
          <w:rFonts w:cs="Calibri"/>
        </w:rPr>
        <w:t xml:space="preserve"> </w:t>
      </w:r>
      <w:r w:rsidRPr="00314A8E">
        <w:rPr>
          <w:rFonts w:eastAsia="Calibri" w:cs="Calibri"/>
        </w:rPr>
        <w:t>which</w:t>
      </w:r>
      <w:r w:rsidRPr="00314A8E">
        <w:rPr>
          <w:rFonts w:cs="Calibri"/>
        </w:rPr>
        <w:t xml:space="preserve"> </w:t>
      </w:r>
      <w:r w:rsidRPr="00314A8E">
        <w:rPr>
          <w:rFonts w:eastAsia="Calibri" w:cs="Calibri"/>
        </w:rPr>
        <w:t>makes</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intrinsic</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our</w:t>
      </w:r>
      <w:r w:rsidRPr="00314A8E">
        <w:rPr>
          <w:rFonts w:cs="Calibri"/>
        </w:rPr>
        <w:t xml:space="preserve"> </w:t>
      </w:r>
      <w:r w:rsidRPr="00314A8E">
        <w:rPr>
          <w:rFonts w:eastAsia="Calibri" w:cs="Calibri"/>
        </w:rPr>
        <w:t>action</w:t>
      </w:r>
      <w:r w:rsidRPr="00314A8E">
        <w:rPr>
          <w:rFonts w:cs="Calibri"/>
        </w:rPr>
        <w:t xml:space="preserve"> </w:t>
      </w:r>
      <w:r w:rsidRPr="00314A8E">
        <w:rPr>
          <w:rFonts w:eastAsia="Calibri" w:cs="Calibri"/>
        </w:rPr>
        <w:t>since</w:t>
      </w:r>
      <w:r w:rsidRPr="00314A8E">
        <w:rPr>
          <w:rFonts w:cs="Calibri"/>
        </w:rPr>
        <w:t xml:space="preserve"> </w:t>
      </w:r>
      <w:r w:rsidRPr="00314A8E">
        <w:rPr>
          <w:rFonts w:eastAsia="Calibri" w:cs="Calibri"/>
        </w:rPr>
        <w:t>we</w:t>
      </w:r>
      <w:r w:rsidRPr="00314A8E">
        <w:rPr>
          <w:rFonts w:cs="Calibri"/>
        </w:rPr>
        <w:t xml:space="preserve"> </w:t>
      </w:r>
      <w:r w:rsidRPr="00314A8E">
        <w:rPr>
          <w:rFonts w:eastAsia="Calibri" w:cs="Calibri"/>
        </w:rPr>
        <w:t>intend</w:t>
      </w:r>
      <w:r w:rsidRPr="00314A8E">
        <w:rPr>
          <w:rFonts w:cs="Calibri"/>
        </w:rPr>
        <w:t xml:space="preserve"> </w:t>
      </w:r>
      <w:r w:rsidRPr="00314A8E">
        <w:rPr>
          <w:rFonts w:eastAsia="Calibri" w:cs="Calibri"/>
        </w:rPr>
        <w:t>it</w:t>
      </w:r>
      <w:r w:rsidRPr="00314A8E">
        <w:rPr>
          <w:rFonts w:cs="Calibri"/>
        </w:rPr>
        <w:t xml:space="preserve"> </w:t>
      </w:r>
      <w:r w:rsidRPr="00314A8E">
        <w:rPr>
          <w:rFonts w:eastAsia="Calibri" w:cs="Calibri"/>
        </w:rPr>
        <w:t>to</w:t>
      </w:r>
      <w:r w:rsidRPr="00314A8E">
        <w:rPr>
          <w:rFonts w:cs="Calibri"/>
        </w:rPr>
        <w:t xml:space="preserve"> </w:t>
      </w:r>
      <w:r w:rsidRPr="00314A8E">
        <w:rPr>
          <w:rFonts w:eastAsia="Calibri" w:cs="Calibri"/>
        </w:rPr>
        <w:t>happen.</w:t>
      </w:r>
    </w:p>
    <w:p w14:paraId="45C0A0AA" w14:textId="014F96D0" w:rsidR="00AC2159" w:rsidRDefault="0094662E" w:rsidP="005C7105">
      <w:r>
        <w:t xml:space="preserve"> </w:t>
      </w:r>
    </w:p>
    <w:p w14:paraId="7C2EF153" w14:textId="523E0416" w:rsidR="0094662E" w:rsidRDefault="00AC2159" w:rsidP="0094662E">
      <w:pPr>
        <w:pStyle w:val="Heading4"/>
      </w:pPr>
      <w:r>
        <w:rPr>
          <w:rFonts w:cs="Calibri"/>
        </w:rPr>
        <w:t xml:space="preserve">3] </w:t>
      </w:r>
      <w:r w:rsidR="0094662E" w:rsidRPr="00314A8E">
        <w:rPr>
          <w:rFonts w:cs="Calibri"/>
        </w:rPr>
        <w:t xml:space="preserve">Actor specificity – </w:t>
      </w:r>
      <w:r w:rsidR="0094662E">
        <w:t xml:space="preserve">Util is the only moral system available to policymakers. </w:t>
      </w:r>
      <w:proofErr w:type="spellStart"/>
      <w:r w:rsidR="0094662E">
        <w:t>Goodin</w:t>
      </w:r>
      <w:proofErr w:type="spellEnd"/>
      <w:r w:rsidR="0094662E">
        <w:t xml:space="preserve"> 95</w:t>
      </w:r>
    </w:p>
    <w:p w14:paraId="2FECEA79" w14:textId="77777777" w:rsidR="0094662E" w:rsidRPr="00EE2E89" w:rsidRDefault="0094662E" w:rsidP="0094662E">
      <w:pPr>
        <w:rPr>
          <w:sz w:val="16"/>
        </w:rPr>
      </w:pPr>
      <w:r w:rsidRPr="003F0FA2">
        <w:rPr>
          <w:sz w:val="16"/>
        </w:rPr>
        <w:t xml:space="preserve">Robert E. </w:t>
      </w:r>
      <w:proofErr w:type="spellStart"/>
      <w:r w:rsidRPr="00F22002">
        <w:rPr>
          <w:rStyle w:val="StyleUnderline"/>
        </w:rPr>
        <w:t>Goodin</w:t>
      </w:r>
      <w:proofErr w:type="spellEnd"/>
      <w:r w:rsidRPr="00F22002">
        <w:rPr>
          <w:rStyle w:val="StyleUnderline"/>
        </w:rPr>
        <w:t xml:space="preserve">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2EEBFE66" w14:textId="77777777" w:rsidR="0094662E" w:rsidRDefault="0094662E" w:rsidP="0094662E">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w:t>
      </w:r>
      <w:proofErr w:type="gramStart"/>
      <w:r w:rsidRPr="00D350C5">
        <w:rPr>
          <w:rStyle w:val="StyleUnderline"/>
        </w:rPr>
        <w:t>in the nature of things</w:t>
      </w:r>
      <w:proofErr w:type="gramEnd"/>
      <w:r w:rsidRPr="00D350C5">
        <w:rPr>
          <w:rStyle w:val="StyleUnderline"/>
        </w:rPr>
        <w:t xml:space="preserve">,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w:t>
      </w:r>
      <w:proofErr w:type="gramStart"/>
      <w:r w:rsidRPr="004E5156">
        <w:rPr>
          <w:sz w:val="16"/>
        </w:rPr>
        <w:t>as a result of</w:t>
      </w:r>
      <w:proofErr w:type="gramEnd"/>
      <w:r w:rsidRPr="004E5156">
        <w:rPr>
          <w:sz w:val="16"/>
        </w:rPr>
        <w:t xml:space="preserve"> their various possible choices. But that is all. </w:t>
      </w:r>
      <w:r w:rsidRPr="00F22002">
        <w:rPr>
          <w:rStyle w:val="StyleUnderline"/>
          <w:highlight w:val="green"/>
        </w:rPr>
        <w:t>That is enough to allow</w:t>
      </w:r>
      <w:r w:rsidRPr="00D350C5">
        <w:rPr>
          <w:rStyle w:val="StyleUnderline"/>
        </w:rPr>
        <w:t xml:space="preserve"> public </w:t>
      </w:r>
      <w:proofErr w:type="gramStart"/>
      <w:r w:rsidRPr="00F22002">
        <w:rPr>
          <w:rStyle w:val="StyleUnderline"/>
          <w:highlight w:val="green"/>
        </w:rPr>
        <w:t>policy-makers</w:t>
      </w:r>
      <w:proofErr w:type="gramEnd"/>
      <w:r w:rsidRPr="00F22002">
        <w:rPr>
          <w:rStyle w:val="StyleUnderline"/>
          <w:highlight w:val="green"/>
        </w:rPr>
        <w:t xml:space="preserve">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w:t>
      </w:r>
      <w:proofErr w:type="gramStart"/>
      <w:r w:rsidRPr="004E5156">
        <w:rPr>
          <w:sz w:val="16"/>
        </w:rPr>
        <w:t>particular occasion</w:t>
      </w:r>
      <w:proofErr w:type="gramEnd"/>
      <w:r w:rsidRPr="004E5156">
        <w:rPr>
          <w:sz w:val="16"/>
        </w:rPr>
        <w:t xml:space="preserve">. Their knowledge of </w:t>
      </w:r>
      <w:proofErr w:type="spellStart"/>
      <w:r w:rsidRPr="004E5156">
        <w:rPr>
          <w:sz w:val="16"/>
        </w:rPr>
        <w:t>gener</w:t>
      </w:r>
      <w:proofErr w:type="spellEnd"/>
      <w:r w:rsidRPr="004E5156">
        <w:rPr>
          <w:sz w:val="16"/>
        </w:rPr>
        <w:t xml:space="preserve">- </w:t>
      </w:r>
      <w:proofErr w:type="spellStart"/>
      <w:r w:rsidRPr="004E5156">
        <w:rPr>
          <w:sz w:val="16"/>
        </w:rPr>
        <w:t>alities</w:t>
      </w:r>
      <w:proofErr w:type="spellEnd"/>
      <w:r w:rsidRPr="004E5156">
        <w:rPr>
          <w:sz w:val="16"/>
        </w:rPr>
        <w:t xml:space="preserve">, aggregates and averages </w:t>
      </w:r>
      <w:proofErr w:type="gramStart"/>
      <w:r w:rsidRPr="004E5156">
        <w:rPr>
          <w:sz w:val="16"/>
        </w:rPr>
        <w:t>is</w:t>
      </w:r>
      <w:proofErr w:type="gramEnd"/>
      <w:r w:rsidRPr="004E5156">
        <w:rPr>
          <w:sz w:val="16"/>
        </w:rPr>
        <w:t xml:space="preserve"> just not sufficiently fine-grained for that.</w:t>
      </w:r>
    </w:p>
    <w:p w14:paraId="30E5BD2C" w14:textId="77777777" w:rsidR="0094662E" w:rsidRDefault="0094662E" w:rsidP="0094662E"/>
    <w:p w14:paraId="78971234" w14:textId="77777777" w:rsidR="0094662E" w:rsidRPr="00314A8E" w:rsidRDefault="0094662E" w:rsidP="0094662E">
      <w:pPr>
        <w:pStyle w:val="Heading4"/>
        <w:spacing w:line="276" w:lineRule="auto"/>
        <w:rPr>
          <w:rFonts w:cs="Calibri"/>
        </w:rPr>
      </w:pPr>
      <w:r>
        <w:t xml:space="preserve">3] </w:t>
      </w:r>
      <w:bookmarkStart w:id="0" w:name="_Hlk51986527"/>
      <w:r w:rsidRPr="00314A8E">
        <w:rPr>
          <w:rFonts w:cs="Calibri"/>
        </w:rPr>
        <w:t>Pleasure and pain are intrinsically valuable.</w:t>
      </w:r>
      <w:r>
        <w:rPr>
          <w:rFonts w:cs="Calibri"/>
        </w:rPr>
        <w:t xml:space="preserve"> Their Callahan card concedes this by saying that violence is bad</w:t>
      </w:r>
    </w:p>
    <w:p w14:paraId="56A25132" w14:textId="77777777" w:rsidR="0094662E" w:rsidRPr="00314A8E" w:rsidRDefault="0094662E" w:rsidP="0094662E">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2C11D231" w14:textId="77777777" w:rsidR="0094662E" w:rsidRDefault="0094662E" w:rsidP="0094662E">
      <w:pPr>
        <w:spacing w:line="276" w:lineRule="auto"/>
        <w:rPr>
          <w:szCs w:val="26"/>
        </w:rPr>
      </w:pPr>
      <w:r w:rsidRPr="00314A8E">
        <w:rPr>
          <w:szCs w:val="26"/>
        </w:rPr>
        <w:t xml:space="preserve">Let us start by observing, empirically, that a widely shared judgment about intrinsic value and disvalue is that pleasure is intrinsically </w:t>
      </w:r>
      <w:proofErr w:type="gramStart"/>
      <w:r w:rsidRPr="00314A8E">
        <w:rPr>
          <w:szCs w:val="26"/>
        </w:rPr>
        <w:t>valuable</w:t>
      </w:r>
      <w:proofErr w:type="gramEnd"/>
      <w:r w:rsidRPr="00314A8E">
        <w:rPr>
          <w:szCs w:val="26"/>
        </w:rPr>
        <w:t xml:space="preserve"> and pain is intrinsically </w:t>
      </w:r>
      <w:proofErr w:type="spellStart"/>
      <w:r w:rsidRPr="00314A8E">
        <w:rPr>
          <w:szCs w:val="26"/>
        </w:rPr>
        <w:t>disvaluable</w:t>
      </w:r>
      <w:proofErr w:type="spellEnd"/>
      <w:r w:rsidRPr="00314A8E">
        <w:rPr>
          <w:szCs w:val="26"/>
        </w:rPr>
        <w:t xml:space="preserve">. On virtually any proposed list of intrinsic values and disvalues (we will look at some of them below), pleasure is included among the intrinsic values and pain among the intrinsic disvalues. This inclusion </w:t>
      </w:r>
      <w:r w:rsidRPr="00314A8E">
        <w:rPr>
          <w:szCs w:val="26"/>
        </w:rPr>
        <w:lastRenderedPageBreak/>
        <w:t xml:space="preserve">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14A8E">
        <w:rPr>
          <w:szCs w:val="26"/>
        </w:rPr>
        <w:t>I</w:t>
      </w:r>
      <w:proofErr w:type="gramEnd"/>
      <w:r w:rsidRPr="00314A8E">
        <w:rPr>
          <w:szCs w:val="26"/>
        </w:rPr>
        <w:t xml:space="preserve">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42B97246" w14:textId="77777777" w:rsidR="0094662E" w:rsidRPr="00314A8E" w:rsidRDefault="0094662E" w:rsidP="0094662E">
      <w:pPr>
        <w:pStyle w:val="Heading4"/>
        <w:rPr>
          <w:rFonts w:cs="Calibri"/>
        </w:rPr>
      </w:pPr>
      <w:r>
        <w:rPr>
          <w:rFonts w:cs="Calibri"/>
        </w:rPr>
        <w:t xml:space="preserve">4] </w:t>
      </w:r>
      <w:r w:rsidRPr="00314A8E">
        <w:rPr>
          <w:rFonts w:cs="Calibri"/>
        </w:rPr>
        <w:t xml:space="preserve">No act-omission distinction – </w:t>
      </w:r>
    </w:p>
    <w:p w14:paraId="5F61C46A" w14:textId="77777777" w:rsidR="0094662E" w:rsidRPr="00314A8E" w:rsidRDefault="0094662E" w:rsidP="0094662E">
      <w:pPr>
        <w:pStyle w:val="Heading4"/>
        <w:rPr>
          <w:rFonts w:cs="Calibri"/>
        </w:rPr>
      </w:pPr>
      <w:r w:rsidRPr="00314A8E">
        <w:rPr>
          <w:rFonts w:cs="Calibri"/>
        </w:rPr>
        <w:t xml:space="preserve">A] Psychology – choosing to omit is an act itself – governments decide not to act which means being presented with the </w:t>
      </w:r>
      <w:proofErr w:type="spellStart"/>
      <w:r w:rsidRPr="00314A8E">
        <w:rPr>
          <w:rFonts w:cs="Calibri"/>
        </w:rPr>
        <w:t>aff</w:t>
      </w:r>
      <w:proofErr w:type="spellEnd"/>
      <w:r w:rsidRPr="00314A8E">
        <w:rPr>
          <w:rFonts w:cs="Calibri"/>
        </w:rPr>
        <w:t xml:space="preserve"> creates a choice between two actions, neither of which is an omission.</w:t>
      </w:r>
    </w:p>
    <w:p w14:paraId="44B9004E" w14:textId="77777777" w:rsidR="0094662E" w:rsidRDefault="0094662E" w:rsidP="0094662E">
      <w:pPr>
        <w:pStyle w:val="Heading4"/>
        <w:rPr>
          <w:rFonts w:cs="Calibri"/>
        </w:rPr>
      </w:pPr>
      <w:r w:rsidRPr="00314A8E">
        <w:rPr>
          <w:rFonts w:cs="Calibri"/>
        </w:rPr>
        <w:t xml:space="preserve">B] Actor specificity – governments are culpable for omissions </w:t>
      </w:r>
      <w:r>
        <w:rPr>
          <w:rFonts w:cs="Calibri"/>
        </w:rPr>
        <w:t>because</w:t>
      </w:r>
      <w:r w:rsidRPr="00314A8E">
        <w:rPr>
          <w:rFonts w:cs="Calibri"/>
        </w:rPr>
        <w:t xml:space="preserve"> their purpose is to protect the constituency – otherwise they would have no obligation to make murder illegal. Only util can escape culpability in the instance of tradeoffs – </w:t>
      </w:r>
      <w:proofErr w:type="gramStart"/>
      <w:r w:rsidRPr="00314A8E">
        <w:rPr>
          <w:rFonts w:cs="Calibri"/>
        </w:rPr>
        <w:t>i.e.</w:t>
      </w:r>
      <w:proofErr w:type="gramEnd"/>
      <w:r w:rsidRPr="00314A8E">
        <w:rPr>
          <w:rFonts w:cs="Calibri"/>
        </w:rPr>
        <w:t xml:space="preserve"> it resolves the trolley problem </w:t>
      </w:r>
      <w:r>
        <w:rPr>
          <w:rFonts w:cs="Calibri"/>
        </w:rPr>
        <w:t>because</w:t>
      </w:r>
      <w:r w:rsidRPr="00314A8E">
        <w:rPr>
          <w:rFonts w:cs="Calibri"/>
        </w:rPr>
        <w:t xml:space="preserve"> a deontological theory would hold you responsible for killing regardless. Actor spec o/w – different agents have different ethical standings that affect their obligations and considerations.</w:t>
      </w:r>
    </w:p>
    <w:p w14:paraId="084D9C76" w14:textId="77777777" w:rsidR="0094662E" w:rsidRDefault="0094662E" w:rsidP="0094662E"/>
    <w:p w14:paraId="36829715" w14:textId="27AD4917" w:rsidR="0094662E" w:rsidRPr="0094662E" w:rsidRDefault="0094662E" w:rsidP="0094662E">
      <w:pPr>
        <w:pStyle w:val="Heading4"/>
      </w:pPr>
    </w:p>
    <w:p w14:paraId="67FFACC8" w14:textId="3F19632C" w:rsidR="00F779FF" w:rsidRDefault="00F779FF" w:rsidP="00F779FF">
      <w:pPr>
        <w:pStyle w:val="Heading3"/>
      </w:pPr>
      <w:r>
        <w:lastRenderedPageBreak/>
        <w:t>Kant Offense</w:t>
      </w:r>
    </w:p>
    <w:p w14:paraId="7B3191B7" w14:textId="7C66C88E" w:rsidR="00F579DF" w:rsidRDefault="00F579DF" w:rsidP="00F579DF">
      <w:pPr>
        <w:pStyle w:val="Heading4"/>
      </w:pPr>
      <w:r>
        <w:t xml:space="preserve">We win under Kant - </w:t>
      </w:r>
    </w:p>
    <w:p w14:paraId="06B77035" w14:textId="322120ED" w:rsidR="00F779FF" w:rsidRPr="00AE0629" w:rsidRDefault="00F779FF" w:rsidP="00F579DF">
      <w:pPr>
        <w:pStyle w:val="Heading4"/>
        <w:numPr>
          <w:ilvl w:val="0"/>
          <w:numId w:val="16"/>
        </w:numPr>
        <w:rPr>
          <w:rFonts w:asciiTheme="majorHAnsi" w:hAnsiTheme="majorHAnsi" w:cstheme="majorHAnsi"/>
        </w:rPr>
      </w:pPr>
      <w:r w:rsidRPr="00AE0629">
        <w:rPr>
          <w:rFonts w:asciiTheme="majorHAnsi" w:hAnsiTheme="majorHAnsi" w:cstheme="majorHAnsi"/>
        </w:rPr>
        <w:t xml:space="preserve">Reducing IP is a form of </w:t>
      </w:r>
      <w:proofErr w:type="gramStart"/>
      <w:r w:rsidRPr="00AE0629">
        <w:rPr>
          <w:rFonts w:asciiTheme="majorHAnsi" w:hAnsiTheme="majorHAnsi" w:cstheme="majorHAnsi"/>
        </w:rPr>
        <w:t>free-riding</w:t>
      </w:r>
      <w:proofErr w:type="gramEnd"/>
      <w:r w:rsidRPr="00AE0629">
        <w:rPr>
          <w:rFonts w:asciiTheme="majorHAnsi" w:hAnsiTheme="majorHAnsi" w:cstheme="majorHAnsi"/>
        </w:rPr>
        <w:t xml:space="preserve"> that fails the universality test, but also uses the creators of the medicine as means to an end.</w:t>
      </w:r>
    </w:p>
    <w:p w14:paraId="46584778" w14:textId="77777777" w:rsidR="00F779FF" w:rsidRPr="00AE0629" w:rsidRDefault="00F779FF" w:rsidP="00F779FF">
      <w:pPr>
        <w:rPr>
          <w:rFonts w:asciiTheme="majorHAnsi" w:hAnsiTheme="majorHAnsi" w:cstheme="majorHAnsi"/>
        </w:rPr>
      </w:pPr>
      <w:r w:rsidRPr="00AE0629">
        <w:rPr>
          <w:rStyle w:val="Style13ptBold"/>
          <w:rFonts w:asciiTheme="majorHAnsi" w:hAnsiTheme="majorHAnsi" w:cstheme="majorHAnsi"/>
        </w:rPr>
        <w:t>Dyke 18</w:t>
      </w:r>
      <w:r w:rsidRPr="00AE0629">
        <w:rPr>
          <w:rFonts w:asciiTheme="majorHAnsi" w:hAnsiTheme="majorHAnsi" w:cstheme="majorHAnsi"/>
        </w:rPr>
        <w:t xml:space="preserve"> Dyke, Raymond. “The Categorical Imperative for Innovation and Patenting - IPWatchdog.com: Patents &amp;amp; Patent Law.” IPWatchdog.com | Patents &amp;amp; Patent Law, 1 Oct. 2018, www.ipwatchdog.com/2018/07/17/categorical-imperative-innovation-patenting/id=99178/.//dhsNJ</w:t>
      </w:r>
    </w:p>
    <w:p w14:paraId="43BA927F" w14:textId="29E35F1D" w:rsidR="00F779FF" w:rsidRDefault="00F779FF" w:rsidP="00F779FF">
      <w:pPr>
        <w:rPr>
          <w:rFonts w:asciiTheme="majorHAnsi" w:hAnsiTheme="majorHAnsi" w:cstheme="majorHAnsi"/>
          <w:sz w:val="8"/>
        </w:rPr>
      </w:pPr>
      <w:r w:rsidRPr="00AE0629">
        <w:rPr>
          <w:rFonts w:asciiTheme="majorHAnsi" w:hAnsiTheme="majorHAnsi" w:cstheme="majorHAnsi"/>
          <w:sz w:val="8"/>
        </w:rPr>
        <w:t xml:space="preserve">As we shall see, </w:t>
      </w:r>
      <w:r w:rsidRPr="00AE0629">
        <w:rPr>
          <w:rStyle w:val="Emphasis"/>
          <w:rFonts w:asciiTheme="majorHAnsi" w:hAnsiTheme="majorHAnsi" w:cstheme="majorHAnsi"/>
        </w:rPr>
        <w:t xml:space="preserve">applying </w:t>
      </w:r>
      <w:r w:rsidRPr="008358D2">
        <w:rPr>
          <w:rStyle w:val="Emphasis"/>
          <w:rFonts w:asciiTheme="majorHAnsi" w:hAnsiTheme="majorHAnsi" w:cstheme="majorHAnsi"/>
          <w:highlight w:val="cyan"/>
        </w:rPr>
        <w:t>Kantian logic entails</w:t>
      </w:r>
      <w:r w:rsidRPr="00AE0629">
        <w:rPr>
          <w:rFonts w:asciiTheme="majorHAnsi" w:hAnsiTheme="majorHAnsi" w:cstheme="majorHAnsi"/>
          <w:sz w:val="8"/>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8358D2">
        <w:rPr>
          <w:rStyle w:val="Emphasis"/>
          <w:rFonts w:asciiTheme="majorHAnsi" w:hAnsiTheme="majorHAnsi" w:cstheme="majorHAnsi"/>
          <w:highlight w:val="cyan"/>
        </w:rPr>
        <w:t>an inventor</w:t>
      </w:r>
      <w:r w:rsidRPr="00AE0629">
        <w:rPr>
          <w:rStyle w:val="Emphasis"/>
          <w:rFonts w:asciiTheme="majorHAnsi" w:hAnsiTheme="majorHAnsi" w:cstheme="majorHAnsi"/>
        </w:rPr>
        <w:t xml:space="preserve"> or creator </w:t>
      </w:r>
      <w:r w:rsidRPr="008358D2">
        <w:rPr>
          <w:rStyle w:val="Emphasis"/>
          <w:rFonts w:asciiTheme="majorHAnsi" w:hAnsiTheme="majorHAnsi" w:cstheme="majorHAnsi"/>
          <w:highlight w:val="cyan"/>
        </w:rPr>
        <w:t>has a right</w:t>
      </w:r>
      <w:r w:rsidRPr="00AE0629">
        <w:rPr>
          <w:rStyle w:val="Emphasis"/>
          <w:rFonts w:asciiTheme="majorHAnsi" w:hAnsiTheme="majorHAnsi" w:cstheme="majorHAnsi"/>
        </w:rPr>
        <w:t xml:space="preserve"> </w:t>
      </w:r>
      <w:r w:rsidRPr="008358D2">
        <w:rPr>
          <w:rStyle w:val="Emphasis"/>
          <w:rFonts w:asciiTheme="majorHAnsi" w:hAnsiTheme="majorHAnsi" w:cstheme="majorHAnsi"/>
          <w:highlight w:val="cyan"/>
        </w:rPr>
        <w:t>in their</w:t>
      </w:r>
      <w:r w:rsidRPr="00AE0629">
        <w:rPr>
          <w:rStyle w:val="Emphasis"/>
          <w:rFonts w:asciiTheme="majorHAnsi" w:hAnsiTheme="majorHAnsi" w:cstheme="majorHAnsi"/>
        </w:rPr>
        <w:t xml:space="preserve"> own </w:t>
      </w:r>
      <w:r w:rsidRPr="008358D2">
        <w:rPr>
          <w:rStyle w:val="Emphasis"/>
          <w:rFonts w:asciiTheme="majorHAnsi" w:hAnsiTheme="majorHAnsi" w:cstheme="majorHAnsi"/>
          <w:highlight w:val="cyan"/>
        </w:rPr>
        <w:t>creation, which cannot be taken</w:t>
      </w:r>
      <w:r w:rsidRPr="00AE0629">
        <w:rPr>
          <w:rStyle w:val="Emphasis"/>
          <w:rFonts w:asciiTheme="majorHAnsi" w:hAnsiTheme="majorHAnsi" w:cstheme="majorHAnsi"/>
        </w:rPr>
        <w:t xml:space="preserve"> from them </w:t>
      </w:r>
      <w:r w:rsidRPr="008358D2">
        <w:rPr>
          <w:rStyle w:val="Emphasis"/>
          <w:rFonts w:asciiTheme="majorHAnsi" w:hAnsiTheme="majorHAnsi" w:cstheme="majorHAnsi"/>
          <w:highlight w:val="cyan"/>
        </w:rPr>
        <w:t>without</w:t>
      </w:r>
      <w:r w:rsidRPr="00AE0629">
        <w:rPr>
          <w:rStyle w:val="Emphasis"/>
          <w:rFonts w:asciiTheme="majorHAnsi" w:hAnsiTheme="majorHAnsi" w:cstheme="majorHAnsi"/>
        </w:rPr>
        <w:t xml:space="preserve"> their </w:t>
      </w:r>
      <w:r w:rsidRPr="008358D2">
        <w:rPr>
          <w:rStyle w:val="Emphasis"/>
          <w:rFonts w:asciiTheme="majorHAnsi" w:hAnsiTheme="majorHAnsi" w:cstheme="majorHAnsi"/>
          <w:highlight w:val="cyan"/>
        </w:rPr>
        <w:t>consent</w:t>
      </w:r>
      <w:r w:rsidRPr="00AE0629">
        <w:rPr>
          <w:rStyle w:val="Emphasis"/>
          <w:rFonts w:asciiTheme="majorHAnsi" w:hAnsiTheme="majorHAnsi" w:cstheme="majorHAnsi"/>
        </w:rPr>
        <w:t>.</w:t>
      </w:r>
      <w:r w:rsidRPr="00AE0629">
        <w:rPr>
          <w:rFonts w:asciiTheme="majorHAnsi" w:hAnsiTheme="majorHAnsi" w:cstheme="majorHAnsi"/>
          <w:sz w:val="8"/>
        </w:rPr>
        <w:t xml:space="preserve"> So, employing this canon, </w:t>
      </w:r>
      <w:r w:rsidRPr="00AE0629">
        <w:rPr>
          <w:rStyle w:val="Emphasis"/>
          <w:rFonts w:asciiTheme="majorHAnsi" w:hAnsiTheme="majorHAnsi" w:cstheme="majorHAnsi"/>
        </w:rPr>
        <w:t xml:space="preserve">a proposed Categorical Imperative (CI) is </w:t>
      </w:r>
      <w:r w:rsidRPr="008358D2">
        <w:rPr>
          <w:rStyle w:val="Emphasis"/>
          <w:rFonts w:asciiTheme="majorHAnsi" w:hAnsiTheme="majorHAnsi" w:cstheme="majorHAnsi"/>
          <w:highlight w:val="cyan"/>
        </w:rPr>
        <w:t>the</w:t>
      </w:r>
      <w:r w:rsidRPr="00AE0629">
        <w:rPr>
          <w:rStyle w:val="Emphasis"/>
          <w:rFonts w:asciiTheme="majorHAnsi" w:hAnsiTheme="majorHAnsi" w:cstheme="majorHAnsi"/>
        </w:rPr>
        <w:t xml:space="preserve"> following </w:t>
      </w:r>
      <w:r w:rsidRPr="008358D2">
        <w:rPr>
          <w:rStyle w:val="Emphasis"/>
          <w:rFonts w:asciiTheme="majorHAnsi" w:hAnsiTheme="majorHAnsi" w:cstheme="majorHAnsi"/>
          <w:highlight w:val="cyan"/>
        </w:rPr>
        <w:t>Statement: creators should be protected against</w:t>
      </w:r>
      <w:r w:rsidRPr="00AE0629">
        <w:rPr>
          <w:rStyle w:val="Emphasis"/>
          <w:rFonts w:asciiTheme="majorHAnsi" w:hAnsiTheme="majorHAnsi" w:cstheme="majorHAnsi"/>
        </w:rPr>
        <w:t xml:space="preserve"> the unlawful </w:t>
      </w:r>
      <w:r w:rsidRPr="008358D2">
        <w:rPr>
          <w:rStyle w:val="Emphasis"/>
          <w:rFonts w:asciiTheme="majorHAnsi" w:hAnsiTheme="majorHAnsi" w:cstheme="majorHAnsi"/>
          <w:highlight w:val="cyan"/>
        </w:rPr>
        <w:t>taking of their creation</w:t>
      </w:r>
      <w:r w:rsidRPr="00AE0629">
        <w:rPr>
          <w:rStyle w:val="Emphasis"/>
          <w:rFonts w:asciiTheme="majorHAnsi" w:hAnsiTheme="majorHAnsi" w:cstheme="majorHAnsi"/>
        </w:rPr>
        <w:t xml:space="preserve"> by others. </w:t>
      </w:r>
      <w:r w:rsidRPr="008358D2">
        <w:rPr>
          <w:rStyle w:val="Emphasis"/>
          <w:rFonts w:asciiTheme="majorHAnsi" w:hAnsiTheme="majorHAnsi" w:cstheme="majorHAnsi"/>
          <w:highlight w:val="cyan"/>
        </w:rPr>
        <w:t>Applying this</w:t>
      </w:r>
      <w:r w:rsidRPr="00AE0629">
        <w:rPr>
          <w:rStyle w:val="Emphasis"/>
          <w:rFonts w:asciiTheme="majorHAnsi" w:hAnsiTheme="majorHAnsi" w:cstheme="majorHAnsi"/>
        </w:rPr>
        <w:t xml:space="preserve"> Statement </w:t>
      </w:r>
      <w:r w:rsidRPr="008358D2">
        <w:rPr>
          <w:rStyle w:val="Emphasis"/>
          <w:rFonts w:asciiTheme="majorHAnsi" w:hAnsiTheme="majorHAnsi" w:cstheme="majorHAnsi"/>
          <w:highlight w:val="cyan"/>
        </w:rPr>
        <w:t>to everyone</w:t>
      </w:r>
      <w:r w:rsidRPr="00AE0629">
        <w:rPr>
          <w:rStyle w:val="Emphasis"/>
          <w:rFonts w:asciiTheme="majorHAnsi" w:hAnsiTheme="majorHAnsi" w:cstheme="majorHAnsi"/>
        </w:rPr>
        <w:t>, i</w:t>
      </w:r>
      <w:r w:rsidRPr="00AE0629">
        <w:rPr>
          <w:rFonts w:asciiTheme="majorHAnsi" w:hAnsiTheme="majorHAnsi" w:cstheme="majorHAnsi"/>
          <w:sz w:val="8"/>
        </w:rPr>
        <w:t xml:space="preserve">.e., does the Statement hold water if everyone does this, leads to a yes determination. Whether a child, a book or a prototype, creations of all sorts should be protected, and </w:t>
      </w:r>
      <w:r w:rsidRPr="00AE0629">
        <w:rPr>
          <w:rStyle w:val="Emphasis"/>
          <w:rFonts w:asciiTheme="majorHAnsi" w:hAnsiTheme="majorHAnsi" w:cstheme="majorHAnsi"/>
        </w:rPr>
        <w:t xml:space="preserve">this CI </w:t>
      </w:r>
      <w:r w:rsidRPr="008358D2">
        <w:rPr>
          <w:rStyle w:val="Emphasis"/>
          <w:rFonts w:asciiTheme="majorHAnsi" w:hAnsiTheme="majorHAnsi" w:cstheme="majorHAnsi"/>
          <w:highlight w:val="cyan"/>
        </w:rPr>
        <w:t>stands</w:t>
      </w:r>
      <w:r w:rsidRPr="00AE0629">
        <w:rPr>
          <w:rStyle w:val="Emphasis"/>
          <w:rFonts w:asciiTheme="majorHAnsi" w:hAnsiTheme="majorHAnsi" w:cstheme="majorHAnsi"/>
        </w:rPr>
        <w:t>.</w:t>
      </w:r>
      <w:r w:rsidRPr="00AE0629">
        <w:rPr>
          <w:rFonts w:asciiTheme="majorHAnsi" w:hAnsiTheme="majorHAnsi" w:cstheme="majorHAnsi"/>
          <w:sz w:val="8"/>
        </w:rPr>
        <w:t xml:space="preserve">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12C49768" w14:textId="19ABE8E8" w:rsidR="00F579DF" w:rsidRDefault="00F579DF" w:rsidP="00F579DF">
      <w:pPr>
        <w:pStyle w:val="Heading4"/>
        <w:numPr>
          <w:ilvl w:val="0"/>
          <w:numId w:val="16"/>
        </w:numPr>
      </w:pPr>
      <w:r>
        <w:t>Intellectual property is a form of property, so reducing it is stealing, which violates the categorical imperative</w:t>
      </w:r>
    </w:p>
    <w:p w14:paraId="7312C7C6" w14:textId="3EC9B39B" w:rsidR="003916AD" w:rsidRPr="003916AD" w:rsidRDefault="003916AD" w:rsidP="003916AD">
      <w:pPr>
        <w:pStyle w:val="Heading4"/>
        <w:numPr>
          <w:ilvl w:val="0"/>
          <w:numId w:val="16"/>
        </w:numPr>
      </w:pPr>
      <w:r>
        <w:t>Kant would agree that extinction is bad because life is a prerequisite to having freedoms</w:t>
      </w:r>
    </w:p>
    <w:p w14:paraId="25E75544" w14:textId="77777777" w:rsidR="00F579DF" w:rsidRPr="00F579DF" w:rsidRDefault="00F579DF" w:rsidP="00F579DF"/>
    <w:p w14:paraId="0E92DAA9" w14:textId="21497BDB" w:rsidR="0004285A" w:rsidRDefault="0004285A" w:rsidP="0004285A">
      <w:pPr>
        <w:pStyle w:val="Heading4"/>
      </w:pPr>
      <w:r>
        <w:t xml:space="preserve">On </w:t>
      </w:r>
      <w:r>
        <w:t>their offense –</w:t>
      </w:r>
      <w:r>
        <w:t xml:space="preserve"> </w:t>
      </w:r>
    </w:p>
    <w:p w14:paraId="7B9AA37B" w14:textId="041BDF8C" w:rsidR="0004285A" w:rsidRDefault="0004285A" w:rsidP="0004285A">
      <w:pPr>
        <w:pStyle w:val="Heading4"/>
        <w:numPr>
          <w:ilvl w:val="0"/>
          <w:numId w:val="14"/>
        </w:numPr>
      </w:pPr>
      <w:r>
        <w:t>the alternative is trade secrecy, which is worse - patents increase free</w:t>
      </w:r>
      <w:r w:rsidR="00330D20">
        <w:t>dom</w:t>
      </w:r>
      <w:r>
        <w:t xml:space="preserve"> because companies can co-operate with universities and other research groups without having to fear them stealing their competitive advantage in the market</w:t>
      </w:r>
    </w:p>
    <w:p w14:paraId="07716E2E" w14:textId="3C6A4D99" w:rsidR="0004285A" w:rsidRPr="0051004F" w:rsidRDefault="0004285A" w:rsidP="0004285A">
      <w:pPr>
        <w:pStyle w:val="Heading4"/>
        <w:numPr>
          <w:ilvl w:val="0"/>
          <w:numId w:val="14"/>
        </w:numPr>
      </w:pPr>
      <w:r>
        <w:t xml:space="preserve">their </w:t>
      </w:r>
      <w:r>
        <w:t xml:space="preserve">argument </w:t>
      </w:r>
      <w:proofErr w:type="gramStart"/>
      <w:r>
        <w:t>are</w:t>
      </w:r>
      <w:proofErr w:type="gramEnd"/>
      <w:r>
        <w:t xml:space="preserve"> just false – patents only restrict everybody else’s ability to produce a medicine, not the patent holder’s - patents are universalizable because anybody can get them so long as nobody else had one on their invention first </w:t>
      </w:r>
    </w:p>
    <w:p w14:paraId="439BD5A2" w14:textId="77777777" w:rsidR="00F779FF" w:rsidRPr="00F779FF" w:rsidRDefault="00F779FF" w:rsidP="006D4001"/>
    <w:p w14:paraId="167B62F0" w14:textId="4C5F7793" w:rsidR="00F779FF" w:rsidRDefault="00F779FF" w:rsidP="00F779FF">
      <w:pPr>
        <w:pStyle w:val="Heading3"/>
      </w:pPr>
      <w:r>
        <w:lastRenderedPageBreak/>
        <w:t>Covid Adv</w:t>
      </w:r>
    </w:p>
    <w:p w14:paraId="69157EAE" w14:textId="77777777" w:rsidR="00F779FF" w:rsidRPr="002176FE" w:rsidRDefault="00F779FF" w:rsidP="00F779FF">
      <w:pPr>
        <w:keepNext/>
        <w:keepLines/>
        <w:spacing w:before="40" w:after="0"/>
        <w:outlineLvl w:val="3"/>
        <w:rPr>
          <w:rFonts w:eastAsia="Times New Roman" w:cs="Times New Roman"/>
          <w:b/>
          <w:iCs/>
          <w:sz w:val="26"/>
        </w:rPr>
      </w:pPr>
      <w:r>
        <w:t xml:space="preserve">1. </w:t>
      </w:r>
      <w:r w:rsidRPr="002176FE">
        <w:rPr>
          <w:rFonts w:eastAsia="Times New Roman" w:cs="Times New Roman"/>
          <w:b/>
          <w:iCs/>
          <w:sz w:val="26"/>
        </w:rPr>
        <w:t>IPR is key to stopping counterfeits.</w:t>
      </w:r>
    </w:p>
    <w:p w14:paraId="78A9BEBC" w14:textId="77777777" w:rsidR="00F779FF" w:rsidRPr="002176FE" w:rsidRDefault="00F779FF" w:rsidP="00F779FF">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23073739" w14:textId="77777777" w:rsidR="00F779FF" w:rsidRPr="002176FE" w:rsidRDefault="00F779FF" w:rsidP="00F779FF">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66DE422C" w14:textId="77777777" w:rsidR="00F779FF" w:rsidRPr="002176FE" w:rsidRDefault="00F779FF" w:rsidP="00F779FF">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p>
    <w:p w14:paraId="779D8239" w14:textId="77777777" w:rsidR="00F779FF" w:rsidRPr="002176FE" w:rsidRDefault="00F779FF" w:rsidP="00F779FF">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7099C8A7" w14:textId="549EC3B9" w:rsidR="00F779FF" w:rsidRDefault="00F779FF" w:rsidP="00F779FF">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29FF9DE9" w14:textId="67BF03BD" w:rsidR="0004285A" w:rsidRDefault="0004285A" w:rsidP="0004285A">
      <w:pPr>
        <w:pStyle w:val="Heading4"/>
      </w:pPr>
      <w:r>
        <w:t>2</w:t>
      </w:r>
      <w:r w:rsidR="00F779FF">
        <w:t xml:space="preserve">. </w:t>
      </w:r>
      <w:r>
        <w:t>No solvency – The Last Mile Problem.</w:t>
      </w:r>
    </w:p>
    <w:p w14:paraId="4E59C5B1" w14:textId="76491E0E" w:rsidR="0004285A" w:rsidRPr="00E26BC2" w:rsidRDefault="0004285A" w:rsidP="0004285A">
      <w:pPr>
        <w:spacing w:after="0" w:line="240" w:lineRule="auto"/>
        <w:rPr>
          <w:b/>
          <w:bCs/>
          <w:sz w:val="26"/>
        </w:rPr>
      </w:pPr>
      <w:r w:rsidRPr="00E26BC2">
        <w:rPr>
          <w:b/>
          <w:bCs/>
          <w:sz w:val="26"/>
        </w:rPr>
        <w:t xml:space="preserve">In the </w:t>
      </w:r>
      <w:proofErr w:type="spellStart"/>
      <w:r w:rsidRPr="00E26BC2">
        <w:rPr>
          <w:b/>
          <w:bCs/>
          <w:sz w:val="26"/>
        </w:rPr>
        <w:t>squo</w:t>
      </w:r>
      <w:proofErr w:type="spellEnd"/>
      <w:r w:rsidRPr="00E26BC2">
        <w:rPr>
          <w:b/>
          <w:bCs/>
          <w:sz w:val="26"/>
        </w:rPr>
        <w:t xml:space="preserve">, pharmaceutical companies have no incentive to ensure drugs are distributed and used properly. </w:t>
      </w:r>
    </w:p>
    <w:p w14:paraId="6501ED2B" w14:textId="77777777" w:rsidR="0004285A" w:rsidRPr="00E26BC2" w:rsidRDefault="0004285A" w:rsidP="0004285A">
      <w:pPr>
        <w:spacing w:after="0" w:line="240" w:lineRule="auto"/>
      </w:pPr>
      <w:r w:rsidRPr="00E26BC2">
        <w:rPr>
          <w:b/>
          <w:bCs/>
          <w:sz w:val="26"/>
        </w:rPr>
        <w:t xml:space="preserve">Hollis &amp; Pogge ’08 - </w:t>
      </w:r>
      <w:r w:rsidRPr="00E26BC2">
        <w:t xml:space="preserve">Aidan Hollis [Associate Professor of Economics, the University of Calgary] and Thomas Pogge [Leitner Professor of Philosophy and International Affairs, Yale University], “The Health Impact Fund Making New Medicines Accessible for All,” </w:t>
      </w:r>
      <w:r w:rsidRPr="00E26BC2">
        <w:rPr>
          <w:i/>
        </w:rPr>
        <w:t>Incentives for Global Health</w:t>
      </w:r>
      <w:r w:rsidRPr="00E26BC2">
        <w:t xml:space="preserve"> (2008</w:t>
      </w:r>
    </w:p>
    <w:p w14:paraId="15F46A9B" w14:textId="77777777" w:rsidR="0004285A" w:rsidRPr="00E26BC2" w:rsidRDefault="0004285A" w:rsidP="0004285A">
      <w:pPr>
        <w:spacing w:after="0" w:line="240" w:lineRule="auto"/>
        <w:rPr>
          <w:sz w:val="12"/>
        </w:rPr>
      </w:pPr>
    </w:p>
    <w:p w14:paraId="122403E8" w14:textId="77777777" w:rsidR="008D0A0D" w:rsidRDefault="0004285A" w:rsidP="0004285A">
      <w:pPr>
        <w:spacing w:after="0" w:line="240" w:lineRule="auto"/>
        <w:ind w:left="720"/>
        <w:rPr>
          <w:sz w:val="12"/>
        </w:rPr>
      </w:pPr>
      <w:r w:rsidRPr="00E26BC2">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w:t>
      </w:r>
      <w:proofErr w:type="spellStart"/>
      <w:r w:rsidRPr="00E26BC2">
        <w:rPr>
          <w:sz w:val="12"/>
        </w:rPr>
        <w:t>nonprofi</w:t>
      </w:r>
      <w:proofErr w:type="spellEnd"/>
      <w:r w:rsidRPr="00E26BC2">
        <w:rPr>
          <w:sz w:val="12"/>
        </w:rPr>
        <w:t xml:space="preserve"> t sector may provide subsidies to consumers. But in this case the financial burdens placed on the state or the </w:t>
      </w:r>
      <w:proofErr w:type="spellStart"/>
      <w:r w:rsidRPr="00E26BC2">
        <w:rPr>
          <w:sz w:val="12"/>
        </w:rPr>
        <w:t>nonprofi</w:t>
      </w:r>
      <w:proofErr w:type="spellEnd"/>
      <w:r w:rsidRPr="00E26BC2">
        <w:rPr>
          <w:sz w:val="12"/>
        </w:rPr>
        <w:t xml:space="preserve"> t sector are increased by high prices. Even where supplementary costs are only partially passed on to consumers, they can significantly </w:t>
      </w:r>
      <w:proofErr w:type="spellStart"/>
      <w:r w:rsidRPr="00E26BC2">
        <w:rPr>
          <w:sz w:val="12"/>
        </w:rPr>
        <w:t>aff</w:t>
      </w:r>
      <w:proofErr w:type="spellEnd"/>
      <w:r w:rsidRPr="00E26BC2">
        <w:rPr>
          <w:sz w:val="12"/>
        </w:rPr>
        <w:t xml:space="preserve"> </w:t>
      </w:r>
      <w:proofErr w:type="spellStart"/>
      <w:r w:rsidRPr="00E26BC2">
        <w:rPr>
          <w:sz w:val="12"/>
        </w:rPr>
        <w:t>ect</w:t>
      </w:r>
      <w:proofErr w:type="spellEnd"/>
      <w:r w:rsidRPr="00E26BC2">
        <w:rPr>
          <w:sz w:val="12"/>
        </w:rPr>
        <w:t xml:space="preserve"> the </w:t>
      </w:r>
      <w:proofErr w:type="spellStart"/>
      <w:r w:rsidRPr="00E26BC2">
        <w:rPr>
          <w:sz w:val="12"/>
        </w:rPr>
        <w:t>aff</w:t>
      </w:r>
      <w:proofErr w:type="spellEnd"/>
      <w:r w:rsidRPr="00E26BC2">
        <w:rPr>
          <w:sz w:val="12"/>
        </w:rPr>
        <w:t xml:space="preserve"> </w:t>
      </w:r>
      <w:proofErr w:type="spellStart"/>
      <w:r w:rsidRPr="00E26BC2">
        <w:rPr>
          <w:sz w:val="12"/>
        </w:rPr>
        <w:t>ordability</w:t>
      </w:r>
      <w:proofErr w:type="spellEnd"/>
      <w:r w:rsidRPr="00E26BC2">
        <w:rPr>
          <w:sz w:val="12"/>
        </w:rPr>
        <w:t xml:space="preserve"> of essential medicines. Price, while crucial, is not the only determinant of access. In many low-income countries, weak health infrastructure </w:t>
      </w:r>
      <w:proofErr w:type="spellStart"/>
      <w:r w:rsidRPr="00E26BC2">
        <w:rPr>
          <w:sz w:val="12"/>
        </w:rPr>
        <w:t>signifi</w:t>
      </w:r>
      <w:proofErr w:type="spellEnd"/>
      <w:r w:rsidRPr="00E26BC2">
        <w:rPr>
          <w:sz w:val="12"/>
        </w:rPr>
        <w:t xml:space="preserve"> </w:t>
      </w:r>
      <w:proofErr w:type="spellStart"/>
      <w:r w:rsidRPr="00E26BC2">
        <w:rPr>
          <w:sz w:val="12"/>
        </w:rPr>
        <w:t>cantly</w:t>
      </w:r>
      <w:proofErr w:type="spellEnd"/>
      <w:r w:rsidRPr="00E26BC2">
        <w:rPr>
          <w:sz w:val="12"/>
        </w:rPr>
        <w:t xml:space="preserve"> limits the extent to which essential drugs are accessible. For example, </w:t>
      </w:r>
      <w:r w:rsidRPr="000F4167">
        <w:rPr>
          <w:sz w:val="12"/>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E26BC2">
        <w:rPr>
          <w:sz w:val="12"/>
        </w:rPr>
        <w:t xml:space="preserve">.2 Alternatively, a </w:t>
      </w:r>
      <w:r w:rsidRPr="00FA1D69">
        <w:rPr>
          <w:b/>
          <w:iCs/>
          <w:highlight w:val="yellow"/>
          <w:u w:val="single"/>
        </w:rPr>
        <w:t>Ministry of Health</w:t>
      </w:r>
      <w:r w:rsidRPr="000F4167">
        <w:rPr>
          <w:sz w:val="12"/>
        </w:rPr>
        <w:t>’s</w:t>
      </w:r>
      <w:r w:rsidRPr="00E26BC2">
        <w:rPr>
          <w:b/>
          <w:iCs/>
          <w:u w:val="single"/>
        </w:rPr>
        <w:t xml:space="preserve"> </w:t>
      </w:r>
      <w:r w:rsidRPr="000F4167">
        <w:rPr>
          <w:sz w:val="12"/>
        </w:rPr>
        <w:t>administrative systems</w:t>
      </w:r>
      <w:r w:rsidRPr="00E26BC2">
        <w:rPr>
          <w:b/>
          <w:iCs/>
          <w:u w:val="single"/>
        </w:rPr>
        <w:t xml:space="preserve"> </w:t>
      </w:r>
      <w:r w:rsidRPr="00FA1D69">
        <w:rPr>
          <w:b/>
          <w:iCs/>
          <w:highlight w:val="yellow"/>
          <w:u w:val="single"/>
        </w:rPr>
        <w:t>may be</w:t>
      </w:r>
      <w:r w:rsidRPr="00E26BC2">
        <w:rPr>
          <w:b/>
          <w:iCs/>
          <w:u w:val="single"/>
        </w:rPr>
        <w:t xml:space="preserve"> </w:t>
      </w:r>
      <w:r w:rsidRPr="000F4167">
        <w:rPr>
          <w:sz w:val="12"/>
        </w:rPr>
        <w:t>such that it is</w:t>
      </w:r>
      <w:r w:rsidRPr="00E26BC2">
        <w:rPr>
          <w:b/>
          <w:iCs/>
          <w:u w:val="single"/>
        </w:rPr>
        <w:t xml:space="preserve"> </w:t>
      </w:r>
      <w:r w:rsidRPr="00FA1D69">
        <w:rPr>
          <w:b/>
          <w:iCs/>
          <w:highlight w:val="yellow"/>
          <w:u w:val="single"/>
        </w:rPr>
        <w:t>not able to manage</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efficient distribution of</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drugs</w:t>
      </w:r>
      <w:r w:rsidRPr="00E26BC2">
        <w:rPr>
          <w:b/>
          <w:iCs/>
          <w:u w:val="single"/>
        </w:rPr>
        <w:t xml:space="preserve"> </w:t>
      </w:r>
      <w:r w:rsidRPr="000F4167">
        <w:rPr>
          <w:sz w:val="12"/>
        </w:rPr>
        <w:t>that are available to it</w:t>
      </w:r>
      <w:r w:rsidRPr="00E26BC2">
        <w:rPr>
          <w:b/>
          <w:iCs/>
          <w:u w:val="single"/>
        </w:rPr>
        <w:t xml:space="preserve">, </w:t>
      </w:r>
      <w:r w:rsidRPr="00FA1D69">
        <w:rPr>
          <w:b/>
          <w:iCs/>
          <w:highlight w:val="yellow"/>
          <w:u w:val="single"/>
        </w:rPr>
        <w:t>resulting in shortages</w:t>
      </w:r>
      <w:r w:rsidRPr="00E26BC2">
        <w:rPr>
          <w:b/>
          <w:iCs/>
          <w:u w:val="single"/>
        </w:rPr>
        <w:t xml:space="preserve">, particularly in less accessible parts of the country. </w:t>
      </w:r>
      <w:r w:rsidRPr="00E26BC2">
        <w:rPr>
          <w:b/>
          <w:iCs/>
          <w:highlight w:val="yellow"/>
          <w:u w:val="single"/>
        </w:rPr>
        <w:t xml:space="preserve">Weaknesses in transportation </w:t>
      </w:r>
      <w:r w:rsidRPr="000F4167">
        <w:rPr>
          <w:sz w:val="12"/>
        </w:rPr>
        <w:t>systems</w:t>
      </w:r>
      <w:r w:rsidRPr="00E26BC2">
        <w:rPr>
          <w:b/>
          <w:iCs/>
          <w:highlight w:val="yellow"/>
          <w:u w:val="single"/>
        </w:rPr>
        <w:t xml:space="preserve"> and drug management </w:t>
      </w:r>
      <w:r w:rsidRPr="000F4167">
        <w:rPr>
          <w:sz w:val="12"/>
        </w:rPr>
        <w:t>practices can also</w:t>
      </w:r>
      <w:r w:rsidRPr="00E26BC2">
        <w:rPr>
          <w:b/>
          <w:iCs/>
          <w:highlight w:val="yellow"/>
          <w:u w:val="single"/>
        </w:rPr>
        <w:t xml:space="preserve"> result in spoilage</w:t>
      </w:r>
      <w:r w:rsidRPr="000F4167">
        <w:rPr>
          <w:sz w:val="12"/>
        </w:rPr>
        <w:t>, thereby compromising the quality of available drugs</w:t>
      </w:r>
      <w:r w:rsidRPr="00FA1D69">
        <w:rPr>
          <w:rStyle w:val="Emphasis"/>
          <w:highlight w:val="yellow"/>
        </w:rPr>
        <w:t>.</w:t>
      </w:r>
      <w:r w:rsidRPr="00E26BC2">
        <w:rPr>
          <w:sz w:val="12"/>
        </w:rPr>
        <w:t xml:space="preserve">3 On the demand side, weak infrastructure oft </w:t>
      </w:r>
      <w:proofErr w:type="spellStart"/>
      <w:r w:rsidRPr="00E26BC2">
        <w:rPr>
          <w:sz w:val="12"/>
        </w:rPr>
        <w:t>en</w:t>
      </w:r>
      <w:proofErr w:type="spellEnd"/>
      <w:r w:rsidRPr="00E26BC2">
        <w:rPr>
          <w:sz w:val="12"/>
        </w:rPr>
        <w:t xml:space="preserve"> imposes significant costs and time burdens on poor people in need of health </w:t>
      </w:r>
      <w:r w:rsidRPr="00E26BC2">
        <w:rPr>
          <w:sz w:val="12"/>
        </w:rPr>
        <w:lastRenderedPageBreak/>
        <w:t xml:space="preserve">treatment. For example, </w:t>
      </w:r>
      <w:r w:rsidRPr="00E26BC2">
        <w:rPr>
          <w:b/>
          <w:iCs/>
          <w:highlight w:val="yellow"/>
          <w:u w:val="single"/>
        </w:rPr>
        <w:t>patients may have long distances to travel, and in many countries</w:t>
      </w:r>
      <w:r w:rsidRPr="00E26BC2">
        <w:rPr>
          <w:b/>
          <w:iCs/>
          <w:u w:val="single"/>
        </w:rPr>
        <w:t xml:space="preserve">, </w:t>
      </w:r>
      <w:r w:rsidRPr="000F4167">
        <w:rPr>
          <w:sz w:val="12"/>
        </w:rPr>
        <w:t>“informal payments” or</w:t>
      </w:r>
      <w:r w:rsidRPr="000F4167">
        <w:rPr>
          <w:b/>
          <w:iCs/>
          <w:sz w:val="12"/>
          <w:highlight w:val="yellow"/>
          <w:u w:val="single"/>
        </w:rPr>
        <w:t xml:space="preserve"> </w:t>
      </w:r>
      <w:r w:rsidRPr="00E26BC2">
        <w:rPr>
          <w:b/>
          <w:iCs/>
          <w:highlight w:val="yellow"/>
          <w:u w:val="single"/>
        </w:rPr>
        <w:t xml:space="preserve">bribes are required </w:t>
      </w:r>
      <w:r w:rsidRPr="000F4167">
        <w:rPr>
          <w:sz w:val="12"/>
        </w:rPr>
        <w:t>to obtain access to subsidized medicines</w:t>
      </w:r>
      <w:r w:rsidRPr="00E26BC2">
        <w:rPr>
          <w:sz w:val="2"/>
        </w:rPr>
        <w:t xml:space="preserve"> </w:t>
      </w:r>
      <w:r w:rsidRPr="00E26BC2">
        <w:rPr>
          <w:sz w:val="12"/>
        </w:rPr>
        <w:t xml:space="preserve">(Lewis, 2007). The second main element of the last mile problem is </w:t>
      </w:r>
      <w:r w:rsidRPr="000F4167">
        <w:rPr>
          <w:sz w:val="12"/>
        </w:rPr>
        <w:t xml:space="preserve">the failure to </w:t>
      </w:r>
      <w:proofErr w:type="gramStart"/>
      <w:r w:rsidRPr="000F4167">
        <w:rPr>
          <w:sz w:val="12"/>
        </w:rPr>
        <w:t>use correctly</w:t>
      </w:r>
      <w:proofErr w:type="gramEnd"/>
      <w:r w:rsidRPr="000F4167">
        <w:rPr>
          <w:sz w:val="12"/>
        </w:rPr>
        <w:t xml:space="preserve"> the drugs to which patients do have access. The</w:t>
      </w:r>
      <w:r w:rsidRPr="00E26BC2">
        <w:rPr>
          <w:b/>
          <w:iCs/>
          <w:u w:val="single"/>
        </w:rPr>
        <w:t xml:space="preserve"> </w:t>
      </w:r>
      <w:r w:rsidRPr="00E26BC2">
        <w:rPr>
          <w:b/>
          <w:iCs/>
          <w:highlight w:val="yellow"/>
          <w:u w:val="single"/>
        </w:rPr>
        <w:t>WHO estimates that worldwide 50 percent of all medicines are</w:t>
      </w:r>
      <w:r w:rsidRPr="00E26BC2">
        <w:rPr>
          <w:b/>
          <w:iCs/>
          <w:u w:val="single"/>
        </w:rPr>
        <w:t xml:space="preserve"> </w:t>
      </w:r>
      <w:r w:rsidRPr="000F4167">
        <w:rPr>
          <w:sz w:val="12"/>
        </w:rPr>
        <w:t>prescribed,</w:t>
      </w:r>
      <w:r w:rsidRPr="00E26BC2">
        <w:rPr>
          <w:b/>
          <w:iCs/>
          <w:u w:val="single"/>
        </w:rPr>
        <w:t xml:space="preserve"> </w:t>
      </w:r>
      <w:r w:rsidRPr="00E26BC2">
        <w:rPr>
          <w:b/>
          <w:iCs/>
          <w:highlight w:val="yellow"/>
          <w:u w:val="single"/>
        </w:rPr>
        <w:t>dispensed</w:t>
      </w:r>
      <w:r w:rsidRPr="000F4167">
        <w:rPr>
          <w:sz w:val="12"/>
        </w:rPr>
        <w:t>, or sold</w:t>
      </w:r>
      <w:r w:rsidRPr="00E26BC2">
        <w:rPr>
          <w:b/>
          <w:iCs/>
          <w:u w:val="single"/>
        </w:rPr>
        <w:t xml:space="preserve"> </w:t>
      </w:r>
      <w:r w:rsidRPr="00FA1D69">
        <w:rPr>
          <w:b/>
          <w:iCs/>
          <w:highlight w:val="yellow"/>
          <w:u w:val="single"/>
        </w:rPr>
        <w:t>incorrectly, and</w:t>
      </w:r>
      <w:r w:rsidRPr="00E26BC2">
        <w:rPr>
          <w:b/>
          <w:iCs/>
          <w:u w:val="single"/>
        </w:rPr>
        <w:t xml:space="preserve"> that about </w:t>
      </w:r>
      <w:r w:rsidRPr="00FA1D69">
        <w:rPr>
          <w:b/>
          <w:iCs/>
          <w:highlight w:val="yellow"/>
          <w:u w:val="single"/>
        </w:rPr>
        <w:t>half of all patients do not take medicines as directed</w:t>
      </w:r>
      <w:r w:rsidRPr="00E26BC2">
        <w:rPr>
          <w:sz w:val="12"/>
        </w:rPr>
        <w:t xml:space="preserve"> (WHO 2004b, 75). </w:t>
      </w:r>
      <w:r w:rsidRPr="00E26BC2">
        <w:rPr>
          <w:b/>
          <w:iCs/>
          <w:highlight w:val="yellow"/>
          <w:u w:val="single"/>
        </w:rPr>
        <w:t xml:space="preserve">This </w:t>
      </w:r>
      <w:r w:rsidRPr="000F4167">
        <w:rPr>
          <w:sz w:val="12"/>
        </w:rPr>
        <w:t>incorrect use</w:t>
      </w:r>
      <w:r w:rsidRPr="00E26BC2">
        <w:rPr>
          <w:b/>
          <w:iCs/>
          <w:highlight w:val="yellow"/>
          <w:u w:val="single"/>
        </w:rPr>
        <w:t xml:space="preserve"> exacts a huge toll in </w:t>
      </w:r>
      <w:r w:rsidRPr="000F4167">
        <w:rPr>
          <w:sz w:val="12"/>
        </w:rPr>
        <w:t>increased</w:t>
      </w:r>
      <w:r w:rsidRPr="00E26BC2">
        <w:rPr>
          <w:b/>
          <w:iCs/>
          <w:highlight w:val="yellow"/>
          <w:u w:val="single"/>
        </w:rPr>
        <w:t xml:space="preserve"> morbidity and mortality</w:t>
      </w:r>
      <w:r w:rsidRPr="00E26BC2">
        <w:rPr>
          <w:b/>
          <w:iCs/>
          <w:u w:val="single"/>
        </w:rPr>
        <w:t xml:space="preserve">, </w:t>
      </w:r>
      <w:r w:rsidRPr="000F4167">
        <w:rPr>
          <w:sz w:val="12"/>
        </w:rPr>
        <w:t>in addition to the toll exacted by lack of access</w:t>
      </w:r>
      <w:r w:rsidRPr="00E26BC2">
        <w:rPr>
          <w:sz w:val="12"/>
        </w:rPr>
        <w:t xml:space="preserve">. Estimates suggest that between 60 and 90 percent of household health expenditure in developing countries is on medicines (DFID 2006, 1). </w:t>
      </w:r>
      <w:r w:rsidRPr="00E26BC2">
        <w:rPr>
          <w:b/>
          <w:iCs/>
          <w:highlight w:val="yellow"/>
          <w:u w:val="single"/>
        </w:rPr>
        <w:t xml:space="preserve">Poor prescribing and dispensing practices, and weak adherence </w:t>
      </w:r>
      <w:r w:rsidRPr="000F4167">
        <w:rPr>
          <w:sz w:val="12"/>
        </w:rPr>
        <w:t>by patients</w:t>
      </w:r>
      <w:r w:rsidRPr="000F4167">
        <w:rPr>
          <w:b/>
          <w:iCs/>
          <w:sz w:val="12"/>
          <w:highlight w:val="yellow"/>
          <w:u w:val="single"/>
        </w:rPr>
        <w:t xml:space="preserve"> </w:t>
      </w:r>
      <w:r w:rsidRPr="00E26BC2">
        <w:rPr>
          <w:b/>
          <w:iCs/>
          <w:highlight w:val="yellow"/>
          <w:u w:val="single"/>
        </w:rPr>
        <w:t xml:space="preserve">to treatment requirements, means that </w:t>
      </w:r>
      <w:r w:rsidRPr="000F4167">
        <w:rPr>
          <w:sz w:val="12"/>
        </w:rPr>
        <w:t>much of this</w:t>
      </w:r>
      <w:r w:rsidRPr="000F4167">
        <w:rPr>
          <w:b/>
          <w:iCs/>
          <w:sz w:val="12"/>
          <w:highlight w:val="yellow"/>
          <w:u w:val="single"/>
        </w:rPr>
        <w:t xml:space="preserve"> </w:t>
      </w:r>
      <w:r w:rsidRPr="00E26BC2">
        <w:rPr>
          <w:b/>
          <w:iCs/>
          <w:highlight w:val="yellow"/>
          <w:u w:val="single"/>
        </w:rPr>
        <w:t>spending brings little in the way of health benefits</w:t>
      </w:r>
      <w:r w:rsidRPr="00E26BC2">
        <w:rPr>
          <w:sz w:val="12"/>
        </w:rPr>
        <w:t>.</w:t>
      </w:r>
    </w:p>
    <w:p w14:paraId="19CBABED" w14:textId="77777777" w:rsidR="008D0A0D" w:rsidRDefault="008D0A0D" w:rsidP="0004285A">
      <w:pPr>
        <w:spacing w:after="0" w:line="240" w:lineRule="auto"/>
        <w:ind w:left="720"/>
        <w:rPr>
          <w:sz w:val="12"/>
        </w:rPr>
      </w:pPr>
    </w:p>
    <w:p w14:paraId="57F60BB1" w14:textId="77777777" w:rsidR="008D0A0D" w:rsidRDefault="008D0A0D" w:rsidP="0004285A">
      <w:pPr>
        <w:spacing w:after="0" w:line="240" w:lineRule="auto"/>
        <w:ind w:left="720"/>
        <w:rPr>
          <w:sz w:val="12"/>
        </w:rPr>
      </w:pPr>
    </w:p>
    <w:p w14:paraId="3F015651" w14:textId="77777777" w:rsidR="008D0A0D" w:rsidRDefault="008D0A0D" w:rsidP="0004285A">
      <w:pPr>
        <w:spacing w:after="0" w:line="240" w:lineRule="auto"/>
        <w:ind w:left="720"/>
        <w:rPr>
          <w:sz w:val="12"/>
        </w:rPr>
      </w:pPr>
    </w:p>
    <w:p w14:paraId="44B40EDC" w14:textId="77777777" w:rsidR="008D0A0D" w:rsidRDefault="008D0A0D" w:rsidP="0004285A">
      <w:pPr>
        <w:spacing w:after="0" w:line="240" w:lineRule="auto"/>
        <w:ind w:left="720"/>
        <w:rPr>
          <w:sz w:val="12"/>
        </w:rPr>
      </w:pPr>
    </w:p>
    <w:p w14:paraId="1C4D15B3" w14:textId="77777777" w:rsidR="008D0A0D" w:rsidRDefault="008D0A0D" w:rsidP="0004285A">
      <w:pPr>
        <w:spacing w:after="0" w:line="240" w:lineRule="auto"/>
        <w:ind w:left="720"/>
        <w:rPr>
          <w:sz w:val="12"/>
        </w:rPr>
      </w:pPr>
    </w:p>
    <w:p w14:paraId="25A22C4B" w14:textId="77777777" w:rsidR="008D0A0D" w:rsidRDefault="008D0A0D" w:rsidP="0004285A">
      <w:pPr>
        <w:spacing w:after="0" w:line="240" w:lineRule="auto"/>
        <w:ind w:left="720"/>
        <w:rPr>
          <w:sz w:val="12"/>
        </w:rPr>
      </w:pPr>
    </w:p>
    <w:p w14:paraId="1B960385" w14:textId="77777777" w:rsidR="008D0A0D" w:rsidRDefault="008D0A0D" w:rsidP="0004285A">
      <w:pPr>
        <w:spacing w:after="0" w:line="240" w:lineRule="auto"/>
        <w:ind w:left="720"/>
        <w:rPr>
          <w:sz w:val="12"/>
        </w:rPr>
      </w:pPr>
    </w:p>
    <w:p w14:paraId="750A887C" w14:textId="77777777" w:rsidR="008D0A0D" w:rsidRDefault="008D0A0D" w:rsidP="0004285A">
      <w:pPr>
        <w:spacing w:after="0" w:line="240" w:lineRule="auto"/>
        <w:ind w:left="720"/>
        <w:rPr>
          <w:sz w:val="12"/>
        </w:rPr>
      </w:pPr>
    </w:p>
    <w:p w14:paraId="4504C3EB" w14:textId="77777777" w:rsidR="008D0A0D" w:rsidRDefault="008D0A0D" w:rsidP="0004285A">
      <w:pPr>
        <w:spacing w:after="0" w:line="240" w:lineRule="auto"/>
        <w:ind w:left="720"/>
        <w:rPr>
          <w:sz w:val="12"/>
        </w:rPr>
      </w:pPr>
    </w:p>
    <w:p w14:paraId="4DABA979" w14:textId="77777777" w:rsidR="008D0A0D" w:rsidRDefault="008D0A0D" w:rsidP="0004285A">
      <w:pPr>
        <w:spacing w:after="0" w:line="240" w:lineRule="auto"/>
        <w:ind w:left="720"/>
        <w:rPr>
          <w:sz w:val="12"/>
        </w:rPr>
      </w:pPr>
    </w:p>
    <w:p w14:paraId="456720DE" w14:textId="77777777" w:rsidR="002679FB" w:rsidRPr="002679FB" w:rsidRDefault="002679FB" w:rsidP="002679FB"/>
    <w:sectPr w:rsidR="002679FB" w:rsidRPr="002679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86151"/>
    <w:multiLevelType w:val="hybridMultilevel"/>
    <w:tmpl w:val="E7DE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F859FB"/>
    <w:multiLevelType w:val="hybridMultilevel"/>
    <w:tmpl w:val="F9ACC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DB1EBA"/>
    <w:multiLevelType w:val="hybridMultilevel"/>
    <w:tmpl w:val="C6E6EC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B012F0"/>
    <w:multiLevelType w:val="hybridMultilevel"/>
    <w:tmpl w:val="52CCF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79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85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C6F"/>
    <w:rsid w:val="00207FD8"/>
    <w:rsid w:val="00210FAF"/>
    <w:rsid w:val="00213B1E"/>
    <w:rsid w:val="00215284"/>
    <w:rsid w:val="002168F2"/>
    <w:rsid w:val="0022589F"/>
    <w:rsid w:val="002343FE"/>
    <w:rsid w:val="00235F7B"/>
    <w:rsid w:val="002502CF"/>
    <w:rsid w:val="002679F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D20"/>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6A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918"/>
    <w:rsid w:val="005A4D4E"/>
    <w:rsid w:val="005A7237"/>
    <w:rsid w:val="005B21FA"/>
    <w:rsid w:val="005B3244"/>
    <w:rsid w:val="005B6EE8"/>
    <w:rsid w:val="005B7731"/>
    <w:rsid w:val="005C4515"/>
    <w:rsid w:val="005C5602"/>
    <w:rsid w:val="005C7105"/>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001"/>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0E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F10"/>
    <w:rsid w:val="008C77B6"/>
    <w:rsid w:val="008D0A0D"/>
    <w:rsid w:val="008D1B91"/>
    <w:rsid w:val="008D724A"/>
    <w:rsid w:val="008E7A3E"/>
    <w:rsid w:val="008F41FD"/>
    <w:rsid w:val="008F4479"/>
    <w:rsid w:val="008F4BA0"/>
    <w:rsid w:val="00901726"/>
    <w:rsid w:val="00920E6A"/>
    <w:rsid w:val="00931816"/>
    <w:rsid w:val="00932C71"/>
    <w:rsid w:val="0094662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3F0"/>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15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AB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69C"/>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34B"/>
    <w:rsid w:val="00F50C55"/>
    <w:rsid w:val="00F579DF"/>
    <w:rsid w:val="00F57FFB"/>
    <w:rsid w:val="00F601E6"/>
    <w:rsid w:val="00F73954"/>
    <w:rsid w:val="00F779FF"/>
    <w:rsid w:val="00F94060"/>
    <w:rsid w:val="00FA56F6"/>
    <w:rsid w:val="00FB329D"/>
    <w:rsid w:val="00FB38C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10A997"/>
  <w14:defaultImageDpi w14:val="300"/>
  <w15:docId w15:val="{64FEF411-E647-0248-ACF1-28DD6B8EC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79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779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79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79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Heading 2 Char1 Char Char,Ch,no read,No Spacing211,No Spacing12,No Spacing2111,No Spacing5,No Spacing21,No Spacing1121,No Spacing4,No Spacing11111,TAG,tags,ta,small space"/>
    <w:basedOn w:val="Normal"/>
    <w:next w:val="Normal"/>
    <w:link w:val="Heading4Char"/>
    <w:uiPriority w:val="9"/>
    <w:unhideWhenUsed/>
    <w:qFormat/>
    <w:rsid w:val="00F779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79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79FF"/>
  </w:style>
  <w:style w:type="character" w:customStyle="1" w:styleId="Heading1Char">
    <w:name w:val="Heading 1 Char"/>
    <w:aliases w:val="Pocket Char"/>
    <w:basedOn w:val="DefaultParagraphFont"/>
    <w:link w:val="Heading1"/>
    <w:uiPriority w:val="9"/>
    <w:rsid w:val="00F779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79F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79F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Heading 2 Char1 Char Char Char,Ch Char,no read Char,No Spacing211 Char,No Spacing12 Char,No Spacing2111 Char,TAG Char"/>
    <w:basedOn w:val="DefaultParagraphFont"/>
    <w:link w:val="Heading4"/>
    <w:uiPriority w:val="9"/>
    <w:rsid w:val="00F779F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779FF"/>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1"/>
    <w:qFormat/>
    <w:rsid w:val="00F779F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F779F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779F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NoSpacing"/>
    <w:uiPriority w:val="99"/>
    <w:unhideWhenUsed/>
    <w:rsid w:val="00F779FF"/>
    <w:rPr>
      <w:color w:val="auto"/>
      <w:u w:val="none"/>
    </w:rPr>
  </w:style>
  <w:style w:type="paragraph" w:styleId="DocumentMap">
    <w:name w:val="Document Map"/>
    <w:basedOn w:val="Normal"/>
    <w:link w:val="DocumentMapChar"/>
    <w:uiPriority w:val="99"/>
    <w:semiHidden/>
    <w:unhideWhenUsed/>
    <w:rsid w:val="00F779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79FF"/>
    <w:rPr>
      <w:rFonts w:ascii="Lucida Grande" w:hAnsi="Lucida Grande" w:cs="Lucida Grande"/>
    </w:rPr>
  </w:style>
  <w:style w:type="paragraph" w:customStyle="1" w:styleId="textbold">
    <w:name w:val="text bold"/>
    <w:basedOn w:val="Normal"/>
    <w:link w:val="Emphasis"/>
    <w:autoRedefine/>
    <w:uiPriority w:val="20"/>
    <w:qFormat/>
    <w:rsid w:val="00F779F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basedOn w:val="Normal"/>
    <w:qFormat/>
    <w:rsid w:val="00F779FF"/>
    <w:pPr>
      <w:ind w:left="720"/>
      <w:contextualSpacing/>
    </w:pPr>
    <w:rPr>
      <w:rFonts w:eastAsia="Times New Roman"/>
    </w:rPr>
  </w:style>
  <w:style w:type="paragraph" w:customStyle="1" w:styleId="card">
    <w:name w:val="card"/>
    <w:aliases w:val="Medium Grid 21,Tags,Debate Text,No Spacing11,No Spacing111111,No Spacing31,No Spacing22,No Spacing111,No Spacing3,No Spacing2,Read stuff,Very Small Text,Card,Note Level 2,No Spacing112,Small Text"/>
    <w:basedOn w:val="Normal"/>
    <w:next w:val="Normal"/>
    <w:uiPriority w:val="99"/>
    <w:qFormat/>
    <w:rsid w:val="00F779FF"/>
    <w:pPr>
      <w:ind w:left="288" w:right="288"/>
    </w:pPr>
    <w:rPr>
      <w:rFonts w:asciiTheme="minorHAnsi" w:hAnsiTheme="minorHAnsi" w:cstheme="minorBidi"/>
      <w:u w:val="single"/>
    </w:rPr>
  </w:style>
  <w:style w:type="paragraph" w:styleId="NoSpacing">
    <w:name w:val="No Spacing"/>
    <w:aliases w:val="Card Format,ClearFormatting,Clear,DDI Tag,Tag Title,Dont use,Tag and Cite,CD - Cite,No Spacing41,No Spacing6,No Spacing7,No Spacing8,Dont u,No Spacing311,No Spacing111112,No Spacing51"/>
    <w:basedOn w:val="Heading1"/>
    <w:link w:val="Hyperlink"/>
    <w:autoRedefine/>
    <w:uiPriority w:val="99"/>
    <w:qFormat/>
    <w:rsid w:val="00F779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Default">
    <w:name w:val="Default"/>
    <w:rsid w:val="002679FB"/>
    <w:pPr>
      <w:autoSpaceDE w:val="0"/>
      <w:autoSpaceDN w:val="0"/>
      <w:adjustRightInd w:val="0"/>
    </w:pPr>
    <w:rPr>
      <w:rFonts w:ascii="Verdana" w:eastAsiaTheme="minorHAnsi" w:hAnsi="Verdana" w:cs="Verdana"/>
      <w:color w:val="000000"/>
    </w:rPr>
  </w:style>
  <w:style w:type="character" w:customStyle="1" w:styleId="verdana">
    <w:name w:val="verdana"/>
    <w:basedOn w:val="DefaultParagraphFont"/>
    <w:rsid w:val="00267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20</Pages>
  <Words>10441</Words>
  <Characters>59516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19</cp:revision>
  <dcterms:created xsi:type="dcterms:W3CDTF">2021-10-17T21:21:00Z</dcterms:created>
  <dcterms:modified xsi:type="dcterms:W3CDTF">2021-10-17T22:24:00Z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