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CC826" w14:textId="77FB1F45" w:rsidR="004C74BF" w:rsidRDefault="004C74BF" w:rsidP="004C74BF">
      <w:pPr>
        <w:pStyle w:val="Heading3"/>
      </w:pPr>
      <w:r>
        <w:t>1</w:t>
      </w:r>
    </w:p>
    <w:p w14:paraId="3CC14D7D" w14:textId="77777777" w:rsidR="00486F9D" w:rsidRDefault="00486F9D" w:rsidP="00486F9D">
      <w:pPr>
        <w:pStyle w:val="Heading4"/>
      </w:pPr>
      <w:r>
        <w:t xml:space="preserve">Interpretation: Appropriation is permanently taking property for exclusive use. </w:t>
      </w:r>
      <w:proofErr w:type="spellStart"/>
      <w:r>
        <w:t>Gorove</w:t>
      </w:r>
      <w:proofErr w:type="spellEnd"/>
      <w:r>
        <w:t xml:space="preserve"> 69:</w:t>
      </w:r>
    </w:p>
    <w:p w14:paraId="5EC683C2" w14:textId="77777777" w:rsidR="00486F9D" w:rsidRPr="000E4564" w:rsidRDefault="00486F9D" w:rsidP="00486F9D">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00B99108" w14:textId="77777777" w:rsidR="00486F9D" w:rsidRPr="00E06594" w:rsidRDefault="00486F9D" w:rsidP="00486F9D">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9FD946E" w14:textId="77777777" w:rsidR="00486F9D" w:rsidRDefault="00486F9D" w:rsidP="00486F9D">
      <w:pPr>
        <w:pStyle w:val="Heading4"/>
      </w:pPr>
      <w:r>
        <w:t xml:space="preserve">Violation: space tourism is not appropriation. </w:t>
      </w:r>
    </w:p>
    <w:p w14:paraId="40342677" w14:textId="77777777" w:rsidR="00486F9D" w:rsidRDefault="00486F9D" w:rsidP="00486F9D">
      <w:pPr>
        <w:pStyle w:val="Heading4"/>
      </w:pPr>
      <w:r>
        <w:t>Merely entering outer space is not appropriation – legal precedent proves.</w:t>
      </w:r>
    </w:p>
    <w:p w14:paraId="2BB474C1" w14:textId="77777777" w:rsidR="00486F9D" w:rsidRPr="002B39EA" w:rsidRDefault="00486F9D" w:rsidP="00486F9D">
      <w:r>
        <w:t>Freeland ND</w:t>
      </w:r>
      <w:r w:rsidRPr="002B39EA">
        <w:t xml:space="preserve"> [</w:t>
      </w:r>
      <w:r>
        <w:t xml:space="preserve">Stephen Freeland teaches commercial space </w:t>
      </w:r>
      <w:proofErr w:type="gramStart"/>
      <w:r>
        <w:t>law</w:t>
      </w:r>
      <w:r w:rsidRPr="002B39EA">
        <w:t xml:space="preserve"> .</w:t>
      </w:r>
      <w:proofErr w:type="gramEnd"/>
      <w:r w:rsidRPr="002B39EA">
        <w:t xml:space="preserve"> “FLY ME TO THE MOON: HOW WILL INTERNATIONAL LAW COPE WITH COMMERCIAL SPACE TOURISM</w:t>
      </w:r>
      <w:r>
        <w:t>?” University of Melbourne</w:t>
      </w:r>
      <w:r w:rsidRPr="002B39EA">
        <w:t>. https://law.unimelb.edu.au/__data/assets/pdf_file/0009/1686276/Freeland.pdf. Accessed 1-13-2022]</w:t>
      </w:r>
    </w:p>
    <w:p w14:paraId="44EFDB91" w14:textId="77777777" w:rsidR="00486F9D" w:rsidRDefault="00486F9D" w:rsidP="00D04078">
      <w:pPr>
        <w:ind w:left="720"/>
      </w:pPr>
      <w:proofErr w:type="gramStart"/>
      <w:r>
        <w:t>All of</w:t>
      </w:r>
      <w:proofErr w:type="gramEnd"/>
      <w:r>
        <w:t xml:space="preserve"> this discussion does, however, beg a fundamental question — ‘what is outer space?’ Rather surprisingly to some, from a strictly legal perspective, there is </w:t>
      </w:r>
      <w:proofErr w:type="gramStart"/>
      <w:r>
        <w:t>as yet</w:t>
      </w:r>
      <w:proofErr w:type="gramEnd"/>
      <w:r>
        <w:t xml:space="preserve"> no clear definition of outer space. Indeed, it is unclear where (and how) air space ends and outer space begins. While outer space activities have continued to develop notwithstanding this uncertainty, there are important practical reasons why a clear legal distinction between ‘commercial aviation flights’ and ‘commercial space flights’ should now be properly determined.42 There is now an even greater imperative for this given the impending advent of space tourism activities, particularly those involving suborbital flights.</w:t>
      </w:r>
    </w:p>
    <w:p w14:paraId="40C72025" w14:textId="77777777" w:rsidR="00486F9D" w:rsidRDefault="00486F9D" w:rsidP="00D04078">
      <w:pPr>
        <w:ind w:left="720"/>
      </w:pPr>
      <w:r>
        <w:t>The underlying principles upon which air law and outer space law are respectively based are diametrically opposed. The international law of outer space does not allow for claims of sovereignty. The Outer Space Treaty provides that ‘[o]</w:t>
      </w:r>
      <w:proofErr w:type="spellStart"/>
      <w:r>
        <w:t>uter</w:t>
      </w:r>
      <w:proofErr w:type="spellEnd"/>
      <w:r>
        <w:t xml:space="preserve"> space … is not subject to national appropriation by claim of sovereignty, by means of use or occupation, or by any other means’.43 In general terms, this fundamental principle confirms that </w:t>
      </w:r>
      <w:r w:rsidRPr="008179FE">
        <w:rPr>
          <w:rStyle w:val="StyleUnderline"/>
          <w:highlight w:val="yellow"/>
        </w:rPr>
        <w:t>outer space</w:t>
      </w:r>
      <w:r>
        <w:t xml:space="preserve"> (including the Moon and other celestial bodies) </w:t>
      </w:r>
      <w:r w:rsidRPr="008179FE">
        <w:rPr>
          <w:rStyle w:val="StyleUnderline"/>
          <w:highlight w:val="yellow"/>
        </w:rPr>
        <w:t>is not</w:t>
      </w:r>
      <w:r>
        <w:t xml:space="preserve"> to be </w:t>
      </w:r>
      <w:r w:rsidRPr="008179FE">
        <w:rPr>
          <w:rStyle w:val="StyleUnderline"/>
          <w:highlight w:val="yellow"/>
        </w:rPr>
        <w:t>subject to ownership rights</w:t>
      </w:r>
      <w:r>
        <w:t xml:space="preserve"> and prohibits, inter alia, any sovereign or territorial claims to outer space.44</w:t>
      </w:r>
    </w:p>
    <w:p w14:paraId="3228F672" w14:textId="77777777" w:rsidR="00486F9D" w:rsidRDefault="00486F9D" w:rsidP="00D04078">
      <w:pPr>
        <w:ind w:left="720"/>
      </w:pPr>
      <w:r w:rsidRPr="008179FE">
        <w:rPr>
          <w:rStyle w:val="StyleUnderline"/>
          <w:highlight w:val="yellow"/>
        </w:rPr>
        <w:t>In the period following the launch of Sputnik 1, there were no significant protests by states claiming that the orbiting trajectory of that space object encroached upon their respective sovereign territories.</w:t>
      </w:r>
      <w:r>
        <w:t xml:space="preserve"> As indicated by their (in)action and/or acquiescence, </w:t>
      </w:r>
      <w:r w:rsidRPr="008179FE">
        <w:rPr>
          <w:rStyle w:val="StyleUnderline"/>
          <w:highlight w:val="yellow"/>
        </w:rPr>
        <w:t xml:space="preserve">states had acknowledged that the fundamental legal character of outer space differed </w:t>
      </w:r>
      <w:r w:rsidRPr="008179FE">
        <w:rPr>
          <w:rStyle w:val="StyleUnderline"/>
          <w:highlight w:val="yellow"/>
        </w:rPr>
        <w:lastRenderedPageBreak/>
        <w:t>from that of the air space beneath it, and that states have the right to engage in activities in outer space without seeking the prior permission of any other state.</w:t>
      </w:r>
    </w:p>
    <w:p w14:paraId="6883466F" w14:textId="77777777" w:rsidR="00486F9D" w:rsidRDefault="00486F9D" w:rsidP="00D04078">
      <w:pPr>
        <w:ind w:left="720"/>
      </w:pPr>
      <w:r>
        <w:t xml:space="preserve">As such, almost immediately after humankind had begun its quest to explore and use outer space, </w:t>
      </w:r>
      <w:proofErr w:type="gramStart"/>
      <w:r>
        <w:t>a number of</w:t>
      </w:r>
      <w:proofErr w:type="gramEnd"/>
      <w:r>
        <w:t xml:space="preserve"> foundational principles of the international law of outer space were born, in particular the so-called ‘common interest’, ‘freedom’ and ‘non-appropriation’ principles. These principles were later incorporated into the terms of arts I45 and II of the Outer Space Treaty and therefore constitute binding conventional rules, codifying what already amounted to principles of customary international law. In essence, the community of states, including </w:t>
      </w:r>
      <w:proofErr w:type="gramStart"/>
      <w:r>
        <w:t>both of the major</w:t>
      </w:r>
      <w:proofErr w:type="gramEnd"/>
      <w:r>
        <w:t xml:space="preserve"> space faring states of the time, had accepted that outer space was to be regarded as being similar to a res communis omnium,46 encompassing these fundamental principles. As Judge </w:t>
      </w:r>
      <w:proofErr w:type="spellStart"/>
      <w:r>
        <w:t>Lachs</w:t>
      </w:r>
      <w:proofErr w:type="spellEnd"/>
      <w:r>
        <w:t xml:space="preserve"> of the ICJ observed:</w:t>
      </w:r>
    </w:p>
    <w:p w14:paraId="0F31F40F" w14:textId="77777777" w:rsidR="00486F9D" w:rsidRDefault="00486F9D" w:rsidP="00D04078">
      <w:pPr>
        <w:ind w:left="720"/>
      </w:pPr>
      <w:r w:rsidRPr="008179FE">
        <w:rPr>
          <w:rStyle w:val="StyleUnderline"/>
          <w:highlight w:val="yellow"/>
        </w:rPr>
        <w:t>The first instruments that man sent into outer space traversed the airspace of States and circled above them in outer space, yet the launching States sought no permission, nor did the other States protest. This is how the freedom of movement into outer space, and in it, came to be established and recognized as law</w:t>
      </w:r>
      <w:r>
        <w:t xml:space="preserve"> within a remarkably short period of time.47</w:t>
      </w:r>
    </w:p>
    <w:p w14:paraId="0A6C8DDD" w14:textId="77777777" w:rsidR="00486F9D" w:rsidRPr="00B55AD5" w:rsidRDefault="00486F9D" w:rsidP="00D04078">
      <w:pPr>
        <w:ind w:left="720"/>
      </w:pPr>
      <w:r>
        <w:t xml:space="preserve">In essence, outer space is ‘free’ for use — </w:t>
      </w:r>
      <w:r w:rsidRPr="008179FE">
        <w:rPr>
          <w:rStyle w:val="StyleUnderline"/>
          <w:highlight w:val="yellow"/>
        </w:rPr>
        <w:t>tourist activities</w:t>
      </w:r>
      <w:r>
        <w:t xml:space="preserve"> that take place in outer space are not subject to prior consent on the part of any sovereign state, although they will remain subject to the obligation of the ‘appropriate’ state to </w:t>
      </w:r>
      <w:proofErr w:type="spellStart"/>
      <w:r>
        <w:t>authorise</w:t>
      </w:r>
      <w:proofErr w:type="spellEnd"/>
      <w:r>
        <w:t xml:space="preserve"> and continually supervise such private commercial ventures, as specified in art VI of the Outer Space Treaty. Of course, any </w:t>
      </w:r>
      <w:r w:rsidRPr="008179FE">
        <w:rPr>
          <w:rStyle w:val="StyleUnderline"/>
          <w:highlight w:val="yellow"/>
        </w:rPr>
        <w:t>space tourist activities requiring a launch from Earth</w:t>
      </w:r>
      <w:r>
        <w:t xml:space="preserve"> (or an ‘air launch’ such as with SpaceShipOne) and a return to Earth will also </w:t>
      </w:r>
      <w:r w:rsidRPr="008179FE">
        <w:rPr>
          <w:rStyle w:val="StyleUnderline"/>
          <w:highlight w:val="yellow"/>
        </w:rPr>
        <w:t>involve a ‘use’ of air space</w:t>
      </w:r>
      <w:r>
        <w:t xml:space="preserve">. </w:t>
      </w:r>
      <w:r w:rsidRPr="008179FE">
        <w:rPr>
          <w:rStyle w:val="StyleUnderline"/>
          <w:highlight w:val="yellow"/>
        </w:rPr>
        <w:t>In this respect, the law of air space may be relevant</w:t>
      </w:r>
      <w:r>
        <w:t xml:space="preserve"> to the legal position.</w:t>
      </w:r>
    </w:p>
    <w:p w14:paraId="018B036C" w14:textId="77777777" w:rsidR="00486F9D" w:rsidRDefault="00486F9D" w:rsidP="00486F9D"/>
    <w:p w14:paraId="4D0EF92F" w14:textId="77777777" w:rsidR="00486F9D" w:rsidRDefault="00486F9D" w:rsidP="00486F9D">
      <w:pPr>
        <w:pStyle w:val="Heading4"/>
      </w:pPr>
      <w:r>
        <w:t xml:space="preserve">Vote neg – three impacts: </w:t>
      </w:r>
    </w:p>
    <w:p w14:paraId="527A6DB2" w14:textId="77777777" w:rsidR="00486F9D" w:rsidRDefault="00486F9D" w:rsidP="00486F9D">
      <w:pPr>
        <w:pStyle w:val="Heading4"/>
        <w:numPr>
          <w:ilvl w:val="0"/>
          <w:numId w:val="13"/>
        </w:numPr>
        <w:tabs>
          <w:tab w:val="num" w:pos="360"/>
        </w:tabs>
        <w:ind w:left="360" w:firstLine="0"/>
      </w:pPr>
      <w:r>
        <w:t>Limits. Expanding the topic to anything that involves merely launching something into the atmosphere expands the topic into numerous new tech areas which undermines core neg prep. Space tourism doesn’t count as appropriation because you don’t stay there – you come back down to Earth.</w:t>
      </w:r>
    </w:p>
    <w:p w14:paraId="3DCF2101" w14:textId="77777777" w:rsidR="00486F9D" w:rsidRDefault="00486F9D" w:rsidP="00486F9D">
      <w:pPr>
        <w:pStyle w:val="Heading4"/>
        <w:numPr>
          <w:ilvl w:val="0"/>
          <w:numId w:val="13"/>
        </w:numPr>
        <w:tabs>
          <w:tab w:val="num" w:pos="360"/>
        </w:tabs>
        <w:ind w:left="360" w:firstLine="0"/>
      </w:pPr>
      <w:r>
        <w:t>Topic literature. Our definition has intent to define and exclude in the context of the OST, which is the core of all topic research and the only predictable source.</w:t>
      </w:r>
    </w:p>
    <w:p w14:paraId="4E31E6F3" w14:textId="5D237DFA" w:rsidR="00486F9D" w:rsidRPr="00D23955" w:rsidRDefault="00486F9D" w:rsidP="00D23955">
      <w:pPr>
        <w:pStyle w:val="Heading4"/>
        <w:numPr>
          <w:ilvl w:val="0"/>
          <w:numId w:val="13"/>
        </w:numPr>
      </w:pPr>
      <w:r w:rsidRPr="00D23955">
        <w:t xml:space="preserve">Predictability – no unifying core neg generics and the resolution is the only stasis point which ensures </w:t>
      </w:r>
      <w:r w:rsidR="00D23955">
        <w:t>clash</w:t>
      </w:r>
    </w:p>
    <w:p w14:paraId="6B75CBF8" w14:textId="77777777" w:rsidR="00486F9D" w:rsidRPr="001B7D52" w:rsidRDefault="00486F9D" w:rsidP="00486F9D"/>
    <w:p w14:paraId="211EE52D" w14:textId="77777777" w:rsidR="00486F9D" w:rsidRPr="001B7D52" w:rsidRDefault="00486F9D" w:rsidP="00486F9D">
      <w:pPr>
        <w:pStyle w:val="Heading4"/>
        <w:rPr>
          <w:rFonts w:cs="Calibri"/>
        </w:rPr>
      </w:pPr>
      <w:r w:rsidRPr="00BD7CB4">
        <w:rPr>
          <w:rFonts w:cs="Calibri"/>
        </w:rPr>
        <w:lastRenderedPageBreak/>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77EB9791" w14:textId="77777777" w:rsidR="000D7513" w:rsidRPr="000D7513" w:rsidRDefault="000D7513" w:rsidP="000D7513"/>
    <w:p w14:paraId="71136E45" w14:textId="3E1C148A" w:rsidR="004C74BF" w:rsidRDefault="004C74BF" w:rsidP="004C74BF">
      <w:pPr>
        <w:pStyle w:val="Heading3"/>
      </w:pPr>
      <w:r>
        <w:lastRenderedPageBreak/>
        <w:t>2</w:t>
      </w:r>
    </w:p>
    <w:p w14:paraId="095F43F1" w14:textId="77777777" w:rsidR="004C74BF" w:rsidRDefault="004C74BF" w:rsidP="004C74BF">
      <w:pPr>
        <w:pStyle w:val="Heading4"/>
      </w:pPr>
      <w:r>
        <w:t>The private sector is essential for asteroid mining – competition is key and government development is not effective, efficient, or cheap enough. Thiessen 21:</w:t>
      </w:r>
    </w:p>
    <w:p w14:paraId="26BE337E" w14:textId="77777777" w:rsidR="004C74BF" w:rsidRDefault="004C74BF" w:rsidP="004C74B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9CA326D" w14:textId="77777777" w:rsidR="004C74BF" w:rsidRPr="00777D49" w:rsidRDefault="004C74BF" w:rsidP="004C74B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CFD6EA5" w14:textId="77777777" w:rsidR="004C74BF" w:rsidRDefault="004C74BF" w:rsidP="004C74BF"/>
    <w:p w14:paraId="718A6AC2" w14:textId="72E6EBC2" w:rsidR="004C74BF" w:rsidRDefault="00E9239E" w:rsidP="004C74BF">
      <w:pPr>
        <w:pStyle w:val="Heading4"/>
      </w:pPr>
      <w:r>
        <w:lastRenderedPageBreak/>
        <w:t xml:space="preserve">Banning property rights in </w:t>
      </w:r>
      <w:r w:rsidR="00E41C68">
        <w:t>space tourism</w:t>
      </w:r>
      <w:r>
        <w:t xml:space="preserve"> </w:t>
      </w:r>
      <w:r w:rsidR="004C74BF">
        <w:t>scares investors away and spills over to other space activities. Freeland 05</w:t>
      </w:r>
    </w:p>
    <w:p w14:paraId="662E84DE" w14:textId="77777777" w:rsidR="004C74BF" w:rsidRPr="002C77DA" w:rsidRDefault="004C74BF" w:rsidP="004C74B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21AC242C" w14:textId="77777777" w:rsidR="004C74BF" w:rsidRPr="00BE7D84" w:rsidRDefault="004C74BF" w:rsidP="004C74B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63F4788F" w14:textId="77777777" w:rsidR="004C74BF" w:rsidRPr="0023115E" w:rsidRDefault="004C74BF" w:rsidP="004C74BF">
      <w:pPr>
        <w:rPr>
          <w:b/>
          <w:bCs/>
          <w:u w:val="single"/>
        </w:rPr>
      </w:pPr>
    </w:p>
    <w:p w14:paraId="34C1F837" w14:textId="77777777" w:rsidR="004C74BF" w:rsidRPr="000832CC" w:rsidRDefault="004C74BF" w:rsidP="004C74BF">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105C2FE6" w14:textId="77777777" w:rsidR="004C74BF" w:rsidRPr="000832CC" w:rsidRDefault="004C74BF" w:rsidP="004C74BF">
      <w:pPr>
        <w:rPr>
          <w:szCs w:val="22"/>
        </w:rPr>
      </w:pPr>
      <w:r w:rsidRPr="000832CC">
        <w:rPr>
          <w:szCs w:val="22"/>
        </w:rPr>
        <w:t>Chris Taylor [journalist], 19 - ("How asteroid mining will save the Earth — and mint trillionaires," Mashable, 2019, accessed 12-13-2021, https://mashable.com/feature/asteroid-mining-space-economy)//ML</w:t>
      </w:r>
    </w:p>
    <w:p w14:paraId="3BA63CD5" w14:textId="77777777" w:rsidR="004C74BF" w:rsidRPr="0097088D" w:rsidRDefault="004C74BF" w:rsidP="004C74BF">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szCs w:val="22"/>
        </w:rPr>
        <w:lastRenderedPageBreak/>
        <w:t>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w:t>
      </w:r>
      <w:r w:rsidRPr="000832CC">
        <w:rPr>
          <w:sz w:val="12"/>
          <w:szCs w:val="22"/>
        </w:rPr>
        <w:lastRenderedPageBreak/>
        <w:t xml:space="preserve">gravity in space was first proposed by scientists in the 19th century. NASA has had workable designs for spinning cislunar habitats called </w:t>
      </w:r>
      <w:hyperlink r:id="rId2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0F79545" w14:textId="77777777" w:rsidR="004C74BF" w:rsidRPr="00287B2B" w:rsidRDefault="004C74BF" w:rsidP="004C74BF">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5265DAB" w14:textId="77777777" w:rsidR="004C74BF" w:rsidRPr="00287B2B" w:rsidRDefault="004C74BF" w:rsidP="004C74BF">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BE44EA6" w14:textId="77777777" w:rsidR="004C74BF" w:rsidRDefault="004C74BF" w:rsidP="004C74BF">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w:t>
      </w:r>
      <w:r w:rsidRPr="00F75C0E">
        <w:rPr>
          <w:rStyle w:val="StyleUnderline"/>
          <w:bCs/>
        </w:rPr>
        <w:lastRenderedPageBreak/>
        <w:t xml:space="preserve">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30AA14DE" w14:textId="77777777" w:rsidR="004C74BF" w:rsidRPr="00F75C0E" w:rsidRDefault="004C74BF" w:rsidP="004C74BF"/>
    <w:p w14:paraId="07EF451F" w14:textId="77777777" w:rsidR="004C74BF" w:rsidRDefault="004C74BF" w:rsidP="004C74BF">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013B59C8" w14:textId="77777777" w:rsidR="004C74BF" w:rsidRPr="00287B2B" w:rsidRDefault="004C74BF" w:rsidP="004C74BF">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5CF004E1" w14:textId="77777777" w:rsidR="004C74BF" w:rsidRPr="00456988" w:rsidRDefault="004C74BF" w:rsidP="004C74BF">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 xml:space="preserve">A close flyby of a spacecraft around </w:t>
      </w:r>
      <w:r w:rsidRPr="002133FD">
        <w:rPr>
          <w:rStyle w:val="StyleUnderline"/>
        </w:rPr>
        <w:lastRenderedPageBreak/>
        <w:t>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5D776F03" w14:textId="4AE369AA" w:rsidR="00D04078" w:rsidRDefault="00D04078" w:rsidP="000D7513">
      <w:pPr>
        <w:pStyle w:val="Heading3"/>
      </w:pPr>
      <w:r>
        <w:lastRenderedPageBreak/>
        <w:t>3</w:t>
      </w:r>
    </w:p>
    <w:p w14:paraId="315A4CE9" w14:textId="52426456" w:rsidR="00D04078" w:rsidRPr="00D04078" w:rsidRDefault="00D04078" w:rsidP="00D04078">
      <w:pPr>
        <w:pStyle w:val="Heading4"/>
      </w:pPr>
      <w:r w:rsidRPr="00D04078">
        <w:t xml:space="preserve">CP: </w:t>
      </w:r>
      <w:r>
        <w:t>States ought to apply</w:t>
      </w:r>
      <w:r w:rsidRPr="00D04078">
        <w:t xml:space="preserve"> the maritime law of salvage to space debris. </w:t>
      </w:r>
    </w:p>
    <w:p w14:paraId="70454941" w14:textId="77777777" w:rsidR="00D04078" w:rsidRDefault="00D04078" w:rsidP="00D0407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lang w:val="en-US"/>
        </w:rPr>
        <w:t>Salter ’16 </w:t>
      </w:r>
      <w:proofErr w:type="gramStart"/>
      <w:r>
        <w:rPr>
          <w:rStyle w:val="contextualspellingandgrammarerror"/>
          <w:rFonts w:ascii="Calibri" w:hAnsi="Calibri" w:cs="Calibri"/>
          <w:b/>
          <w:bCs/>
          <w:sz w:val="26"/>
          <w:szCs w:val="26"/>
          <w:lang w:val="en-US"/>
        </w:rPr>
        <w:t>- </w:t>
      </w:r>
      <w:r>
        <w:rPr>
          <w:rStyle w:val="contextualspellingandgrammarerror"/>
          <w:rFonts w:ascii="Calibri" w:hAnsi="Calibri" w:cs="Calibri"/>
          <w:szCs w:val="22"/>
          <w:lang w:val="en-US"/>
        </w:rPr>
        <w:t> Alexander</w:t>
      </w:r>
      <w:proofErr w:type="gramEnd"/>
      <w:r>
        <w:rPr>
          <w:rStyle w:val="normaltextrun"/>
          <w:rFonts w:eastAsiaTheme="majorEastAsia" w:cs="Calibri"/>
          <w:sz w:val="22"/>
          <w:szCs w:val="22"/>
          <w:lang w:val="en-US"/>
        </w:rPr>
        <w:t> William Salter [Assistant Professor of Economics, Rawls College of Business, Texas Tech University], “SPACE DEBRIS: A LAW AND ECONOMICS ANALYSIS OF THE ORBITAL COMMONS,” 19 STAN. TECH. L. REV. 221 (2016). &lt;https://www-cdn.law.stanford.edu/wp-content/uploads/2017/11/19-2-2-salter-final_0.pdf&gt; AT</w:t>
      </w:r>
      <w:r>
        <w:rPr>
          <w:rStyle w:val="eop"/>
          <w:rFonts w:ascii="Calibri" w:hAnsi="Calibri" w:cs="Calibri"/>
          <w:sz w:val="22"/>
          <w:szCs w:val="22"/>
        </w:rPr>
        <w:t> </w:t>
      </w:r>
    </w:p>
    <w:p w14:paraId="2D182ED0" w14:textId="77777777" w:rsidR="00D04078" w:rsidRDefault="00D04078" w:rsidP="00D04078">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12"/>
          <w:szCs w:val="12"/>
          <w:lang w:val="en-US"/>
        </w:rPr>
        <w:t>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Pr>
          <w:rStyle w:val="normaltextrun"/>
          <w:rFonts w:eastAsiaTheme="majorEastAsia" w:cs="Calibri"/>
          <w:sz w:val="22"/>
          <w:szCs w:val="22"/>
          <w:u w:val="single"/>
          <w:shd w:val="clear" w:color="auto" w:fill="FFFF00"/>
          <w:lang w:val="en-US"/>
        </w:rPr>
        <w:t>the law of salvage, as it exists in current maritime law, will apply to</w:t>
      </w:r>
      <w:r>
        <w:rPr>
          <w:rStyle w:val="normaltextrun"/>
          <w:rFonts w:eastAsiaTheme="majorEastAsia" w:cs="Calibri"/>
          <w:sz w:val="12"/>
          <w:szCs w:val="12"/>
          <w:lang w:val="en-US"/>
        </w:rPr>
        <w:t> its </w:t>
      </w:r>
      <w:r>
        <w:rPr>
          <w:rStyle w:val="normaltextrun"/>
          <w:rFonts w:eastAsiaTheme="majorEastAsia" w:cs="Calibri"/>
          <w:sz w:val="22"/>
          <w:szCs w:val="22"/>
          <w:u w:val="single"/>
          <w:shd w:val="clear" w:color="auto" w:fill="FFFF00"/>
          <w:lang w:val="en-US"/>
        </w:rPr>
        <w:t>own space debris.</w:t>
      </w:r>
      <w:r>
        <w:rPr>
          <w:rStyle w:val="normaltextrun"/>
          <w:rFonts w:eastAsiaTheme="majorEastAsia" w:cs="Calibri"/>
          <w:sz w:val="12"/>
          <w:szCs w:val="12"/>
          <w:lang w:val="en-US"/>
        </w:rPr>
        <w:t> In other words, </w:t>
      </w:r>
      <w:r>
        <w:rPr>
          <w:rStyle w:val="normaltextrun"/>
          <w:rFonts w:eastAsiaTheme="majorEastAsia" w:cs="Calibri"/>
          <w:sz w:val="22"/>
          <w:szCs w:val="22"/>
          <w:u w:val="single"/>
          <w:shd w:val="clear" w:color="auto" w:fill="FFFF00"/>
          <w:lang w:val="en-US"/>
        </w:rPr>
        <w:t>any private part</w:t>
      </w:r>
      <w:r>
        <w:rPr>
          <w:rStyle w:val="normaltextrun"/>
          <w:rFonts w:eastAsiaTheme="majorEastAsia" w:cs="Calibri"/>
          <w:sz w:val="12"/>
          <w:szCs w:val="12"/>
          <w:lang w:val="en-US"/>
        </w:rPr>
        <w:t>y under the jurisdiction of the United States </w:t>
      </w:r>
      <w:r>
        <w:rPr>
          <w:rStyle w:val="normaltextrun"/>
          <w:rFonts w:eastAsiaTheme="majorEastAsia" w:cs="Calibri"/>
          <w:sz w:val="22"/>
          <w:szCs w:val="22"/>
          <w:u w:val="single"/>
          <w:shd w:val="clear" w:color="auto" w:fill="FFFF00"/>
          <w:lang w:val="en-US"/>
        </w:rPr>
        <w:t>that wishes to remove</w:t>
      </w:r>
      <w:r>
        <w:rPr>
          <w:rStyle w:val="normaltextrun"/>
          <w:rFonts w:eastAsiaTheme="majorEastAsia" w:cs="Calibri"/>
          <w:sz w:val="12"/>
          <w:szCs w:val="12"/>
          <w:lang w:val="en-US"/>
        </w:rPr>
        <w:t> US space </w:t>
      </w:r>
      <w:r>
        <w:rPr>
          <w:rStyle w:val="normaltextrun"/>
          <w:rFonts w:eastAsiaTheme="majorEastAsia" w:cs="Calibri"/>
          <w:sz w:val="22"/>
          <w:szCs w:val="22"/>
          <w:u w:val="single"/>
          <w:shd w:val="clear" w:color="auto" w:fill="FFFF00"/>
          <w:lang w:val="en-US"/>
        </w:rPr>
        <w:t>debris may do so and is entitled to whatever value is recovered</w:t>
      </w:r>
      <w:r>
        <w:rPr>
          <w:rStyle w:val="normaltextrun"/>
          <w:rFonts w:eastAsiaTheme="majorEastAsia" w:cs="Calibri"/>
          <w:sz w:val="12"/>
          <w:szCs w:val="12"/>
          <w:lang w:val="en-US"/>
        </w:rPr>
        <w:t> thereby</w:t>
      </w:r>
      <w:r>
        <w:rPr>
          <w:rStyle w:val="normaltextrun"/>
          <w:rFonts w:eastAsiaTheme="majorEastAsia" w:cs="Calibri"/>
          <w:sz w:val="22"/>
          <w:szCs w:val="22"/>
          <w:u w:val="single"/>
          <w:shd w:val="clear" w:color="auto" w:fill="FFFF00"/>
          <w:lang w:val="en-US"/>
        </w:rPr>
        <w:t>.</w:t>
      </w:r>
      <w:r>
        <w:rPr>
          <w:rStyle w:val="eop"/>
          <w:rFonts w:ascii="Calibri" w:hAnsi="Calibri" w:cs="Calibri"/>
          <w:sz w:val="22"/>
          <w:szCs w:val="22"/>
        </w:rPr>
        <w:t> </w:t>
      </w:r>
    </w:p>
    <w:p w14:paraId="13C8A021" w14:textId="77777777" w:rsidR="00D04078" w:rsidRDefault="00D04078" w:rsidP="00D04078">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22"/>
          <w:szCs w:val="22"/>
          <w:u w:val="single"/>
          <w:shd w:val="clear" w:color="auto" w:fill="FFFF00"/>
          <w:lang w:val="en-US"/>
        </w:rPr>
        <w:t>Companies</w:t>
      </w:r>
      <w:r>
        <w:rPr>
          <w:rStyle w:val="normaltextrun"/>
          <w:rFonts w:eastAsiaTheme="majorEastAsia" w:cs="Calibri"/>
          <w:sz w:val="12"/>
          <w:szCs w:val="12"/>
          <w:lang w:val="en-US"/>
        </w:rPr>
        <w:t> such as Deep Space Industries and Planetary Resources </w:t>
      </w:r>
      <w:r>
        <w:rPr>
          <w:rStyle w:val="normaltextrun"/>
          <w:rFonts w:eastAsiaTheme="majorEastAsia" w:cs="Calibri"/>
          <w:sz w:val="22"/>
          <w:szCs w:val="22"/>
          <w:u w:val="single"/>
          <w:shd w:val="clear" w:color="auto" w:fill="FFFF00"/>
          <w:lang w:val="en-US"/>
        </w:rPr>
        <w:t>are planning</w:t>
      </w:r>
      <w:r>
        <w:rPr>
          <w:rStyle w:val="normaltextrun"/>
          <w:rFonts w:eastAsiaTheme="majorEastAsia" w:cs="Calibri"/>
          <w:sz w:val="12"/>
          <w:szCs w:val="12"/>
          <w:lang w:val="en-US"/>
        </w:rPr>
        <w:t> long-term </w:t>
      </w:r>
      <w:r>
        <w:rPr>
          <w:rStyle w:val="normaltextrun"/>
          <w:rFonts w:eastAsiaTheme="majorEastAsia" w:cs="Calibri"/>
          <w:sz w:val="22"/>
          <w:szCs w:val="22"/>
          <w:u w:val="single"/>
          <w:shd w:val="clear" w:color="auto" w:fill="FFFF00"/>
          <w:lang w:val="en-US"/>
        </w:rPr>
        <w:t>asteroid mining projects, which will</w:t>
      </w:r>
      <w:r>
        <w:rPr>
          <w:rStyle w:val="normaltextrun"/>
          <w:rFonts w:eastAsiaTheme="majorEastAsia" w:cs="Calibri"/>
          <w:sz w:val="12"/>
          <w:szCs w:val="12"/>
          <w:lang w:val="en-US"/>
        </w:rPr>
        <w:t> probably </w:t>
      </w:r>
      <w:r>
        <w:rPr>
          <w:rStyle w:val="normaltextrun"/>
          <w:rFonts w:eastAsiaTheme="majorEastAsia" w:cs="Calibri"/>
          <w:sz w:val="22"/>
          <w:szCs w:val="22"/>
          <w:u w:val="single"/>
          <w:shd w:val="clear" w:color="auto" w:fill="FFFF00"/>
          <w:lang w:val="en-US"/>
        </w:rPr>
        <w:t>require space infrastructure</w:t>
      </w:r>
      <w:r>
        <w:rPr>
          <w:rStyle w:val="normaltextrun"/>
          <w:rFonts w:eastAsiaTheme="majorEastAsia" w:cs="Calibri"/>
          <w:sz w:val="12"/>
          <w:szCs w:val="12"/>
          <w:lang w:val="en-US"/>
        </w:rPr>
        <w:t> for in-situ manufacturing or, at least, repairs. Because much </w:t>
      </w:r>
      <w:r>
        <w:rPr>
          <w:rStyle w:val="normaltextrun"/>
          <w:rFonts w:eastAsiaTheme="majorEastAsia" w:cs="Calibri"/>
          <w:sz w:val="22"/>
          <w:szCs w:val="22"/>
          <w:u w:val="single"/>
          <w:shd w:val="clear" w:color="auto" w:fill="FFFF00"/>
          <w:lang w:val="en-US"/>
        </w:rPr>
        <w:t>debris contains valuable material, the chance to access such material without bearing the costs ordinarily associated with bringing it into orbit can be a significant incentive.</w:t>
      </w:r>
      <w:r>
        <w:rPr>
          <w:rStyle w:val="normaltextrun"/>
          <w:rFonts w:eastAsiaTheme="majorEastAsia" w:cs="Calibri"/>
          <w:sz w:val="12"/>
          <w:szCs w:val="12"/>
          <w:lang w:val="en-US"/>
        </w:rPr>
        <w:t>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r>
        <w:rPr>
          <w:rStyle w:val="eop"/>
          <w:rFonts w:ascii="Calibri" w:hAnsi="Calibri" w:cs="Calibri"/>
          <w:sz w:val="12"/>
          <w:szCs w:val="12"/>
        </w:rPr>
        <w:t> </w:t>
      </w:r>
    </w:p>
    <w:p w14:paraId="12B3DF2B" w14:textId="5ECE141E" w:rsidR="00D04078" w:rsidRPr="00D04078" w:rsidRDefault="00D04078" w:rsidP="00D04078">
      <w:pPr>
        <w:pStyle w:val="Heading4"/>
      </w:pPr>
      <w:r w:rsidRPr="00D04078">
        <w:t xml:space="preserve">The </w:t>
      </w:r>
      <w:r w:rsidR="00D23955">
        <w:t>CP</w:t>
      </w:r>
      <w:r w:rsidRPr="00D04078">
        <w:t xml:space="preserve"> solves the </w:t>
      </w:r>
      <w:proofErr w:type="spellStart"/>
      <w:r w:rsidRPr="00D04078">
        <w:t>aff</w:t>
      </w:r>
      <w:proofErr w:type="spellEnd"/>
      <w:r w:rsidRPr="00D04078">
        <w:t> WAY better and avoids the NB. </w:t>
      </w:r>
    </w:p>
    <w:p w14:paraId="19852B8C" w14:textId="77777777" w:rsidR="00D04078" w:rsidRDefault="00D04078" w:rsidP="00D0407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lang w:val="en-US"/>
        </w:rPr>
        <w:t>David </w:t>
      </w:r>
      <w:r>
        <w:rPr>
          <w:rStyle w:val="normaltextrun"/>
          <w:rFonts w:eastAsiaTheme="majorEastAsia" w:cs="Calibri"/>
          <w:b/>
          <w:bCs/>
          <w:lang w:val="en-US"/>
        </w:rPr>
        <w:t>Giordano, 21</w:t>
      </w:r>
      <w:r>
        <w:rPr>
          <w:rStyle w:val="normaltextrun"/>
          <w:rFonts w:eastAsiaTheme="majorEastAsia" w:cs="Calibri"/>
          <w:sz w:val="22"/>
          <w:szCs w:val="22"/>
          <w:lang w:val="en-US"/>
        </w:rPr>
        <w:t>- ("Space Debris: Another Frontier in the Commercialization of Space," Columbia Journal of Transnational Law, 11-31-2021, 1-1-2022https://www.jtl.columbia.edu/bulletin-blog/space-debris-another-frontier-in-the-commercialization-of-space)//AW</w:t>
      </w:r>
      <w:r>
        <w:rPr>
          <w:rStyle w:val="eop"/>
          <w:rFonts w:ascii="Calibri" w:hAnsi="Calibri" w:cs="Calibri"/>
          <w:sz w:val="22"/>
          <w:szCs w:val="22"/>
        </w:rPr>
        <w:t> </w:t>
      </w:r>
    </w:p>
    <w:p w14:paraId="24E452CF" w14:textId="77777777" w:rsidR="00D04078" w:rsidRDefault="00D04078" w:rsidP="00D04078">
      <w:pPr>
        <w:pStyle w:val="paragraph"/>
        <w:spacing w:before="0" w:beforeAutospacing="0" w:after="0" w:afterAutospacing="0"/>
        <w:ind w:left="720"/>
        <w:textAlignment w:val="baseline"/>
        <w:rPr>
          <w:rFonts w:ascii="Segoe UI" w:hAnsi="Segoe UI" w:cs="Segoe UI"/>
          <w:sz w:val="18"/>
          <w:szCs w:val="18"/>
        </w:rPr>
      </w:pPr>
      <w:r>
        <w:rPr>
          <w:rStyle w:val="normaltextrun"/>
          <w:rFonts w:eastAsiaTheme="majorEastAsia" w:cs="Calibri"/>
          <w:sz w:val="12"/>
          <w:szCs w:val="12"/>
          <w:lang w:val="en-US"/>
        </w:rPr>
        <w:t>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Pr>
          <w:rStyle w:val="normaltextrun"/>
          <w:rFonts w:eastAsiaTheme="majorEastAsia" w:cs="Calibri"/>
          <w:sz w:val="22"/>
          <w:szCs w:val="22"/>
          <w:u w:val="single"/>
          <w:lang w:val="en-US"/>
        </w:rPr>
        <w:t>where space tourism is a realistic financial goal</w:t>
      </w:r>
      <w:r>
        <w:rPr>
          <w:rStyle w:val="normaltextrun"/>
          <w:rFonts w:eastAsiaTheme="majorEastAsia" w:cs="Calibri"/>
          <w:sz w:val="12"/>
          <w:szCs w:val="12"/>
          <w:lang w:val="en-US"/>
        </w:rPr>
        <w:t> for those of more restricted means. As humanity broaches this great </w:t>
      </w:r>
      <w:r>
        <w:rPr>
          <w:rStyle w:val="normaltextrun"/>
          <w:rFonts w:eastAsiaTheme="majorEastAsia" w:cs="Calibri"/>
          <w:sz w:val="22"/>
          <w:szCs w:val="22"/>
          <w:u w:val="single"/>
          <w:shd w:val="clear" w:color="auto" w:fill="FFFF00"/>
          <w:lang w:val="en-US"/>
        </w:rPr>
        <w:t>commercial</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frontier</w:t>
      </w:r>
      <w:r>
        <w:rPr>
          <w:rStyle w:val="normaltextrun"/>
          <w:rFonts w:eastAsiaTheme="majorEastAsia" w:cs="Calibri"/>
          <w:sz w:val="12"/>
          <w:szCs w:val="12"/>
          <w:lang w:val="en-US"/>
        </w:rPr>
        <w:t>, it </w:t>
      </w:r>
      <w:r>
        <w:rPr>
          <w:rStyle w:val="normaltextrun"/>
          <w:rFonts w:eastAsiaTheme="majorEastAsia" w:cs="Calibri"/>
          <w:sz w:val="22"/>
          <w:szCs w:val="22"/>
          <w:u w:val="single"/>
          <w:shd w:val="clear" w:color="auto" w:fill="FFFF00"/>
          <w:lang w:val="en-US"/>
        </w:rPr>
        <w:t>will have to clear</w:t>
      </w:r>
      <w:r>
        <w:rPr>
          <w:rStyle w:val="normaltextrun"/>
          <w:rFonts w:eastAsiaTheme="majorEastAsia" w:cs="Calibri"/>
          <w:sz w:val="12"/>
          <w:szCs w:val="12"/>
          <w:lang w:val="en-US"/>
        </w:rPr>
        <w:t> the great and neglected hurdle of “</w:t>
      </w:r>
      <w:r>
        <w:rPr>
          <w:rStyle w:val="normaltextrun"/>
          <w:rFonts w:eastAsiaTheme="majorEastAsia" w:cs="Calibri"/>
          <w:sz w:val="22"/>
          <w:szCs w:val="22"/>
          <w:u w:val="single"/>
          <w:lang w:val="en-US"/>
        </w:rPr>
        <w:t>space </w:t>
      </w:r>
      <w:r>
        <w:rPr>
          <w:rStyle w:val="normaltextrun"/>
          <w:rFonts w:eastAsiaTheme="majorEastAsia" w:cs="Calibri"/>
          <w:sz w:val="22"/>
          <w:szCs w:val="22"/>
          <w:u w:val="single"/>
          <w:shd w:val="clear" w:color="auto" w:fill="FFFF00"/>
          <w:lang w:val="en-US"/>
        </w:rPr>
        <w:t>junk</w:t>
      </w:r>
      <w:r>
        <w:rPr>
          <w:rStyle w:val="normaltextrun"/>
          <w:rFonts w:eastAsiaTheme="majorEastAsia" w:cs="Calibri"/>
          <w:sz w:val="12"/>
          <w:szCs w:val="12"/>
          <w:lang w:val="en-US"/>
        </w:rPr>
        <w:t>,” and </w:t>
      </w:r>
      <w:r>
        <w:rPr>
          <w:rStyle w:val="normaltextrun"/>
          <w:rFonts w:eastAsiaTheme="majorEastAsia" w:cs="Calibri"/>
          <w:sz w:val="22"/>
          <w:szCs w:val="22"/>
          <w:u w:val="single"/>
          <w:lang w:val="en-US"/>
        </w:rPr>
        <w:t>current trends</w:t>
      </w:r>
      <w:r>
        <w:rPr>
          <w:rStyle w:val="normaltextrun"/>
          <w:rFonts w:eastAsiaTheme="majorEastAsia" w:cs="Calibri"/>
          <w:sz w:val="12"/>
          <w:szCs w:val="12"/>
          <w:lang w:val="en-US"/>
        </w:rPr>
        <w:t> appear to </w:t>
      </w:r>
      <w:r>
        <w:rPr>
          <w:rStyle w:val="normaltextrun"/>
          <w:rFonts w:eastAsiaTheme="majorEastAsia" w:cs="Calibri"/>
          <w:sz w:val="22"/>
          <w:szCs w:val="22"/>
          <w:u w:val="single"/>
          <w:lang w:val="en-US"/>
        </w:rPr>
        <w:t>indicate that </w:t>
      </w:r>
      <w:r>
        <w:rPr>
          <w:rStyle w:val="normaltextrun"/>
          <w:rFonts w:eastAsiaTheme="majorEastAsia" w:cs="Calibri"/>
          <w:sz w:val="22"/>
          <w:szCs w:val="22"/>
          <w:u w:val="single"/>
          <w:shd w:val="clear" w:color="auto" w:fill="FFFF00"/>
          <w:lang w:val="en-US"/>
        </w:rPr>
        <w:t>industry</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will shape</w:t>
      </w:r>
      <w:r>
        <w:rPr>
          <w:rStyle w:val="normaltextrun"/>
          <w:rFonts w:eastAsiaTheme="majorEastAsia" w:cs="Calibri"/>
          <w:sz w:val="12"/>
          <w:szCs w:val="12"/>
          <w:lang w:val="en-US"/>
        </w:rPr>
        <w:t> not only the </w:t>
      </w:r>
      <w:r>
        <w:rPr>
          <w:rStyle w:val="normaltextrun"/>
          <w:rFonts w:eastAsiaTheme="majorEastAsia" w:cs="Calibri"/>
          <w:sz w:val="22"/>
          <w:szCs w:val="22"/>
          <w:u w:val="single"/>
          <w:shd w:val="clear" w:color="auto" w:fill="FFFF00"/>
          <w:lang w:val="en-US"/>
        </w:rPr>
        <w:t>tech</w:t>
      </w:r>
      <w:r>
        <w:rPr>
          <w:rStyle w:val="normaltextrun"/>
          <w:rFonts w:eastAsiaTheme="majorEastAsia" w:cs="Calibri"/>
          <w:sz w:val="12"/>
          <w:szCs w:val="12"/>
          <w:lang w:val="en-US"/>
        </w:rPr>
        <w:t>nology </w:t>
      </w:r>
      <w:r>
        <w:rPr>
          <w:rStyle w:val="normaltextrun"/>
          <w:rFonts w:eastAsiaTheme="majorEastAsia" w:cs="Calibri"/>
          <w:sz w:val="22"/>
          <w:szCs w:val="22"/>
          <w:u w:val="single"/>
          <w:shd w:val="clear" w:color="auto" w:fill="FFFF00"/>
          <w:lang w:val="en-US"/>
        </w:rPr>
        <w:t>designed to solve the problem</w:t>
      </w:r>
      <w:r>
        <w:rPr>
          <w:rStyle w:val="normaltextrun"/>
          <w:rFonts w:eastAsiaTheme="majorEastAsia" w:cs="Calibri"/>
          <w:sz w:val="12"/>
          <w:szCs w:val="12"/>
          <w:lang w:val="en-US"/>
        </w:rPr>
        <w:t xml:space="preserve">, but the policy as well. As satellites and other projectiles blast into orbit, upon collision they can disintegrate into shards, sometimes just centimeters wide, that remain in orbit, risking further collision. Hollywood captured the potential perils of </w:t>
      </w:r>
      <w:proofErr w:type="gramStart"/>
      <w:r>
        <w:rPr>
          <w:rStyle w:val="normaltextrun"/>
          <w:rFonts w:eastAsiaTheme="majorEastAsia" w:cs="Calibri"/>
          <w:sz w:val="12"/>
          <w:szCs w:val="12"/>
          <w:lang w:val="en-US"/>
        </w:rPr>
        <w:t>fairly large</w:t>
      </w:r>
      <w:proofErr w:type="gramEnd"/>
      <w:r>
        <w:rPr>
          <w:rStyle w:val="normaltextrun"/>
          <w:rFonts w:eastAsiaTheme="majorEastAsia" w:cs="Calibri"/>
          <w:sz w:val="12"/>
          <w:szCs w:val="12"/>
          <w:lang w:val="en-US"/>
        </w:rPr>
        <w:t xml:space="preserv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Pr>
          <w:rStyle w:val="normaltextrun"/>
          <w:rFonts w:eastAsiaTheme="majorEastAsia" w:cs="Calibri"/>
          <w:sz w:val="22"/>
          <w:szCs w:val="22"/>
          <w:u w:val="single"/>
          <w:lang w:val="en-US"/>
        </w:rPr>
        <w:t>policy struggles to keep up with these risks.</w:t>
      </w:r>
      <w:r>
        <w:rPr>
          <w:rStyle w:val="normaltextrun"/>
          <w:rFonts w:eastAsiaTheme="majorEastAsia" w:cs="Calibri"/>
          <w:sz w:val="12"/>
          <w:szCs w:val="12"/>
          <w:lang w:val="en-US"/>
        </w:rPr>
        <w:t>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Pr>
          <w:rStyle w:val="normaltextrun"/>
          <w:rFonts w:eastAsiaTheme="majorEastAsia" w:cs="Calibri"/>
          <w:sz w:val="22"/>
          <w:szCs w:val="22"/>
          <w:u w:val="single"/>
          <w:shd w:val="clear" w:color="auto" w:fill="FFFF00"/>
          <w:lang w:val="en-US"/>
        </w:rPr>
        <w:t>Guidelines</w:t>
      </w:r>
      <w:r>
        <w:rPr>
          <w:rStyle w:val="normaltextrun"/>
          <w:rFonts w:eastAsiaTheme="majorEastAsia" w:cs="Calibri"/>
          <w:sz w:val="12"/>
          <w:szCs w:val="12"/>
          <w:lang w:val="en-US"/>
        </w:rPr>
        <w:t> are occasionally issued </w:t>
      </w:r>
      <w:r>
        <w:rPr>
          <w:rStyle w:val="normaltextrun"/>
          <w:rFonts w:eastAsiaTheme="majorEastAsia" w:cs="Calibri"/>
          <w:sz w:val="22"/>
          <w:szCs w:val="22"/>
          <w:u w:val="single"/>
          <w:lang w:val="en-US"/>
        </w:rPr>
        <w:t>by international</w:t>
      </w:r>
      <w:r>
        <w:rPr>
          <w:rStyle w:val="normaltextrun"/>
          <w:rFonts w:eastAsiaTheme="majorEastAsia" w:cs="Calibri"/>
          <w:sz w:val="12"/>
          <w:szCs w:val="12"/>
          <w:lang w:val="en-US"/>
        </w:rPr>
        <w:t> governing </w:t>
      </w:r>
      <w:proofErr w:type="gramStart"/>
      <w:r>
        <w:rPr>
          <w:rStyle w:val="normaltextrun"/>
          <w:rFonts w:eastAsiaTheme="majorEastAsia" w:cs="Calibri"/>
          <w:sz w:val="22"/>
          <w:szCs w:val="22"/>
          <w:u w:val="single"/>
          <w:lang w:val="en-US"/>
        </w:rPr>
        <w:t>bodies</w:t>
      </w:r>
      <w:r>
        <w:rPr>
          <w:rStyle w:val="normaltextrun"/>
          <w:rFonts w:eastAsiaTheme="majorEastAsia" w:cs="Calibri"/>
          <w:sz w:val="12"/>
          <w:szCs w:val="12"/>
          <w:lang w:val="en-US"/>
        </w:rPr>
        <w:t>, but</w:t>
      </w:r>
      <w:proofErr w:type="gramEnd"/>
      <w:r>
        <w:rPr>
          <w:rStyle w:val="normaltextrun"/>
          <w:rFonts w:eastAsiaTheme="majorEastAsia" w:cs="Calibri"/>
          <w:sz w:val="12"/>
          <w:szCs w:val="12"/>
          <w:lang w:val="en-US"/>
        </w:rPr>
        <w:t> </w:t>
      </w:r>
      <w:r>
        <w:rPr>
          <w:rStyle w:val="normaltextrun"/>
          <w:rFonts w:eastAsiaTheme="majorEastAsia" w:cs="Calibri"/>
          <w:sz w:val="22"/>
          <w:szCs w:val="22"/>
          <w:u w:val="single"/>
          <w:shd w:val="clear" w:color="auto" w:fill="FFFF00"/>
          <w:lang w:val="en-US"/>
        </w:rPr>
        <w:t>provide little legal significance</w:t>
      </w:r>
      <w:r>
        <w:rPr>
          <w:rStyle w:val="normaltextrun"/>
          <w:rFonts w:eastAsiaTheme="majorEastAsia" w:cs="Calibri"/>
          <w:sz w:val="12"/>
          <w:szCs w:val="12"/>
          <w:lang w:val="en-US"/>
        </w:rPr>
        <w:t> and are more targeted at the practicalities of tracking and removal. </w:t>
      </w:r>
      <w:r>
        <w:rPr>
          <w:rStyle w:val="normaltextrun"/>
          <w:rFonts w:eastAsiaTheme="majorEastAsia" w:cs="Calibri"/>
          <w:sz w:val="22"/>
          <w:szCs w:val="22"/>
          <w:u w:val="single"/>
          <w:lang w:val="en-US"/>
        </w:rPr>
        <w:t>The nation best positioned</w:t>
      </w:r>
      <w:r>
        <w:rPr>
          <w:rStyle w:val="normaltextrun"/>
          <w:rFonts w:eastAsiaTheme="majorEastAsia" w:cs="Calibri"/>
          <w:sz w:val="12"/>
          <w:szCs w:val="12"/>
          <w:lang w:val="en-US"/>
        </w:rPr>
        <w:t> to notify space actors of collision risks </w:t>
      </w:r>
      <w:r>
        <w:rPr>
          <w:rStyle w:val="normaltextrun"/>
          <w:rFonts w:eastAsiaTheme="majorEastAsia" w:cs="Calibri"/>
          <w:sz w:val="22"/>
          <w:szCs w:val="22"/>
          <w:u w:val="single"/>
          <w:lang w:val="en-US"/>
        </w:rPr>
        <w:t>is the U</w:t>
      </w:r>
      <w:r>
        <w:rPr>
          <w:rStyle w:val="normaltextrun"/>
          <w:rFonts w:eastAsiaTheme="majorEastAsia" w:cs="Calibri"/>
          <w:sz w:val="12"/>
          <w:szCs w:val="12"/>
          <w:lang w:val="en-US"/>
        </w:rPr>
        <w:t>nited </w:t>
      </w:r>
      <w:r>
        <w:rPr>
          <w:rStyle w:val="normaltextrun"/>
          <w:rFonts w:eastAsiaTheme="majorEastAsia" w:cs="Calibri"/>
          <w:sz w:val="22"/>
          <w:szCs w:val="22"/>
          <w:u w:val="single"/>
          <w:lang w:val="en-US"/>
        </w:rPr>
        <w:t>S</w:t>
      </w:r>
      <w:r>
        <w:rPr>
          <w:rStyle w:val="normaltextrun"/>
          <w:rFonts w:eastAsiaTheme="majorEastAsia" w:cs="Calibri"/>
          <w:sz w:val="12"/>
          <w:szCs w:val="12"/>
          <w:lang w:val="en-US"/>
        </w:rPr>
        <w:t>tates, and the burden of that task currently falls on the Department of Defense. </w:t>
      </w:r>
      <w:r>
        <w:rPr>
          <w:rStyle w:val="normaltextrun"/>
          <w:rFonts w:eastAsiaTheme="majorEastAsia" w:cs="Calibri"/>
          <w:sz w:val="22"/>
          <w:szCs w:val="22"/>
          <w:u w:val="single"/>
          <w:lang w:val="en-US"/>
        </w:rPr>
        <w:t>However, the Trump administration</w:t>
      </w:r>
      <w:r>
        <w:rPr>
          <w:rStyle w:val="normaltextrun"/>
          <w:rFonts w:eastAsiaTheme="majorEastAsia" w:cs="Calibri"/>
          <w:sz w:val="12"/>
          <w:szCs w:val="12"/>
          <w:lang w:val="en-US"/>
        </w:rPr>
        <w:t> issued a directive in 2018, </w:t>
      </w:r>
      <w:r>
        <w:rPr>
          <w:rStyle w:val="normaltextrun"/>
          <w:rFonts w:eastAsiaTheme="majorEastAsia" w:cs="Calibri"/>
          <w:sz w:val="22"/>
          <w:szCs w:val="22"/>
          <w:u w:val="single"/>
          <w:lang w:val="en-US"/>
        </w:rPr>
        <w:t>shift</w:t>
      </w:r>
      <w:r>
        <w:rPr>
          <w:rStyle w:val="normaltextrun"/>
          <w:rFonts w:eastAsiaTheme="majorEastAsia" w:cs="Calibri"/>
          <w:sz w:val="12"/>
          <w:szCs w:val="12"/>
          <w:lang w:val="en-US"/>
        </w:rPr>
        <w:t>ing the </w:t>
      </w:r>
      <w:r>
        <w:rPr>
          <w:rStyle w:val="normaltextrun"/>
          <w:rFonts w:eastAsiaTheme="majorEastAsia" w:cs="Calibri"/>
          <w:sz w:val="22"/>
          <w:szCs w:val="22"/>
          <w:u w:val="single"/>
          <w:lang w:val="en-US"/>
        </w:rPr>
        <w:t>responsibility</w:t>
      </w:r>
      <w:r>
        <w:rPr>
          <w:rStyle w:val="normaltextrun"/>
          <w:rFonts w:eastAsiaTheme="majorEastAsia" w:cs="Calibri"/>
          <w:sz w:val="12"/>
          <w:szCs w:val="12"/>
          <w:lang w:val="en-US"/>
        </w:rPr>
        <w:t> from the DoD </w:t>
      </w:r>
      <w:r>
        <w:rPr>
          <w:rStyle w:val="normaltextrun"/>
          <w:rFonts w:eastAsiaTheme="majorEastAsia" w:cs="Calibri"/>
          <w:sz w:val="22"/>
          <w:szCs w:val="22"/>
          <w:u w:val="single"/>
          <w:lang w:val="en-US"/>
        </w:rPr>
        <w:t>to the Department of Commerce</w:t>
      </w:r>
      <w:r>
        <w:rPr>
          <w:rStyle w:val="normaltextrun"/>
          <w:rFonts w:eastAsiaTheme="majorEastAsia" w:cs="Calibri"/>
          <w:sz w:val="12"/>
          <w:szCs w:val="12"/>
          <w:lang w:val="en-US"/>
        </w:rPr>
        <w:t>, and the transition has yet to materialize, </w:t>
      </w:r>
      <w:r>
        <w:rPr>
          <w:rStyle w:val="normaltextrun"/>
          <w:rFonts w:eastAsiaTheme="majorEastAsia" w:cs="Calibri"/>
          <w:sz w:val="22"/>
          <w:szCs w:val="22"/>
          <w:u w:val="single"/>
          <w:shd w:val="clear" w:color="auto" w:fill="FFFF00"/>
          <w:lang w:val="en-US"/>
        </w:rPr>
        <w:t>leaving DoD struggling to keep pace</w:t>
      </w:r>
      <w:r>
        <w:rPr>
          <w:rStyle w:val="normaltextrun"/>
          <w:rFonts w:eastAsiaTheme="majorEastAsia" w:cs="Calibri"/>
          <w:sz w:val="12"/>
          <w:szCs w:val="12"/>
          <w:lang w:val="en-US"/>
        </w:rPr>
        <w:t> with increasing commercial activity. In the face of public paralysis, </w:t>
      </w:r>
      <w:r>
        <w:rPr>
          <w:rStyle w:val="normaltextrun"/>
          <w:rFonts w:eastAsiaTheme="majorEastAsia" w:cs="Calibri"/>
          <w:sz w:val="22"/>
          <w:szCs w:val="22"/>
          <w:u w:val="single"/>
          <w:shd w:val="clear" w:color="auto" w:fill="FFFF00"/>
          <w:lang w:val="en-US"/>
        </w:rPr>
        <w:t>addressing the problem through industry looks more</w:t>
      </w:r>
      <w:r>
        <w:rPr>
          <w:rStyle w:val="normaltextrun"/>
          <w:rFonts w:eastAsiaTheme="majorEastAsia" w:cs="Calibri"/>
          <w:sz w:val="22"/>
          <w:szCs w:val="22"/>
          <w:u w:val="single"/>
          <w:lang w:val="en-US"/>
        </w:rPr>
        <w:t> and more </w:t>
      </w:r>
      <w:r>
        <w:rPr>
          <w:rStyle w:val="normaltextrun"/>
          <w:rFonts w:eastAsiaTheme="majorEastAsia" w:cs="Calibri"/>
          <w:sz w:val="22"/>
          <w:szCs w:val="22"/>
          <w:u w:val="single"/>
          <w:shd w:val="clear" w:color="auto" w:fill="FFFF00"/>
          <w:lang w:val="en-US"/>
        </w:rPr>
        <w:t>attractive.</w:t>
      </w:r>
      <w:r>
        <w:rPr>
          <w:rStyle w:val="normaltextrun"/>
          <w:rFonts w:eastAsiaTheme="majorEastAsia" w:cs="Calibri"/>
          <w:sz w:val="22"/>
          <w:szCs w:val="22"/>
          <w:u w:val="single"/>
          <w:lang w:val="en-US"/>
        </w:rPr>
        <w:t> </w:t>
      </w:r>
      <w:r>
        <w:rPr>
          <w:rStyle w:val="normaltextrun"/>
          <w:rFonts w:eastAsiaTheme="majorEastAsia" w:cs="Calibri"/>
          <w:sz w:val="12"/>
          <w:szCs w:val="12"/>
          <w:lang w:val="en-US"/>
        </w:rPr>
        <w:t xml:space="preserve">This has led some to call for a new legal order that still leaves room for </w:t>
      </w:r>
      <w:proofErr w:type="gramStart"/>
      <w:r>
        <w:rPr>
          <w:rStyle w:val="normaltextrun"/>
          <w:rFonts w:eastAsiaTheme="majorEastAsia" w:cs="Calibri"/>
          <w:sz w:val="12"/>
          <w:szCs w:val="12"/>
          <w:lang w:val="en-US"/>
        </w:rPr>
        <w:t>government, but</w:t>
      </w:r>
      <w:proofErr w:type="gramEnd"/>
      <w:r>
        <w:rPr>
          <w:rStyle w:val="normaltextrun"/>
          <w:rFonts w:eastAsiaTheme="majorEastAsia" w:cs="Calibri"/>
          <w:sz w:val="12"/>
          <w:szCs w:val="12"/>
          <w:lang w:val="en-US"/>
        </w:rPr>
        <w:t xml:space="preserve"> reframes who the rules exist to serve. Rather than our current, rudimentary treaty regime designed to prevent international conflict, </w:t>
      </w:r>
      <w:r>
        <w:rPr>
          <w:rStyle w:val="normaltextrun"/>
          <w:rFonts w:eastAsiaTheme="majorEastAsia" w:cs="Calibri"/>
          <w:sz w:val="22"/>
          <w:szCs w:val="22"/>
          <w:u w:val="single"/>
          <w:shd w:val="clear" w:color="auto" w:fill="FFFF00"/>
          <w:lang w:val="en-US"/>
        </w:rPr>
        <w:t>commentators</w:t>
      </w:r>
      <w:r>
        <w:rPr>
          <w:rStyle w:val="normaltextrun"/>
          <w:rFonts w:eastAsiaTheme="majorEastAsia" w:cs="Calibri"/>
          <w:sz w:val="22"/>
          <w:szCs w:val="22"/>
          <w:u w:val="single"/>
          <w:lang w:val="en-US"/>
        </w:rPr>
        <w:t> have </w:t>
      </w:r>
      <w:r>
        <w:rPr>
          <w:rStyle w:val="normaltextrun"/>
          <w:rFonts w:eastAsiaTheme="majorEastAsia" w:cs="Calibri"/>
          <w:sz w:val="22"/>
          <w:szCs w:val="22"/>
          <w:u w:val="single"/>
          <w:shd w:val="clear" w:color="auto" w:fill="FFFF00"/>
          <w:lang w:val="en-US"/>
        </w:rPr>
        <w:t>called for a</w:t>
      </w:r>
      <w:r>
        <w:rPr>
          <w:rStyle w:val="normaltextrun"/>
          <w:rFonts w:eastAsiaTheme="majorEastAsia" w:cs="Calibri"/>
          <w:sz w:val="22"/>
          <w:szCs w:val="22"/>
          <w:u w:val="single"/>
          <w:lang w:val="en-US"/>
        </w:rPr>
        <w:t>n additional </w:t>
      </w:r>
      <w:r>
        <w:rPr>
          <w:rStyle w:val="normaltextrun"/>
          <w:rFonts w:eastAsiaTheme="majorEastAsia" w:cs="Calibri"/>
          <w:sz w:val="22"/>
          <w:szCs w:val="22"/>
          <w:u w:val="single"/>
          <w:shd w:val="clear" w:color="auto" w:fill="FFFF00"/>
          <w:lang w:val="en-US"/>
        </w:rPr>
        <w:t>regime resembling maritime law</w:t>
      </w:r>
      <w:r>
        <w:rPr>
          <w:rStyle w:val="normaltextrun"/>
          <w:rFonts w:eastAsiaTheme="majorEastAsia" w:cs="Calibri"/>
          <w:sz w:val="12"/>
          <w:szCs w:val="12"/>
          <w:lang w:val="en-US"/>
        </w:rPr>
        <w:t> that preserves the interests of a more diverse set of stakeholders, including those in the future that can bring technology and interests to space that may not yet exist. These commentators </w:t>
      </w:r>
      <w:r>
        <w:rPr>
          <w:rStyle w:val="normaltextrun"/>
          <w:rFonts w:eastAsiaTheme="majorEastAsia" w:cs="Calibri"/>
          <w:sz w:val="22"/>
          <w:szCs w:val="22"/>
          <w:u w:val="single"/>
          <w:lang w:val="en-US"/>
        </w:rPr>
        <w:t>shun the</w:t>
      </w:r>
      <w:r>
        <w:rPr>
          <w:rStyle w:val="normaltextrun"/>
          <w:rFonts w:eastAsiaTheme="majorEastAsia" w:cs="Calibri"/>
          <w:sz w:val="12"/>
          <w:szCs w:val="12"/>
          <w:lang w:val="en-US"/>
        </w:rPr>
        <w:t> common </w:t>
      </w:r>
      <w:r>
        <w:rPr>
          <w:rStyle w:val="normaltextrun"/>
          <w:rFonts w:eastAsiaTheme="majorEastAsia" w:cs="Calibri"/>
          <w:sz w:val="22"/>
          <w:szCs w:val="22"/>
          <w:u w:val="single"/>
          <w:lang w:val="en-US"/>
        </w:rPr>
        <w:t>conception that space regulation should resemble air-traffic control</w:t>
      </w:r>
      <w:r>
        <w:rPr>
          <w:rStyle w:val="normaltextrun"/>
          <w:rFonts w:eastAsiaTheme="majorEastAsia" w:cs="Calibri"/>
          <w:sz w:val="12"/>
          <w:szCs w:val="12"/>
          <w:lang w:val="en-US"/>
        </w:rPr>
        <w:t>, which is suited to a narrower set of uses (transport). </w:t>
      </w:r>
      <w:r>
        <w:rPr>
          <w:rStyle w:val="normaltextrun"/>
          <w:rFonts w:eastAsiaTheme="majorEastAsia" w:cs="Calibri"/>
          <w:sz w:val="22"/>
          <w:szCs w:val="22"/>
          <w:u w:val="single"/>
          <w:lang w:val="en-US"/>
        </w:rPr>
        <w:t>Under such a “maritime” regime</w:t>
      </w:r>
      <w:r>
        <w:rPr>
          <w:rStyle w:val="normaltextrun"/>
          <w:rFonts w:eastAsiaTheme="majorEastAsia" w:cs="Calibri"/>
          <w:sz w:val="12"/>
          <w:szCs w:val="12"/>
          <w:lang w:val="en-US"/>
        </w:rPr>
        <w:t>, the </w:t>
      </w:r>
      <w:r>
        <w:rPr>
          <w:rStyle w:val="normaltextrun"/>
          <w:rFonts w:eastAsiaTheme="majorEastAsia" w:cs="Calibri"/>
          <w:sz w:val="22"/>
          <w:szCs w:val="22"/>
          <w:u w:val="single"/>
          <w:shd w:val="clear" w:color="auto" w:fill="FFFF00"/>
          <w:lang w:val="en-US"/>
        </w:rPr>
        <w:t>light touch of central regulatory bodies</w:t>
      </w:r>
      <w:r>
        <w:rPr>
          <w:rStyle w:val="normaltextrun"/>
          <w:rFonts w:eastAsiaTheme="majorEastAsia" w:cs="Calibri"/>
          <w:sz w:val="12"/>
          <w:szCs w:val="12"/>
          <w:lang w:val="en-US"/>
        </w:rPr>
        <w:t>, and perhaps their non-existence, </w:t>
      </w:r>
      <w:r>
        <w:rPr>
          <w:rStyle w:val="normaltextrun"/>
          <w:rFonts w:eastAsiaTheme="majorEastAsia" w:cs="Calibri"/>
          <w:sz w:val="22"/>
          <w:szCs w:val="22"/>
          <w:u w:val="single"/>
          <w:shd w:val="clear" w:color="auto" w:fill="FFFF00"/>
          <w:lang w:val="en-US"/>
        </w:rPr>
        <w:t>is preferred</w:t>
      </w:r>
      <w:r>
        <w:rPr>
          <w:rStyle w:val="normaltextrun"/>
          <w:rFonts w:eastAsiaTheme="majorEastAsia" w:cs="Calibri"/>
          <w:sz w:val="12"/>
          <w:szCs w:val="12"/>
          <w:lang w:val="en-US"/>
        </w:rPr>
        <w:t>, just as it has been on the seas. This way, </w:t>
      </w:r>
      <w:r>
        <w:rPr>
          <w:rStyle w:val="normaltextrun"/>
          <w:rFonts w:eastAsiaTheme="majorEastAsia" w:cs="Calibri"/>
          <w:sz w:val="22"/>
          <w:szCs w:val="22"/>
          <w:u w:val="single"/>
          <w:lang w:val="en-US"/>
        </w:rPr>
        <w:t>individual nations have a degree of flexibility </w:t>
      </w:r>
      <w:r>
        <w:rPr>
          <w:rStyle w:val="normaltextrun"/>
          <w:rFonts w:eastAsiaTheme="majorEastAsia" w:cs="Calibri"/>
          <w:sz w:val="12"/>
          <w:szCs w:val="12"/>
          <w:lang w:val="en-US"/>
        </w:rPr>
        <w:t>in instituting controls they see fit </w:t>
      </w:r>
      <w:r>
        <w:rPr>
          <w:rStyle w:val="normaltextrun"/>
          <w:rFonts w:eastAsiaTheme="majorEastAsia" w:cs="Calibri"/>
          <w:sz w:val="22"/>
          <w:szCs w:val="22"/>
          <w:u w:val="single"/>
          <w:lang w:val="en-US"/>
        </w:rPr>
        <w:t>while leaving room for industry to address problems</w:t>
      </w:r>
      <w:r>
        <w:rPr>
          <w:rStyle w:val="normaltextrun"/>
          <w:rFonts w:eastAsiaTheme="majorEastAsia" w:cs="Calibri"/>
          <w:sz w:val="12"/>
          <w:szCs w:val="12"/>
          <w:lang w:val="en-US"/>
        </w:rPr>
        <w:t> and introduce new uses for space. Furthermore, </w:t>
      </w:r>
      <w:r>
        <w:rPr>
          <w:rStyle w:val="normaltextrun"/>
          <w:rFonts w:eastAsiaTheme="majorEastAsia" w:cs="Calibri"/>
          <w:sz w:val="22"/>
          <w:szCs w:val="22"/>
          <w:u w:val="single"/>
          <w:lang w:val="en-US"/>
        </w:rPr>
        <w:t>governments seem</w:t>
      </w:r>
      <w:r>
        <w:rPr>
          <w:rStyle w:val="normaltextrun"/>
          <w:rFonts w:eastAsiaTheme="majorEastAsia" w:cs="Calibri"/>
          <w:sz w:val="12"/>
          <w:szCs w:val="12"/>
          <w:lang w:val="en-US"/>
        </w:rPr>
        <w:t> ready and </w:t>
      </w:r>
      <w:r>
        <w:rPr>
          <w:rStyle w:val="normaltextrun"/>
          <w:rFonts w:eastAsiaTheme="majorEastAsia" w:cs="Calibri"/>
          <w:sz w:val="22"/>
          <w:szCs w:val="22"/>
          <w:u w:val="single"/>
          <w:lang w:val="en-US"/>
        </w:rPr>
        <w:t>willing </w:t>
      </w:r>
      <w:r>
        <w:rPr>
          <w:rStyle w:val="normaltextrun"/>
          <w:rFonts w:eastAsiaTheme="majorEastAsia" w:cs="Calibri"/>
          <w:sz w:val="12"/>
          <w:szCs w:val="12"/>
          <w:lang w:val="en-US"/>
        </w:rPr>
        <w:t>to construct the legal and incentive framework in concert with such private action. In a joint statement this summer, </w:t>
      </w:r>
      <w:r>
        <w:rPr>
          <w:rStyle w:val="normaltextrun"/>
          <w:rFonts w:eastAsiaTheme="majorEastAsia" w:cs="Calibri"/>
          <w:sz w:val="22"/>
          <w:szCs w:val="22"/>
          <w:u w:val="single"/>
          <w:shd w:val="clear" w:color="auto" w:fill="FFFF00"/>
          <w:lang w:val="en-US"/>
        </w:rPr>
        <w:t>G7 members expressed openness</w:t>
      </w:r>
      <w:r>
        <w:rPr>
          <w:rStyle w:val="normaltextrun"/>
          <w:rFonts w:eastAsiaTheme="majorEastAsia" w:cs="Calibri"/>
          <w:sz w:val="22"/>
          <w:szCs w:val="22"/>
          <w:u w:val="single"/>
          <w:lang w:val="en-US"/>
        </w:rPr>
        <w:t> to resolving the technical aspects of the debris problem with private institutions</w:t>
      </w:r>
      <w:r>
        <w:rPr>
          <w:rStyle w:val="normaltextrun"/>
          <w:rFonts w:eastAsiaTheme="majorEastAsia" w:cs="Calibri"/>
          <w:sz w:val="12"/>
          <w:szCs w:val="12"/>
          <w:lang w:val="en-US"/>
        </w:rPr>
        <w:t>, and there is some promising progress. Apple co-founder Steve Wozniak signaled his plans to address the problem through a new company with a telling name: Privateer Space. </w:t>
      </w:r>
      <w:proofErr w:type="spellStart"/>
      <w:r>
        <w:rPr>
          <w:rStyle w:val="spellingerror"/>
          <w:sz w:val="12"/>
          <w:szCs w:val="12"/>
          <w:lang w:val="en-US"/>
        </w:rPr>
        <w:t>Astroscale</w:t>
      </w:r>
      <w:proofErr w:type="spellEnd"/>
      <w:r>
        <w:rPr>
          <w:rStyle w:val="normaltextrun"/>
          <w:rFonts w:eastAsiaTheme="majorEastAsia" w:cs="Calibri"/>
          <w:sz w:val="12"/>
          <w:szCs w:val="12"/>
          <w:lang w:val="en-US"/>
        </w:rPr>
        <w:t xml:space="preserve">, a UK-based company, successfully launched a pair of satellites in the Spring of 2021 that will remove certain space debris from </w:t>
      </w:r>
      <w:r>
        <w:rPr>
          <w:rStyle w:val="normaltextrun"/>
          <w:rFonts w:eastAsiaTheme="majorEastAsia" w:cs="Calibri"/>
          <w:sz w:val="12"/>
          <w:szCs w:val="12"/>
          <w:lang w:val="en-US"/>
        </w:rPr>
        <w:lastRenderedPageBreak/>
        <w:t>orbit. </w:t>
      </w:r>
      <w:proofErr w:type="spellStart"/>
      <w:r>
        <w:rPr>
          <w:rStyle w:val="spellingerror"/>
          <w:sz w:val="12"/>
          <w:szCs w:val="12"/>
          <w:lang w:val="en-US"/>
        </w:rPr>
        <w:t>Astroscale</w:t>
      </w:r>
      <w:proofErr w:type="spellEnd"/>
      <w:r>
        <w:rPr>
          <w:rStyle w:val="normaltextrun"/>
          <w:rFonts w:eastAsiaTheme="majorEastAsia" w:cs="Calibri"/>
          <w:sz w:val="12"/>
          <w:szCs w:val="12"/>
          <w:lang w:val="en-US"/>
        </w:rPr>
        <w:t xml:space="preserve"> also stated their desire to work with governments and international governing bodies to craft policy with private efforts to control the problem top of mind. </w:t>
      </w:r>
      <w:proofErr w:type="gramStart"/>
      <w:r>
        <w:rPr>
          <w:rStyle w:val="normaltextrun"/>
          <w:rFonts w:eastAsiaTheme="majorEastAsia" w:cs="Calibri"/>
          <w:sz w:val="12"/>
          <w:szCs w:val="12"/>
          <w:lang w:val="en-US"/>
        </w:rPr>
        <w:t>In light of</w:t>
      </w:r>
      <w:proofErr w:type="gramEnd"/>
      <w:r>
        <w:rPr>
          <w:rStyle w:val="normaltextrun"/>
          <w:rFonts w:eastAsiaTheme="majorEastAsia" w:cs="Calibri"/>
          <w:sz w:val="12"/>
          <w:szCs w:val="12"/>
          <w:lang w:val="en-US"/>
        </w:rPr>
        <w:t xml:space="preserve"> public policy’s silence on space debris, the </w:t>
      </w:r>
      <w:r>
        <w:rPr>
          <w:rStyle w:val="normaltextrun"/>
          <w:rFonts w:eastAsiaTheme="majorEastAsia" w:cs="Calibri"/>
          <w:sz w:val="22"/>
          <w:szCs w:val="22"/>
          <w:u w:val="single"/>
          <w:shd w:val="clear" w:color="auto" w:fill="FFFF00"/>
          <w:lang w:val="en-US"/>
        </w:rPr>
        <w:t>initiative</w:t>
      </w:r>
      <w:r>
        <w:rPr>
          <w:rStyle w:val="normaltextrun"/>
          <w:rFonts w:eastAsiaTheme="majorEastAsia" w:cs="Calibri"/>
          <w:sz w:val="22"/>
          <w:szCs w:val="22"/>
          <w:u w:val="single"/>
          <w:lang w:val="en-US"/>
        </w:rPr>
        <w:t> of actors</w:t>
      </w:r>
      <w:r>
        <w:rPr>
          <w:rStyle w:val="normaltextrun"/>
          <w:rFonts w:eastAsiaTheme="majorEastAsia" w:cs="Calibri"/>
          <w:sz w:val="12"/>
          <w:szCs w:val="12"/>
          <w:lang w:val="en-US"/>
        </w:rPr>
        <w:t> like </w:t>
      </w:r>
      <w:proofErr w:type="spellStart"/>
      <w:r>
        <w:rPr>
          <w:rStyle w:val="spellingerror"/>
          <w:sz w:val="12"/>
          <w:szCs w:val="12"/>
          <w:lang w:val="en-US"/>
        </w:rPr>
        <w:t>Astroscale</w:t>
      </w:r>
      <w:proofErr w:type="spellEnd"/>
      <w:r>
        <w:rPr>
          <w:rStyle w:val="normaltextrun"/>
          <w:rFonts w:eastAsiaTheme="majorEastAsia" w:cs="Calibri"/>
          <w:sz w:val="12"/>
          <w:szCs w:val="12"/>
          <w:lang w:val="en-US"/>
        </w:rPr>
        <w:t> involving themselves in policy may be advised, as it </w:t>
      </w:r>
      <w:r>
        <w:rPr>
          <w:rStyle w:val="normaltextrun"/>
          <w:rFonts w:eastAsiaTheme="majorEastAsia" w:cs="Calibri"/>
          <w:sz w:val="22"/>
          <w:szCs w:val="22"/>
          <w:u w:val="single"/>
          <w:shd w:val="clear" w:color="auto" w:fill="FFFF00"/>
          <w:lang w:val="en-US"/>
        </w:rPr>
        <w:t>could promote</w:t>
      </w:r>
      <w:r>
        <w:rPr>
          <w:rStyle w:val="normaltextrun"/>
          <w:rFonts w:eastAsiaTheme="majorEastAsia" w:cs="Calibri"/>
          <w:sz w:val="22"/>
          <w:szCs w:val="22"/>
          <w:u w:val="single"/>
          <w:lang w:val="en-US"/>
        </w:rPr>
        <w:t> further </w:t>
      </w:r>
      <w:r>
        <w:rPr>
          <w:rStyle w:val="normaltextrun"/>
          <w:rFonts w:eastAsiaTheme="majorEastAsia" w:cs="Calibri"/>
          <w:sz w:val="22"/>
          <w:szCs w:val="22"/>
          <w:u w:val="single"/>
          <w:shd w:val="clear" w:color="auto" w:fill="FFFF00"/>
          <w:lang w:val="en-US"/>
        </w:rPr>
        <w:t>private investment in technology for space debris removal.</w:t>
      </w:r>
      <w:r>
        <w:rPr>
          <w:rStyle w:val="normaltextrun"/>
          <w:rFonts w:eastAsiaTheme="majorEastAsia" w:cs="Calibri"/>
          <w:sz w:val="12"/>
          <w:szCs w:val="12"/>
          <w:lang w:val="en-US"/>
        </w:rPr>
        <w:t> A popular policy recommendation among experts is the establishment of public-private partnerships, and </w:t>
      </w:r>
      <w:proofErr w:type="spellStart"/>
      <w:r>
        <w:rPr>
          <w:rStyle w:val="spellingerror"/>
          <w:sz w:val="12"/>
          <w:szCs w:val="12"/>
          <w:lang w:val="en-US"/>
        </w:rPr>
        <w:t>Astroscale</w:t>
      </w:r>
      <w:proofErr w:type="spellEnd"/>
      <w:r>
        <w:rPr>
          <w:rStyle w:val="normaltextrun"/>
          <w:rFonts w:eastAsiaTheme="majorEastAsia" w:cs="Calibri"/>
          <w:sz w:val="12"/>
          <w:szCs w:val="12"/>
          <w:lang w:val="en-US"/>
        </w:rPr>
        <w:t> has entered several such agreements including with Japan and the European Space Agency. Other actors include </w:t>
      </w:r>
      <w:proofErr w:type="spellStart"/>
      <w:r>
        <w:rPr>
          <w:rStyle w:val="spellingerror"/>
          <w:sz w:val="12"/>
          <w:szCs w:val="12"/>
          <w:lang w:val="en-US"/>
        </w:rPr>
        <w:t>ClearSpace</w:t>
      </w:r>
      <w:proofErr w:type="spellEnd"/>
      <w:r>
        <w:rPr>
          <w:rStyle w:val="normaltextrun"/>
          <w:rFonts w:eastAsiaTheme="majorEastAsia" w:cs="Calibri"/>
          <w:sz w:val="12"/>
          <w:szCs w:val="12"/>
          <w:lang w:val="en-US"/>
        </w:rPr>
        <w:t>, </w:t>
      </w:r>
      <w:proofErr w:type="spellStart"/>
      <w:r>
        <w:rPr>
          <w:rStyle w:val="spellingerror"/>
          <w:sz w:val="12"/>
          <w:szCs w:val="12"/>
          <w:lang w:val="en-US"/>
        </w:rPr>
        <w:t>OneWeb</w:t>
      </w:r>
      <w:proofErr w:type="spellEnd"/>
      <w:r>
        <w:rPr>
          <w:rStyle w:val="normaltextrun"/>
          <w:rFonts w:eastAsiaTheme="majorEastAsia" w:cs="Calibri"/>
          <w:sz w:val="12"/>
          <w:szCs w:val="12"/>
          <w:lang w:val="en-US"/>
        </w:rPr>
        <w:t>,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Pr>
          <w:rStyle w:val="normaltextrun"/>
          <w:rFonts w:eastAsiaTheme="majorEastAsia" w:cs="Calibri"/>
          <w:sz w:val="22"/>
          <w:szCs w:val="22"/>
          <w:u w:val="single"/>
          <w:shd w:val="clear" w:color="auto" w:fill="FFFF00"/>
          <w:lang w:val="en-US"/>
        </w:rPr>
        <w:t>unlike a pond that industry overfishes</w:t>
      </w:r>
      <w:r>
        <w:rPr>
          <w:rStyle w:val="normaltextrun"/>
          <w:rFonts w:eastAsiaTheme="majorEastAsia" w:cs="Calibri"/>
          <w:sz w:val="12"/>
          <w:szCs w:val="12"/>
          <w:lang w:val="en-US"/>
        </w:rPr>
        <w:t> or a well that industry dries up, here </w:t>
      </w:r>
      <w:r>
        <w:rPr>
          <w:rStyle w:val="normaltextrun"/>
          <w:rFonts w:eastAsiaTheme="majorEastAsia" w:cs="Calibri"/>
          <w:sz w:val="22"/>
          <w:szCs w:val="22"/>
          <w:u w:val="single"/>
          <w:shd w:val="clear" w:color="auto" w:fill="FFFF00"/>
          <w:lang w:val="en-US"/>
        </w:rPr>
        <w:t>industry is working to add more fish and water.</w:t>
      </w:r>
      <w:r>
        <w:rPr>
          <w:rStyle w:val="normaltextrun"/>
          <w:rFonts w:eastAsiaTheme="majorEastAsia" w:cs="Calibri"/>
          <w:sz w:val="12"/>
          <w:szCs w:val="12"/>
          <w:lang w:val="en-US"/>
        </w:rPr>
        <w:t> Moreover</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gov</w:t>
      </w:r>
      <w:r>
        <w:rPr>
          <w:rStyle w:val="normaltextrun"/>
          <w:rFonts w:eastAsiaTheme="majorEastAsia" w:cs="Calibri"/>
          <w:sz w:val="22"/>
          <w:szCs w:val="22"/>
          <w:u w:val="single"/>
          <w:lang w:val="en-US"/>
        </w:rPr>
        <w:t>ernment</w:t>
      </w:r>
      <w:r>
        <w:rPr>
          <w:rStyle w:val="normaltextrun"/>
          <w:rFonts w:eastAsiaTheme="majorEastAsia" w:cs="Calibri"/>
          <w:sz w:val="22"/>
          <w:szCs w:val="22"/>
          <w:u w:val="single"/>
          <w:shd w:val="clear" w:color="auto" w:fill="FFFF00"/>
          <w:lang w:val="en-US"/>
        </w:rPr>
        <w:t>s</w:t>
      </w:r>
      <w:r>
        <w:rPr>
          <w:rStyle w:val="normaltextrun"/>
          <w:rFonts w:eastAsiaTheme="majorEastAsia" w:cs="Calibri"/>
          <w:sz w:val="22"/>
          <w:szCs w:val="22"/>
          <w:u w:val="single"/>
          <w:lang w:val="en-US"/>
        </w:rPr>
        <w:t> stand to </w:t>
      </w:r>
      <w:r>
        <w:rPr>
          <w:rStyle w:val="normaltextrun"/>
          <w:rFonts w:eastAsiaTheme="majorEastAsia" w:cs="Calibri"/>
          <w:sz w:val="22"/>
          <w:szCs w:val="22"/>
          <w:u w:val="single"/>
          <w:shd w:val="clear" w:color="auto" w:fill="FFFF00"/>
          <w:lang w:val="en-US"/>
        </w:rPr>
        <w:t>benefit</w:t>
      </w:r>
      <w:r>
        <w:rPr>
          <w:rStyle w:val="normaltextrun"/>
          <w:rFonts w:eastAsiaTheme="majorEastAsia" w:cs="Calibri"/>
          <w:sz w:val="12"/>
          <w:szCs w:val="12"/>
          <w:lang w:val="en-US"/>
        </w:rPr>
        <w:t> from this private decluttering, as well, as they are expected to be major customers of some of these private actors. As for the public posture, </w:t>
      </w:r>
      <w:r>
        <w:rPr>
          <w:rStyle w:val="normaltextrun"/>
          <w:rFonts w:eastAsiaTheme="majorEastAsia" w:cs="Calibri"/>
          <w:sz w:val="22"/>
          <w:szCs w:val="22"/>
          <w:u w:val="single"/>
          <w:shd w:val="clear" w:color="auto" w:fill="FFFF00"/>
          <w:lang w:val="en-US"/>
        </w:rPr>
        <w:t>space has long been a commercial place.</w:t>
      </w:r>
      <w:r>
        <w:rPr>
          <w:rStyle w:val="normaltextrun"/>
          <w:rFonts w:eastAsiaTheme="majorEastAsia" w:cs="Calibri"/>
          <w:sz w:val="12"/>
          <w:szCs w:val="12"/>
          <w:lang w:val="en-US"/>
        </w:rPr>
        <w:t xml:space="preserv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proofErr w:type="gramStart"/>
      <w:r>
        <w:rPr>
          <w:rStyle w:val="normaltextrun"/>
          <w:rFonts w:eastAsiaTheme="majorEastAsia" w:cs="Calibri"/>
          <w:sz w:val="12"/>
          <w:szCs w:val="12"/>
          <w:lang w:val="en-US"/>
        </w:rPr>
        <w:t>In light of</w:t>
      </w:r>
      <w:proofErr w:type="gramEnd"/>
      <w:r>
        <w:rPr>
          <w:rStyle w:val="normaltextrun"/>
          <w:rFonts w:eastAsiaTheme="majorEastAsia" w:cs="Calibri"/>
          <w:sz w:val="12"/>
          <w:szCs w:val="12"/>
          <w:lang w:val="en-US"/>
        </w:rPr>
        <w:t xml:space="preserve"> the long silence of international law on such issues and the demonstrated motivation by private actors, </w:t>
      </w:r>
      <w:r>
        <w:rPr>
          <w:rStyle w:val="normaltextrun"/>
          <w:rFonts w:eastAsiaTheme="majorEastAsia" w:cs="Calibri"/>
          <w:sz w:val="22"/>
          <w:szCs w:val="22"/>
          <w:u w:val="single"/>
          <w:lang w:val="en-US"/>
        </w:rPr>
        <w:t>space </w:t>
      </w:r>
      <w:r>
        <w:rPr>
          <w:rStyle w:val="normaltextrun"/>
          <w:rFonts w:eastAsiaTheme="majorEastAsia" w:cs="Calibri"/>
          <w:sz w:val="22"/>
          <w:szCs w:val="22"/>
          <w:u w:val="single"/>
          <w:shd w:val="clear" w:color="auto" w:fill="FFFF00"/>
          <w:lang w:val="en-US"/>
        </w:rPr>
        <w:t>debris</w:t>
      </w:r>
      <w:r>
        <w:rPr>
          <w:rStyle w:val="normaltextrun"/>
          <w:rFonts w:eastAsiaTheme="majorEastAsia" w:cs="Calibri"/>
          <w:sz w:val="22"/>
          <w:szCs w:val="22"/>
          <w:u w:val="single"/>
          <w:lang w:val="en-US"/>
        </w:rPr>
        <w:t> </w:t>
      </w:r>
      <w:r>
        <w:rPr>
          <w:rStyle w:val="normaltextrun"/>
          <w:rFonts w:eastAsiaTheme="majorEastAsia" w:cs="Calibri"/>
          <w:sz w:val="22"/>
          <w:szCs w:val="22"/>
          <w:u w:val="single"/>
          <w:shd w:val="clear" w:color="auto" w:fill="FFFF00"/>
          <w:lang w:val="en-US"/>
        </w:rPr>
        <w:t>represents the latest frontier in the abdication</w:t>
      </w:r>
      <w:r>
        <w:rPr>
          <w:rStyle w:val="normaltextrun"/>
          <w:rFonts w:eastAsiaTheme="majorEastAsia" w:cs="Calibri"/>
          <w:sz w:val="22"/>
          <w:szCs w:val="22"/>
          <w:u w:val="single"/>
          <w:lang w:val="en-US"/>
        </w:rPr>
        <w:t> of space </w:t>
      </w:r>
      <w:r>
        <w:rPr>
          <w:rStyle w:val="normaltextrun"/>
          <w:rFonts w:eastAsiaTheme="majorEastAsia" w:cs="Calibri"/>
          <w:sz w:val="22"/>
          <w:szCs w:val="22"/>
          <w:u w:val="single"/>
          <w:shd w:val="clear" w:color="auto" w:fill="FFFF00"/>
          <w:lang w:val="en-US"/>
        </w:rPr>
        <w:t>from</w:t>
      </w:r>
      <w:r>
        <w:rPr>
          <w:rStyle w:val="normaltextrun"/>
          <w:rFonts w:eastAsiaTheme="majorEastAsia" w:cs="Calibri"/>
          <w:sz w:val="22"/>
          <w:szCs w:val="22"/>
          <w:u w:val="single"/>
          <w:lang w:val="en-US"/>
        </w:rPr>
        <w:t> the </w:t>
      </w:r>
      <w:r>
        <w:rPr>
          <w:rStyle w:val="normaltextrun"/>
          <w:rFonts w:eastAsiaTheme="majorEastAsia" w:cs="Calibri"/>
          <w:sz w:val="22"/>
          <w:szCs w:val="22"/>
          <w:u w:val="single"/>
          <w:shd w:val="clear" w:color="auto" w:fill="FFFF00"/>
          <w:lang w:val="en-US"/>
        </w:rPr>
        <w:t>public</w:t>
      </w:r>
      <w:r>
        <w:rPr>
          <w:rStyle w:val="normaltextrun"/>
          <w:rFonts w:eastAsiaTheme="majorEastAsia" w:cs="Calibri"/>
          <w:sz w:val="22"/>
          <w:szCs w:val="22"/>
          <w:u w:val="single"/>
          <w:lang w:val="en-US"/>
        </w:rPr>
        <w:t> concern </w:t>
      </w:r>
      <w:r>
        <w:rPr>
          <w:rStyle w:val="normaltextrun"/>
          <w:rFonts w:eastAsiaTheme="majorEastAsia" w:cs="Calibri"/>
          <w:sz w:val="22"/>
          <w:szCs w:val="22"/>
          <w:u w:val="single"/>
          <w:shd w:val="clear" w:color="auto" w:fill="FFFF00"/>
          <w:lang w:val="en-US"/>
        </w:rPr>
        <w:t>to</w:t>
      </w:r>
      <w:r>
        <w:rPr>
          <w:rStyle w:val="normaltextrun"/>
          <w:rFonts w:eastAsiaTheme="majorEastAsia" w:cs="Calibri"/>
          <w:sz w:val="22"/>
          <w:szCs w:val="22"/>
          <w:u w:val="single"/>
          <w:lang w:val="en-US"/>
        </w:rPr>
        <w:t> the </w:t>
      </w:r>
      <w:r>
        <w:rPr>
          <w:rStyle w:val="normaltextrun"/>
          <w:rFonts w:eastAsiaTheme="majorEastAsia" w:cs="Calibri"/>
          <w:sz w:val="22"/>
          <w:szCs w:val="22"/>
          <w:u w:val="single"/>
          <w:shd w:val="clear" w:color="auto" w:fill="FFFF00"/>
          <w:lang w:val="en-US"/>
        </w:rPr>
        <w:t>private.</w:t>
      </w:r>
      <w:r>
        <w:rPr>
          <w:rStyle w:val="eop"/>
          <w:rFonts w:ascii="Calibri" w:hAnsi="Calibri" w:cs="Calibri"/>
          <w:sz w:val="22"/>
          <w:szCs w:val="22"/>
        </w:rPr>
        <w:t> </w:t>
      </w:r>
    </w:p>
    <w:p w14:paraId="11597E98" w14:textId="77777777" w:rsidR="00D04078" w:rsidRPr="00D04078" w:rsidRDefault="00D04078" w:rsidP="00D04078"/>
    <w:p w14:paraId="125CB382" w14:textId="38818FD3" w:rsidR="004C74BF" w:rsidRDefault="00D04078" w:rsidP="000D7513">
      <w:pPr>
        <w:pStyle w:val="Heading3"/>
      </w:pPr>
      <w:r>
        <w:lastRenderedPageBreak/>
        <w:t>4</w:t>
      </w:r>
    </w:p>
    <w:p w14:paraId="2D5EB214" w14:textId="048EE5A7" w:rsidR="000D7513" w:rsidRPr="0023355B" w:rsidRDefault="000D7513" w:rsidP="000D7513">
      <w:pPr>
        <w:pStyle w:val="Heading4"/>
        <w:rPr>
          <w:rFonts w:asciiTheme="majorHAnsi" w:hAnsiTheme="majorHAnsi" w:cstheme="majorHAnsi"/>
        </w:rPr>
      </w:pPr>
      <w:r w:rsidRPr="0023355B">
        <w:rPr>
          <w:rFonts w:asciiTheme="majorHAnsi" w:hAnsiTheme="majorHAnsi" w:cstheme="majorHAnsi"/>
        </w:rPr>
        <w:t xml:space="preserve">Plan:  States </w:t>
      </w:r>
      <w:r>
        <w:rPr>
          <w:rFonts w:asciiTheme="majorHAnsi" w:hAnsiTheme="majorHAnsi" w:cstheme="majorHAnsi"/>
        </w:rPr>
        <w:t xml:space="preserve">except for the United States of America </w:t>
      </w:r>
      <w:r w:rsidRPr="0023355B">
        <w:rPr>
          <w:rFonts w:asciiTheme="majorHAnsi" w:hAnsiTheme="majorHAnsi" w:cstheme="majorHAnsi"/>
        </w:rPr>
        <w:t xml:space="preserve">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1B379F5A" w14:textId="77777777" w:rsidR="000D7513" w:rsidRDefault="000D7513" w:rsidP="000D7513">
      <w:pPr>
        <w:pStyle w:val="Heading4"/>
      </w:pPr>
      <w:r>
        <w:t>Chinese investments are catching up and the US needs private companies to maintain space dominance – Chinese space dominance risks extinction. Autry and Kwast 19:</w:t>
      </w:r>
    </w:p>
    <w:p w14:paraId="3FE905AE" w14:textId="77777777" w:rsidR="000D7513" w:rsidRPr="008E3D84" w:rsidRDefault="000D7513" w:rsidP="000D7513">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0D141AB2" w14:textId="77777777" w:rsidR="00A21863" w:rsidRDefault="000D7513" w:rsidP="000D7513">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28"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p>
    <w:p w14:paraId="51475002" w14:textId="77777777" w:rsidR="00A21863" w:rsidRDefault="00A21863" w:rsidP="000D7513">
      <w:pPr>
        <w:ind w:left="720"/>
        <w:rPr>
          <w:rStyle w:val="StyleUnderline"/>
        </w:rPr>
      </w:pPr>
    </w:p>
    <w:p w14:paraId="0D6C7E61" w14:textId="77777777" w:rsidR="00A21863" w:rsidRDefault="00A21863" w:rsidP="000D7513">
      <w:pPr>
        <w:ind w:left="720"/>
        <w:rPr>
          <w:rStyle w:val="StyleUnderline"/>
        </w:rPr>
      </w:pPr>
    </w:p>
    <w:p w14:paraId="698BB0B6" w14:textId="37D5500B" w:rsidR="000D7513" w:rsidRDefault="000D7513" w:rsidP="000D7513">
      <w:pPr>
        <w:ind w:left="720"/>
        <w:rPr>
          <w:rStyle w:val="StyleUnderline"/>
        </w:rPr>
      </w:pP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29"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0"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5C796ADB" w14:textId="3B2207F1" w:rsidR="000D7513" w:rsidRDefault="00AD7DB6" w:rsidP="00AD7DB6">
      <w:pPr>
        <w:pStyle w:val="Heading3"/>
      </w:pPr>
      <w:r>
        <w:lastRenderedPageBreak/>
        <w:t>5</w:t>
      </w:r>
    </w:p>
    <w:p w14:paraId="083DF350" w14:textId="77777777" w:rsidR="00AD7DB6" w:rsidRDefault="00AD7DB6" w:rsidP="00AD7DB6">
      <w:pPr>
        <w:pStyle w:val="Heading4"/>
      </w:pPr>
      <w:r>
        <w:t xml:space="preserve">The plan is a </w:t>
      </w:r>
      <w:r w:rsidRPr="00F7795D">
        <w:rPr>
          <w:u w:val="single"/>
        </w:rPr>
        <w:t>space shock</w:t>
      </w:r>
      <w:r>
        <w:t xml:space="preserve"> that causes Asian arms races</w:t>
      </w:r>
    </w:p>
    <w:p w14:paraId="4BABEFE5" w14:textId="77777777" w:rsidR="00AD7DB6" w:rsidRDefault="00AD7DB6" w:rsidP="00AD7DB6">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1E1F0800" w14:textId="77777777" w:rsidR="00AD7DB6" w:rsidRPr="006B623F" w:rsidRDefault="00AD7DB6" w:rsidP="00AD7DB6">
      <w:pPr>
        <w:rPr>
          <w:sz w:val="16"/>
        </w:rPr>
      </w:pPr>
      <w:r w:rsidRPr="006B623F">
        <w:rPr>
          <w:sz w:val="16"/>
        </w:rPr>
        <w:t>Broader International Implications</w:t>
      </w:r>
    </w:p>
    <w:p w14:paraId="27829961" w14:textId="77777777" w:rsidR="00AD7DB6" w:rsidRPr="00FC68DA" w:rsidRDefault="00AD7DB6" w:rsidP="00AD7DB6">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w:t>
      </w:r>
      <w:proofErr w:type="spellStart"/>
      <w:r w:rsidRPr="00FC68DA">
        <w:rPr>
          <w:sz w:val="14"/>
        </w:rPr>
        <w:t>self evident</w:t>
      </w:r>
      <w:proofErr w:type="spellEnd"/>
      <w:r w:rsidRPr="00FC68DA">
        <w:rPr>
          <w:sz w:val="14"/>
        </w:rPr>
        <w:t xml:space="preserve">.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5842EC9D" w14:textId="77777777" w:rsidR="00AD7DB6" w:rsidRDefault="00AD7DB6" w:rsidP="00AD7DB6">
      <w:pPr>
        <w:rPr>
          <w:sz w:val="16"/>
        </w:rPr>
      </w:pPr>
    </w:p>
    <w:p w14:paraId="1A7C1CBA" w14:textId="77777777" w:rsidR="00AD7DB6" w:rsidRPr="00E42D5E" w:rsidRDefault="00AD7DB6" w:rsidP="00AD7DB6">
      <w:pPr>
        <w:pStyle w:val="Heading4"/>
        <w:rPr>
          <w:u w:val="single"/>
        </w:rPr>
      </w:pPr>
      <w:r>
        <w:lastRenderedPageBreak/>
        <w:t xml:space="preserve">Japan will develop </w:t>
      </w:r>
      <w:r>
        <w:rPr>
          <w:u w:val="single"/>
        </w:rPr>
        <w:t>offensive strike</w:t>
      </w:r>
      <w:r>
        <w:t>---</w:t>
      </w:r>
      <w:r w:rsidRPr="009942AD">
        <w:t>nuclear war</w:t>
      </w:r>
    </w:p>
    <w:p w14:paraId="2666CF4F" w14:textId="77777777" w:rsidR="00AD7DB6" w:rsidRDefault="00AD7DB6" w:rsidP="00AD7DB6">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512BC4F7" w14:textId="77777777" w:rsidR="00AD7DB6" w:rsidRPr="00FC68DA" w:rsidRDefault="00AD7DB6" w:rsidP="00AD7DB6">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 xml:space="preserve">Countries in </w:t>
      </w:r>
      <w:r w:rsidRPr="00733371">
        <w:rPr>
          <w:rStyle w:val="StyleUnderline"/>
        </w:rPr>
        <w:lastRenderedPageBreak/>
        <w:t>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23978E61" w14:textId="77777777" w:rsidR="00AD7DB6" w:rsidRPr="00AD7DB6" w:rsidRDefault="00AD7DB6" w:rsidP="00AD7DB6"/>
    <w:p w14:paraId="0247CACD" w14:textId="68286765" w:rsidR="00E42E4C" w:rsidRDefault="004C74BF" w:rsidP="004C74BF">
      <w:pPr>
        <w:pStyle w:val="Heading1"/>
      </w:pPr>
      <w:r>
        <w:lastRenderedPageBreak/>
        <w:t>CASE</w:t>
      </w:r>
    </w:p>
    <w:p w14:paraId="76E0C048" w14:textId="61089164" w:rsidR="00486F9D" w:rsidRDefault="00486F9D" w:rsidP="004C74BF">
      <w:pPr>
        <w:pStyle w:val="Heading4"/>
        <w:numPr>
          <w:ilvl w:val="0"/>
          <w:numId w:val="14"/>
        </w:numPr>
        <w:rPr>
          <w:lang w:val="en-GB"/>
        </w:rPr>
      </w:pPr>
      <w:r w:rsidRPr="00205284">
        <w:rPr>
          <w:lang w:val="en-GB"/>
        </w:rPr>
        <w:t xml:space="preserve">Plan flaw – companies will just </w:t>
      </w:r>
      <w:proofErr w:type="gramStart"/>
      <w:r w:rsidRPr="00205284">
        <w:rPr>
          <w:lang w:val="en-GB"/>
        </w:rPr>
        <w:t xml:space="preserve">say  </w:t>
      </w:r>
      <w:r>
        <w:rPr>
          <w:lang w:val="en-GB"/>
        </w:rPr>
        <w:t>that</w:t>
      </w:r>
      <w:proofErr w:type="gramEnd"/>
      <w:r>
        <w:rPr>
          <w:lang w:val="en-GB"/>
        </w:rPr>
        <w:t xml:space="preserve"> they’re appropriating for the sake of mining or something that isn’t space tourism</w:t>
      </w:r>
      <w:r w:rsidR="00C75A0A">
        <w:rPr>
          <w:lang w:val="en-GB"/>
        </w:rPr>
        <w:t xml:space="preserve"> but have people pay to get on the rockets</w:t>
      </w:r>
    </w:p>
    <w:p w14:paraId="7EB088F3" w14:textId="63B57D00" w:rsidR="004C74BF" w:rsidRPr="00486F9D" w:rsidRDefault="004C74BF" w:rsidP="004C74BF">
      <w:pPr>
        <w:pStyle w:val="Heading4"/>
        <w:numPr>
          <w:ilvl w:val="0"/>
          <w:numId w:val="14"/>
        </w:numPr>
        <w:rPr>
          <w:lang w:val="en-GB"/>
        </w:rPr>
      </w:pPr>
      <w:proofErr w:type="spellStart"/>
      <w:r w:rsidRPr="00486F9D">
        <w:rPr>
          <w:rStyle w:val="normaltextrun"/>
          <w:rFonts w:cs="Calibri"/>
        </w:rPr>
        <w:t>Starlink</w:t>
      </w:r>
      <w:proofErr w:type="spellEnd"/>
      <w:r w:rsidRPr="00486F9D">
        <w:rPr>
          <w:rStyle w:val="normaltextrun"/>
          <w:rFonts w:cs="Calibri"/>
        </w:rPr>
        <w:t xml:space="preserve"> </w:t>
      </w:r>
      <w:proofErr w:type="spellStart"/>
      <w:r w:rsidRPr="00486F9D">
        <w:rPr>
          <w:rStyle w:val="normaltextrun"/>
          <w:rFonts w:cs="Calibri"/>
        </w:rPr>
        <w:t>nonuqs</w:t>
      </w:r>
      <w:proofErr w:type="spellEnd"/>
      <w:r w:rsidRPr="00486F9D">
        <w:rPr>
          <w:rStyle w:val="normaltextrun"/>
          <w:rFonts w:cs="Calibri"/>
        </w:rPr>
        <w:t xml:space="preserve"> </w:t>
      </w:r>
      <w:r w:rsidR="00486F9D">
        <w:rPr>
          <w:rStyle w:val="normaltextrun"/>
          <w:rFonts w:cs="Calibri"/>
        </w:rPr>
        <w:t>their impacts</w:t>
      </w:r>
      <w:r w:rsidRPr="00486F9D">
        <w:rPr>
          <w:rStyle w:val="normaltextrun"/>
          <w:rFonts w:cs="Calibri"/>
        </w:rPr>
        <w:t xml:space="preserve"> – 12000 rocket launches coming</w:t>
      </w:r>
    </w:p>
    <w:p w14:paraId="5582CF8E" w14:textId="77777777" w:rsidR="004C74BF" w:rsidRDefault="004C74BF" w:rsidP="004C74BF">
      <w:pPr>
        <w:pStyle w:val="paragraph"/>
        <w:spacing w:before="0" w:beforeAutospacing="0" w:after="0" w:afterAutospacing="0"/>
        <w:textAlignment w:val="baseline"/>
        <w:rPr>
          <w:rFonts w:ascii="Segoe UI" w:hAnsi="Segoe UI" w:cs="Segoe UI"/>
          <w:sz w:val="18"/>
          <w:szCs w:val="18"/>
        </w:rPr>
      </w:pPr>
      <w:proofErr w:type="spellStart"/>
      <w:r>
        <w:rPr>
          <w:rStyle w:val="spellingerror"/>
          <w:rFonts w:ascii="Calibri" w:hAnsi="Calibri" w:cs="Calibri"/>
          <w:b/>
          <w:bCs/>
          <w:szCs w:val="26"/>
          <w:lang w:val="en-US"/>
        </w:rPr>
        <w:t>Pultarova</w:t>
      </w:r>
      <w:proofErr w:type="spellEnd"/>
      <w:r>
        <w:rPr>
          <w:rStyle w:val="normaltextrun"/>
          <w:rFonts w:eastAsiaTheme="majorEastAsia" w:cs="Calibri"/>
          <w:b/>
          <w:bCs/>
          <w:lang w:val="en-US"/>
        </w:rPr>
        <w:t> 21, </w:t>
      </w:r>
      <w:r>
        <w:rPr>
          <w:rStyle w:val="normaltextrun"/>
          <w:rFonts w:eastAsiaTheme="majorEastAsia" w:cs="Calibri"/>
          <w:sz w:val="22"/>
          <w:szCs w:val="22"/>
          <w:lang w:val="en-US"/>
        </w:rPr>
        <w:t>Tereza is a London-based science and technology journalist, aspiring fiction writer and amateur gymnast. Originally from Prague, the Czech Republic, she spent the first seven years of her career working as a reporter, </w:t>
      </w:r>
      <w:proofErr w:type="gramStart"/>
      <w:r>
        <w:rPr>
          <w:rStyle w:val="normaltextrun"/>
          <w:rFonts w:eastAsiaTheme="majorEastAsia" w:cs="Calibri"/>
          <w:sz w:val="22"/>
          <w:szCs w:val="22"/>
          <w:lang w:val="en-US"/>
        </w:rPr>
        <w:t>script-writer</w:t>
      </w:r>
      <w:proofErr w:type="gramEnd"/>
      <w:r>
        <w:rPr>
          <w:rStyle w:val="normaltextrun"/>
          <w:rFonts w:eastAsiaTheme="majorEastAsia" w:cs="Calibri"/>
          <w:sz w:val="22"/>
          <w:szCs w:val="22"/>
          <w:lang w:val="en-US"/>
        </w:rPr>
        <w:t> and presenter for various TV </w:t>
      </w:r>
      <w:proofErr w:type="spellStart"/>
      <w:r>
        <w:rPr>
          <w:rStyle w:val="spellingerror"/>
          <w:rFonts w:ascii="Calibri" w:hAnsi="Calibri" w:cs="Calibri"/>
          <w:sz w:val="22"/>
          <w:szCs w:val="22"/>
          <w:lang w:val="en-US"/>
        </w:rPr>
        <w:t>programmes</w:t>
      </w:r>
      <w:proofErr w:type="spellEnd"/>
      <w:r>
        <w:rPr>
          <w:rStyle w:val="normaltextrun"/>
          <w:rFonts w:eastAsiaTheme="majorEastAsia" w:cs="Calibri"/>
          <w:sz w:val="22"/>
          <w:szCs w:val="22"/>
          <w:lang w:val="en-US"/>
        </w:rPr>
        <w:t>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rPr>
          <w:rStyle w:val="normaltextrun"/>
          <w:rFonts w:eastAsiaTheme="majorEastAsia" w:cs="Calibri"/>
          <w:sz w:val="22"/>
          <w:szCs w:val="22"/>
          <w:lang w:val="en-US"/>
        </w:rPr>
        <w:t>Starlink</w:t>
      </w:r>
      <w:proofErr w:type="spellEnd"/>
      <w:r>
        <w:rPr>
          <w:rStyle w:val="normaltextrun"/>
          <w:rFonts w:eastAsiaTheme="majorEastAsia" w:cs="Calibri"/>
          <w:sz w:val="22"/>
          <w:szCs w:val="22"/>
          <w:lang w:val="en-US"/>
        </w:rPr>
        <w:t> satellites responsible for over half of close encounters in orbit, scientist says”, August 18, 2021, </w:t>
      </w:r>
      <w:hyperlink r:id="rId31" w:tgtFrame="_blank" w:history="1">
        <w:r>
          <w:rPr>
            <w:rStyle w:val="normaltextrun"/>
            <w:rFonts w:eastAsiaTheme="majorEastAsia" w:cs="Calibri"/>
            <w:sz w:val="22"/>
            <w:szCs w:val="22"/>
            <w:lang w:val="en-US"/>
          </w:rPr>
          <w:t>https://www.space.com/spacex-starlink-satellite-collision-alerts-on-the-rise</w:t>
        </w:r>
      </w:hyperlink>
      <w:r>
        <w:rPr>
          <w:rStyle w:val="normaltextrun"/>
          <w:rFonts w:eastAsiaTheme="majorEastAsia" w:cs="Calibri"/>
          <w:sz w:val="22"/>
          <w:szCs w:val="22"/>
          <w:lang w:val="en-US"/>
        </w:rPr>
        <w:t>, accessed 12/1/21, sb</w:t>
      </w:r>
      <w:r>
        <w:rPr>
          <w:rStyle w:val="eop"/>
          <w:rFonts w:ascii="Calibri" w:hAnsi="Calibri" w:cs="Calibri"/>
          <w:szCs w:val="22"/>
        </w:rPr>
        <w:t> </w:t>
      </w:r>
    </w:p>
    <w:p w14:paraId="26D61960" w14:textId="77777777" w:rsidR="00A21863" w:rsidRDefault="004C74BF" w:rsidP="004C74BF">
      <w:pPr>
        <w:pStyle w:val="paragraph"/>
        <w:spacing w:before="0" w:beforeAutospacing="0" w:after="0" w:afterAutospacing="0"/>
        <w:textAlignment w:val="baseline"/>
        <w:rPr>
          <w:rStyle w:val="normaltextrun"/>
          <w:rFonts w:eastAsiaTheme="majorEastAsia" w:cs="Calibri"/>
          <w:sz w:val="22"/>
          <w:szCs w:val="22"/>
          <w:u w:val="single"/>
          <w:shd w:val="clear" w:color="auto" w:fill="00FFFF"/>
          <w:lang w:val="en-US"/>
        </w:rPr>
      </w:pPr>
      <w:r>
        <w:rPr>
          <w:rStyle w:val="normaltextrun"/>
          <w:rFonts w:eastAsiaTheme="majorEastAsia" w:cs="Calibri"/>
          <w:sz w:val="14"/>
          <w:szCs w:val="14"/>
          <w:lang w:val="en-US"/>
        </w:rPr>
        <w:t>Operators of </w:t>
      </w:r>
      <w:r>
        <w:rPr>
          <w:rStyle w:val="normaltextrun"/>
          <w:rFonts w:eastAsiaTheme="majorEastAsia" w:cs="Calibri"/>
          <w:sz w:val="22"/>
          <w:szCs w:val="22"/>
          <w:u w:val="single"/>
          <w:lang w:val="en-US"/>
        </w:rPr>
        <w:t>satellite constellations are constantly forced to move</w:t>
      </w:r>
      <w:r>
        <w:rPr>
          <w:rStyle w:val="normaltextrun"/>
          <w:rFonts w:eastAsiaTheme="majorEastAsia" w:cs="Calibri"/>
          <w:sz w:val="14"/>
          <w:szCs w:val="14"/>
          <w:lang w:val="en-US"/>
        </w:rPr>
        <w:t> their satellites </w:t>
      </w:r>
      <w:r>
        <w:rPr>
          <w:rStyle w:val="normaltextrun"/>
          <w:rFonts w:eastAsiaTheme="majorEastAsia" w:cs="Calibri"/>
          <w:sz w:val="22"/>
          <w:szCs w:val="22"/>
          <w:u w:val="single"/>
          <w:lang w:val="en-US"/>
        </w:rPr>
        <w:t>because of </w:t>
      </w:r>
      <w:r>
        <w:rPr>
          <w:rStyle w:val="normaltextrun"/>
          <w:rFonts w:eastAsiaTheme="majorEastAsia" w:cs="Calibri"/>
          <w:sz w:val="14"/>
          <w:szCs w:val="14"/>
          <w:lang w:val="en-US"/>
        </w:rPr>
        <w:t>encounters with </w:t>
      </w:r>
      <w:r>
        <w:rPr>
          <w:rStyle w:val="normaltextrun"/>
          <w:rFonts w:eastAsiaTheme="majorEastAsia" w:cs="Calibri"/>
          <w:sz w:val="22"/>
          <w:szCs w:val="22"/>
          <w:u w:val="single"/>
          <w:lang w:val="en-US"/>
        </w:rPr>
        <w:t>other spacecraft and pieces of space junk</w:t>
      </w:r>
      <w:r>
        <w:rPr>
          <w:rStyle w:val="normaltextrun"/>
          <w:rFonts w:eastAsiaTheme="majorEastAsia" w:cs="Calibri"/>
          <w:sz w:val="14"/>
          <w:szCs w:val="14"/>
          <w:lang w:val="en-US"/>
        </w:rPr>
        <w:t>. And, </w:t>
      </w:r>
      <w:r>
        <w:rPr>
          <w:rStyle w:val="normaltextrun"/>
          <w:rFonts w:eastAsiaTheme="majorEastAsia" w:cs="Calibri"/>
          <w:b/>
          <w:bCs/>
          <w:sz w:val="22"/>
          <w:szCs w:val="22"/>
          <w:u w:val="single"/>
          <w:lang w:val="en-US"/>
        </w:rPr>
        <w:t>thanks to SpaceX's </w:t>
      </w:r>
      <w:proofErr w:type="spellStart"/>
      <w:r>
        <w:rPr>
          <w:rStyle w:val="normaltextrun"/>
          <w:rFonts w:eastAsiaTheme="majorEastAsia" w:cs="Calibri"/>
          <w:b/>
          <w:bCs/>
          <w:sz w:val="22"/>
          <w:szCs w:val="22"/>
          <w:u w:val="single"/>
          <w:lang w:val="en-US"/>
        </w:rPr>
        <w:t>Starlink</w:t>
      </w:r>
      <w:proofErr w:type="spellEnd"/>
      <w:r>
        <w:rPr>
          <w:rStyle w:val="normaltextrun"/>
          <w:rFonts w:eastAsiaTheme="majorEastAsia" w:cs="Calibri"/>
          <w:b/>
          <w:bCs/>
          <w:sz w:val="22"/>
          <w:szCs w:val="22"/>
          <w:u w:val="single"/>
          <w:lang w:val="en-US"/>
        </w:rPr>
        <w:t> satellites, the number of such dangerous approaches will continue to grow</w:t>
      </w:r>
      <w:r>
        <w:rPr>
          <w:rStyle w:val="normaltextrun"/>
          <w:rFonts w:eastAsiaTheme="majorEastAsia" w:cs="Calibri"/>
          <w:sz w:val="14"/>
          <w:szCs w:val="14"/>
          <w:lang w:val="en-US"/>
        </w:rPr>
        <w:t>, according to estimates based on available data. </w:t>
      </w:r>
      <w:r>
        <w:rPr>
          <w:rStyle w:val="normaltextrun"/>
          <w:rFonts w:eastAsiaTheme="majorEastAsia" w:cs="Calibri"/>
          <w:b/>
          <w:bCs/>
          <w:sz w:val="22"/>
          <w:szCs w:val="22"/>
          <w:u w:val="single"/>
          <w:shd w:val="clear" w:color="auto" w:fill="00FFFF"/>
          <w:lang w:val="en-US"/>
        </w:rPr>
        <w:t>SpaceX's </w:t>
      </w:r>
      <w:proofErr w:type="spellStart"/>
      <w:r>
        <w:rPr>
          <w:rStyle w:val="normaltextrun"/>
          <w:rFonts w:eastAsiaTheme="majorEastAsia" w:cs="Calibri"/>
          <w:b/>
          <w:bCs/>
          <w:sz w:val="22"/>
          <w:szCs w:val="22"/>
          <w:u w:val="single"/>
          <w:shd w:val="clear" w:color="auto" w:fill="00FFFF"/>
          <w:lang w:val="en-US"/>
        </w:rPr>
        <w:t>Starlink</w:t>
      </w:r>
      <w:proofErr w:type="spellEnd"/>
      <w:r>
        <w:rPr>
          <w:rStyle w:val="normaltextrun"/>
          <w:rFonts w:eastAsiaTheme="majorEastAsia" w:cs="Calibri"/>
          <w:b/>
          <w:bCs/>
          <w:sz w:val="22"/>
          <w:szCs w:val="22"/>
          <w:u w:val="single"/>
          <w:shd w:val="clear" w:color="auto" w:fill="00FFFF"/>
          <w:lang w:val="en-US"/>
        </w:rPr>
        <w:t> satellites alone are involved in </w:t>
      </w:r>
      <w:r>
        <w:rPr>
          <w:rStyle w:val="normaltextrun"/>
          <w:rFonts w:eastAsiaTheme="majorEastAsia" w:cs="Calibri"/>
          <w:b/>
          <w:bCs/>
          <w:sz w:val="22"/>
          <w:szCs w:val="22"/>
          <w:u w:val="single"/>
          <w:lang w:val="en-US"/>
        </w:rPr>
        <w:t>about </w:t>
      </w:r>
      <w:r>
        <w:rPr>
          <w:rStyle w:val="normaltextrun"/>
          <w:rFonts w:eastAsiaTheme="majorEastAsia" w:cs="Calibri"/>
          <w:b/>
          <w:bCs/>
          <w:sz w:val="22"/>
          <w:szCs w:val="22"/>
          <w:u w:val="single"/>
          <w:shd w:val="clear" w:color="auto" w:fill="00FFFF"/>
          <w:lang w:val="en-US"/>
        </w:rPr>
        <w:t>1,600 close encounters </w:t>
      </w:r>
      <w:r>
        <w:rPr>
          <w:rStyle w:val="normaltextrun"/>
          <w:rFonts w:eastAsiaTheme="majorEastAsia" w:cs="Calibri"/>
          <w:b/>
          <w:bCs/>
          <w:sz w:val="22"/>
          <w:szCs w:val="22"/>
          <w:u w:val="single"/>
          <w:lang w:val="en-US"/>
        </w:rPr>
        <w:t>between two spacecraft every week, that's about 50 % of all such incidents</w:t>
      </w:r>
      <w:r>
        <w:rPr>
          <w:rStyle w:val="normaltextrun"/>
          <w:rFonts w:eastAsiaTheme="majorEastAsia" w:cs="Calibri"/>
          <w:sz w:val="14"/>
          <w:szCs w:val="14"/>
          <w:lang w:val="en-US"/>
        </w:rPr>
        <w:t>, according to Hugh Lewis, the head of the Astronautics Research Group at the University of Southampton, U.K. These encounters include situations when two spacecraft </w:t>
      </w:r>
      <w:proofErr w:type="gramStart"/>
      <w:r>
        <w:rPr>
          <w:rStyle w:val="contextualspellingandgrammarerror"/>
          <w:rFonts w:ascii="Calibri" w:hAnsi="Calibri" w:cs="Calibri"/>
          <w:sz w:val="14"/>
          <w:szCs w:val="14"/>
          <w:lang w:val="en-US"/>
        </w:rPr>
        <w:t>pass</w:t>
      </w:r>
      <w:proofErr w:type="gramEnd"/>
      <w:r>
        <w:rPr>
          <w:rStyle w:val="normaltextrun"/>
          <w:rFonts w:eastAsiaTheme="majorEastAsia" w:cs="Calibri"/>
          <w:sz w:val="14"/>
          <w:szCs w:val="14"/>
          <w:lang w:val="en-US"/>
        </w:rPr>
        <w:t>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Pr>
          <w:rStyle w:val="contextualspellingandgrammarerror"/>
          <w:rFonts w:ascii="Calibri" w:hAnsi="Calibri" w:cs="Calibri"/>
          <w:sz w:val="14"/>
          <w:szCs w:val="14"/>
          <w:lang w:val="en-US"/>
        </w:rPr>
        <w:t>Space )</w:t>
      </w:r>
      <w:proofErr w:type="gramEnd"/>
      <w:r>
        <w:rPr>
          <w:rStyle w:val="normaltextrun"/>
          <w:rFonts w:eastAsiaTheme="majorEastAsia" w:cs="Calibri"/>
          <w:sz w:val="14"/>
          <w:szCs w:val="14"/>
          <w:lang w:val="en-US"/>
        </w:rPr>
        <w:t> database. This tool, managed by </w:t>
      </w:r>
      <w:proofErr w:type="spellStart"/>
      <w:r>
        <w:rPr>
          <w:rStyle w:val="spellingerror"/>
          <w:rFonts w:ascii="Calibri" w:hAnsi="Calibri" w:cs="Calibri"/>
          <w:sz w:val="14"/>
          <w:szCs w:val="14"/>
          <w:lang w:val="en-US"/>
        </w:rPr>
        <w:t>Celestrack</w:t>
      </w:r>
      <w:proofErr w:type="spellEnd"/>
      <w:r>
        <w:rPr>
          <w:rStyle w:val="normaltextrun"/>
          <w:rFonts w:eastAsiaTheme="majorEastAsia" w:cs="Calibri"/>
          <w:sz w:val="14"/>
          <w:szCs w:val="14"/>
          <w:lang w:val="en-US"/>
        </w:rPr>
        <w:t>, provides information about satellite orbits and models their trajectories into the future to assess collision risk. Lewis publishes regular updates on Twitter and has seen </w:t>
      </w:r>
      <w:r>
        <w:rPr>
          <w:rStyle w:val="normaltextrun"/>
          <w:rFonts w:eastAsiaTheme="majorEastAsia" w:cs="Calibri"/>
          <w:sz w:val="22"/>
          <w:szCs w:val="22"/>
          <w:u w:val="single"/>
          <w:lang w:val="en-US"/>
        </w:rPr>
        <w:t>a worrying trend in</w:t>
      </w:r>
      <w:r>
        <w:rPr>
          <w:rStyle w:val="normaltextrun"/>
          <w:rFonts w:eastAsiaTheme="majorEastAsia" w:cs="Calibri"/>
          <w:sz w:val="14"/>
          <w:szCs w:val="14"/>
          <w:lang w:val="en-US"/>
        </w:rPr>
        <w:t> the </w:t>
      </w:r>
      <w:r>
        <w:rPr>
          <w:rStyle w:val="normaltextrun"/>
          <w:rFonts w:eastAsiaTheme="majorEastAsia" w:cs="Calibri"/>
          <w:sz w:val="22"/>
          <w:szCs w:val="22"/>
          <w:u w:val="single"/>
          <w:lang w:val="en-US"/>
        </w:rPr>
        <w:t>data </w:t>
      </w:r>
      <w:r>
        <w:rPr>
          <w:rStyle w:val="normaltextrun"/>
          <w:rFonts w:eastAsiaTheme="majorEastAsia" w:cs="Calibri"/>
          <w:sz w:val="14"/>
          <w:szCs w:val="14"/>
          <w:lang w:val="en-US"/>
        </w:rPr>
        <w:t>that </w:t>
      </w:r>
      <w:r>
        <w:rPr>
          <w:rStyle w:val="normaltextrun"/>
          <w:rFonts w:eastAsiaTheme="majorEastAsia" w:cs="Calibri"/>
          <w:sz w:val="22"/>
          <w:szCs w:val="22"/>
          <w:u w:val="single"/>
          <w:lang w:val="en-US"/>
        </w:rPr>
        <w:t>reflects the fast deployment of the </w:t>
      </w:r>
      <w:proofErr w:type="spellStart"/>
      <w:r>
        <w:rPr>
          <w:rStyle w:val="normaltextrun"/>
          <w:rFonts w:eastAsiaTheme="majorEastAsia" w:cs="Calibri"/>
          <w:sz w:val="22"/>
          <w:szCs w:val="22"/>
          <w:u w:val="single"/>
          <w:lang w:val="en-US"/>
        </w:rPr>
        <w:t>Starlink</w:t>
      </w:r>
      <w:proofErr w:type="spellEnd"/>
      <w:r>
        <w:rPr>
          <w:rStyle w:val="normaltextrun"/>
          <w:rFonts w:eastAsiaTheme="majorEastAsia" w:cs="Calibri"/>
          <w:sz w:val="22"/>
          <w:szCs w:val="22"/>
          <w:u w:val="single"/>
          <w:lang w:val="en-US"/>
        </w:rPr>
        <w:t> constellation</w:t>
      </w:r>
      <w:r>
        <w:rPr>
          <w:rStyle w:val="normaltextrun"/>
          <w:rFonts w:eastAsiaTheme="majorEastAsia" w:cs="Calibri"/>
          <w:sz w:val="14"/>
          <w:szCs w:val="14"/>
          <w:lang w:val="en-US"/>
        </w:rPr>
        <w:t>. </w:t>
      </w:r>
      <w:r>
        <w:rPr>
          <w:rStyle w:val="normaltextrun"/>
          <w:rFonts w:eastAsiaTheme="majorEastAsia" w:cs="Calibri"/>
          <w:sz w:val="22"/>
          <w:szCs w:val="22"/>
          <w:u w:val="single"/>
          <w:lang w:val="en-US"/>
        </w:rPr>
        <w:t>"I have looked at the data going back to May 2019 when </w:t>
      </w:r>
      <w:proofErr w:type="spellStart"/>
      <w:r>
        <w:rPr>
          <w:rStyle w:val="normaltextrun"/>
          <w:rFonts w:eastAsiaTheme="majorEastAsia" w:cs="Calibri"/>
          <w:sz w:val="22"/>
          <w:szCs w:val="22"/>
          <w:u w:val="single"/>
          <w:lang w:val="en-US"/>
        </w:rPr>
        <w:t>Starlink</w:t>
      </w:r>
      <w:proofErr w:type="spellEnd"/>
      <w:r>
        <w:rPr>
          <w:rStyle w:val="normaltextrun"/>
          <w:rFonts w:eastAsiaTheme="majorEastAsia" w:cs="Calibri"/>
          <w:sz w:val="22"/>
          <w:szCs w:val="22"/>
          <w:u w:val="single"/>
          <w:lang w:val="en-US"/>
        </w:rPr>
        <w:t> was first launched to understand the burden of these </w:t>
      </w:r>
      <w:proofErr w:type="spellStart"/>
      <w:r>
        <w:rPr>
          <w:rStyle w:val="spellingerror"/>
          <w:rFonts w:ascii="Calibri" w:hAnsi="Calibri" w:cs="Calibri"/>
          <w:sz w:val="22"/>
          <w:szCs w:val="22"/>
          <w:u w:val="single"/>
          <w:lang w:val="en-US"/>
        </w:rPr>
        <w:t>megaconstellations</w:t>
      </w:r>
      <w:proofErr w:type="spellEnd"/>
      <w:r>
        <w:rPr>
          <w:rStyle w:val="normaltextrun"/>
          <w:rFonts w:eastAsiaTheme="majorEastAsia" w:cs="Calibri"/>
          <w:sz w:val="14"/>
          <w:szCs w:val="14"/>
          <w:lang w:val="en-US"/>
        </w:rPr>
        <w:t>," Lewis told Space.com. "</w:t>
      </w:r>
      <w:r>
        <w:rPr>
          <w:rStyle w:val="normaltextrun"/>
          <w:rFonts w:eastAsiaTheme="majorEastAsia" w:cs="Calibri"/>
          <w:sz w:val="22"/>
          <w:szCs w:val="22"/>
          <w:u w:val="single"/>
          <w:lang w:val="en-US"/>
        </w:rPr>
        <w:t>Since then, the number of encounters</w:t>
      </w:r>
      <w:r>
        <w:rPr>
          <w:rStyle w:val="normaltextrun"/>
          <w:rFonts w:eastAsiaTheme="majorEastAsia" w:cs="Calibri"/>
          <w:sz w:val="14"/>
          <w:szCs w:val="14"/>
          <w:lang w:val="en-US"/>
        </w:rPr>
        <w:t> picked up by the Socrates database </w:t>
      </w:r>
      <w:r>
        <w:rPr>
          <w:rStyle w:val="normaltextrun"/>
          <w:rFonts w:eastAsiaTheme="majorEastAsia" w:cs="Calibri"/>
          <w:b/>
          <w:bCs/>
          <w:sz w:val="22"/>
          <w:szCs w:val="22"/>
          <w:u w:val="single"/>
          <w:shd w:val="clear" w:color="auto" w:fill="00FFFF"/>
          <w:lang w:val="en-US"/>
        </w:rPr>
        <w:t>has more than doubled and now </w:t>
      </w:r>
      <w:r>
        <w:rPr>
          <w:rStyle w:val="normaltextrun"/>
          <w:rFonts w:eastAsiaTheme="majorEastAsia" w:cs="Calibri"/>
          <w:b/>
          <w:bCs/>
          <w:sz w:val="22"/>
          <w:szCs w:val="22"/>
          <w:u w:val="single"/>
          <w:lang w:val="en-US"/>
        </w:rPr>
        <w:t>we are</w:t>
      </w:r>
      <w:r>
        <w:rPr>
          <w:rStyle w:val="normaltextrun"/>
          <w:rFonts w:eastAsiaTheme="majorEastAsia" w:cs="Calibri"/>
          <w:b/>
          <w:bCs/>
          <w:sz w:val="22"/>
          <w:szCs w:val="22"/>
          <w:u w:val="single"/>
          <w:shd w:val="clear" w:color="auto" w:fill="00FFFF"/>
          <w:lang w:val="en-US"/>
        </w:rPr>
        <w:t> in a situation where </w:t>
      </w:r>
      <w:proofErr w:type="spellStart"/>
      <w:r>
        <w:rPr>
          <w:rStyle w:val="normaltextrun"/>
          <w:rFonts w:eastAsiaTheme="majorEastAsia" w:cs="Calibri"/>
          <w:b/>
          <w:bCs/>
          <w:sz w:val="22"/>
          <w:szCs w:val="22"/>
          <w:u w:val="single"/>
          <w:shd w:val="clear" w:color="auto" w:fill="00FFFF"/>
          <w:lang w:val="en-US"/>
        </w:rPr>
        <w:t>Starlink</w:t>
      </w:r>
      <w:proofErr w:type="spellEnd"/>
      <w:r>
        <w:rPr>
          <w:rStyle w:val="normaltextrun"/>
          <w:rFonts w:eastAsiaTheme="majorEastAsia" w:cs="Calibri"/>
          <w:b/>
          <w:bCs/>
          <w:sz w:val="22"/>
          <w:szCs w:val="22"/>
          <w:u w:val="single"/>
          <w:shd w:val="clear" w:color="auto" w:fill="00FFFF"/>
          <w:lang w:val="en-US"/>
        </w:rPr>
        <w:t> accounts for half of </w:t>
      </w:r>
      <w:r>
        <w:rPr>
          <w:rStyle w:val="normaltextrun"/>
          <w:rFonts w:eastAsiaTheme="majorEastAsia" w:cs="Calibri"/>
          <w:b/>
          <w:bCs/>
          <w:sz w:val="22"/>
          <w:szCs w:val="22"/>
          <w:u w:val="single"/>
          <w:lang w:val="en-US"/>
        </w:rPr>
        <w:t>all </w:t>
      </w:r>
      <w:r>
        <w:rPr>
          <w:rStyle w:val="normaltextrun"/>
          <w:rFonts w:eastAsiaTheme="majorEastAsia" w:cs="Calibri"/>
          <w:b/>
          <w:bCs/>
          <w:sz w:val="22"/>
          <w:szCs w:val="22"/>
          <w:u w:val="single"/>
          <w:shd w:val="clear" w:color="auto" w:fill="00FFFF"/>
          <w:lang w:val="en-US"/>
        </w:rPr>
        <w:t>encounters.</w:t>
      </w:r>
      <w:r>
        <w:rPr>
          <w:rStyle w:val="normaltextrun"/>
          <w:rFonts w:eastAsiaTheme="majorEastAsia" w:cs="Calibri"/>
          <w:sz w:val="14"/>
          <w:szCs w:val="14"/>
          <w:lang w:val="en-US"/>
        </w:rPr>
        <w:t>" The current 1,600 close passes include those between two </w:t>
      </w:r>
      <w:proofErr w:type="spellStart"/>
      <w:r>
        <w:rPr>
          <w:rStyle w:val="normaltextrun"/>
          <w:rFonts w:eastAsiaTheme="majorEastAsia" w:cs="Calibri"/>
          <w:sz w:val="14"/>
          <w:szCs w:val="14"/>
          <w:lang w:val="en-US"/>
        </w:rPr>
        <w:t>Starlink</w:t>
      </w:r>
      <w:proofErr w:type="spellEnd"/>
      <w:r>
        <w:rPr>
          <w:rStyle w:val="normaltextrun"/>
          <w:rFonts w:eastAsiaTheme="majorEastAsia" w:cs="Calibri"/>
          <w:sz w:val="14"/>
          <w:szCs w:val="14"/>
          <w:lang w:val="en-US"/>
        </w:rPr>
        <w:t> satellites. Excluding these encounters, </w:t>
      </w:r>
      <w:proofErr w:type="spellStart"/>
      <w:r>
        <w:rPr>
          <w:rStyle w:val="normaltextrun"/>
          <w:rFonts w:eastAsiaTheme="majorEastAsia" w:cs="Calibri"/>
          <w:sz w:val="22"/>
          <w:szCs w:val="22"/>
          <w:u w:val="single"/>
          <w:lang w:val="en-US"/>
        </w:rPr>
        <w:t>Starlink</w:t>
      </w:r>
      <w:proofErr w:type="spellEnd"/>
      <w:r>
        <w:rPr>
          <w:rStyle w:val="normaltextrun"/>
          <w:rFonts w:eastAsiaTheme="majorEastAsia" w:cs="Calibri"/>
          <w:sz w:val="22"/>
          <w:szCs w:val="22"/>
          <w:u w:val="single"/>
          <w:lang w:val="en-US"/>
        </w:rPr>
        <w:t> satellites approach other operators’ spacecraft 500 times every week</w:t>
      </w:r>
      <w:r>
        <w:rPr>
          <w:rStyle w:val="normaltextrun"/>
          <w:rFonts w:eastAsiaTheme="majorEastAsia" w:cs="Calibri"/>
          <w:sz w:val="14"/>
          <w:szCs w:val="14"/>
          <w:lang w:val="en-US"/>
        </w:rPr>
        <w:t>. In comparison, </w:t>
      </w:r>
      <w:proofErr w:type="spellStart"/>
      <w:r>
        <w:rPr>
          <w:rStyle w:val="normaltextrun"/>
          <w:rFonts w:eastAsiaTheme="majorEastAsia" w:cs="Calibri"/>
          <w:sz w:val="14"/>
          <w:szCs w:val="14"/>
          <w:lang w:val="en-US"/>
        </w:rPr>
        <w:t>Starlink's</w:t>
      </w:r>
      <w:proofErr w:type="spellEnd"/>
      <w:r>
        <w:rPr>
          <w:rStyle w:val="normaltextrun"/>
          <w:rFonts w:eastAsiaTheme="majorEastAsia" w:cs="Calibri"/>
          <w:sz w:val="14"/>
          <w:szCs w:val="14"/>
          <w:lang w:val="en-US"/>
        </w:rPr>
        <w:t> competitor </w:t>
      </w:r>
      <w:proofErr w:type="spellStart"/>
      <w:r>
        <w:rPr>
          <w:rStyle w:val="spellingerror"/>
          <w:rFonts w:ascii="Calibri" w:hAnsi="Calibri" w:cs="Calibri"/>
          <w:sz w:val="14"/>
          <w:szCs w:val="14"/>
          <w:lang w:val="en-US"/>
        </w:rPr>
        <w:t>OneWeb</w:t>
      </w:r>
      <w:proofErr w:type="spellEnd"/>
      <w:r>
        <w:rPr>
          <w:rStyle w:val="normaltextrun"/>
          <w:rFonts w:eastAsiaTheme="majorEastAsia" w:cs="Calibri"/>
          <w:sz w:val="14"/>
          <w:szCs w:val="14"/>
          <w:lang w:val="en-US"/>
        </w:rPr>
        <w:t>, currently flying over 250 satellites, is involved in 80 close passes with other operators' satellites every week, according to Lewis' data. And </w:t>
      </w:r>
      <w:r>
        <w:rPr>
          <w:rStyle w:val="normaltextrun"/>
          <w:rFonts w:eastAsiaTheme="majorEastAsia" w:cs="Calibri"/>
          <w:sz w:val="22"/>
          <w:szCs w:val="22"/>
          <w:u w:val="single"/>
          <w:lang w:val="en-US"/>
        </w:rPr>
        <w:t>the situation is bound to get worse</w:t>
      </w:r>
      <w:r>
        <w:rPr>
          <w:rStyle w:val="normaltextrun"/>
          <w:rFonts w:eastAsiaTheme="majorEastAsia" w:cs="Calibri"/>
          <w:sz w:val="14"/>
          <w:szCs w:val="14"/>
          <w:lang w:val="en-US"/>
        </w:rPr>
        <w:t>. Only 1,700 satellites of an expected constellation of tens of thousands have been placed into orbit so far</w:t>
      </w:r>
      <w:r>
        <w:rPr>
          <w:rStyle w:val="normaltextrun"/>
          <w:rFonts w:eastAsiaTheme="majorEastAsia" w:cs="Calibri"/>
          <w:sz w:val="22"/>
          <w:szCs w:val="22"/>
          <w:u w:val="single"/>
          <w:shd w:val="clear" w:color="auto" w:fill="00FFFF"/>
          <w:lang w:val="en-US"/>
        </w:rPr>
        <w:t>. Once SpaceX launches all 12,000 satellites</w:t>
      </w:r>
      <w:r>
        <w:rPr>
          <w:rStyle w:val="normaltextrun"/>
          <w:rFonts w:eastAsiaTheme="majorEastAsia" w:cs="Calibri"/>
          <w:sz w:val="14"/>
          <w:szCs w:val="14"/>
          <w:lang w:val="en-US"/>
        </w:rPr>
        <w:t> of its </w:t>
      </w:r>
      <w:proofErr w:type="gramStart"/>
      <w:r>
        <w:rPr>
          <w:rStyle w:val="contextualspellingandgrammarerror"/>
          <w:rFonts w:ascii="Calibri" w:hAnsi="Calibri" w:cs="Calibri"/>
          <w:sz w:val="14"/>
          <w:szCs w:val="14"/>
          <w:lang w:val="en-US"/>
        </w:rPr>
        <w:t>first generation</w:t>
      </w:r>
      <w:proofErr w:type="gramEnd"/>
      <w:r>
        <w:rPr>
          <w:rStyle w:val="normaltextrun"/>
          <w:rFonts w:eastAsiaTheme="majorEastAsia" w:cs="Calibri"/>
          <w:sz w:val="14"/>
          <w:szCs w:val="14"/>
          <w:lang w:val="en-US"/>
        </w:rPr>
        <w:t> constellation, </w:t>
      </w:r>
      <w:proofErr w:type="spellStart"/>
      <w:r>
        <w:rPr>
          <w:rStyle w:val="normaltextrun"/>
          <w:rFonts w:eastAsiaTheme="majorEastAsia" w:cs="Calibri"/>
          <w:sz w:val="22"/>
          <w:szCs w:val="22"/>
          <w:u w:val="single"/>
          <w:shd w:val="clear" w:color="auto" w:fill="00FFFF"/>
          <w:lang w:val="en-US"/>
        </w:rPr>
        <w:t>Starlink</w:t>
      </w:r>
      <w:proofErr w:type="spellEnd"/>
      <w:r>
        <w:rPr>
          <w:rStyle w:val="normaltextrun"/>
          <w:rFonts w:eastAsiaTheme="majorEastAsia" w:cs="Calibri"/>
          <w:sz w:val="22"/>
          <w:szCs w:val="22"/>
          <w:u w:val="single"/>
          <w:shd w:val="clear" w:color="auto" w:fill="00FFFF"/>
          <w:lang w:val="en-US"/>
        </w:rPr>
        <w:t> </w:t>
      </w:r>
      <w:r>
        <w:rPr>
          <w:rStyle w:val="normaltextrun"/>
          <w:rFonts w:eastAsiaTheme="majorEastAsia" w:cs="Calibri"/>
          <w:sz w:val="22"/>
          <w:szCs w:val="22"/>
          <w:u w:val="single"/>
          <w:lang w:val="en-US"/>
        </w:rPr>
        <w:t>satellites </w:t>
      </w:r>
      <w:r>
        <w:rPr>
          <w:rStyle w:val="normaltextrun"/>
          <w:rFonts w:eastAsiaTheme="majorEastAsia" w:cs="Calibri"/>
          <w:sz w:val="22"/>
          <w:szCs w:val="22"/>
          <w:u w:val="single"/>
          <w:shd w:val="clear" w:color="auto" w:fill="00FFFF"/>
          <w:lang w:val="en-US"/>
        </w:rPr>
        <w:t>will be involved in 90% of all close approaches</w:t>
      </w:r>
      <w:r>
        <w:rPr>
          <w:rStyle w:val="normaltextrun"/>
          <w:rFonts w:eastAsiaTheme="majorEastAsia" w:cs="Calibri"/>
          <w:sz w:val="14"/>
          <w:szCs w:val="14"/>
          <w:lang w:val="en-US"/>
        </w:rPr>
        <w:t>, Lewis’ calculations suggest. The risk of collision </w:t>
      </w:r>
      <w:proofErr w:type="spellStart"/>
      <w:r>
        <w:rPr>
          <w:rStyle w:val="spellingerror"/>
          <w:rFonts w:ascii="Calibri" w:hAnsi="Calibri" w:cs="Calibri"/>
          <w:sz w:val="14"/>
          <w:szCs w:val="14"/>
          <w:lang w:val="en-US"/>
        </w:rPr>
        <w:t>Siemak</w:t>
      </w:r>
      <w:proofErr w:type="spellEnd"/>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CEO and co-founder of Boulder, Colorado, based </w:t>
      </w:r>
      <w:proofErr w:type="spellStart"/>
      <w:r>
        <w:rPr>
          <w:rStyle w:val="normaltextrun"/>
          <w:rFonts w:eastAsiaTheme="majorEastAsia" w:cs="Calibri"/>
          <w:sz w:val="14"/>
          <w:szCs w:val="14"/>
          <w:lang w:val="en-US"/>
        </w:rPr>
        <w:t>Kayhan</w:t>
      </w:r>
      <w:proofErr w:type="spellEnd"/>
      <w:r>
        <w:rPr>
          <w:rStyle w:val="normaltextrun"/>
          <w:rFonts w:eastAsiaTheme="majorEastAsia" w:cs="Calibri"/>
          <w:sz w:val="14"/>
          <w:szCs w:val="14"/>
          <w:lang w:val="en-US"/>
        </w:rPr>
        <w:t> Space, confirms the trend. His company, which develops a commercial autonomous space traffic management system, estimates that </w:t>
      </w:r>
      <w:r>
        <w:rPr>
          <w:rStyle w:val="normaltextrun"/>
          <w:rFonts w:eastAsiaTheme="majorEastAsia" w:cs="Calibri"/>
          <w:sz w:val="22"/>
          <w:szCs w:val="22"/>
          <w:u w:val="single"/>
          <w:shd w:val="clear" w:color="auto" w:fill="00FFFF"/>
          <w:lang w:val="en-US"/>
        </w:rPr>
        <w:t>on average, an operator managing about 50 satellites will receive up to 300 official conjunction alerts a week.</w:t>
      </w:r>
      <w:r>
        <w:rPr>
          <w:rStyle w:val="normaltextrun"/>
          <w:rFonts w:eastAsiaTheme="majorEastAsia" w:cs="Calibri"/>
          <w:sz w:val="22"/>
          <w:szCs w:val="22"/>
          <w:u w:val="single"/>
          <w:lang w:val="en-US"/>
        </w:rPr>
        <w:t> </w:t>
      </w:r>
      <w:r>
        <w:rPr>
          <w:rStyle w:val="normaltextrun"/>
          <w:rFonts w:eastAsiaTheme="majorEastAsia" w:cs="Calibri"/>
          <w:sz w:val="14"/>
          <w:szCs w:val="14"/>
          <w:lang w:val="en-US"/>
        </w:rPr>
        <w:t>These alerts include encounters with other satellites as well as pieces of debris. Out of these 300 alerts, </w:t>
      </w:r>
      <w:r>
        <w:rPr>
          <w:rStyle w:val="normaltextrun"/>
          <w:rFonts w:eastAsiaTheme="majorEastAsia" w:cs="Calibri"/>
          <w:sz w:val="22"/>
          <w:szCs w:val="22"/>
          <w:u w:val="single"/>
          <w:lang w:val="en-US"/>
        </w:rPr>
        <w:t>up to ten might require operators to perform avoidance maneuvers</w:t>
      </w:r>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told Space.com. </w:t>
      </w:r>
      <w:proofErr w:type="spellStart"/>
      <w:r>
        <w:rPr>
          <w:rStyle w:val="normaltextrun"/>
          <w:rFonts w:eastAsiaTheme="majorEastAsia" w:cs="Calibri"/>
          <w:sz w:val="14"/>
          <w:szCs w:val="14"/>
          <w:lang w:val="en-US"/>
        </w:rPr>
        <w:t>Kayhan</w:t>
      </w:r>
      <w:proofErr w:type="spellEnd"/>
      <w:r>
        <w:rPr>
          <w:rStyle w:val="normaltextrun"/>
          <w:rFonts w:eastAsiaTheme="majorEastAsia" w:cs="Calibri"/>
          <w:sz w:val="14"/>
          <w:szCs w:val="14"/>
          <w:lang w:val="en-US"/>
        </w:rPr>
        <w:t>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Pr>
          <w:rStyle w:val="normaltextrun"/>
          <w:rFonts w:eastAsiaTheme="majorEastAsia" w:cs="Calibri"/>
          <w:b/>
          <w:bCs/>
          <w:sz w:val="22"/>
          <w:szCs w:val="22"/>
          <w:u w:val="single"/>
          <w:shd w:val="clear" w:color="auto" w:fill="00FFFF"/>
          <w:lang w:val="en-US"/>
        </w:rPr>
        <w:t>The size of this catalog </w:t>
      </w:r>
      <w:r>
        <w:rPr>
          <w:rStyle w:val="normaltextrun"/>
          <w:rFonts w:eastAsiaTheme="majorEastAsia" w:cs="Calibri"/>
          <w:b/>
          <w:bCs/>
          <w:sz w:val="22"/>
          <w:szCs w:val="22"/>
          <w:u w:val="single"/>
          <w:lang w:val="en-US"/>
        </w:rPr>
        <w:t>is expected to </w:t>
      </w:r>
      <w:r>
        <w:rPr>
          <w:rStyle w:val="normaltextrun"/>
          <w:rFonts w:eastAsiaTheme="majorEastAsia" w:cs="Calibri"/>
          <w:b/>
          <w:bCs/>
          <w:sz w:val="22"/>
          <w:szCs w:val="22"/>
          <w:u w:val="single"/>
          <w:shd w:val="clear" w:color="auto" w:fill="00FFFF"/>
          <w:lang w:val="en-US"/>
        </w:rPr>
        <w:t>increase ten times </w:t>
      </w:r>
      <w:proofErr w:type="gramStart"/>
      <w:r>
        <w:rPr>
          <w:rStyle w:val="normaltextrun"/>
          <w:rFonts w:eastAsiaTheme="majorEastAsia" w:cs="Calibri"/>
          <w:b/>
          <w:bCs/>
          <w:sz w:val="22"/>
          <w:szCs w:val="22"/>
          <w:u w:val="single"/>
          <w:shd w:val="clear" w:color="auto" w:fill="00FFFF"/>
          <w:lang w:val="en-US"/>
        </w:rPr>
        <w:t>in the near future</w:t>
      </w:r>
      <w:proofErr w:type="gramEnd"/>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added, </w:t>
      </w:r>
      <w:r>
        <w:rPr>
          <w:rStyle w:val="normaltextrun"/>
          <w:rFonts w:eastAsiaTheme="majorEastAsia" w:cs="Calibri"/>
          <w:sz w:val="22"/>
          <w:szCs w:val="22"/>
          <w:u w:val="single"/>
          <w:lang w:val="en-US"/>
        </w:rPr>
        <w:t>partly due to the growth of </w:t>
      </w:r>
      <w:proofErr w:type="spellStart"/>
      <w:r>
        <w:rPr>
          <w:rStyle w:val="spellingerror"/>
          <w:rFonts w:ascii="Calibri" w:hAnsi="Calibri" w:cs="Calibri"/>
          <w:sz w:val="22"/>
          <w:szCs w:val="22"/>
          <w:u w:val="single"/>
          <w:lang w:val="en-US"/>
        </w:rPr>
        <w:t>megaconstellations</w:t>
      </w:r>
      <w:proofErr w:type="spellEnd"/>
      <w:r>
        <w:rPr>
          <w:rStyle w:val="normaltextrun"/>
          <w:rFonts w:eastAsiaTheme="majorEastAsia" w:cs="Calibri"/>
          <w:sz w:val="22"/>
          <w:szCs w:val="22"/>
          <w:u w:val="single"/>
          <w:lang w:val="en-US"/>
        </w:rPr>
        <w:t>, such as </w:t>
      </w:r>
      <w:proofErr w:type="spellStart"/>
      <w:r>
        <w:rPr>
          <w:rStyle w:val="normaltextrun"/>
          <w:rFonts w:eastAsiaTheme="majorEastAsia" w:cs="Calibri"/>
          <w:sz w:val="22"/>
          <w:szCs w:val="22"/>
          <w:u w:val="single"/>
          <w:lang w:val="en-US"/>
        </w:rPr>
        <w:t>Starlink</w:t>
      </w:r>
      <w:proofErr w:type="spellEnd"/>
      <w:r>
        <w:rPr>
          <w:rStyle w:val="normaltextrun"/>
          <w:rFonts w:eastAsiaTheme="majorEastAsia" w:cs="Calibri"/>
          <w:sz w:val="22"/>
          <w:szCs w:val="22"/>
          <w:u w:val="single"/>
          <w:lang w:val="en-US"/>
        </w:rPr>
        <w:t>,</w:t>
      </w:r>
      <w:r>
        <w:rPr>
          <w:rStyle w:val="normaltextrun"/>
          <w:rFonts w:eastAsiaTheme="majorEastAsia" w:cs="Calibri"/>
          <w:sz w:val="14"/>
          <w:szCs w:val="14"/>
          <w:lang w:val="en-US"/>
        </w:rPr>
        <w:t> and partly as sensors improve and enable detection of even smaller objects. The more objects in the catalog mean more dangerously close encounters. </w:t>
      </w:r>
      <w:r>
        <w:rPr>
          <w:rStyle w:val="normaltextrun"/>
          <w:rFonts w:eastAsiaTheme="majorEastAsia" w:cs="Calibri"/>
          <w:b/>
          <w:bCs/>
          <w:sz w:val="22"/>
          <w:szCs w:val="22"/>
          <w:u w:val="single"/>
          <w:lang w:val="en-US"/>
        </w:rPr>
        <w:t>"This problem is really getting out of control</w:t>
      </w:r>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said. "</w:t>
      </w:r>
      <w:r>
        <w:rPr>
          <w:rStyle w:val="normaltextrun"/>
          <w:rFonts w:eastAsiaTheme="majorEastAsia" w:cs="Calibri"/>
          <w:sz w:val="22"/>
          <w:szCs w:val="22"/>
          <w:u w:val="single"/>
          <w:lang w:val="en-US"/>
        </w:rPr>
        <w:t>The processes that are currently in place are very manual, not scalable, and </w:t>
      </w:r>
      <w:r>
        <w:rPr>
          <w:rStyle w:val="normaltextrun"/>
          <w:rFonts w:eastAsiaTheme="majorEastAsia" w:cs="Calibri"/>
          <w:sz w:val="22"/>
          <w:szCs w:val="22"/>
          <w:u w:val="single"/>
          <w:shd w:val="clear" w:color="auto" w:fill="00FFFF"/>
          <w:lang w:val="en-US"/>
        </w:rPr>
        <w:t>there is not enough information sharing between parties </w:t>
      </w:r>
      <w:r>
        <w:rPr>
          <w:rStyle w:val="normaltextrun"/>
          <w:rFonts w:eastAsiaTheme="majorEastAsia" w:cs="Calibri"/>
          <w:sz w:val="22"/>
          <w:szCs w:val="22"/>
          <w:u w:val="single"/>
          <w:lang w:val="en-US"/>
        </w:rPr>
        <w:t>that might be affected </w:t>
      </w:r>
      <w:r>
        <w:rPr>
          <w:rStyle w:val="normaltextrun"/>
          <w:rFonts w:eastAsiaTheme="majorEastAsia" w:cs="Calibri"/>
          <w:sz w:val="22"/>
          <w:szCs w:val="22"/>
          <w:u w:val="single"/>
          <w:shd w:val="clear" w:color="auto" w:fill="00FFFF"/>
          <w:lang w:val="en-US"/>
        </w:rPr>
        <w:t>if a collision happens</w:t>
      </w:r>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xml:space="preserve"> compared the problem to driving on a highway and not knowing that there has been an accident a few miles ahead of you. If two spacecraft collide in orbit, the cloud of </w:t>
      </w:r>
      <w:r>
        <w:rPr>
          <w:rStyle w:val="normaltextrun"/>
          <w:rFonts w:eastAsiaTheme="majorEastAsia" w:cs="Calibri"/>
          <w:sz w:val="14"/>
          <w:szCs w:val="14"/>
          <w:lang w:val="en-US"/>
        </w:rPr>
        <w:lastRenderedPageBreak/>
        <w:t>debris the crash generates would threaten other satellites travelling through the same area. "You want to have that situational awareness for the other actors that are flying in the </w:t>
      </w:r>
      <w:proofErr w:type="spellStart"/>
      <w:r>
        <w:rPr>
          <w:rStyle w:val="spellingerror"/>
          <w:rFonts w:ascii="Calibri" w:hAnsi="Calibri" w:cs="Calibri"/>
          <w:sz w:val="14"/>
          <w:szCs w:val="14"/>
          <w:lang w:val="en-US"/>
        </w:rPr>
        <w:t>neighbourhood</w:t>
      </w:r>
      <w:proofErr w:type="spellEnd"/>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said. Bad decisions Despite the concerns, only three confirmed orbital collisions have happened so far. Earlier this week, </w:t>
      </w:r>
      <w:proofErr w:type="gramStart"/>
      <w:r>
        <w:rPr>
          <w:rStyle w:val="normaltextrun"/>
          <w:rFonts w:eastAsiaTheme="majorEastAsia" w:cs="Calibri"/>
          <w:sz w:val="14"/>
          <w:szCs w:val="14"/>
          <w:lang w:val="en-US"/>
        </w:rPr>
        <w:t>astrophysicist</w:t>
      </w:r>
      <w:proofErr w:type="gramEnd"/>
      <w:r>
        <w:rPr>
          <w:rStyle w:val="normaltextrun"/>
          <w:rFonts w:eastAsiaTheme="majorEastAsia" w:cs="Calibri"/>
          <w:sz w:val="14"/>
          <w:szCs w:val="14"/>
          <w:lang w:val="en-US"/>
        </w:rPr>
        <w:t> and satellite tracker Jonathan McDowell, who's based at the Harvard-Smithsonian Center for Astrophysics in Cambridge, Massachusetts, found evidence in Space-Track data that the Chinese meteorological satellite </w:t>
      </w:r>
      <w:proofErr w:type="spellStart"/>
      <w:r>
        <w:rPr>
          <w:rStyle w:val="spellingerror"/>
          <w:rFonts w:ascii="Calibri" w:hAnsi="Calibri" w:cs="Calibri"/>
          <w:sz w:val="14"/>
          <w:szCs w:val="14"/>
          <w:lang w:val="en-US"/>
        </w:rPr>
        <w:t>Yunhai</w:t>
      </w:r>
      <w:proofErr w:type="spellEnd"/>
      <w:r>
        <w:rPr>
          <w:rStyle w:val="normaltextrun"/>
          <w:rFonts w:eastAsiaTheme="majorEastAsia" w:cs="Calibri"/>
          <w:sz w:val="14"/>
          <w:szCs w:val="14"/>
          <w:lang w:val="en-US"/>
        </w:rPr>
        <w:t>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Pr>
          <w:rStyle w:val="spellingerror"/>
          <w:rFonts w:ascii="Calibri" w:hAnsi="Calibri" w:cs="Calibri"/>
          <w:sz w:val="14"/>
          <w:szCs w:val="14"/>
          <w:lang w:val="en-US"/>
        </w:rPr>
        <w:t>kilometres</w:t>
      </w:r>
      <w:proofErr w:type="spellEnd"/>
      <w:r>
        <w:rPr>
          <w:rStyle w:val="normaltextrun"/>
          <w:rFonts w:eastAsiaTheme="majorEastAsia" w:cs="Calibri"/>
          <w:sz w:val="14"/>
          <w:szCs w:val="14"/>
          <w:lang w:val="en-US"/>
        </w:rPr>
        <w:t>). The incident spawned over 1,000 pieces of debris larger than 4 inches (10 cm). Many of these fragments were then involved in further orbital incidents. Lewis is concerned that </w:t>
      </w:r>
      <w:r>
        <w:rPr>
          <w:rStyle w:val="normaltextrun"/>
          <w:rFonts w:eastAsiaTheme="majorEastAsia" w:cs="Calibri"/>
          <w:sz w:val="22"/>
          <w:szCs w:val="22"/>
          <w:u w:val="single"/>
          <w:lang w:val="en-US"/>
        </w:rPr>
        <w:t>with the number of close passes growing, the risk of operators at some point making a wrong decision will grow as well. Avoidance maneuvers cost fuel, </w:t>
      </w:r>
      <w:proofErr w:type="gramStart"/>
      <w:r>
        <w:rPr>
          <w:rStyle w:val="normaltextrun"/>
          <w:rFonts w:eastAsiaTheme="majorEastAsia" w:cs="Calibri"/>
          <w:sz w:val="22"/>
          <w:szCs w:val="22"/>
          <w:u w:val="single"/>
          <w:lang w:val="en-US"/>
        </w:rPr>
        <w:t>time</w:t>
      </w:r>
      <w:proofErr w:type="gramEnd"/>
      <w:r>
        <w:rPr>
          <w:rStyle w:val="normaltextrun"/>
          <w:rFonts w:eastAsiaTheme="majorEastAsia" w:cs="Calibri"/>
          <w:sz w:val="22"/>
          <w:szCs w:val="22"/>
          <w:u w:val="single"/>
          <w:lang w:val="en-US"/>
        </w:rPr>
        <w:t> and effort. Operators, therefore, always carefully evaluate such risks. A decision not to make an avoidance maneuver following an alert, such as that made by Iridium in 2009, could, however, clutter the orbital environment for years and decades</w:t>
      </w:r>
      <w:r>
        <w:rPr>
          <w:rStyle w:val="normaltextrun"/>
          <w:rFonts w:eastAsiaTheme="majorEastAsia" w:cs="Calibri"/>
          <w:sz w:val="14"/>
          <w:szCs w:val="14"/>
          <w:lang w:val="en-US"/>
        </w:rPr>
        <w:t>. </w:t>
      </w:r>
      <w:r>
        <w:rPr>
          <w:rStyle w:val="normaltextrun"/>
          <w:rFonts w:eastAsiaTheme="majorEastAsia" w:cs="Calibri"/>
          <w:sz w:val="22"/>
          <w:szCs w:val="22"/>
          <w:u w:val="single"/>
          <w:lang w:val="en-US"/>
        </w:rPr>
        <w:t>"In a situation when you are receiving alerts on a daily basis, </w:t>
      </w:r>
      <w:r>
        <w:rPr>
          <w:rStyle w:val="normaltextrun"/>
          <w:rFonts w:eastAsiaTheme="majorEastAsia" w:cs="Calibri"/>
          <w:sz w:val="22"/>
          <w:szCs w:val="22"/>
          <w:u w:val="single"/>
          <w:shd w:val="clear" w:color="auto" w:fill="00FFFF"/>
          <w:lang w:val="en-US"/>
        </w:rPr>
        <w:t>you can't maneuver for everything</w:t>
      </w:r>
      <w:r>
        <w:rPr>
          <w:rStyle w:val="normaltextrun"/>
          <w:rFonts w:eastAsiaTheme="majorEastAsia" w:cs="Calibri"/>
          <w:sz w:val="14"/>
          <w:szCs w:val="14"/>
          <w:lang w:val="en-US"/>
        </w:rPr>
        <w:t>," Lewis said. "</w:t>
      </w:r>
      <w:r>
        <w:rPr>
          <w:rStyle w:val="normaltextrun"/>
          <w:rFonts w:eastAsiaTheme="majorEastAsia" w:cs="Calibri"/>
          <w:sz w:val="22"/>
          <w:szCs w:val="22"/>
          <w:u w:val="single"/>
          <w:lang w:val="en-US"/>
        </w:rPr>
        <w:t>The maneuvers use </w:t>
      </w:r>
      <w:proofErr w:type="gramStart"/>
      <w:r>
        <w:rPr>
          <w:rStyle w:val="contextualspellingandgrammarerror"/>
          <w:rFonts w:ascii="Calibri" w:hAnsi="Calibri" w:cs="Calibri"/>
          <w:sz w:val="22"/>
          <w:szCs w:val="22"/>
          <w:u w:val="single"/>
          <w:lang w:val="en-US"/>
        </w:rPr>
        <w:t>propellant,</w:t>
      </w:r>
      <w:proofErr w:type="gramEnd"/>
      <w:r>
        <w:rPr>
          <w:rStyle w:val="normaltextrun"/>
          <w:rFonts w:eastAsiaTheme="majorEastAsia" w:cs="Calibri"/>
          <w:sz w:val="22"/>
          <w:szCs w:val="22"/>
          <w:u w:val="single"/>
          <w:lang w:val="en-US"/>
        </w:rPr>
        <w:t> the satellite cannot provide service. </w:t>
      </w:r>
      <w:proofErr w:type="gramStart"/>
      <w:r>
        <w:rPr>
          <w:rStyle w:val="contextualspellingandgrammarerror"/>
          <w:rFonts w:ascii="Calibri" w:hAnsi="Calibri" w:cs="Calibri"/>
          <w:sz w:val="22"/>
          <w:szCs w:val="22"/>
          <w:u w:val="single"/>
          <w:lang w:val="en-US"/>
        </w:rPr>
        <w:t>So</w:t>
      </w:r>
      <w:proofErr w:type="gramEnd"/>
      <w:r>
        <w:rPr>
          <w:rStyle w:val="normaltextrun"/>
          <w:rFonts w:eastAsiaTheme="majorEastAsia" w:cs="Calibri"/>
          <w:sz w:val="22"/>
          <w:szCs w:val="22"/>
          <w:u w:val="single"/>
          <w:lang w:val="en-US"/>
        </w:rPr>
        <w:t> there must be some threshold. But that means you are accepting a certain amount of risk. The problem is that at some point, you are likely to make a wrong decision</w:t>
      </w:r>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Pr>
          <w:rStyle w:val="spellingerror"/>
          <w:rFonts w:ascii="Calibri" w:hAnsi="Calibri" w:cs="Calibri"/>
          <w:sz w:val="14"/>
          <w:szCs w:val="14"/>
          <w:lang w:val="en-US"/>
        </w:rPr>
        <w:t>kilometres</w:t>
      </w:r>
      <w:proofErr w:type="spellEnd"/>
      <w:r>
        <w:rPr>
          <w:rStyle w:val="normaltextrun"/>
          <w:rFonts w:eastAsiaTheme="majorEastAsia" w:cs="Calibri"/>
          <w:sz w:val="14"/>
          <w:szCs w:val="14"/>
          <w:lang w:val="en-US"/>
        </w:rPr>
        <w:t>," </w:t>
      </w:r>
      <w:proofErr w:type="spellStart"/>
      <w:r>
        <w:rPr>
          <w:rStyle w:val="spellingerror"/>
          <w:rFonts w:ascii="Calibri" w:hAnsi="Calibri" w:cs="Calibri"/>
          <w:sz w:val="14"/>
          <w:szCs w:val="14"/>
          <w:lang w:val="en-US"/>
        </w:rPr>
        <w:t>Hesar</w:t>
      </w:r>
      <w:proofErr w:type="spellEnd"/>
      <w:r>
        <w:rPr>
          <w:rStyle w:val="normaltextrun"/>
          <w:rFonts w:eastAsiaTheme="majorEastAsia" w:cs="Calibri"/>
          <w:sz w:val="14"/>
          <w:szCs w:val="14"/>
          <w:lang w:val="en-US"/>
        </w:rPr>
        <w:t> said. "At this point, and for the foreseeable future, avoidance is our best recourse. People that </w:t>
      </w:r>
      <w:proofErr w:type="gramStart"/>
      <w:r>
        <w:rPr>
          <w:rStyle w:val="normaltextrun"/>
          <w:rFonts w:eastAsiaTheme="majorEastAsia" w:cs="Calibri"/>
          <w:sz w:val="14"/>
          <w:szCs w:val="14"/>
          <w:lang w:val="en-US"/>
        </w:rPr>
        <w:t>say</w:t>
      </w:r>
      <w:proofErr w:type="gramEnd"/>
      <w:r>
        <w:rPr>
          <w:rStyle w:val="normaltextrun"/>
          <w:rFonts w:eastAsiaTheme="majorEastAsia" w:cs="Calibri"/>
          <w:sz w:val="14"/>
          <w:szCs w:val="14"/>
          <w:lang w:val="en-US"/>
        </w:rPr>
        <w:t> 'I'm going to take the risk', in my humble opinion, that's an irresponsible thing to do." </w:t>
      </w:r>
      <w:proofErr w:type="spellStart"/>
      <w:r>
        <w:rPr>
          <w:rStyle w:val="normaltextrun"/>
          <w:rFonts w:eastAsiaTheme="majorEastAsia" w:cs="Calibri"/>
          <w:sz w:val="14"/>
          <w:szCs w:val="14"/>
          <w:lang w:val="en-US"/>
        </w:rPr>
        <w:t>Starlink</w:t>
      </w:r>
      <w:proofErr w:type="spellEnd"/>
      <w:r>
        <w:rPr>
          <w:rStyle w:val="normaltextrun"/>
          <w:rFonts w:eastAsiaTheme="majorEastAsia" w:cs="Calibri"/>
          <w:sz w:val="14"/>
          <w:szCs w:val="14"/>
          <w:lang w:val="en-US"/>
        </w:rPr>
        <w:t> monopoly </w:t>
      </w:r>
      <w:r>
        <w:rPr>
          <w:rStyle w:val="normaltextrun"/>
          <w:rFonts w:eastAsiaTheme="majorEastAsia" w:cs="Calibri"/>
          <w:sz w:val="22"/>
          <w:szCs w:val="22"/>
          <w:u w:val="single"/>
          <w:lang w:val="en-US"/>
        </w:rPr>
        <w:t>Lewis is concerned about the growing influence of a single actor — </w:t>
      </w:r>
      <w:proofErr w:type="spellStart"/>
      <w:r>
        <w:rPr>
          <w:rStyle w:val="normaltextrun"/>
          <w:rFonts w:eastAsiaTheme="majorEastAsia" w:cs="Calibri"/>
          <w:sz w:val="22"/>
          <w:szCs w:val="22"/>
          <w:u w:val="single"/>
          <w:lang w:val="en-US"/>
        </w:rPr>
        <w:t>Starlink</w:t>
      </w:r>
      <w:proofErr w:type="spellEnd"/>
      <w:r>
        <w:rPr>
          <w:rStyle w:val="normaltextrun"/>
          <w:rFonts w:eastAsiaTheme="majorEastAsia" w:cs="Calibri"/>
          <w:sz w:val="22"/>
          <w:szCs w:val="22"/>
          <w:u w:val="single"/>
          <w:lang w:val="en-US"/>
        </w:rPr>
        <w:t> — on the safety of orbital operations</w:t>
      </w:r>
      <w:r>
        <w:rPr>
          <w:rStyle w:val="normaltextrun"/>
          <w:rFonts w:eastAsiaTheme="majorEastAsia" w:cs="Calibri"/>
          <w:sz w:val="14"/>
          <w:szCs w:val="14"/>
          <w:lang w:val="en-US"/>
        </w:rPr>
        <w:t>. Especially, he says, as the spaceflight company has entered the satellite operations world only recently. </w:t>
      </w:r>
      <w:r>
        <w:rPr>
          <w:rStyle w:val="normaltextrun"/>
          <w:rFonts w:eastAsiaTheme="majorEastAsia" w:cs="Calibri"/>
          <w:sz w:val="22"/>
          <w:szCs w:val="22"/>
          <w:u w:val="single"/>
          <w:lang w:val="en-US"/>
        </w:rPr>
        <w:t>"We place trust in a single company, to do the right thing</w:t>
      </w:r>
      <w:r>
        <w:rPr>
          <w:rStyle w:val="normaltextrun"/>
          <w:rFonts w:eastAsiaTheme="majorEastAsia" w:cs="Calibri"/>
          <w:sz w:val="14"/>
          <w:szCs w:val="14"/>
          <w:lang w:val="en-US"/>
        </w:rPr>
        <w:t>," Lewis said. "</w:t>
      </w:r>
      <w:r>
        <w:rPr>
          <w:rStyle w:val="normaltextrun"/>
          <w:rFonts w:eastAsiaTheme="majorEastAsia" w:cs="Calibri"/>
          <w:sz w:val="22"/>
          <w:szCs w:val="22"/>
          <w:u w:val="single"/>
          <w:lang w:val="en-US"/>
        </w:rPr>
        <w:t>We are in a situation where </w:t>
      </w:r>
      <w:r>
        <w:rPr>
          <w:rStyle w:val="normaltextrun"/>
          <w:rFonts w:eastAsiaTheme="majorEastAsia" w:cs="Calibri"/>
          <w:sz w:val="22"/>
          <w:szCs w:val="22"/>
          <w:u w:val="single"/>
          <w:shd w:val="clear" w:color="auto" w:fill="00FFFF"/>
          <w:lang w:val="en-US"/>
        </w:rPr>
        <w:t>most of the maneuvers we see will involve Starlin</w:t>
      </w:r>
    </w:p>
    <w:p w14:paraId="3130D16F" w14:textId="77777777" w:rsidR="00A21863" w:rsidRDefault="00A21863" w:rsidP="004C74BF">
      <w:pPr>
        <w:pStyle w:val="paragraph"/>
        <w:spacing w:before="0" w:beforeAutospacing="0" w:after="0" w:afterAutospacing="0"/>
        <w:textAlignment w:val="baseline"/>
        <w:rPr>
          <w:rStyle w:val="normaltextrun"/>
          <w:rFonts w:eastAsiaTheme="majorEastAsia" w:cs="Calibri"/>
          <w:sz w:val="22"/>
          <w:szCs w:val="22"/>
          <w:u w:val="single"/>
          <w:shd w:val="clear" w:color="auto" w:fill="00FFFF"/>
          <w:lang w:val="en-US"/>
        </w:rPr>
      </w:pPr>
    </w:p>
    <w:p w14:paraId="16616F67" w14:textId="7E983B88" w:rsidR="004C74BF" w:rsidRDefault="004C74BF" w:rsidP="004C74B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shd w:val="clear" w:color="auto" w:fill="00FFFF"/>
          <w:lang w:val="en-US"/>
        </w:rPr>
        <w:t>k</w:t>
      </w:r>
      <w:r>
        <w:rPr>
          <w:rStyle w:val="normaltextrun"/>
          <w:rFonts w:eastAsiaTheme="majorEastAsia" w:cs="Calibri"/>
          <w:sz w:val="14"/>
          <w:szCs w:val="14"/>
          <w:lang w:val="en-US"/>
        </w:rPr>
        <w:t>. They were a launch provider before, now they are the world's biggest satellite operator, but </w:t>
      </w:r>
      <w:r>
        <w:rPr>
          <w:rStyle w:val="normaltextrun"/>
          <w:rFonts w:eastAsiaTheme="majorEastAsia" w:cs="Calibri"/>
          <w:sz w:val="22"/>
          <w:szCs w:val="22"/>
          <w:u w:val="single"/>
          <w:lang w:val="en-US"/>
        </w:rPr>
        <w:t>they have only been doing that for two years so there is a certain amount of inexperience</w:t>
      </w:r>
      <w:r>
        <w:rPr>
          <w:rStyle w:val="normaltextrun"/>
          <w:rFonts w:eastAsiaTheme="majorEastAsia" w:cs="Calibri"/>
          <w:sz w:val="14"/>
          <w:szCs w:val="14"/>
          <w:lang w:val="en-US"/>
        </w:rPr>
        <w:t>." </w:t>
      </w:r>
      <w:r>
        <w:rPr>
          <w:rStyle w:val="normaltextrun"/>
          <w:rFonts w:eastAsiaTheme="majorEastAsia" w:cs="Calibri"/>
          <w:sz w:val="22"/>
          <w:szCs w:val="22"/>
          <w:u w:val="single"/>
          <w:shd w:val="clear" w:color="auto" w:fill="00FFFF"/>
          <w:lang w:val="en-US"/>
        </w:rPr>
        <w:t>SpaceX relies on an autonomous collision avoidance system</w:t>
      </w:r>
      <w:r>
        <w:rPr>
          <w:rStyle w:val="normaltextrun"/>
          <w:rFonts w:eastAsiaTheme="majorEastAsia" w:cs="Calibri"/>
          <w:sz w:val="14"/>
          <w:szCs w:val="14"/>
          <w:lang w:val="en-US"/>
        </w:rPr>
        <w:t> to keep its fleet away from </w:t>
      </w:r>
      <w:proofErr w:type="gramStart"/>
      <w:r>
        <w:rPr>
          <w:rStyle w:val="contextualspellingandgrammarerror"/>
          <w:rFonts w:ascii="Calibri" w:hAnsi="Calibri" w:cs="Calibri"/>
          <w:sz w:val="14"/>
          <w:szCs w:val="14"/>
          <w:lang w:val="en-US"/>
        </w:rPr>
        <w:t>other</w:t>
      </w:r>
      <w:proofErr w:type="gramEnd"/>
      <w:r>
        <w:rPr>
          <w:rStyle w:val="normaltextrun"/>
          <w:rFonts w:eastAsiaTheme="majorEastAsia" w:cs="Calibri"/>
          <w:sz w:val="14"/>
          <w:szCs w:val="14"/>
          <w:lang w:val="en-US"/>
        </w:rPr>
        <w:t> spacecraft. </w:t>
      </w:r>
      <w:r>
        <w:rPr>
          <w:rStyle w:val="normaltextrun"/>
          <w:rFonts w:eastAsiaTheme="majorEastAsia" w:cs="Calibri"/>
          <w:sz w:val="22"/>
          <w:szCs w:val="22"/>
          <w:u w:val="single"/>
          <w:lang w:val="en-US"/>
        </w:rPr>
        <w:t>That,</w:t>
      </w:r>
      <w:r>
        <w:rPr>
          <w:rStyle w:val="normaltextrun"/>
          <w:rFonts w:eastAsiaTheme="majorEastAsia" w:cs="Calibri"/>
          <w:sz w:val="14"/>
          <w:szCs w:val="14"/>
          <w:lang w:val="en-US"/>
        </w:rPr>
        <w:t> however, </w:t>
      </w:r>
      <w:r>
        <w:rPr>
          <w:rStyle w:val="normaltextrun"/>
          <w:rFonts w:eastAsiaTheme="majorEastAsia" w:cs="Calibri"/>
          <w:sz w:val="22"/>
          <w:szCs w:val="22"/>
          <w:u w:val="single"/>
          <w:lang w:val="en-US"/>
        </w:rPr>
        <w:t>could sometimes introduce further problems. The automatic orbital adjustments change the forecasted trajectory and therefore make collision predictions more complicated</w:t>
      </w:r>
      <w:r>
        <w:rPr>
          <w:rStyle w:val="normaltextrun"/>
          <w:rFonts w:eastAsiaTheme="majorEastAsia" w:cs="Calibri"/>
          <w:sz w:val="14"/>
          <w:szCs w:val="14"/>
          <w:lang w:val="en-US"/>
        </w:rPr>
        <w:t>, according to Lewis. "</w:t>
      </w:r>
      <w:proofErr w:type="spellStart"/>
      <w:r>
        <w:rPr>
          <w:rStyle w:val="normaltextrun"/>
          <w:rFonts w:eastAsiaTheme="majorEastAsia" w:cs="Calibri"/>
          <w:sz w:val="22"/>
          <w:szCs w:val="22"/>
          <w:u w:val="single"/>
          <w:shd w:val="clear" w:color="auto" w:fill="00FFFF"/>
          <w:lang w:val="en-US"/>
        </w:rPr>
        <w:t>Starlink</w:t>
      </w:r>
      <w:proofErr w:type="spellEnd"/>
      <w:r>
        <w:rPr>
          <w:rStyle w:val="normaltextrun"/>
          <w:rFonts w:eastAsiaTheme="majorEastAsia" w:cs="Calibri"/>
          <w:sz w:val="22"/>
          <w:szCs w:val="22"/>
          <w:u w:val="single"/>
          <w:shd w:val="clear" w:color="auto" w:fill="00FFFF"/>
          <w:lang w:val="en-US"/>
        </w:rPr>
        <w:t> </w:t>
      </w:r>
      <w:r>
        <w:rPr>
          <w:rStyle w:val="normaltextrun"/>
          <w:rFonts w:eastAsiaTheme="majorEastAsia" w:cs="Calibri"/>
          <w:sz w:val="22"/>
          <w:szCs w:val="22"/>
          <w:u w:val="single"/>
          <w:lang w:val="en-US"/>
        </w:rPr>
        <w:t>doesn't publicize all the maneuvers that they're making, but it is believed that they </w:t>
      </w:r>
      <w:r>
        <w:rPr>
          <w:rStyle w:val="normaltextrun"/>
          <w:rFonts w:eastAsiaTheme="majorEastAsia" w:cs="Calibri"/>
          <w:sz w:val="22"/>
          <w:szCs w:val="22"/>
          <w:u w:val="single"/>
          <w:shd w:val="clear" w:color="auto" w:fill="00FFFF"/>
          <w:lang w:val="en-US"/>
        </w:rPr>
        <w:t>are making a lot of small </w:t>
      </w:r>
      <w:r>
        <w:rPr>
          <w:rStyle w:val="normaltextrun"/>
          <w:rFonts w:eastAsiaTheme="majorEastAsia" w:cs="Calibri"/>
          <w:sz w:val="22"/>
          <w:szCs w:val="22"/>
          <w:u w:val="single"/>
          <w:lang w:val="en-US"/>
        </w:rPr>
        <w:t>corrections and </w:t>
      </w:r>
      <w:r>
        <w:rPr>
          <w:rStyle w:val="normaltextrun"/>
          <w:rFonts w:eastAsiaTheme="majorEastAsia" w:cs="Calibri"/>
          <w:sz w:val="22"/>
          <w:szCs w:val="22"/>
          <w:u w:val="single"/>
          <w:shd w:val="clear" w:color="auto" w:fill="00FFFF"/>
          <w:lang w:val="en-US"/>
        </w:rPr>
        <w:t>adjustments all the time</w:t>
      </w:r>
      <w:r>
        <w:rPr>
          <w:rStyle w:val="normaltextrun"/>
          <w:rFonts w:eastAsiaTheme="majorEastAsia" w:cs="Calibri"/>
          <w:sz w:val="14"/>
          <w:szCs w:val="14"/>
          <w:lang w:val="en-US"/>
        </w:rPr>
        <w:t>," Lewis said. "</w:t>
      </w:r>
      <w:r>
        <w:rPr>
          <w:rStyle w:val="normaltextrun"/>
          <w:rFonts w:eastAsiaTheme="majorEastAsia" w:cs="Calibri"/>
          <w:sz w:val="22"/>
          <w:szCs w:val="22"/>
          <w:u w:val="single"/>
          <w:lang w:val="en-US"/>
        </w:rPr>
        <w:t>But</w:t>
      </w:r>
      <w:r>
        <w:rPr>
          <w:rStyle w:val="normaltextrun"/>
          <w:rFonts w:eastAsiaTheme="majorEastAsia" w:cs="Calibri"/>
          <w:sz w:val="22"/>
          <w:szCs w:val="22"/>
          <w:u w:val="single"/>
          <w:shd w:val="clear" w:color="auto" w:fill="00FFFF"/>
          <w:lang w:val="en-US"/>
        </w:rPr>
        <w:t> that causes problems </w:t>
      </w:r>
      <w:r>
        <w:rPr>
          <w:rStyle w:val="normaltextrun"/>
          <w:rFonts w:eastAsiaTheme="majorEastAsia" w:cs="Calibri"/>
          <w:sz w:val="22"/>
          <w:szCs w:val="22"/>
          <w:u w:val="single"/>
          <w:lang w:val="en-US"/>
        </w:rPr>
        <w:t>for everybody else </w:t>
      </w:r>
      <w:r>
        <w:rPr>
          <w:rStyle w:val="normaltextrun"/>
          <w:rFonts w:eastAsiaTheme="majorEastAsia" w:cs="Calibri"/>
          <w:sz w:val="22"/>
          <w:szCs w:val="22"/>
          <w:u w:val="single"/>
          <w:shd w:val="clear" w:color="auto" w:fill="00FFFF"/>
          <w:lang w:val="en-US"/>
        </w:rPr>
        <w:t>because no one knows where the satellite is going to be </w:t>
      </w:r>
      <w:r>
        <w:rPr>
          <w:rStyle w:val="normaltextrun"/>
          <w:rFonts w:eastAsiaTheme="majorEastAsia" w:cs="Calibri"/>
          <w:sz w:val="22"/>
          <w:szCs w:val="22"/>
          <w:u w:val="single"/>
          <w:lang w:val="en-US"/>
        </w:rPr>
        <w:t>and what it is going to do in the next few days</w:t>
      </w:r>
      <w:r>
        <w:rPr>
          <w:rStyle w:val="normaltextrun"/>
          <w:rFonts w:eastAsiaTheme="majorEastAsia" w:cs="Calibri"/>
          <w:sz w:val="14"/>
          <w:szCs w:val="14"/>
          <w:lang w:val="en-US"/>
        </w:rPr>
        <w:t>."</w:t>
      </w:r>
      <w:r>
        <w:rPr>
          <w:rStyle w:val="eop"/>
          <w:rFonts w:ascii="Calibri" w:hAnsi="Calibri" w:cs="Calibri"/>
          <w:sz w:val="14"/>
          <w:szCs w:val="14"/>
        </w:rPr>
        <w:t> </w:t>
      </w:r>
    </w:p>
    <w:p w14:paraId="25DDD87C" w14:textId="7E67DEEF" w:rsidR="004C74BF" w:rsidRPr="00486F9D" w:rsidRDefault="004C74BF" w:rsidP="00486F9D">
      <w:pPr>
        <w:pStyle w:val="ListParagraph"/>
        <w:keepNext/>
        <w:keepLines/>
        <w:numPr>
          <w:ilvl w:val="0"/>
          <w:numId w:val="14"/>
        </w:numPr>
        <w:spacing w:before="200"/>
        <w:outlineLvl w:val="3"/>
        <w:rPr>
          <w:rFonts w:eastAsia="MS Gothic"/>
          <w:b/>
          <w:iCs/>
          <w:sz w:val="26"/>
          <w:u w:val="single"/>
        </w:rPr>
      </w:pPr>
      <w:bookmarkStart w:id="0" w:name="_Hlk19345098"/>
      <w:bookmarkStart w:id="1" w:name="_Hlk19347301"/>
      <w:r w:rsidRPr="00486F9D">
        <w:rPr>
          <w:rFonts w:eastAsia="MS Gothic"/>
          <w:b/>
          <w:iCs/>
          <w:sz w:val="26"/>
        </w:rPr>
        <w:t xml:space="preserve">Space debris is hype---there are thousands of satellites and only 15 debris collisions </w:t>
      </w:r>
      <w:r w:rsidRPr="00486F9D">
        <w:rPr>
          <w:rFonts w:eastAsia="MS Gothic"/>
          <w:b/>
          <w:iCs/>
          <w:sz w:val="26"/>
          <w:u w:val="single"/>
        </w:rPr>
        <w:t>ever</w:t>
      </w:r>
    </w:p>
    <w:p w14:paraId="4AC6E04B" w14:textId="77777777" w:rsidR="004C74BF" w:rsidRPr="00093FC9" w:rsidRDefault="004C74BF" w:rsidP="004C74BF">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4A976F84" w14:textId="77777777" w:rsidR="004C74BF" w:rsidRPr="00093FC9" w:rsidRDefault="004C74BF" w:rsidP="004C74BF">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2E9E05BA" w14:textId="77777777" w:rsidR="004C74BF" w:rsidRPr="00093FC9" w:rsidRDefault="004C74BF" w:rsidP="004C74BF">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7F4E8430" w14:textId="77777777" w:rsidR="004C74BF" w:rsidRPr="00093FC9" w:rsidRDefault="004C74BF" w:rsidP="004C74BF">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lastRenderedPageBreak/>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2321A8E" w14:textId="77777777" w:rsidR="004C74BF" w:rsidRPr="00093FC9" w:rsidRDefault="004C74BF" w:rsidP="004C74BF">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57316977" w14:textId="77777777" w:rsidR="004C74BF" w:rsidRPr="00093FC9" w:rsidRDefault="004C74BF" w:rsidP="004C74BF">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1DA7D6B2" w14:textId="77777777" w:rsidR="004C74BF" w:rsidRPr="00093FC9" w:rsidRDefault="004C74BF" w:rsidP="004C74BF">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770CC8C4" w14:textId="2E437392" w:rsidR="004C74BF" w:rsidRPr="00F47ACC" w:rsidRDefault="004C74BF" w:rsidP="00486F9D">
      <w:pPr>
        <w:pStyle w:val="Heading4"/>
        <w:numPr>
          <w:ilvl w:val="0"/>
          <w:numId w:val="14"/>
        </w:numPr>
      </w:pPr>
      <w:r>
        <w:t>No link - Sat attacks don’t cause nuke war</w:t>
      </w:r>
    </w:p>
    <w:p w14:paraId="407F1019" w14:textId="77777777" w:rsidR="004C74BF" w:rsidRPr="00043596" w:rsidRDefault="004C74BF" w:rsidP="004C74BF">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32" w:history="1">
        <w:r w:rsidRPr="00A405BA">
          <w:rPr>
            <w:rStyle w:val="FollowedHyperlink"/>
          </w:rPr>
          <w:t>https://apps.dtic.mil/dtic/tr/fulltext/u2/1062004.pdf</w:t>
        </w:r>
      </w:hyperlink>
      <w:r>
        <w:t>]</w:t>
      </w:r>
    </w:p>
    <w:p w14:paraId="65996386" w14:textId="77777777" w:rsidR="004C74BF" w:rsidRPr="00F47ACC" w:rsidRDefault="004C74BF" w:rsidP="004C74BF">
      <w:pPr>
        <w:rPr>
          <w:sz w:val="16"/>
        </w:rPr>
      </w:pPr>
      <w:r w:rsidRPr="00F47ACC">
        <w:rPr>
          <w:sz w:val="16"/>
        </w:rPr>
        <w:t>PREVENTING AGGRESSION IN SPACE</w:t>
      </w:r>
    </w:p>
    <w:p w14:paraId="488C00B8" w14:textId="77777777" w:rsidR="004C74BF" w:rsidRPr="00F47ACC" w:rsidRDefault="004C74BF" w:rsidP="004C74BF">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w:t>
      </w:r>
      <w:proofErr w:type="gramStart"/>
      <w:r w:rsidRPr="00F47ACC">
        <w:rPr>
          <w:sz w:val="16"/>
        </w:rPr>
        <w:t>remains</w:t>
      </w:r>
      <w:proofErr w:type="gramEnd"/>
      <w:r w:rsidRPr="00F47ACC">
        <w:rPr>
          <w:sz w:val="16"/>
        </w:rPr>
        <w:t xml:space="preserve">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DE4EC8">
        <w:rPr>
          <w:rStyle w:val="StyleUnderline"/>
          <w:highlight w:val="cyan"/>
        </w:rPr>
        <w:t>during the Cold War</w:t>
      </w:r>
      <w:r w:rsidRPr="00F47ACC">
        <w:rPr>
          <w:sz w:val="16"/>
        </w:rPr>
        <w:t xml:space="preserve"> because </w:t>
      </w:r>
      <w:r w:rsidRPr="00DE4EC8">
        <w:rPr>
          <w:rStyle w:val="StyleUnderline"/>
          <w:highlight w:val="cyan"/>
        </w:rPr>
        <w:t>both sides viewed</w:t>
      </w:r>
      <w:r w:rsidRPr="00F47ACC">
        <w:rPr>
          <w:sz w:val="16"/>
        </w:rPr>
        <w:t xml:space="preserve"> an </w:t>
      </w:r>
      <w:r w:rsidRPr="00DE4EC8">
        <w:rPr>
          <w:rStyle w:val="StyleUnderline"/>
          <w:highlight w:val="cyan"/>
        </w:rPr>
        <w:t>attack on</w:t>
      </w:r>
      <w:r w:rsidRPr="00F47ACC">
        <w:rPr>
          <w:sz w:val="16"/>
        </w:rPr>
        <w:t xml:space="preserve"> military </w:t>
      </w:r>
      <w:r w:rsidRPr="00DE4EC8">
        <w:rPr>
          <w:rStyle w:val="Emphasis"/>
          <w:highlight w:val="cyan"/>
        </w:rPr>
        <w:t>sat</w:t>
      </w:r>
      <w:r w:rsidRPr="00F47ACC">
        <w:rPr>
          <w:sz w:val="16"/>
        </w:rPr>
        <w:t>ellite</w:t>
      </w:r>
      <w:r w:rsidRPr="00DE4EC8">
        <w:rPr>
          <w:rStyle w:val="Emphasis"/>
          <w:highlight w:val="cyan"/>
        </w:rPr>
        <w:t>s</w:t>
      </w:r>
      <w:r w:rsidRPr="00F47ACC">
        <w:rPr>
          <w:rStyle w:val="StyleUnderline"/>
        </w:rPr>
        <w:t xml:space="preserve"> </w:t>
      </w:r>
      <w:r w:rsidRPr="00DE4EC8">
        <w:rPr>
          <w:rStyle w:val="StyleUnderline"/>
          <w:highlight w:val="cyan"/>
        </w:rPr>
        <w:t>as</w:t>
      </w:r>
      <w:r w:rsidRPr="00F47ACC">
        <w:rPr>
          <w:sz w:val="16"/>
        </w:rPr>
        <w:t xml:space="preserve"> highly </w:t>
      </w:r>
      <w:r w:rsidRPr="00DE4EC8">
        <w:rPr>
          <w:rStyle w:val="StyleUnderline"/>
          <w:highlight w:val="cyan"/>
        </w:rPr>
        <w:t>escalatory</w:t>
      </w:r>
      <w:r w:rsidRPr="00F47ACC">
        <w:rPr>
          <w:sz w:val="16"/>
        </w:rPr>
        <w:t xml:space="preserve">, and such an action would likely result in general nuclear war.7F 7 </w:t>
      </w:r>
      <w:r w:rsidRPr="00DE4EC8">
        <w:rPr>
          <w:highlight w:val="cyan"/>
          <w:u w:val="single"/>
        </w:rPr>
        <w:t>In today’s</w:t>
      </w:r>
      <w:r w:rsidRPr="00F47ACC">
        <w:rPr>
          <w:u w:val="single"/>
        </w:rPr>
        <w:t xml:space="preserve"> more </w:t>
      </w:r>
      <w:r w:rsidRPr="00DE4EC8">
        <w:rPr>
          <w:rStyle w:val="Emphasis"/>
          <w:highlight w:val="cyan"/>
        </w:rPr>
        <w:t>nuanced world</w:t>
      </w:r>
      <w:r w:rsidRPr="00F47ACC">
        <w:rPr>
          <w:sz w:val="16"/>
        </w:rPr>
        <w:t xml:space="preserve">, </w:t>
      </w:r>
      <w:r w:rsidRPr="00DE4EC8">
        <w:rPr>
          <w:rStyle w:val="Emphasis"/>
          <w:highlight w:val="cyan"/>
        </w:rPr>
        <w:t>attacking</w:t>
      </w:r>
      <w:r w:rsidRPr="00F47ACC">
        <w:rPr>
          <w:sz w:val="16"/>
        </w:rPr>
        <w:t xml:space="preserve"> satellites, including </w:t>
      </w:r>
      <w:r w:rsidRPr="00DE4EC8">
        <w:rPr>
          <w:rStyle w:val="Emphasis"/>
          <w:highlight w:val="cyan"/>
        </w:rPr>
        <w:t>military</w:t>
      </w:r>
      <w:r w:rsidRPr="00F47ACC">
        <w:rPr>
          <w:sz w:val="16"/>
        </w:rPr>
        <w:t xml:space="preserve">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 </w:t>
      </w:r>
      <w:r w:rsidRPr="00DE4EC8">
        <w:rPr>
          <w:rStyle w:val="Emphasis"/>
          <w:highlight w:val="cyan"/>
        </w:rPr>
        <w:t>does not</w:t>
      </w:r>
      <w:r w:rsidRPr="00F47ACC">
        <w:rPr>
          <w:sz w:val="16"/>
        </w:rPr>
        <w:t xml:space="preserve"> necessarily </w:t>
      </w:r>
      <w:r w:rsidRPr="00DE4EC8">
        <w:rPr>
          <w:rStyle w:val="Emphasis"/>
          <w:highlight w:val="cyan"/>
        </w:rPr>
        <w:t>result in nuclear war</w:t>
      </w:r>
      <w:r w:rsidRPr="00F47ACC">
        <w:rPr>
          <w:sz w:val="16"/>
        </w:rPr>
        <w:t xml:space="preserve">. For instance, </w:t>
      </w:r>
      <w:r w:rsidRPr="00DE4EC8">
        <w:rPr>
          <w:rStyle w:val="StyleUnderline"/>
          <w:highlight w:val="cyan"/>
        </w:rPr>
        <w:t>foreign countries</w:t>
      </w:r>
      <w:r w:rsidRPr="00F47ACC">
        <w:rPr>
          <w:sz w:val="16"/>
        </w:rPr>
        <w:t xml:space="preserve"> have </w:t>
      </w:r>
      <w:r w:rsidRPr="00DE4EC8">
        <w:rPr>
          <w:rStyle w:val="StyleUnderline"/>
          <w:highlight w:val="cya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DE4EC8">
        <w:rPr>
          <w:rStyle w:val="StyleUnderline"/>
          <w:highlight w:val="cyan"/>
        </w:rPr>
        <w:t>lasers against American</w:t>
      </w:r>
      <w:r w:rsidRPr="00F47ACC">
        <w:rPr>
          <w:rStyle w:val="StyleUnderline"/>
        </w:rPr>
        <w:t xml:space="preserve"> intelligence-gathering </w:t>
      </w:r>
      <w:r w:rsidRPr="00DE4EC8">
        <w:rPr>
          <w:rStyle w:val="Emphasis"/>
          <w:highlight w:val="cyan"/>
        </w:rPr>
        <w:t>sat</w:t>
      </w:r>
      <w:r w:rsidRPr="00F47ACC">
        <w:rPr>
          <w:sz w:val="16"/>
        </w:rPr>
        <w:t>ellite</w:t>
      </w:r>
      <w:r w:rsidRPr="00DE4EC8">
        <w:rPr>
          <w:rStyle w:val="Emphasis"/>
          <w:highlight w:val="cyan"/>
        </w:rPr>
        <w:t>s</w:t>
      </w:r>
      <w:r w:rsidRPr="00F47ACC">
        <w:rPr>
          <w:sz w:val="16"/>
        </w:rPr>
        <w:t xml:space="preserve">8F 8 </w:t>
      </w:r>
      <w:r w:rsidRPr="00F47ACC">
        <w:rPr>
          <w:rStyle w:val="StyleUnderline"/>
        </w:rPr>
        <w:t xml:space="preserve">and </w:t>
      </w:r>
      <w:r w:rsidRPr="00DE4EC8">
        <w:rPr>
          <w:rStyle w:val="StyleUnderline"/>
          <w:highlight w:val="cyan"/>
        </w:rPr>
        <w:t xml:space="preserve">the </w:t>
      </w:r>
      <w:r w:rsidRPr="00DE4EC8">
        <w:rPr>
          <w:rStyle w:val="Emphasis"/>
          <w:highlight w:val="cyan"/>
        </w:rPr>
        <w:t>U</w:t>
      </w:r>
      <w:r w:rsidRPr="00F47ACC">
        <w:rPr>
          <w:sz w:val="16"/>
        </w:rPr>
        <w:t xml:space="preserve">nited </w:t>
      </w:r>
      <w:r w:rsidRPr="00DE4EC8">
        <w:rPr>
          <w:rStyle w:val="Emphasis"/>
          <w:highlight w:val="cyan"/>
        </w:rPr>
        <w:t>S</w:t>
      </w:r>
      <w:r w:rsidRPr="00F47ACC">
        <w:rPr>
          <w:sz w:val="16"/>
        </w:rPr>
        <w:t xml:space="preserve">tates </w:t>
      </w:r>
      <w:r w:rsidRPr="00DE4EC8">
        <w:rPr>
          <w:highlight w:val="cyan"/>
          <w:u w:val="single"/>
        </w:rPr>
        <w:t xml:space="preserve">has been </w:t>
      </w:r>
      <w:r w:rsidRPr="00DE4EC8">
        <w:rPr>
          <w:rStyle w:val="Emphasis"/>
          <w:highlight w:val="cyan"/>
        </w:rPr>
        <w:t>reluctant to respond</w:t>
      </w:r>
      <w:r w:rsidRPr="00F47ACC">
        <w:rPr>
          <w:u w:val="single"/>
        </w:rPr>
        <w:t>, let alone retaliate</w:t>
      </w:r>
      <w:r w:rsidRPr="00F47ACC">
        <w:rPr>
          <w:sz w:val="16"/>
        </w:rPr>
        <w:t xml:space="preserve"> with nuclear weapons. This </w:t>
      </w:r>
      <w:r w:rsidRPr="00DE4EC8">
        <w:rPr>
          <w:highlight w:val="cyan"/>
          <w:u w:val="single"/>
        </w:rPr>
        <w:t xml:space="preserve">shift in policy is a </w:t>
      </w:r>
      <w:r w:rsidRPr="00DE4EC8">
        <w:rPr>
          <w:rStyle w:val="StyleUnderline"/>
          <w:highlight w:val="cyan"/>
        </w:rPr>
        <w:t>result of</w:t>
      </w:r>
      <w:r w:rsidRPr="00F47ACC">
        <w:rPr>
          <w:rStyle w:val="StyleUnderline"/>
        </w:rPr>
        <w:t xml:space="preserve"> the </w:t>
      </w:r>
      <w:r w:rsidRPr="00DE4EC8">
        <w:rPr>
          <w:rStyle w:val="StyleUnderline"/>
          <w:highlight w:val="cyan"/>
        </w:rPr>
        <w:t>broader use of gray zone</w:t>
      </w:r>
      <w:r w:rsidRPr="00DE4EC8">
        <w:rPr>
          <w:highlight w:val="cyan"/>
          <w:u w:val="single"/>
        </w:rPr>
        <w:t xml:space="preserve"> </w:t>
      </w:r>
      <w:r w:rsidRPr="00DE4EC8">
        <w:rPr>
          <w:rStyle w:val="Emphasis"/>
          <w:highlight w:val="cyan"/>
        </w:rPr>
        <w:t>op</w:t>
      </w:r>
      <w:r w:rsidRPr="00F47ACC">
        <w:rPr>
          <w:sz w:val="16"/>
        </w:rPr>
        <w:t>eration</w:t>
      </w:r>
      <w:r w:rsidRPr="00DE4EC8">
        <w:rPr>
          <w:rStyle w:val="Emphasis"/>
          <w:highlight w:val="cyan"/>
        </w:rPr>
        <w:t>s</w:t>
      </w:r>
      <w:r w:rsidRPr="00F47ACC">
        <w:rPr>
          <w:sz w:val="16"/>
        </w:rPr>
        <w:t>, to which countries struggle to respond while limiting escalation. Beginning with the fundamentals of deterrence illuminates how it applies to prevention of aggression in space</w:t>
      </w:r>
    </w:p>
    <w:p w14:paraId="4AE43AB0" w14:textId="362DA251" w:rsidR="004C74BF" w:rsidRPr="00BB6B55" w:rsidRDefault="004C74BF" w:rsidP="00486F9D">
      <w:pPr>
        <w:pStyle w:val="Heading4"/>
        <w:numPr>
          <w:ilvl w:val="0"/>
          <w:numId w:val="14"/>
        </w:numPr>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30AC4B7A" w14:textId="77777777" w:rsidR="004C74BF" w:rsidRDefault="004C74BF" w:rsidP="004C74BF">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5CD8637B" w14:textId="77777777" w:rsidR="004C74BF" w:rsidRPr="00FA1819" w:rsidRDefault="004C74BF" w:rsidP="004C74BF">
      <w:pPr>
        <w:rPr>
          <w:sz w:val="16"/>
        </w:rPr>
      </w:pPr>
      <w:r w:rsidRPr="006C1BDE">
        <w:rPr>
          <w:rStyle w:val="StyleUnderline"/>
          <w:highlight w:val="cyan"/>
        </w:rPr>
        <w:lastRenderedPageBreak/>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746D4F8E" w14:textId="77777777" w:rsidR="004C74BF" w:rsidRPr="00FA1819" w:rsidRDefault="004C74BF" w:rsidP="004C74BF">
      <w:pPr>
        <w:rPr>
          <w:sz w:val="16"/>
        </w:rPr>
      </w:pPr>
      <w:r w:rsidRPr="00FA1819">
        <w:rPr>
          <w:sz w:val="16"/>
        </w:rPr>
        <w:t>What is Kessler Syndrome?</w:t>
      </w:r>
    </w:p>
    <w:p w14:paraId="2091EDAE" w14:textId="77777777" w:rsidR="004C74BF" w:rsidRPr="00FA1819" w:rsidRDefault="004C74BF" w:rsidP="004C74BF">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957DFB0" w14:textId="77777777" w:rsidR="004C74BF" w:rsidRPr="00FA1819" w:rsidRDefault="004C74BF" w:rsidP="004C74BF">
      <w:pPr>
        <w:rPr>
          <w:sz w:val="16"/>
        </w:rPr>
      </w:pPr>
      <w:r w:rsidRPr="00FA1819">
        <w:rPr>
          <w:sz w:val="16"/>
        </w:rPr>
        <w:t>It is a dark picture.</w:t>
      </w:r>
    </w:p>
    <w:p w14:paraId="5B2D349C" w14:textId="77777777" w:rsidR="004C74BF" w:rsidRPr="00AB73EE" w:rsidRDefault="004C74BF" w:rsidP="004C74BF">
      <w:pPr>
        <w:rPr>
          <w:rStyle w:val="StyleUnderline"/>
        </w:rPr>
      </w:pPr>
      <w:r w:rsidRPr="00AB73EE">
        <w:rPr>
          <w:rStyle w:val="StyleUnderline"/>
        </w:rPr>
        <w:t>Is Kessler Syndrome likely to happen?</w:t>
      </w:r>
    </w:p>
    <w:p w14:paraId="70481E0F" w14:textId="77777777" w:rsidR="004C74BF" w:rsidRPr="00FA1819" w:rsidRDefault="004C74BF" w:rsidP="004C74B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19B61A0A" w14:textId="77777777" w:rsidR="004C74BF" w:rsidRPr="00AB73EE" w:rsidRDefault="004C74BF" w:rsidP="004C74BF">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7A11BD62" w14:textId="77777777" w:rsidR="004C74BF" w:rsidRPr="00FA1819" w:rsidRDefault="004C74BF" w:rsidP="004C74BF">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159B4AF2" w14:textId="77777777" w:rsidR="004C74BF" w:rsidRPr="00FA1819" w:rsidRDefault="004C74BF" w:rsidP="004C74BF">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0196E096" w14:textId="77777777" w:rsidR="004C74BF" w:rsidRPr="00FA1819" w:rsidRDefault="004C74BF" w:rsidP="004C74BF">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14329696" w14:textId="77777777" w:rsidR="004C74BF" w:rsidRPr="00FA1819" w:rsidRDefault="004C74BF" w:rsidP="004C74B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73C7C5E4" w14:textId="77777777" w:rsidR="004C74BF" w:rsidRPr="00FA1819" w:rsidRDefault="004C74BF" w:rsidP="004C74BF">
      <w:pPr>
        <w:rPr>
          <w:sz w:val="16"/>
        </w:rPr>
      </w:pPr>
      <w:r w:rsidRPr="00FA1819">
        <w:rPr>
          <w:sz w:val="16"/>
        </w:rPr>
        <w:t>How bad could Kessler Syndrome in High LEO be?</w:t>
      </w:r>
    </w:p>
    <w:p w14:paraId="51FFB985" w14:textId="77777777" w:rsidR="004C74BF" w:rsidRPr="00FA1819" w:rsidRDefault="004C74BF" w:rsidP="004C74BF">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5A7D04F2" w14:textId="77777777" w:rsidR="004C74BF" w:rsidRPr="00AB73EE" w:rsidRDefault="004C74BF" w:rsidP="004C74BF">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933ABC2" w14:textId="77777777" w:rsidR="004C74BF" w:rsidRPr="00FA1819" w:rsidRDefault="004C74BF" w:rsidP="004C74BF">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w:t>
      </w:r>
      <w:r w:rsidRPr="00FA1819">
        <w:rPr>
          <w:sz w:val="16"/>
        </w:rPr>
        <w:lastRenderedPageBreak/>
        <w:t xml:space="preserve">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1E50DDE9" w14:textId="77777777" w:rsidR="004C74BF" w:rsidRPr="00FA1819" w:rsidRDefault="004C74BF" w:rsidP="004C74BF">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1F5E0279" w14:textId="77777777" w:rsidR="004C74BF" w:rsidRPr="00FA1819" w:rsidRDefault="004C74BF" w:rsidP="004C74BF">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49192BA" w14:textId="77777777" w:rsidR="004C74BF" w:rsidRPr="00FA1819" w:rsidRDefault="004C74BF" w:rsidP="004C74BF">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0FB6E14F" w14:textId="77777777" w:rsidR="004C74BF" w:rsidRPr="00FA1819" w:rsidRDefault="004C74BF" w:rsidP="004C74BF">
      <w:pPr>
        <w:pStyle w:val="ListParagraph"/>
        <w:numPr>
          <w:ilvl w:val="0"/>
          <w:numId w:val="12"/>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75EE515D" w14:textId="77777777" w:rsidR="004C74BF" w:rsidRPr="00FA1819" w:rsidRDefault="004C74BF" w:rsidP="004C74BF">
      <w:pPr>
        <w:pStyle w:val="ListParagraph"/>
        <w:numPr>
          <w:ilvl w:val="0"/>
          <w:numId w:val="12"/>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52B4496E" w14:textId="77777777" w:rsidR="004C74BF" w:rsidRPr="00FA1819" w:rsidRDefault="004C74BF" w:rsidP="004C74BF">
      <w:pPr>
        <w:pStyle w:val="ListParagraph"/>
        <w:numPr>
          <w:ilvl w:val="0"/>
          <w:numId w:val="12"/>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6971E97C" w14:textId="77777777" w:rsidR="004C74BF" w:rsidRPr="00FA1819" w:rsidRDefault="004C74BF" w:rsidP="004C74BF">
      <w:pPr>
        <w:pStyle w:val="ListParagraph"/>
        <w:numPr>
          <w:ilvl w:val="0"/>
          <w:numId w:val="12"/>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21722CC" w14:textId="77777777" w:rsidR="004C74BF" w:rsidRPr="00FA1819" w:rsidRDefault="004C74BF" w:rsidP="004C74BF">
      <w:pPr>
        <w:pStyle w:val="ListParagraph"/>
        <w:numPr>
          <w:ilvl w:val="0"/>
          <w:numId w:val="12"/>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5C9EC366" w14:textId="77777777" w:rsidR="004C74BF" w:rsidRPr="00FA1819" w:rsidRDefault="004C74BF" w:rsidP="004C74BF">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51BB1158" w14:textId="77777777" w:rsidR="004C74BF" w:rsidRDefault="004C74BF" w:rsidP="004C74BF">
      <w:pPr>
        <w:rPr>
          <w:sz w:val="16"/>
        </w:rPr>
      </w:pPr>
      <w:r w:rsidRPr="00FA1819">
        <w:rPr>
          <w:sz w:val="16"/>
        </w:rPr>
        <w:t>I’m removing Kessler Syndrome from my list of things to worry about.</w:t>
      </w:r>
    </w:p>
    <w:p w14:paraId="556951A2" w14:textId="432A88A6" w:rsidR="009D7296" w:rsidRPr="00BA526B" w:rsidRDefault="009D7296" w:rsidP="009D7296">
      <w:pPr>
        <w:pStyle w:val="Heading4"/>
        <w:numPr>
          <w:ilvl w:val="0"/>
          <w:numId w:val="14"/>
        </w:numPr>
      </w:pPr>
      <w:r>
        <w:t xml:space="preserve">Russia and China will circumvent </w:t>
      </w:r>
    </w:p>
    <w:p w14:paraId="446DA5E4" w14:textId="77777777" w:rsidR="009D7296" w:rsidRPr="001F6A28" w:rsidRDefault="009D7296" w:rsidP="009D7296">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33" w:tgtFrame="_blank" w:history="1">
        <w:r w:rsidRPr="001F6A28">
          <w:rPr>
            <w:rStyle w:val="Hyperlink"/>
          </w:rPr>
          <w:t>Cross Domain Deterrence: Strategy in an Era of Complexity</w:t>
        </w:r>
      </w:hyperlink>
      <w:r w:rsidRPr="001F6A28">
        <w:t xml:space="preserve">. Foreign Affairs, </w:t>
      </w:r>
      <w:hyperlink r:id="rId34" w:history="1">
        <w:r w:rsidRPr="001F6A28">
          <w:rPr>
            <w:rStyle w:val="Hyperlink"/>
          </w:rPr>
          <w:t>https://www.foreignaffairs.com/articles/space/2019-03-26/why-creating-space-force-changes-nothing accessed 12/10/21</w:t>
        </w:r>
      </w:hyperlink>
      <w:r w:rsidRPr="001F6A28">
        <w:t>] Adam</w:t>
      </w:r>
    </w:p>
    <w:p w14:paraId="3D820733" w14:textId="77777777" w:rsidR="009D7296" w:rsidRDefault="009D7296" w:rsidP="009D7296">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 xml:space="preserve">regulating the development and deployment of antisatellite weapons is extremely </w:t>
      </w:r>
      <w:r w:rsidRPr="00A95F3B">
        <w:rPr>
          <w:rStyle w:val="StyleUnderline"/>
        </w:rPr>
        <w:lastRenderedPageBreak/>
        <w:t>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16C7811A" w14:textId="77777777" w:rsidR="004C74BF" w:rsidRPr="004C74BF" w:rsidRDefault="004C74BF" w:rsidP="004C74BF"/>
    <w:sectPr w:rsidR="004C74BF" w:rsidRPr="004C74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9D24F9"/>
    <w:multiLevelType w:val="hybridMultilevel"/>
    <w:tmpl w:val="1B142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74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1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F9D"/>
    <w:rsid w:val="00496BB2"/>
    <w:rsid w:val="004B37B4"/>
    <w:rsid w:val="004B72B4"/>
    <w:rsid w:val="004C0314"/>
    <w:rsid w:val="004C0D3D"/>
    <w:rsid w:val="004C213E"/>
    <w:rsid w:val="004C376C"/>
    <w:rsid w:val="004C657F"/>
    <w:rsid w:val="004C74B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98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296"/>
    <w:rsid w:val="009E160D"/>
    <w:rsid w:val="009F1CBB"/>
    <w:rsid w:val="009F3305"/>
    <w:rsid w:val="009F6FB2"/>
    <w:rsid w:val="00A071C0"/>
    <w:rsid w:val="00A2186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8DF"/>
    <w:rsid w:val="00AD7DB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A0A"/>
    <w:rsid w:val="00C81619"/>
    <w:rsid w:val="00CA013C"/>
    <w:rsid w:val="00CA6D6D"/>
    <w:rsid w:val="00CC7A4E"/>
    <w:rsid w:val="00CD1359"/>
    <w:rsid w:val="00CD4C83"/>
    <w:rsid w:val="00D01EDC"/>
    <w:rsid w:val="00D04078"/>
    <w:rsid w:val="00D078AA"/>
    <w:rsid w:val="00D10058"/>
    <w:rsid w:val="00D11978"/>
    <w:rsid w:val="00D15E30"/>
    <w:rsid w:val="00D16129"/>
    <w:rsid w:val="00D2395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C68"/>
    <w:rsid w:val="00E42E4C"/>
    <w:rsid w:val="00E47013"/>
    <w:rsid w:val="00E541F9"/>
    <w:rsid w:val="00E57B79"/>
    <w:rsid w:val="00E63419"/>
    <w:rsid w:val="00E64496"/>
    <w:rsid w:val="00E72115"/>
    <w:rsid w:val="00E8322E"/>
    <w:rsid w:val="00E903E0"/>
    <w:rsid w:val="00E9239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4D1EB"/>
  <w14:defaultImageDpi w14:val="300"/>
  <w15:docId w15:val="{E0DD65C9-4088-C349-A6AB-4B43C0E39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74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7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74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74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4C74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7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74BF"/>
  </w:style>
  <w:style w:type="character" w:customStyle="1" w:styleId="Heading1Char">
    <w:name w:val="Heading 1 Char"/>
    <w:aliases w:val="Pocket Char"/>
    <w:basedOn w:val="DefaultParagraphFont"/>
    <w:link w:val="Heading1"/>
    <w:uiPriority w:val="9"/>
    <w:rsid w:val="004C74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74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74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C74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C74B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4C74B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C74BF"/>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C74B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4C74BF"/>
    <w:rPr>
      <w:color w:val="auto"/>
      <w:u w:val="none"/>
    </w:rPr>
  </w:style>
  <w:style w:type="paragraph" w:styleId="DocumentMap">
    <w:name w:val="Document Map"/>
    <w:basedOn w:val="Normal"/>
    <w:link w:val="DocumentMapChar"/>
    <w:uiPriority w:val="99"/>
    <w:semiHidden/>
    <w:unhideWhenUsed/>
    <w:rsid w:val="004C74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74BF"/>
    <w:rPr>
      <w:rFonts w:ascii="Lucida Grande" w:hAnsi="Lucida Grande" w:cs="Lucida Grande"/>
    </w:rPr>
  </w:style>
  <w:style w:type="paragraph" w:customStyle="1" w:styleId="paragraph">
    <w:name w:val="paragraph"/>
    <w:basedOn w:val="Normal"/>
    <w:rsid w:val="004C74BF"/>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4C74BF"/>
  </w:style>
  <w:style w:type="character" w:customStyle="1" w:styleId="spellingerror">
    <w:name w:val="spellingerror"/>
    <w:basedOn w:val="DefaultParagraphFont"/>
    <w:rsid w:val="004C74BF"/>
  </w:style>
  <w:style w:type="character" w:customStyle="1" w:styleId="eop">
    <w:name w:val="eop"/>
    <w:basedOn w:val="DefaultParagraphFont"/>
    <w:rsid w:val="004C74BF"/>
  </w:style>
  <w:style w:type="character" w:customStyle="1" w:styleId="contextualspellingandgrammarerror">
    <w:name w:val="contextualspellingandgrammarerror"/>
    <w:basedOn w:val="DefaultParagraphFont"/>
    <w:rsid w:val="004C74BF"/>
  </w:style>
  <w:style w:type="paragraph" w:customStyle="1" w:styleId="textbold">
    <w:name w:val="text bold"/>
    <w:basedOn w:val="Normal"/>
    <w:link w:val="Emphasis"/>
    <w:uiPriority w:val="20"/>
    <w:qFormat/>
    <w:rsid w:val="004C74B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20"/>
    <w:qFormat/>
    <w:rsid w:val="004C74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C74BF"/>
    <w:pPr>
      <w:ind w:left="720"/>
      <w:contextualSpacing/>
    </w:p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0D7513"/>
    <w:pPr>
      <w:keepNext w:val="0"/>
      <w:keepLines w:val="0"/>
      <w:outlineLvl w:val="9"/>
    </w:pPr>
    <w:rPr>
      <w:rFonts w:asciiTheme="minorHAnsi" w:eastAsiaTheme="minorEastAsia" w:hAnsiTheme="minorHAnsi" w:cstheme="minorBidi"/>
      <w:b w:val="0"/>
      <w:bCs w:val="0"/>
      <w:sz w:val="24"/>
      <w:szCs w:val="24"/>
    </w:rPr>
  </w:style>
  <w:style w:type="paragraph" w:styleId="NoSpacing">
    <w:name w:val="No Spacing"/>
    <w:aliases w:val="Card Format,No Spacing51,No Spacing311,ClearFormatting,Clear,DDI Tag,Tag Title,Dont u,No Spacing1111111,No Spacing tnr,ca,card,Tags,Small Text,Note Level 21"/>
    <w:basedOn w:val="Heading1"/>
    <w:autoRedefine/>
    <w:uiPriority w:val="99"/>
    <w:qFormat/>
    <w:rsid w:val="009D7296"/>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34" Type="http://schemas.openxmlformats.org/officeDocument/2006/relationships/hyperlink" Target="https://www.foreignaffairs.com/articles/space/2019-03-26/why-creating-space-force-changes-nothing%20accessed%2012/10/21"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33"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hyperlink" Target="https://foreignpolicy.com/2019/04/02/beijing-is-taking-the-final-frontier-space-chi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32" Type="http://schemas.openxmlformats.org/officeDocument/2006/relationships/hyperlink" Target="https://apps.dtic.mil/dtic/tr/fulltext/u2/1062004.pdf"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www.whitehouse.gov/briefings-statements/remarks-president-trump-meeting-national-space-council-signing-space-policy-directive-3/" TargetMode="External"/><Relationship Id="rId36" Type="http://schemas.openxmlformats.org/officeDocument/2006/relationships/theme" Target="theme/theme1.xm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31" Type="http://schemas.openxmlformats.org/officeDocument/2006/relationships/hyperlink" Target="https://www.space.com/spacex-starlink-satellite-collision-alerts-on-the-rise"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hyperlink" Target="https://www.diu.mil/news-event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13385</Words>
  <Characters>76297</Characters>
  <Application>Microsoft Office Word</Application>
  <DocSecurity>0</DocSecurity>
  <Lines>635</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12</cp:revision>
  <dcterms:created xsi:type="dcterms:W3CDTF">2022-01-16T00:48:00Z</dcterms:created>
  <dcterms:modified xsi:type="dcterms:W3CDTF">2022-01-16T01:56:00Z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