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79005" w14:textId="5E2E7742" w:rsidR="00567580" w:rsidRPr="00567580" w:rsidRDefault="00567580" w:rsidP="00567580">
      <w:pPr>
        <w:pStyle w:val="Heading3"/>
        <w:rPr>
          <w:bCs w:val="0"/>
          <w:sz w:val="44"/>
          <w:u w:val="double"/>
        </w:rPr>
      </w:pPr>
      <w:r>
        <w:t>1</w:t>
      </w:r>
    </w:p>
    <w:p w14:paraId="2D29EF6A" w14:textId="0F9A2EF1" w:rsidR="00567580" w:rsidRPr="006735FE" w:rsidRDefault="00567580" w:rsidP="00567580">
      <w:pPr>
        <w:pStyle w:val="Heading4"/>
      </w:pPr>
      <w:r w:rsidRPr="006735FE">
        <w:t xml:space="preserve">TEXT: The Outer Space Treaty ought to be amended to establish an international legal trust system governing outer space.  </w:t>
      </w:r>
    </w:p>
    <w:p w14:paraId="3CD27965" w14:textId="77777777" w:rsidR="00567580" w:rsidRPr="00E17E3B" w:rsidRDefault="00567580" w:rsidP="00567580">
      <w:pPr>
        <w:rPr>
          <w:rStyle w:val="Style13ptBold"/>
          <w:b w:val="0"/>
          <w:sz w:val="22"/>
        </w:rPr>
      </w:pPr>
      <w:r w:rsidRPr="00741B0F">
        <w:rPr>
          <w:rStyle w:val="Style13ptBold"/>
        </w:rPr>
        <w:t>Fino 21</w:t>
      </w:r>
      <w:r>
        <w:t xml:space="preserve"> [Ivan Fino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7187E0E5" w14:textId="77777777" w:rsidR="00567580" w:rsidRPr="00096ED2" w:rsidRDefault="00567580" w:rsidP="00567580">
      <w:pPr>
        <w:rPr>
          <w:rStyle w:val="StyleUnderline"/>
        </w:rPr>
      </w:pPr>
      <w:r w:rsidRPr="00B03DF7">
        <w:t xml:space="preserve">7.5 </w:t>
      </w:r>
      <w:r w:rsidRPr="00096ED2">
        <w:rPr>
          <w:rStyle w:val="StyleUnderline"/>
        </w:rPr>
        <w:t>A Proposal for an International Legal Trust System</w:t>
      </w:r>
    </w:p>
    <w:p w14:paraId="04CB9CCB" w14:textId="77777777" w:rsidR="00567580" w:rsidRPr="007E21E4" w:rsidRDefault="00567580" w:rsidP="00567580">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124AC4EE" w14:textId="77777777" w:rsidR="00567580" w:rsidRPr="00C04897" w:rsidRDefault="00567580" w:rsidP="00567580">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5971A63E" w14:textId="77777777" w:rsidR="00567580" w:rsidRDefault="00567580" w:rsidP="00567580">
      <w:r>
        <w:t>7.6 The Functioning of the International Legal Trust System</w:t>
      </w:r>
    </w:p>
    <w:p w14:paraId="780372CF" w14:textId="77777777" w:rsidR="00567580" w:rsidRPr="007E21E4" w:rsidRDefault="00567580" w:rsidP="00567580">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w:t>
      </w:r>
      <w:r w:rsidRPr="00F242A1">
        <w:rPr>
          <w:rStyle w:val="Emphasis"/>
          <w:highlight w:val="green"/>
        </w:rPr>
        <w:lastRenderedPageBreak/>
        <w:t>trustee</w:t>
      </w:r>
      <w:r w:rsidRPr="00C73792">
        <w:rPr>
          <w:rStyle w:val="StyleUnderline"/>
        </w:rPr>
        <w:t xml:space="preserve"> for the specific resource. Thus, as a cotrustee, countries must investigate whether all activities of their national companies are consistent with the plan of work authorised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The UN, as main trustee, would oversee that countries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37586AAF" w14:textId="77777777" w:rsidR="00567580" w:rsidRDefault="00567580" w:rsidP="00567580"/>
    <w:p w14:paraId="56017C3C" w14:textId="77777777" w:rsidR="00567580" w:rsidRPr="006735FE" w:rsidRDefault="00567580" w:rsidP="00567580">
      <w:pPr>
        <w:pStyle w:val="Heading4"/>
      </w:pPr>
      <w:r w:rsidRPr="006735FE">
        <w:t>The legal trust would incentivize investment in space while preventing conflict and ensuring sustainable development and the equitable distributions of resources.</w:t>
      </w:r>
    </w:p>
    <w:p w14:paraId="120800A3" w14:textId="77777777" w:rsidR="00567580" w:rsidRDefault="00567580" w:rsidP="00567580">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629D0FCC" w14:textId="7B60C90B" w:rsidR="00567580" w:rsidRDefault="00567580" w:rsidP="00567580">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7E888654" w14:textId="384D2384" w:rsidR="00567580" w:rsidRDefault="00567580" w:rsidP="00567580">
      <w:pPr>
        <w:pStyle w:val="Heading3"/>
        <w:rPr>
          <w:rFonts w:eastAsia="Calibri" w:cs="Calibri"/>
        </w:rPr>
      </w:pPr>
      <w:r>
        <w:rPr>
          <w:rFonts w:eastAsia="Calibri" w:cs="Calibri"/>
        </w:rPr>
        <w:lastRenderedPageBreak/>
        <w:t>2</w:t>
      </w:r>
    </w:p>
    <w:p w14:paraId="56963342" w14:textId="77777777" w:rsidR="00567580" w:rsidRDefault="00567580" w:rsidP="00567580">
      <w:pPr>
        <w:pStyle w:val="Heading4"/>
      </w:pPr>
      <w:r w:rsidRPr="22E44C81">
        <w:rPr>
          <w:rFonts w:eastAsia="Calibri" w:cs="Calibri"/>
        </w:rPr>
        <w:t>The private sector is essential for asteroid mining – competition is key and government development is not effective, efficient, or cheap enough. Thiessen 21:</w:t>
      </w:r>
    </w:p>
    <w:p w14:paraId="5B3956CC" w14:textId="77777777" w:rsidR="00567580" w:rsidRDefault="00567580" w:rsidP="00567580">
      <w:pPr>
        <w:spacing w:line="240" w:lineRule="exact"/>
      </w:pPr>
      <w:r w:rsidRPr="22E44C81">
        <w:rPr>
          <w:rFonts w:eastAsia="Calibri"/>
          <w:szCs w:val="22"/>
        </w:rPr>
        <w:t xml:space="preserve">Marc Thiessen, 6-1, 21, Washington Post, Opinion: SpaceX’s success is one small step for man, one giant leap for capitalism, </w:t>
      </w:r>
      <w:hyperlink r:id="rId11">
        <w:r w:rsidRPr="22E44C81">
          <w:rPr>
            <w:rStyle w:val="Hyperlink"/>
            <w:rFonts w:eastAsia="Calibri"/>
            <w:szCs w:val="22"/>
          </w:rPr>
          <w:t>https://www.washingtonpost.com/opinions/2020/06/01/spacexs-success-is-one-small-step-man-one-giant-leap-capitalism/</w:t>
        </w:r>
      </w:hyperlink>
    </w:p>
    <w:p w14:paraId="41C3B88F" w14:textId="77777777" w:rsidR="00567580" w:rsidRDefault="00567580" w:rsidP="00567580">
      <w:pPr>
        <w:spacing w:line="240" w:lineRule="exact"/>
      </w:pPr>
      <w:r w:rsidRPr="22E44C81">
        <w:rPr>
          <w:rFonts w:eastAsia="Calibri"/>
          <w:sz w:val="16"/>
          <w:szCs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22E44C81">
        <w:rPr>
          <w:rFonts w:eastAsia="Calibri"/>
          <w:szCs w:val="22"/>
          <w:u w:val="single"/>
        </w:rPr>
        <w:t xml:space="preserve">SpaceX has given us an </w:t>
      </w:r>
      <w:r w:rsidRPr="22E44C81">
        <w:rPr>
          <w:rFonts w:eastAsia="Calibri"/>
          <w:b/>
          <w:bCs/>
          <w:szCs w:val="22"/>
          <w:u w:val="single"/>
        </w:rPr>
        <w:t>incredible testament to the power of American free enterprise.</w:t>
      </w:r>
      <w:r w:rsidRPr="22E44C81">
        <w:rPr>
          <w:rFonts w:eastAsia="Calibri"/>
          <w:sz w:val="16"/>
          <w:szCs w:val="16"/>
        </w:rPr>
        <w:t xml:space="preserve"> While the left is advocating unprecedented government intervention in almost every sector of the U.S. economy, from health care to energy, </w:t>
      </w:r>
      <w:r w:rsidRPr="22E44C81">
        <w:rPr>
          <w:rFonts w:eastAsia="Calibri"/>
          <w:b/>
          <w:bCs/>
          <w:szCs w:val="22"/>
          <w:u w:val="single"/>
        </w:rPr>
        <w:t xml:space="preserve">today Americans are celebrating the successful privatization of space travel. </w:t>
      </w:r>
      <w:r w:rsidRPr="22E44C81">
        <w:rPr>
          <w:rFonts w:eastAsia="Calibri"/>
          <w:sz w:val="16"/>
          <w:szCs w:val="16"/>
        </w:rPr>
        <w:t xml:space="preserve">If you want to see the difference between what government and private enterprise can do, consider: </w:t>
      </w:r>
      <w:r w:rsidRPr="22E44C81">
        <w:rPr>
          <w:rFonts w:eastAsia="Calibri"/>
          <w:szCs w:val="22"/>
          <w:u w:val="singl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22E44C81">
        <w:rPr>
          <w:rFonts w:eastAsia="Calibri"/>
          <w:sz w:val="16"/>
          <w:szCs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22E44C81">
        <w:rPr>
          <w:rFonts w:eastAsia="Calibri"/>
          <w:szCs w:val="22"/>
          <w:u w:val="single"/>
        </w:rPr>
        <w:t>That last development will save the taxpayers incredible amounts of money.</w:t>
      </w:r>
      <w:r w:rsidRPr="22E44C81">
        <w:rPr>
          <w:rFonts w:eastAsia="Calibri"/>
          <w:sz w:val="16"/>
          <w:szCs w:val="16"/>
        </w:rPr>
        <w:t xml:space="preserve"> </w:t>
      </w:r>
      <w:r w:rsidRPr="22E44C81">
        <w:rPr>
          <w:rFonts w:eastAsia="Calibri"/>
          <w:szCs w:val="22"/>
          <w:highlight w:val="yellow"/>
          <w:u w:val="single"/>
        </w:rPr>
        <w:t>The cost to NASA</w:t>
      </w:r>
      <w:r w:rsidRPr="22E44C81">
        <w:rPr>
          <w:rFonts w:eastAsia="Calibri"/>
          <w:szCs w:val="22"/>
          <w:u w:val="single"/>
        </w:rPr>
        <w:t xml:space="preserve"> for launching a man into space on the space shuttle orbiter was </w:t>
      </w:r>
      <w:r w:rsidRPr="22E44C81">
        <w:rPr>
          <w:rFonts w:eastAsia="Calibri"/>
          <w:b/>
          <w:bCs/>
          <w:szCs w:val="22"/>
          <w:u w:val="single"/>
        </w:rPr>
        <w:t>$170 million per seat, compared with just $60 million</w:t>
      </w:r>
      <w:r w:rsidRPr="22E44C81">
        <w:rPr>
          <w:rFonts w:eastAsia="Calibri"/>
          <w:szCs w:val="22"/>
          <w:u w:val="single"/>
        </w:rPr>
        <w:t xml:space="preserve"> to $67 million on the Dragon capsule.</w:t>
      </w:r>
      <w:r w:rsidRPr="22E44C81">
        <w:rPr>
          <w:rFonts w:eastAsia="Calibri"/>
          <w:sz w:val="16"/>
          <w:szCs w:val="16"/>
        </w:rPr>
        <w:t xml:space="preserve"> </w:t>
      </w:r>
      <w:r w:rsidRPr="22E44C81">
        <w:rPr>
          <w:rFonts w:eastAsia="Calibri"/>
          <w:szCs w:val="22"/>
          <w:u w:val="single"/>
        </w:rPr>
        <w:t xml:space="preserve">The cost for the space shuttle </w:t>
      </w:r>
      <w:r w:rsidRPr="22E44C81">
        <w:rPr>
          <w:rFonts w:eastAsia="Calibri"/>
          <w:szCs w:val="22"/>
          <w:highlight w:val="yellow"/>
          <w:u w:val="single"/>
        </w:rPr>
        <w:t xml:space="preserve">to send a kilogram of cargo into to space was $54,500; with the Falcon rocket, the cost is just $2,720 — </w:t>
      </w:r>
      <w:r w:rsidRPr="22E44C81">
        <w:rPr>
          <w:rFonts w:eastAsia="Calibri"/>
          <w:b/>
          <w:bCs/>
          <w:szCs w:val="22"/>
          <w:highlight w:val="yellow"/>
          <w:u w:val="single"/>
        </w:rPr>
        <w:t>a decrease of 95 percent.</w:t>
      </w:r>
      <w:r w:rsidRPr="22E44C81">
        <w:rPr>
          <w:rFonts w:eastAsia="Calibri"/>
          <w:szCs w:val="22"/>
          <w:u w:val="single"/>
        </w:rPr>
        <w:t xml:space="preserve"> </w:t>
      </w:r>
      <w:r w:rsidRPr="22E44C81">
        <w:rPr>
          <w:rFonts w:eastAsia="Calibri"/>
          <w:sz w:val="16"/>
          <w:szCs w:val="16"/>
        </w:rPr>
        <w:t xml:space="preserve">And while </w:t>
      </w:r>
      <w:r w:rsidRPr="22E44C81">
        <w:rPr>
          <w:rFonts w:eastAsia="Calibri"/>
          <w:szCs w:val="22"/>
          <w:u w:val="single"/>
        </w:rPr>
        <w:t xml:space="preserve">the space shuttle cost $27.4 billion to develop, </w:t>
      </w:r>
      <w:r w:rsidRPr="22E44C81">
        <w:rPr>
          <w:rFonts w:eastAsia="Calibri"/>
          <w:szCs w:val="22"/>
          <w:highlight w:val="yellow"/>
          <w:u w:val="single"/>
        </w:rPr>
        <w:t>the Crew Dragon</w:t>
      </w:r>
      <w:r w:rsidRPr="22E44C81">
        <w:rPr>
          <w:rFonts w:eastAsia="Calibri"/>
          <w:szCs w:val="22"/>
          <w:u w:val="single"/>
        </w:rPr>
        <w:t xml:space="preserve"> </w:t>
      </w:r>
      <w:r w:rsidRPr="22E44C81">
        <w:rPr>
          <w:rFonts w:eastAsia="Calibri"/>
          <w:szCs w:val="22"/>
          <w:highlight w:val="yellow"/>
          <w:u w:val="single"/>
        </w:rPr>
        <w:t>was</w:t>
      </w:r>
      <w:r w:rsidRPr="22E44C81">
        <w:rPr>
          <w:rFonts w:eastAsia="Calibri"/>
          <w:szCs w:val="22"/>
          <w:u w:val="single"/>
        </w:rPr>
        <w:t xml:space="preserve"> designed and built for just $1.7 </w:t>
      </w:r>
      <w:r w:rsidRPr="22E44C81">
        <w:rPr>
          <w:rFonts w:eastAsia="Calibri"/>
          <w:b/>
          <w:bCs/>
          <w:szCs w:val="22"/>
          <w:u w:val="single"/>
        </w:rPr>
        <w:t xml:space="preserve">billion — making it </w:t>
      </w:r>
      <w:r w:rsidRPr="22E44C81">
        <w:rPr>
          <w:rFonts w:eastAsia="Calibri"/>
          <w:b/>
          <w:bCs/>
          <w:szCs w:val="22"/>
          <w:highlight w:val="yellow"/>
          <w:u w:val="single"/>
        </w:rPr>
        <w:t>the lowest-cost spacecraft developed in six decades.</w:t>
      </w:r>
      <w:r w:rsidRPr="22E44C81">
        <w:rPr>
          <w:rFonts w:eastAsia="Calibri"/>
          <w:sz w:val="16"/>
          <w:szCs w:val="16"/>
        </w:rPr>
        <w:t xml:space="preserve"> </w:t>
      </w:r>
      <w:r w:rsidRPr="22E44C81">
        <w:rPr>
          <w:rFonts w:eastAsia="Calibri"/>
          <w:szCs w:val="22"/>
          <w:u w:val="single"/>
        </w:rPr>
        <w:t>SpaceX did it in six years — far faster than the time it took to develop the space shuttle.</w:t>
      </w:r>
      <w:r w:rsidRPr="22E44C81">
        <w:rPr>
          <w:rFonts w:eastAsia="Calibri"/>
          <w:sz w:val="16"/>
          <w:szCs w:val="16"/>
        </w:rPr>
        <w:t xml:space="preserve"> </w:t>
      </w:r>
      <w:r w:rsidRPr="22E44C81">
        <w:rPr>
          <w:rFonts w:eastAsia="Calibri"/>
          <w:b/>
          <w:bCs/>
          <w:i/>
          <w:iCs/>
          <w:szCs w:val="22"/>
          <w:highlight w:val="yellow"/>
          <w:u w:val="single"/>
        </w:rPr>
        <w:t>The private sector does it better, cheaper, faster and more efficiently than government</w:t>
      </w:r>
      <w:r w:rsidRPr="22E44C81">
        <w:rPr>
          <w:rFonts w:eastAsia="Calibri"/>
          <w:sz w:val="16"/>
          <w:szCs w:val="16"/>
          <w:highlight w:val="yellow"/>
        </w:rPr>
        <w:t>.</w:t>
      </w:r>
      <w:r w:rsidRPr="22E44C81">
        <w:rPr>
          <w:rFonts w:eastAsia="Calibri"/>
          <w:sz w:val="16"/>
          <w:szCs w:val="16"/>
        </w:rPr>
        <w:t xml:space="preserve"> </w:t>
      </w:r>
      <w:r w:rsidRPr="22E44C81">
        <w:rPr>
          <w:rFonts w:eastAsia="Calibri"/>
          <w:b/>
          <w:bCs/>
          <w:szCs w:val="22"/>
          <w:u w:val="single"/>
        </w:rPr>
        <w:t xml:space="preserve">Why? Competition. </w:t>
      </w:r>
      <w:r w:rsidRPr="22E44C81">
        <w:rPr>
          <w:rFonts w:eastAsia="Calibri"/>
          <w:sz w:val="16"/>
          <w:szCs w:val="16"/>
        </w:rPr>
        <w:t xml:space="preserve">Today, </w:t>
      </w:r>
      <w:r w:rsidRPr="22E44C81">
        <w:rPr>
          <w:rFonts w:eastAsia="Calibri"/>
          <w:szCs w:val="22"/>
          <w:u w:val="single"/>
        </w:rPr>
        <w:t>SpaceX has to compete with a constellation of private companies</w:t>
      </w:r>
      <w:r w:rsidRPr="22E44C81">
        <w:rPr>
          <w:rFonts w:eastAsia="Calibri"/>
          <w:sz w:val="16"/>
          <w:szCs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22E44C81">
        <w:rPr>
          <w:rFonts w:eastAsia="Calibri"/>
          <w:szCs w:val="22"/>
          <w:u w:val="single"/>
        </w:rPr>
        <w:t xml:space="preserve">In the race to put the first privately launched man into orbit, upstart SpaceX had to beat aerospace behemoth Boeing and its Starliner capsule to the punch. </w:t>
      </w:r>
      <w:r w:rsidRPr="22E44C81">
        <w:rPr>
          <w:rFonts w:eastAsia="Calibri"/>
          <w:sz w:val="16"/>
          <w:szCs w:val="16"/>
        </w:rPr>
        <w:t xml:space="preserve">It did so — for more than $1 billion less than its competitor. </w:t>
      </w:r>
      <w:r w:rsidRPr="22E44C81">
        <w:rPr>
          <w:rFonts w:eastAsia="Calibri"/>
          <w:b/>
          <w:bCs/>
          <w:szCs w:val="22"/>
          <w:u w:val="single"/>
        </w:rPr>
        <w:t xml:space="preserve">That spirit of </w:t>
      </w:r>
      <w:r w:rsidRPr="22E44C81">
        <w:rPr>
          <w:rFonts w:eastAsia="Calibri"/>
          <w:b/>
          <w:bCs/>
          <w:szCs w:val="22"/>
          <w:highlight w:val="yellow"/>
          <w:u w:val="single"/>
        </w:rPr>
        <w:t>competition</w:t>
      </w:r>
      <w:r w:rsidRPr="22E44C81">
        <w:rPr>
          <w:rFonts w:eastAsia="Calibri"/>
          <w:b/>
          <w:bCs/>
          <w:szCs w:val="22"/>
          <w:u w:val="single"/>
        </w:rPr>
        <w:t xml:space="preserve"> </w:t>
      </w:r>
      <w:r w:rsidRPr="22E44C81">
        <w:rPr>
          <w:rFonts w:eastAsia="Calibri"/>
          <w:b/>
          <w:bCs/>
          <w:szCs w:val="22"/>
          <w:highlight w:val="yellow"/>
          <w:u w:val="single"/>
        </w:rPr>
        <w:t>and innovation will revolutionize space travel</w:t>
      </w:r>
      <w:r w:rsidRPr="22E44C81">
        <w:rPr>
          <w:rFonts w:eastAsia="Calibri"/>
          <w:b/>
          <w:bCs/>
          <w:szCs w:val="22"/>
          <w:u w:val="single"/>
        </w:rPr>
        <w:t xml:space="preserve"> in the years ahead.</w:t>
      </w:r>
      <w:r w:rsidRPr="22E44C81">
        <w:rPr>
          <w:rFonts w:eastAsia="Calibri"/>
          <w:sz w:val="16"/>
          <w:szCs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22E44C81">
        <w:rPr>
          <w:rFonts w:eastAsia="Calibri"/>
          <w:b/>
          <w:bCs/>
          <w:szCs w:val="22"/>
          <w:u w:val="single"/>
        </w:rPr>
        <w:t>Private-sector innovation is opening the door to a new era of space exploration</w:t>
      </w:r>
      <w:r w:rsidRPr="22E44C81">
        <w:rPr>
          <w:rFonts w:eastAsia="Calibri"/>
          <w:sz w:val="16"/>
          <w:szCs w:val="16"/>
        </w:rPr>
        <w:t>. Wouldn’t it be ironic if, just as capitalism is allowing us to explore the farthest reaches of our solar system, Americans decided to embrace socialism back here on Earth?</w:t>
      </w:r>
    </w:p>
    <w:p w14:paraId="3FBBAD6D" w14:textId="3DFEB8BF" w:rsidR="00744E48" w:rsidRDefault="00744E48" w:rsidP="00744E48">
      <w:pPr>
        <w:pStyle w:val="Heading4"/>
      </w:pPr>
      <w:r>
        <w:rPr>
          <w:rFonts w:eastAsia="Calibri"/>
          <w:szCs w:val="22"/>
        </w:rPr>
        <w:t>Propety rights are key for space expansion.</w:t>
      </w:r>
      <w:r w:rsidR="00567580" w:rsidRPr="22E44C81">
        <w:rPr>
          <w:rFonts w:eastAsia="Calibri"/>
          <w:szCs w:val="22"/>
        </w:rPr>
        <w:t xml:space="preserve"> </w:t>
      </w:r>
      <w:r>
        <w:t>Freeland 05</w:t>
      </w:r>
    </w:p>
    <w:p w14:paraId="1DF9054B" w14:textId="77777777" w:rsidR="00744E48" w:rsidRPr="002C77DA" w:rsidRDefault="00744E48" w:rsidP="00744E48">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2" w:history="1">
        <w:r w:rsidRPr="00263890">
          <w:rPr>
            <w:rStyle w:val="Hyperlink"/>
            <w:sz w:val="16"/>
          </w:rPr>
          <w:t>https://chicagounbound.uchicago.edu/cgi/viewcontent.cgi?article=1269&amp;context=cjil</w:t>
        </w:r>
      </w:hyperlink>
    </w:p>
    <w:p w14:paraId="754CC7CA" w14:textId="77777777" w:rsidR="00744E48" w:rsidRPr="00BE7D84" w:rsidRDefault="00744E48" w:rsidP="00744E48">
      <w:pPr>
        <w:rPr>
          <w:sz w:val="12"/>
        </w:rPr>
      </w:pPr>
      <w:r w:rsidRPr="00BE7D84">
        <w:rPr>
          <w:sz w:val="12"/>
        </w:rPr>
        <w:lastRenderedPageBreak/>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0C8C27BC" w14:textId="1D997D68" w:rsidR="00567580" w:rsidRDefault="00567580" w:rsidP="00567580">
      <w:pPr>
        <w:spacing w:line="240" w:lineRule="exact"/>
      </w:pPr>
    </w:p>
    <w:p w14:paraId="305AB8DC" w14:textId="77777777" w:rsidR="00567580" w:rsidRDefault="00567580" w:rsidP="00567580">
      <w:pPr>
        <w:pStyle w:val="Heading4"/>
      </w:pPr>
      <w:r w:rsidRPr="22E44C81">
        <w:rPr>
          <w:rFonts w:eastAsia="Calibri" w:cs="Calibri"/>
        </w:rPr>
        <w:t>Asteroid mining can happen with private sector innovation and is key to solve a laundry list of impacts--climate change, economic decline and asteroid collisions. Taylor 19</w:t>
      </w:r>
    </w:p>
    <w:p w14:paraId="23728D71" w14:textId="77777777" w:rsidR="00567580" w:rsidRDefault="00567580" w:rsidP="00567580">
      <w:pPr>
        <w:spacing w:line="240" w:lineRule="exact"/>
      </w:pPr>
      <w:r w:rsidRPr="22E44C81">
        <w:rPr>
          <w:rFonts w:eastAsia="Calibri"/>
          <w:szCs w:val="22"/>
        </w:rPr>
        <w:t xml:space="preserve">Chris Taylor [journalist], 19 - ("How asteroid mining will save the Earth — and mint trillionaires," Mashable, 2019, accessed 12-13-2021, </w:t>
      </w:r>
      <w:hyperlink r:id="rId13">
        <w:r w:rsidRPr="22E44C81">
          <w:rPr>
            <w:rStyle w:val="Hyperlink"/>
            <w:rFonts w:eastAsia="Calibri"/>
            <w:szCs w:val="22"/>
          </w:rPr>
          <w:t>https://mashable.com/feature/asteroid-mining-space-economy)//ML</w:t>
        </w:r>
      </w:hyperlink>
    </w:p>
    <w:p w14:paraId="7CA8E065" w14:textId="77777777" w:rsidR="00567580" w:rsidRDefault="00567580" w:rsidP="00567580">
      <w:pPr>
        <w:spacing w:line="240" w:lineRule="exact"/>
      </w:pPr>
      <w:r w:rsidRPr="22E44C81">
        <w:rPr>
          <w:rFonts w:eastAsia="Calibri"/>
          <w:sz w:val="12"/>
          <w:szCs w:val="12"/>
        </w:rPr>
        <w:t>How much, exactly? We’re only just beginning to guess</w:t>
      </w:r>
      <w:r w:rsidRPr="22E44C81">
        <w:rPr>
          <w:rFonts w:eastAsia="Calibri"/>
          <w:szCs w:val="22"/>
          <w:u w:val="single"/>
        </w:rPr>
        <w:t xml:space="preserve">. </w:t>
      </w:r>
      <w:hyperlink r:id="rId14">
        <w:r w:rsidRPr="22E44C81">
          <w:rPr>
            <w:rStyle w:val="Hyperlink"/>
            <w:rFonts w:eastAsia="Calibri"/>
            <w:szCs w:val="22"/>
            <w:highlight w:val="yellow"/>
          </w:rPr>
          <w:t>Asteran</w:t>
        </w:r>
        <w:r w:rsidRPr="22E44C81">
          <w:rPr>
            <w:rStyle w:val="Hyperlink"/>
            <w:rFonts w:eastAsia="Calibri"/>
            <w:szCs w:val="22"/>
          </w:rPr>
          <w:t>k</w:t>
        </w:r>
      </w:hyperlink>
      <w:r w:rsidRPr="22E44C81">
        <w:rPr>
          <w:rFonts w:eastAsia="Calibri"/>
          <w:szCs w:val="22"/>
          <w:u w:val="single"/>
        </w:rPr>
        <w:t xml:space="preserve">, </w:t>
      </w:r>
      <w:r w:rsidRPr="22E44C81">
        <w:rPr>
          <w:rFonts w:eastAsia="Calibri"/>
          <w:szCs w:val="22"/>
          <w:highlight w:val="yellow"/>
          <w:u w:val="single"/>
        </w:rPr>
        <w:t>a</w:t>
      </w:r>
      <w:r w:rsidRPr="22E44C81">
        <w:rPr>
          <w:rFonts w:eastAsia="Calibri"/>
          <w:szCs w:val="22"/>
          <w:u w:val="single"/>
        </w:rPr>
        <w:t xml:space="preserve"> </w:t>
      </w:r>
      <w:r w:rsidRPr="22E44C81">
        <w:rPr>
          <w:rFonts w:eastAsia="Calibri"/>
          <w:szCs w:val="22"/>
          <w:highlight w:val="yellow"/>
          <w:u w:val="single"/>
        </w:rPr>
        <w:t>service</w:t>
      </w:r>
      <w:r w:rsidRPr="22E44C81">
        <w:rPr>
          <w:rFonts w:eastAsia="Calibri"/>
          <w:szCs w:val="22"/>
          <w:u w:val="single"/>
        </w:rPr>
        <w:t xml:space="preserve"> </w:t>
      </w:r>
      <w:r w:rsidRPr="22E44C81">
        <w:rPr>
          <w:rFonts w:eastAsia="Calibri"/>
          <w:szCs w:val="22"/>
          <w:highlight w:val="yellow"/>
          <w:u w:val="single"/>
        </w:rPr>
        <w:t>that keeps track of</w:t>
      </w:r>
      <w:r w:rsidRPr="22E44C81">
        <w:rPr>
          <w:rFonts w:eastAsia="Calibri"/>
          <w:szCs w:val="22"/>
          <w:u w:val="single"/>
        </w:rPr>
        <w:t xml:space="preserve"> some 6,000 </w:t>
      </w:r>
      <w:r w:rsidRPr="22E44C81">
        <w:rPr>
          <w:rFonts w:eastAsia="Calibri"/>
          <w:szCs w:val="22"/>
          <w:highlight w:val="yellow"/>
          <w:u w:val="single"/>
        </w:rPr>
        <w:t>asteroids</w:t>
      </w:r>
      <w:r w:rsidRPr="22E44C81">
        <w:rPr>
          <w:rFonts w:eastAsia="Calibri"/>
          <w:szCs w:val="22"/>
          <w:u w:val="single"/>
        </w:rPr>
        <w:t xml:space="preserve"> in NASA’s database, </w:t>
      </w:r>
      <w:r w:rsidRPr="22E44C81">
        <w:rPr>
          <w:rFonts w:eastAsia="Calibri"/>
          <w:szCs w:val="22"/>
          <w:highlight w:val="yellow"/>
          <w:u w:val="single"/>
        </w:rPr>
        <w:t>prices</w:t>
      </w:r>
      <w:r w:rsidRPr="22E44C81">
        <w:rPr>
          <w:rFonts w:eastAsia="Calibri"/>
          <w:szCs w:val="22"/>
          <w:u w:val="single"/>
        </w:rPr>
        <w:t xml:space="preserve"> out the </w:t>
      </w:r>
      <w:r w:rsidRPr="22E44C81">
        <w:rPr>
          <w:rFonts w:eastAsia="Calibri"/>
          <w:szCs w:val="22"/>
          <w:highlight w:val="yellow"/>
          <w:u w:val="single"/>
        </w:rPr>
        <w:t>estimated mineral content</w:t>
      </w:r>
      <w:r w:rsidRPr="22E44C81">
        <w:rPr>
          <w:rFonts w:eastAsia="Calibri"/>
          <w:szCs w:val="22"/>
          <w:u w:val="single"/>
        </w:rPr>
        <w:t xml:space="preserve"> in each one in the current world market. </w:t>
      </w:r>
      <w:r w:rsidRPr="22E44C81">
        <w:rPr>
          <w:rFonts w:eastAsia="Calibri"/>
          <w:szCs w:val="22"/>
          <w:highlight w:val="yellow"/>
          <w:u w:val="single"/>
        </w:rPr>
        <w:t>More than 500 are listed as “&gt;$100 trillion</w:t>
      </w:r>
      <w:r w:rsidRPr="22E44C81">
        <w:rPr>
          <w:rFonts w:eastAsia="Calibri"/>
          <w:szCs w:val="22"/>
          <w:u w:val="single"/>
        </w:rPr>
        <w:t xml:space="preserve">.” </w:t>
      </w:r>
      <w:r w:rsidRPr="22E44C81">
        <w:rPr>
          <w:rFonts w:eastAsia="Calibri"/>
          <w:szCs w:val="22"/>
          <w:highlight w:val="yellow"/>
          <w:u w:val="single"/>
        </w:rPr>
        <w:t>The</w:t>
      </w:r>
      <w:r w:rsidRPr="22E44C81">
        <w:rPr>
          <w:rFonts w:eastAsia="Calibri"/>
          <w:szCs w:val="22"/>
          <w:u w:val="single"/>
        </w:rPr>
        <w:t xml:space="preserve"> estimated </w:t>
      </w:r>
      <w:r w:rsidRPr="22E44C81">
        <w:rPr>
          <w:rFonts w:eastAsia="Calibri"/>
          <w:szCs w:val="22"/>
          <w:highlight w:val="yellow"/>
          <w:u w:val="single"/>
        </w:rPr>
        <w:t>profit on just the top 10 asteroids judged “most cost effective”</w:t>
      </w:r>
      <w:r w:rsidRPr="22E44C81">
        <w:rPr>
          <w:rFonts w:eastAsia="Calibri"/>
          <w:szCs w:val="22"/>
          <w:u w:val="single"/>
        </w:rPr>
        <w:t xml:space="preserve"> — that is, the easiest to reach and to mine, subtracting rocket fuel and other operating costs, </w:t>
      </w:r>
      <w:r w:rsidRPr="22E44C81">
        <w:rPr>
          <w:rFonts w:eastAsia="Calibri"/>
          <w:szCs w:val="22"/>
          <w:highlight w:val="yellow"/>
          <w:u w:val="single"/>
        </w:rPr>
        <w:t>is</w:t>
      </w:r>
      <w:r w:rsidRPr="22E44C81">
        <w:rPr>
          <w:rFonts w:eastAsia="Calibri"/>
          <w:szCs w:val="22"/>
          <w:u w:val="single"/>
        </w:rPr>
        <w:t xml:space="preserve"> around </w:t>
      </w:r>
      <w:r w:rsidRPr="22E44C81">
        <w:rPr>
          <w:rFonts w:eastAsia="Calibri"/>
          <w:szCs w:val="22"/>
          <w:highlight w:val="yellow"/>
          <w:u w:val="single"/>
        </w:rPr>
        <w:t>$1.5 trillion</w:t>
      </w:r>
      <w:r w:rsidRPr="22E44C81">
        <w:rPr>
          <w:rFonts w:eastAsia="Calibri"/>
          <w:szCs w:val="22"/>
          <w:u w:val="single"/>
        </w:rPr>
        <w:t xml:space="preserve">.¶ </w:t>
      </w:r>
      <w:r w:rsidRPr="22E44C81">
        <w:rPr>
          <w:rFonts w:eastAsia="Calibri"/>
          <w:sz w:val="12"/>
          <w:szCs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22E44C81">
        <w:rPr>
          <w:rFonts w:eastAsia="Calibri"/>
          <w:szCs w:val="22"/>
          <w:u w:val="single"/>
        </w:rPr>
        <w:t xml:space="preserve">, </w:t>
      </w:r>
      <w:r w:rsidRPr="22E44C81">
        <w:rPr>
          <w:rFonts w:eastAsia="Calibri"/>
          <w:szCs w:val="22"/>
          <w:highlight w:val="yellow"/>
          <w:u w:val="single"/>
        </w:rPr>
        <w:t>space mining can grab water from the rocks</w:t>
      </w:r>
      <w:r w:rsidRPr="22E44C81">
        <w:rPr>
          <w:rFonts w:eastAsia="Calibri"/>
          <w:szCs w:val="22"/>
          <w:u w:val="single"/>
        </w:rPr>
        <w:t xml:space="preserve"> and comets — water w</w:t>
      </w:r>
      <w:r w:rsidRPr="22E44C81">
        <w:rPr>
          <w:rFonts w:eastAsia="Calibri"/>
          <w:szCs w:val="22"/>
          <w:highlight w:val="yellow"/>
          <w:u w:val="single"/>
        </w:rPr>
        <w:t>hich, with a little processing makes rocket fuel</w:t>
      </w:r>
      <w:r w:rsidRPr="22E44C81">
        <w:rPr>
          <w:rFonts w:eastAsia="Calibri"/>
          <w:szCs w:val="22"/>
          <w:u w:val="single"/>
        </w:rPr>
        <w:t xml:space="preserve">. </w:t>
      </w:r>
      <w:r w:rsidRPr="22E44C81">
        <w:rPr>
          <w:rFonts w:eastAsia="Calibri"/>
          <w:szCs w:val="22"/>
          <w:highlight w:val="yellow"/>
          <w:u w:val="single"/>
        </w:rPr>
        <w:t>Which in turn makes even more currently unimaginable space operations possible</w:t>
      </w:r>
      <w:r w:rsidRPr="22E44C81">
        <w:rPr>
          <w:rFonts w:eastAsia="Calibri"/>
          <w:szCs w:val="22"/>
          <w:u w:val="single"/>
        </w:rPr>
        <w:t xml:space="preserve">, </w:t>
      </w:r>
      <w:r w:rsidRPr="22E44C81">
        <w:rPr>
          <w:rFonts w:eastAsia="Calibri"/>
          <w:szCs w:val="22"/>
          <w:highlight w:val="yellow"/>
          <w:u w:val="single"/>
        </w:rPr>
        <w:t>including ones that could give the planet all the energy it needs to avert climate catastrophe</w:t>
      </w:r>
      <w:r w:rsidRPr="22E44C81">
        <w:rPr>
          <w:rFonts w:eastAsia="Calibri"/>
          <w:szCs w:val="22"/>
          <w:u w:val="single"/>
        </w:rPr>
        <w:t>.</w:t>
      </w:r>
      <w:r w:rsidRPr="22E44C81">
        <w:rPr>
          <w:rFonts w:eastAsia="Calibri"/>
          <w:sz w:val="12"/>
          <w:szCs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5">
        <w:r w:rsidRPr="22E44C81">
          <w:rPr>
            <w:rStyle w:val="Hyperlink"/>
            <w:rFonts w:eastAsia="Calibri"/>
            <w:sz w:val="12"/>
            <w:szCs w:val="12"/>
          </w:rPr>
          <w:t>a vast library of shared knowledge that people the world over would access via personal computers</w:t>
        </w:r>
      </w:hyperlink>
      <w:r w:rsidRPr="22E44C81">
        <w:rPr>
          <w:rFonts w:eastAsia="Calibri"/>
          <w:sz w:val="12"/>
          <w:szCs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6">
        <w:r w:rsidRPr="22E44C81">
          <w:rPr>
            <w:rStyle w:val="Hyperlink"/>
            <w:rFonts w:eastAsia="Calibri"/>
            <w:sz w:val="12"/>
            <w:szCs w:val="12"/>
          </w:rPr>
          <w:t>declared The Space Review</w:t>
        </w:r>
      </w:hyperlink>
      <w:r w:rsidRPr="22E44C81">
        <w:rPr>
          <w:rFonts w:eastAsia="Calibri"/>
          <w:sz w:val="12"/>
          <w:szCs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w:t>
      </w:r>
      <w:r w:rsidRPr="22E44C81">
        <w:rPr>
          <w:rFonts w:eastAsia="Calibri"/>
          <w:sz w:val="12"/>
          <w:szCs w:val="12"/>
        </w:rPr>
        <w:lastRenderedPageBreak/>
        <w:t xml:space="preserve">needs its launch infrastructure.¶ Currently, the world’s richest person and its most well-known entrepreneur, </w:t>
      </w:r>
      <w:r w:rsidRPr="22E44C81">
        <w:rPr>
          <w:rFonts w:eastAsia="Calibri"/>
          <w:szCs w:val="22"/>
          <w:u w:val="single"/>
        </w:rPr>
        <w:t xml:space="preserve">Jeff </w:t>
      </w:r>
      <w:r w:rsidRPr="22E44C81">
        <w:rPr>
          <w:rFonts w:eastAsia="Calibri"/>
          <w:szCs w:val="22"/>
          <w:highlight w:val="yellow"/>
          <w:u w:val="single"/>
        </w:rPr>
        <w:t>Bezos</w:t>
      </w:r>
      <w:r w:rsidRPr="22E44C81">
        <w:rPr>
          <w:rFonts w:eastAsia="Calibri"/>
          <w:szCs w:val="22"/>
          <w:u w:val="single"/>
        </w:rPr>
        <w:t xml:space="preserve"> </w:t>
      </w:r>
      <w:r w:rsidRPr="22E44C81">
        <w:rPr>
          <w:rFonts w:eastAsia="Calibri"/>
          <w:szCs w:val="22"/>
          <w:highlight w:val="yellow"/>
          <w:u w:val="single"/>
        </w:rPr>
        <w:t>and</w:t>
      </w:r>
      <w:r w:rsidRPr="22E44C81">
        <w:rPr>
          <w:rFonts w:eastAsia="Calibri"/>
          <w:szCs w:val="22"/>
          <w:u w:val="single"/>
        </w:rPr>
        <w:t xml:space="preserve"> Elon </w:t>
      </w:r>
      <w:r w:rsidRPr="22E44C81">
        <w:rPr>
          <w:rFonts w:eastAsia="Calibri"/>
          <w:szCs w:val="22"/>
          <w:highlight w:val="yellow"/>
          <w:u w:val="single"/>
        </w:rPr>
        <w:t>Musk</w:t>
      </w:r>
      <w:r w:rsidRPr="22E44C81">
        <w:rPr>
          <w:rFonts w:eastAsia="Calibri"/>
          <w:szCs w:val="22"/>
          <w:u w:val="single"/>
        </w:rPr>
        <w:t>, respectively</w:t>
      </w:r>
      <w:r w:rsidRPr="22E44C81">
        <w:rPr>
          <w:rFonts w:eastAsia="Calibri"/>
          <w:szCs w:val="22"/>
          <w:highlight w:val="yellow"/>
          <w:u w:val="single"/>
        </w:rPr>
        <w:t>, are working on the</w:t>
      </w:r>
      <w:r w:rsidRPr="22E44C81">
        <w:rPr>
          <w:rFonts w:eastAsia="Calibri"/>
          <w:szCs w:val="22"/>
          <w:u w:val="single"/>
        </w:rPr>
        <w:t xml:space="preserve"> relatively </w:t>
      </w:r>
      <w:r w:rsidRPr="22E44C81">
        <w:rPr>
          <w:rFonts w:eastAsia="Calibri"/>
          <w:szCs w:val="22"/>
          <w:highlight w:val="yellow"/>
          <w:u w:val="single"/>
        </w:rPr>
        <w:t>cheap reusable rockets asteroid pioneers will need</w:t>
      </w:r>
      <w:r w:rsidRPr="22E44C81">
        <w:rPr>
          <w:rFonts w:eastAsia="Calibri"/>
          <w:szCs w:val="22"/>
          <w:u w:val="single"/>
        </w:rPr>
        <w:t>.</w:t>
      </w:r>
      <w:r w:rsidRPr="22E44C81">
        <w:rPr>
          <w:rFonts w:eastAsia="Calibri"/>
          <w:sz w:val="12"/>
          <w:szCs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22E44C81">
        <w:rPr>
          <w:rFonts w:eastAsia="Calibri"/>
          <w:szCs w:val="22"/>
          <w:u w:val="singl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7">
        <w:r w:rsidRPr="22E44C81">
          <w:rPr>
            <w:rStyle w:val="Hyperlink"/>
            <w:rFonts w:eastAsia="Calibri"/>
            <w:szCs w:val="22"/>
          </w:rPr>
          <w:t>tiny hopping robot rovers</w:t>
        </w:r>
      </w:hyperlink>
      <w:r w:rsidRPr="22E44C81">
        <w:rPr>
          <w:rFonts w:eastAsia="Calibri"/>
          <w:szCs w:val="22"/>
          <w:u w:val="single"/>
        </w:rPr>
        <w:t xml:space="preserve"> and a </w:t>
      </w:r>
      <w:hyperlink r:id="rId18">
        <w:r w:rsidRPr="22E44C81">
          <w:rPr>
            <w:rStyle w:val="Hyperlink"/>
            <w:rFonts w:eastAsia="Calibri"/>
            <w:szCs w:val="22"/>
          </w:rPr>
          <w:t>small bomb</w:t>
        </w:r>
      </w:hyperlink>
      <w:r w:rsidRPr="22E44C81">
        <w:rPr>
          <w:rFonts w:eastAsia="Calibri"/>
          <w:szCs w:val="22"/>
          <w:u w:val="single"/>
        </w:rPr>
        <w:t xml:space="preserve"> on its target; pictures of the small crater that resulted were released afterward</w:t>
      </w:r>
      <w:r w:rsidRPr="22E44C81">
        <w:rPr>
          <w:rFonts w:eastAsia="Calibri"/>
          <w:sz w:val="12"/>
          <w:szCs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9">
        <w:r w:rsidRPr="22E44C81">
          <w:rPr>
            <w:rStyle w:val="Hyperlink"/>
            <w:rFonts w:eastAsia="Calibri"/>
            <w:sz w:val="12"/>
            <w:szCs w:val="12"/>
          </w:rPr>
          <w:t>NASA has proved it in the lab</w:t>
        </w:r>
      </w:hyperlink>
      <w:r w:rsidRPr="22E44C81">
        <w:rPr>
          <w:rFonts w:eastAsia="Calibri"/>
          <w:sz w:val="12"/>
          <w:szCs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22E44C81">
        <w:rPr>
          <w:rFonts w:eastAsia="Calibri"/>
          <w:szCs w:val="22"/>
          <w:highlight w:val="yellow"/>
          <w:u w:val="single"/>
        </w:rPr>
        <w:t>The possibility of private missions to asteroids,</w:t>
      </w:r>
      <w:r w:rsidRPr="22E44C81">
        <w:rPr>
          <w:rFonts w:eastAsia="Calibri"/>
          <w:szCs w:val="22"/>
          <w:u w:val="single"/>
        </w:rPr>
        <w:t xml:space="preserve"> with or without a human crew, </w:t>
      </w:r>
      <w:r w:rsidRPr="22E44C81">
        <w:rPr>
          <w:rFonts w:eastAsia="Calibri"/>
          <w:szCs w:val="22"/>
          <w:highlight w:val="yellow"/>
          <w:u w:val="single"/>
        </w:rPr>
        <w:t>is almost here</w:t>
      </w:r>
      <w:r w:rsidRPr="22E44C81">
        <w:rPr>
          <w:rFonts w:eastAsia="Calibri"/>
          <w:szCs w:val="22"/>
          <w:u w:val="single"/>
        </w:rPr>
        <w:t>. Th</w:t>
      </w:r>
      <w:r w:rsidRPr="22E44C81">
        <w:rPr>
          <w:rFonts w:eastAsia="Calibri"/>
          <w:sz w:val="12"/>
          <w:szCs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20">
        <w:r w:rsidRPr="22E44C81">
          <w:rPr>
            <w:rStyle w:val="Hyperlink"/>
            <w:rFonts w:eastAsia="Calibri"/>
            <w:sz w:val="12"/>
            <w:szCs w:val="12"/>
          </w:rPr>
          <w:t>Daemon</w:t>
        </w:r>
      </w:hyperlink>
      <w:r w:rsidRPr="22E44C81">
        <w:rPr>
          <w:rFonts w:eastAsia="Calibri"/>
          <w:sz w:val="12"/>
          <w:szCs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1">
        <w:r w:rsidRPr="22E44C81">
          <w:rPr>
            <w:rStyle w:val="Hyperlink"/>
            <w:rFonts w:eastAsia="Calibri"/>
            <w:sz w:val="12"/>
            <w:szCs w:val="12"/>
          </w:rPr>
          <w:t>Delta-v</w:t>
        </w:r>
      </w:hyperlink>
      <w:r w:rsidRPr="22E44C81">
        <w:rPr>
          <w:rFonts w:eastAsia="Calibri"/>
          <w:sz w:val="12"/>
          <w:szCs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2">
        <w:r w:rsidRPr="22E44C81">
          <w:rPr>
            <w:rStyle w:val="Hyperlink"/>
            <w:rFonts w:eastAsia="Calibri"/>
            <w:sz w:val="12"/>
            <w:szCs w:val="12"/>
          </w:rPr>
          <w:t>mountain of debt</w:t>
        </w:r>
      </w:hyperlink>
      <w:r w:rsidRPr="22E44C81">
        <w:rPr>
          <w:rFonts w:eastAsia="Calibri"/>
          <w:sz w:val="12"/>
          <w:szCs w:val="12"/>
        </w:rPr>
        <w:t xml:space="preserve">. It has to keep growing or it will implode, so we might as well take the majority of the industrial growth off-world where it can’t do any more harm to the biosphere.¶ Secondly, there’s the climate change fix. </w:t>
      </w:r>
      <w:r w:rsidRPr="22E44C81">
        <w:rPr>
          <w:rFonts w:eastAsia="Calibri"/>
          <w:szCs w:val="22"/>
          <w:u w:val="single"/>
        </w:rPr>
        <w:t xml:space="preserve">Suarez sees </w:t>
      </w:r>
      <w:r w:rsidRPr="22E44C81">
        <w:rPr>
          <w:rFonts w:eastAsia="Calibri"/>
          <w:szCs w:val="22"/>
          <w:highlight w:val="yellow"/>
          <w:u w:val="single"/>
        </w:rPr>
        <w:t>asteroid mining</w:t>
      </w:r>
      <w:r w:rsidRPr="22E44C81">
        <w:rPr>
          <w:rFonts w:eastAsia="Calibri"/>
          <w:szCs w:val="22"/>
          <w:u w:val="single"/>
        </w:rPr>
        <w:t xml:space="preserve"> as </w:t>
      </w:r>
      <w:r w:rsidRPr="22E44C81">
        <w:rPr>
          <w:rFonts w:eastAsia="Calibri"/>
          <w:szCs w:val="22"/>
          <w:highlight w:val="yellow"/>
          <w:u w:val="single"/>
        </w:rPr>
        <w:t xml:space="preserve">the only way we’re going to build </w:t>
      </w:r>
      <w:hyperlink r:id="rId23">
        <w:r w:rsidRPr="22E44C81">
          <w:rPr>
            <w:rStyle w:val="Hyperlink"/>
            <w:rFonts w:eastAsia="Calibri"/>
            <w:szCs w:val="22"/>
            <w:highlight w:val="yellow"/>
          </w:rPr>
          <w:t>solar power satellites</w:t>
        </w:r>
      </w:hyperlink>
      <w:r w:rsidRPr="22E44C81">
        <w:rPr>
          <w:rFonts w:eastAsia="Calibri"/>
          <w:szCs w:val="22"/>
          <w:u w:val="single"/>
        </w:rPr>
        <w:t>.</w:t>
      </w:r>
      <w:r w:rsidRPr="22E44C81">
        <w:rPr>
          <w:rFonts w:eastAsia="Calibri"/>
          <w:sz w:val="12"/>
          <w:szCs w:val="12"/>
        </w:rPr>
        <w:t xml:space="preserve"> </w:t>
      </w:r>
      <w:r w:rsidRPr="22E44C81">
        <w:rPr>
          <w:rFonts w:eastAsia="Calibri"/>
          <w:szCs w:val="22"/>
          <w:highlight w:val="yellow"/>
          <w:u w:val="single"/>
        </w:rPr>
        <w:t>Which</w:t>
      </w:r>
      <w:r w:rsidRPr="22E44C81">
        <w:rPr>
          <w:rFonts w:eastAsia="Calibri"/>
          <w:sz w:val="12"/>
          <w:szCs w:val="12"/>
        </w:rPr>
        <w:t xml:space="preserve">, as you </w:t>
      </w:r>
      <w:r w:rsidRPr="22E44C81">
        <w:rPr>
          <w:rFonts w:eastAsia="Calibri"/>
          <w:szCs w:val="22"/>
          <w:u w:val="single"/>
        </w:rPr>
        <w:t xml:space="preserve">probably know, </w:t>
      </w:r>
      <w:r w:rsidRPr="22E44C81">
        <w:rPr>
          <w:rFonts w:eastAsia="Calibri"/>
          <w:szCs w:val="22"/>
          <w:highlight w:val="yellow"/>
          <w:u w:val="single"/>
        </w:rPr>
        <w:t>is a form of uninterrupted solar power</w:t>
      </w:r>
      <w:r w:rsidRPr="22E44C81">
        <w:rPr>
          <w:rFonts w:eastAsia="Calibri"/>
          <w:szCs w:val="22"/>
          <w:u w:val="single"/>
        </w:rPr>
        <w:t xml:space="preserve"> collection </w:t>
      </w:r>
      <w:r w:rsidRPr="22E44C81">
        <w:rPr>
          <w:rFonts w:eastAsia="Calibri"/>
          <w:szCs w:val="22"/>
          <w:highlight w:val="yellow"/>
          <w:u w:val="single"/>
        </w:rPr>
        <w:t>that is</w:t>
      </w:r>
      <w:r w:rsidRPr="22E44C81">
        <w:rPr>
          <w:rFonts w:eastAsia="Calibri"/>
          <w:szCs w:val="22"/>
          <w:u w:val="single"/>
        </w:rPr>
        <w:t xml:space="preserve"> theoretically </w:t>
      </w:r>
      <w:r w:rsidRPr="22E44C81">
        <w:rPr>
          <w:rFonts w:eastAsia="Calibri"/>
          <w:szCs w:val="22"/>
          <w:highlight w:val="yellow"/>
          <w:u w:val="single"/>
        </w:rPr>
        <w:t>more effective</w:t>
      </w:r>
      <w:r w:rsidRPr="22E44C81">
        <w:rPr>
          <w:rFonts w:eastAsia="Calibri"/>
          <w:szCs w:val="22"/>
          <w:u w:val="single"/>
        </w:rPr>
        <w:t xml:space="preserve">, inch for inch, </w:t>
      </w:r>
      <w:r w:rsidRPr="22E44C81">
        <w:rPr>
          <w:rFonts w:eastAsia="Calibri"/>
          <w:szCs w:val="22"/>
          <w:highlight w:val="yellow"/>
          <w:u w:val="single"/>
        </w:rPr>
        <w:t>than any solar panels on Earth at high noon, but operating 24/</w:t>
      </w:r>
      <w:r w:rsidRPr="22E44C81">
        <w:rPr>
          <w:rFonts w:eastAsia="Calibri"/>
          <w:szCs w:val="22"/>
          <w:u w:val="single"/>
        </w:rPr>
        <w:t>7.</w:t>
      </w:r>
      <w:r w:rsidRPr="22E44C81">
        <w:rPr>
          <w:rFonts w:eastAsia="Calibri"/>
          <w:sz w:val="12"/>
          <w:szCs w:val="12"/>
        </w:rPr>
        <w:t xml:space="preserve"> (In space, basically, it’s always double high noon). ¶ </w:t>
      </w:r>
      <w:r w:rsidRPr="22E44C81">
        <w:rPr>
          <w:rFonts w:eastAsia="Calibri"/>
          <w:szCs w:val="22"/>
          <w:highlight w:val="yellow"/>
          <w:u w:val="single"/>
        </w:rPr>
        <w:t>The power collected is beamed back to</w:t>
      </w:r>
      <w:r w:rsidRPr="22E44C81">
        <w:rPr>
          <w:rFonts w:eastAsia="Calibri"/>
          <w:szCs w:val="22"/>
          <w:u w:val="single"/>
        </w:rPr>
        <w:t xml:space="preserve"> large receptors on </w:t>
      </w:r>
      <w:r w:rsidRPr="22E44C81">
        <w:rPr>
          <w:rFonts w:eastAsia="Calibri"/>
          <w:szCs w:val="22"/>
          <w:highlight w:val="yellow"/>
          <w:u w:val="single"/>
        </w:rPr>
        <w:t>Earth</w:t>
      </w:r>
      <w:r w:rsidRPr="22E44C81">
        <w:rPr>
          <w:rFonts w:eastAsia="Calibri"/>
          <w:szCs w:val="22"/>
          <w:u w:val="single"/>
        </w:rPr>
        <w:t xml:space="preserve"> with large, low-power microwaves, which researchers think will be harmless enough to let humans and animals pass through the beam. </w:t>
      </w:r>
      <w:r w:rsidRPr="22E44C81">
        <w:rPr>
          <w:rFonts w:eastAsia="Calibri"/>
          <w:szCs w:val="22"/>
          <w:highlight w:val="yellow"/>
          <w:u w:val="single"/>
        </w:rPr>
        <w:t>A space solar power array</w:t>
      </w:r>
      <w:r w:rsidRPr="22E44C81">
        <w:rPr>
          <w:rFonts w:eastAsia="Calibri"/>
          <w:szCs w:val="22"/>
          <w:u w:val="single"/>
        </w:rPr>
        <w:t xml:space="preserve"> like </w:t>
      </w:r>
      <w:hyperlink r:id="rId24" w:anchor="2d3f78a54386">
        <w:r w:rsidRPr="22E44C81">
          <w:rPr>
            <w:rStyle w:val="Hyperlink"/>
            <w:rFonts w:eastAsia="Calibri"/>
            <w:szCs w:val="22"/>
          </w:rPr>
          <w:t>the one China is said to be working on</w:t>
        </w:r>
      </w:hyperlink>
      <w:r w:rsidRPr="22E44C81">
        <w:rPr>
          <w:rFonts w:eastAsia="Calibri"/>
          <w:szCs w:val="22"/>
          <w:u w:val="single"/>
        </w:rPr>
        <w:t xml:space="preserve"> </w:t>
      </w:r>
      <w:r w:rsidRPr="22E44C81">
        <w:rPr>
          <w:rFonts w:eastAsia="Calibri"/>
          <w:szCs w:val="22"/>
          <w:highlight w:val="yellow"/>
          <w:u w:val="single"/>
        </w:rPr>
        <w:t>could reliably supply</w:t>
      </w:r>
      <w:r w:rsidRPr="22E44C81">
        <w:rPr>
          <w:rFonts w:eastAsia="Calibri"/>
          <w:szCs w:val="22"/>
          <w:u w:val="single"/>
        </w:rPr>
        <w:t xml:space="preserve"> 2,000 gigawatts — or </w:t>
      </w:r>
      <w:r w:rsidRPr="22E44C81">
        <w:rPr>
          <w:rFonts w:eastAsia="Calibri"/>
          <w:szCs w:val="22"/>
          <w:highlight w:val="yellow"/>
          <w:u w:val="single"/>
        </w:rPr>
        <w:t>over 1,000 times more power than the largest solar farm currently in existence</w:t>
      </w:r>
      <w:r w:rsidRPr="22E44C81">
        <w:rPr>
          <w:rFonts w:eastAsia="Calibri"/>
          <w:sz w:val="12"/>
          <w:szCs w:val="12"/>
        </w:rPr>
        <w:t xml:space="preserve">. ¶ </w:t>
      </w:r>
      <w:r w:rsidRPr="22E44C81">
        <w:rPr>
          <w:rFonts w:eastAsia="Calibri"/>
          <w:szCs w:val="22"/>
          <w:u w:val="single"/>
        </w:rPr>
        <w:t>“</w:t>
      </w:r>
      <w:r w:rsidRPr="22E44C81">
        <w:rPr>
          <w:rFonts w:eastAsia="Calibri"/>
          <w:szCs w:val="22"/>
          <w:highlight w:val="yellow"/>
          <w:u w:val="single"/>
        </w:rPr>
        <w:t>We're looking at a 20-year window to completely replace human civilization's power infrastructure</w:t>
      </w:r>
      <w:r w:rsidRPr="22E44C81">
        <w:rPr>
          <w:rFonts w:eastAsia="Calibri"/>
          <w:sz w:val="12"/>
          <w:szCs w:val="12"/>
        </w:rPr>
        <w:t xml:space="preserve">,” Suarez told me, citing the report of the Intergovernmental Panel on Climate Change on the coming catastrophe. Solar satellite technology “has existed since the 1970s. </w:t>
      </w:r>
      <w:r w:rsidRPr="22E44C81">
        <w:rPr>
          <w:rFonts w:eastAsia="Calibri"/>
          <w:szCs w:val="22"/>
          <w:highlight w:val="yellow"/>
          <w:u w:val="single"/>
        </w:rPr>
        <w:t>What we were missing is millions of tons of construction materials in orbit. Asteroid mining can place it there</w:t>
      </w:r>
      <w:r w:rsidRPr="22E44C81">
        <w:rPr>
          <w:rFonts w:eastAsia="Calibri"/>
          <w:szCs w:val="22"/>
          <w:u w:val="single"/>
        </w:rPr>
        <w:t>.”¶</w:t>
      </w:r>
      <w:r w:rsidRPr="22E44C81">
        <w:rPr>
          <w:rFonts w:eastAsia="Calibri"/>
          <w:sz w:val="12"/>
          <w:szCs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22E44C81">
        <w:rPr>
          <w:rFonts w:eastAsia="Calibri"/>
          <w:szCs w:val="22"/>
          <w:u w:val="single"/>
        </w:rPr>
        <w:t xml:space="preserve">Big pharma, to take one controversial industry, would </w:t>
      </w:r>
      <w:hyperlink r:id="rId25">
        <w:r w:rsidRPr="22E44C81">
          <w:rPr>
            <w:rStyle w:val="Hyperlink"/>
            <w:rFonts w:eastAsia="Calibri"/>
            <w:szCs w:val="22"/>
          </w:rPr>
          <w:t>benefit by taking its manufacturing off-world</w:t>
        </w:r>
      </w:hyperlink>
      <w:r w:rsidRPr="22E44C81">
        <w:rPr>
          <w:rFonts w:eastAsia="Calibri"/>
          <w:szCs w:val="22"/>
          <w:u w:val="single"/>
        </w:rPr>
        <w:t xml:space="preserve">. The molecular structure of many chemicals grows better in microgravity.¶ </w:t>
      </w:r>
      <w:r w:rsidRPr="22E44C81">
        <w:rPr>
          <w:rFonts w:eastAsia="Calibri"/>
          <w:sz w:val="12"/>
          <w:szCs w:val="12"/>
        </w:rPr>
        <w:t xml:space="preserve">The expectation is that a lot of these space businesses — and all the orbital infrastructure designed to support them — will be automated, controlled remotely via telepresence, and monitored by AI. But Suarez is adamant </w:t>
      </w:r>
      <w:r w:rsidRPr="22E44C81">
        <w:rPr>
          <w:rFonts w:eastAsia="Calibri"/>
          <w:szCs w:val="22"/>
          <w:u w:val="single"/>
        </w:rPr>
        <w:t xml:space="preserve">that thousands if not millions of actual human workers will thrive in the space economy, even as robots take their jobs in old industries back on Earth.¶ </w:t>
      </w:r>
      <w:r w:rsidRPr="22E44C81">
        <w:rPr>
          <w:rFonts w:eastAsia="Calibri"/>
          <w:sz w:val="12"/>
          <w:szCs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22E44C81">
        <w:rPr>
          <w:rFonts w:eastAsia="Calibri"/>
          <w:szCs w:val="22"/>
          <w:u w:val="single"/>
        </w:rPr>
        <w:t xml:space="preserve">Which is another way </w:t>
      </w:r>
      <w:r w:rsidRPr="22E44C81">
        <w:rPr>
          <w:rFonts w:eastAsia="Calibri"/>
          <w:szCs w:val="22"/>
          <w:highlight w:val="yellow"/>
          <w:u w:val="single"/>
        </w:rPr>
        <w:t>startups back on Earth will get rich in the new economy: designing and building those robots,</w:t>
      </w:r>
      <w:r w:rsidRPr="22E44C81">
        <w:rPr>
          <w:rFonts w:eastAsia="Calibri"/>
          <w:szCs w:val="22"/>
          <w:u w:val="single"/>
        </w:rPr>
        <w:t xml:space="preserve"> the nearest thing to selling picks and shovels to prospectors in the space gold rush. </w:t>
      </w:r>
      <w:r w:rsidRPr="22E44C81">
        <w:rPr>
          <w:rFonts w:eastAsia="Calibri"/>
          <w:szCs w:val="22"/>
          <w:highlight w:val="yellow"/>
          <w:u w:val="single"/>
        </w:rPr>
        <w:t>Thousands of humans in space at any one time will also require the design and construction of stations that spin to create artificial gravity</w:t>
      </w:r>
      <w:r w:rsidRPr="22E44C81">
        <w:rPr>
          <w:rFonts w:eastAsia="Calibri"/>
          <w:sz w:val="12"/>
          <w:szCs w:val="12"/>
        </w:rPr>
        <w:t xml:space="preserve">. Again, this isn’t a great stretch: Using centrifugal force to simulate gravity in space was first proposed by scientists in the 19th century. NASA has had workable designs for spinning cislunar habitats called </w:t>
      </w:r>
      <w:hyperlink r:id="rId26">
        <w:r w:rsidRPr="22E44C81">
          <w:rPr>
            <w:rStyle w:val="Hyperlink"/>
            <w:rFonts w:eastAsia="Calibri"/>
            <w:sz w:val="12"/>
            <w:szCs w:val="12"/>
          </w:rPr>
          <w:t>O’Neill cylinders</w:t>
        </w:r>
      </w:hyperlink>
      <w:r w:rsidRPr="22E44C81">
        <w:rPr>
          <w:rFonts w:eastAsia="Calibri"/>
          <w:sz w:val="12"/>
          <w:szCs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22E44C81">
        <w:rPr>
          <w:rFonts w:eastAsia="Calibri"/>
          <w:szCs w:val="22"/>
          <w:highlight w:val="yellow"/>
          <w:u w:val="single"/>
        </w:rPr>
        <w:t xml:space="preserve">For those who </w:t>
      </w:r>
      <w:r w:rsidRPr="22E44C81">
        <w:rPr>
          <w:rFonts w:eastAsia="Calibri"/>
          <w:szCs w:val="22"/>
          <w:highlight w:val="yellow"/>
          <w:u w:val="single"/>
        </w:rPr>
        <w:lastRenderedPageBreak/>
        <w:t>worry about asteroids that could wipe out civilization</w:t>
      </w:r>
      <w:r w:rsidRPr="22E44C81">
        <w:rPr>
          <w:rFonts w:eastAsia="Calibri"/>
          <w:szCs w:val="22"/>
          <w:u w:val="single"/>
        </w:rPr>
        <w:t xml:space="preserve"> — though luckily, </w:t>
      </w:r>
      <w:hyperlink r:id="rId27">
        <w:r w:rsidRPr="22E44C81">
          <w:rPr>
            <w:rStyle w:val="Hyperlink"/>
            <w:rFonts w:eastAsia="Calibri"/>
            <w:szCs w:val="22"/>
          </w:rPr>
          <w:t>this isn't likely to happen any time soon</w:t>
        </w:r>
      </w:hyperlink>
      <w:r w:rsidRPr="22E44C81">
        <w:rPr>
          <w:rFonts w:eastAsia="Calibri"/>
          <w:szCs w:val="22"/>
          <w:u w:val="single"/>
        </w:rPr>
        <w:t xml:space="preserve"> — </w:t>
      </w:r>
      <w:r w:rsidRPr="22E44C81">
        <w:rPr>
          <w:rFonts w:eastAsia="Calibri"/>
          <w:szCs w:val="22"/>
          <w:highlight w:val="yellow"/>
          <w:u w:val="single"/>
        </w:rPr>
        <w:t>here is a way for humanity to get proficient in moving them out of the way, fast</w:t>
      </w:r>
      <w:r w:rsidRPr="22E44C81">
        <w:rPr>
          <w:rFonts w:eastAsia="Calibri"/>
          <w:szCs w:val="22"/>
          <w:u w:val="single"/>
        </w:rPr>
        <w:t xml:space="preserve">. Indeed, </w:t>
      </w:r>
      <w:r w:rsidRPr="22E44C81">
        <w:rPr>
          <w:rFonts w:eastAsia="Calibri"/>
          <w:szCs w:val="22"/>
          <w:highlight w:val="yellow"/>
          <w:u w:val="single"/>
        </w:rPr>
        <w:t xml:space="preserve">the National Space Society has offered </w:t>
      </w:r>
      <w:hyperlink r:id="rId28">
        <w:r w:rsidRPr="22E44C81">
          <w:rPr>
            <w:rStyle w:val="Hyperlink"/>
            <w:rFonts w:eastAsia="Calibri"/>
            <w:szCs w:val="22"/>
            <w:highlight w:val="yellow"/>
          </w:rPr>
          <w:t>a proposal</w:t>
        </w:r>
      </w:hyperlink>
      <w:r w:rsidRPr="22E44C81">
        <w:rPr>
          <w:rFonts w:eastAsia="Calibri"/>
          <w:szCs w:val="22"/>
          <w:highlight w:val="yellow"/>
          <w:u w:val="single"/>
        </w:rPr>
        <w:t xml:space="preserve"> to capture the asteroid Aphosi</w:t>
      </w:r>
      <w:r w:rsidRPr="22E44C81">
        <w:rPr>
          <w:rFonts w:eastAsia="Calibri"/>
          <w:szCs w:val="22"/>
          <w:u w:val="single"/>
        </w:rPr>
        <w:t xml:space="preserve">s (which is set to miss Earth in the year 2029, but </w:t>
      </w:r>
      <w:hyperlink r:id="rId29">
        <w:r w:rsidRPr="22E44C81">
          <w:rPr>
            <w:rStyle w:val="Hyperlink"/>
            <w:rFonts w:eastAsia="Calibri"/>
            <w:szCs w:val="22"/>
          </w:rPr>
          <w:t>not by a very comfortable margin</w:t>
        </w:r>
      </w:hyperlink>
      <w:r w:rsidRPr="22E44C81">
        <w:rPr>
          <w:rFonts w:eastAsia="Calibri"/>
          <w:szCs w:val="22"/>
          <w:u w:val="single"/>
        </w:rPr>
        <w:t xml:space="preserve">), </w:t>
      </w:r>
      <w:r w:rsidRPr="22E44C81">
        <w:rPr>
          <w:rFonts w:eastAsia="Calibri"/>
          <w:szCs w:val="22"/>
          <w:highlight w:val="yellow"/>
          <w:u w:val="single"/>
        </w:rPr>
        <w:t>keep it in orbit, and turn it into 150 small solar-power satellites,</w:t>
      </w:r>
      <w:r w:rsidRPr="22E44C81">
        <w:rPr>
          <w:rFonts w:eastAsia="Calibri"/>
          <w:szCs w:val="22"/>
          <w:u w:val="single"/>
        </w:rPr>
        <w:t xml:space="preserve"> as a proof of concept.</w:t>
      </w:r>
      <w:r w:rsidRPr="22E44C81">
        <w:rPr>
          <w:rFonts w:eastAsia="Calibri"/>
          <w:sz w:val="12"/>
          <w:szCs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0">
        <w:r w:rsidRPr="22E44C81">
          <w:rPr>
            <w:rStyle w:val="Hyperlink"/>
            <w:rFonts w:eastAsia="Calibri"/>
            <w:sz w:val="12"/>
            <w:szCs w:val="12"/>
          </w:rPr>
          <w:t>distant planet made entirely of diamond</w:t>
        </w:r>
      </w:hyperlink>
      <w:r w:rsidRPr="22E44C81">
        <w:rPr>
          <w:rFonts w:eastAsia="Calibri"/>
          <w:sz w:val="12"/>
          <w:szCs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31">
        <w:r w:rsidRPr="22E44C81">
          <w:rPr>
            <w:rStyle w:val="Hyperlink"/>
            <w:rFonts w:eastAsia="Calibri"/>
            <w:sz w:val="12"/>
            <w:szCs w:val="12"/>
          </w:rPr>
          <w:t>Neil deGrasse Tyson believes that the first trillionaire will be an asteroid mining mogul</w:t>
        </w:r>
      </w:hyperlink>
      <w:r w:rsidRPr="22E44C81">
        <w:rPr>
          <w:rFonts w:eastAsia="Calibri"/>
          <w:sz w:val="12"/>
          <w:szCs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22E44C81">
        <w:rPr>
          <w:rFonts w:eastAsia="Calibri"/>
          <w:szCs w:val="22"/>
          <w:u w:val="single"/>
        </w:rPr>
        <w:t xml:space="preserve">, this is exactly the version of capitalism humanity has needed all along: the kind where there is no ecosystem to destroy, no marginalized group to make miserable. </w:t>
      </w:r>
      <w:r w:rsidRPr="22E44C81">
        <w:rPr>
          <w:rFonts w:eastAsia="Calibri"/>
          <w:sz w:val="12"/>
          <w:szCs w:val="12"/>
        </w:rPr>
        <w:t>A safe, dead space where capitalism’s most enthusiastic pioneers can go nuts to their hearts’ content, so long as they clean up their space junk. ¶ (</w:t>
      </w:r>
      <w:hyperlink r:id="rId32">
        <w:r w:rsidRPr="22E44C81">
          <w:rPr>
            <w:rStyle w:val="Hyperlink"/>
            <w:rFonts w:eastAsia="Calibri"/>
            <w:sz w:val="12"/>
            <w:szCs w:val="12"/>
          </w:rPr>
          <w:t>Space junk</w:t>
        </w:r>
      </w:hyperlink>
      <w:r w:rsidRPr="22E44C81">
        <w:rPr>
          <w:rFonts w:eastAsia="Calibri"/>
          <w:sz w:val="12"/>
          <w:szCs w:val="12"/>
        </w:rPr>
        <w:t xml:space="preserve"> is a real problem in orbital space because it has thousands of vulnerable satellites clustered closely together around our little blue rock. The vast emptiness of cislunar space, not so much.)¶ </w:t>
      </w:r>
      <w:r w:rsidRPr="22E44C81">
        <w:rPr>
          <w:rFonts w:eastAsia="Calibri"/>
          <w:szCs w:val="22"/>
          <w:u w:val="singl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22E44C81">
        <w:rPr>
          <w:rFonts w:eastAsia="Calibri"/>
          <w:sz w:val="12"/>
          <w:szCs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75B5734E" w14:textId="77777777" w:rsidR="00567580" w:rsidRDefault="00567580" w:rsidP="00567580">
      <w:pPr>
        <w:pStyle w:val="Heading4"/>
      </w:pPr>
      <w:r w:rsidRPr="22E44C81">
        <w:rPr>
          <w:rFonts w:eastAsia="Calibri" w:cs="Calibri"/>
        </w:rPr>
        <w:t>Warming causes extinction.</w:t>
      </w:r>
    </w:p>
    <w:p w14:paraId="4D1577D6" w14:textId="77777777" w:rsidR="00567580" w:rsidRDefault="00567580" w:rsidP="00567580">
      <w:pPr>
        <w:spacing w:line="240" w:lineRule="exact"/>
      </w:pPr>
      <w:r w:rsidRPr="22E44C81">
        <w:rPr>
          <w:rFonts w:eastAsia="Calibri"/>
          <w:szCs w:val="22"/>
        </w:rPr>
        <w:t xml:space="preserve">Bill </w:t>
      </w:r>
      <w:r w:rsidRPr="22E44C81">
        <w:rPr>
          <w:rFonts w:eastAsia="Calibri"/>
          <w:b/>
          <w:bCs/>
          <w:sz w:val="26"/>
          <w:szCs w:val="26"/>
        </w:rPr>
        <w:t>McKibben 19</w:t>
      </w:r>
      <w:r w:rsidRPr="22E44C81">
        <w:rPr>
          <w:rFonts w:eastAsia="Calibri"/>
          <w:szCs w:val="22"/>
        </w:rPr>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22E44C81">
        <w:rPr>
          <w:rFonts w:eastAsia="Calibri"/>
          <w:szCs w:val="22"/>
          <w:u w:val="single"/>
        </w:rPr>
        <w:t xml:space="preserve">This Is </w:t>
      </w:r>
      <w:r w:rsidRPr="22E44C81">
        <w:rPr>
          <w:rFonts w:eastAsia="Calibri"/>
          <w:szCs w:val="22"/>
          <w:highlight w:val="green"/>
          <w:u w:val="single"/>
        </w:rPr>
        <w:t xml:space="preserve">How </w:t>
      </w:r>
      <w:r w:rsidRPr="22E44C81">
        <w:rPr>
          <w:rFonts w:eastAsia="Calibri"/>
          <w:b/>
          <w:bCs/>
          <w:szCs w:val="22"/>
          <w:highlight w:val="green"/>
          <w:u w:val="single"/>
        </w:rPr>
        <w:t>Human Extinction</w:t>
      </w:r>
      <w:r w:rsidRPr="22E44C81">
        <w:rPr>
          <w:rFonts w:eastAsia="Calibri"/>
          <w:szCs w:val="22"/>
          <w:u w:val="single"/>
        </w:rPr>
        <w:t xml:space="preserve"> Could </w:t>
      </w:r>
      <w:r w:rsidRPr="22E44C81">
        <w:rPr>
          <w:rFonts w:eastAsia="Calibri"/>
          <w:szCs w:val="22"/>
          <w:highlight w:val="green"/>
          <w:u w:val="single"/>
        </w:rPr>
        <w:t>Play Out</w:t>
      </w:r>
      <w:r w:rsidRPr="22E44C81">
        <w:rPr>
          <w:rFonts w:eastAsia="Calibri"/>
          <w:szCs w:val="22"/>
        </w:rPr>
        <w:t xml:space="preserve">." Rolling Stone. 4-9-2019. </w:t>
      </w:r>
      <w:hyperlink r:id="rId33">
        <w:r w:rsidRPr="22E44C81">
          <w:rPr>
            <w:rStyle w:val="Hyperlink"/>
            <w:rFonts w:eastAsia="Calibri"/>
            <w:szCs w:val="22"/>
          </w:rPr>
          <w:t>https://www.rollingstone.com/politics/politics-features/bill-mckibben-falter-climate-change-817310/</w:t>
        </w:r>
      </w:hyperlink>
    </w:p>
    <w:p w14:paraId="4BA33A5D" w14:textId="77777777" w:rsidR="00567580" w:rsidRDefault="00567580" w:rsidP="00567580">
      <w:pPr>
        <w:spacing w:line="240" w:lineRule="exact"/>
      </w:pPr>
      <w:r w:rsidRPr="22E44C81">
        <w:rPr>
          <w:rFonts w:eastAsia="Calibri"/>
          <w:sz w:val="16"/>
          <w:szCs w:val="16"/>
        </w:rPr>
        <w:t xml:space="preserve">Oh, </w:t>
      </w:r>
      <w:r w:rsidRPr="22E44C81">
        <w:rPr>
          <w:rFonts w:eastAsia="Calibri"/>
          <w:szCs w:val="22"/>
          <w:u w:val="single"/>
        </w:rPr>
        <w:t xml:space="preserve">it could get </w:t>
      </w:r>
      <w:r w:rsidRPr="22E44C81">
        <w:rPr>
          <w:rFonts w:eastAsia="Calibri"/>
          <w:b/>
          <w:bCs/>
          <w:szCs w:val="22"/>
          <w:u w:val="single"/>
        </w:rPr>
        <w:t>very bad</w:t>
      </w:r>
      <w:r w:rsidRPr="22E44C81">
        <w:rPr>
          <w:rFonts w:eastAsia="Calibri"/>
          <w:sz w:val="16"/>
          <w:szCs w:val="16"/>
        </w:rPr>
        <w:t xml:space="preserve">. In 2015, </w:t>
      </w:r>
      <w:r w:rsidRPr="22E44C81">
        <w:rPr>
          <w:rFonts w:eastAsia="Calibri"/>
          <w:szCs w:val="22"/>
          <w:u w:val="single"/>
        </w:rPr>
        <w:t xml:space="preserve">a study in the Journal of Mathematical Biology pointed out that if the world’s </w:t>
      </w:r>
      <w:r w:rsidRPr="22E44C81">
        <w:rPr>
          <w:rFonts w:eastAsia="Calibri"/>
          <w:b/>
          <w:bCs/>
          <w:szCs w:val="22"/>
          <w:highlight w:val="green"/>
          <w:u w:val="single"/>
        </w:rPr>
        <w:t>oceans</w:t>
      </w:r>
      <w:r w:rsidRPr="22E44C81">
        <w:rPr>
          <w:rFonts w:eastAsia="Calibri"/>
          <w:szCs w:val="22"/>
          <w:highlight w:val="green"/>
          <w:u w:val="single"/>
        </w:rPr>
        <w:t xml:space="preserve"> kept warming</w:t>
      </w:r>
      <w:r w:rsidRPr="22E44C81">
        <w:rPr>
          <w:rFonts w:eastAsia="Calibri"/>
          <w:szCs w:val="22"/>
          <w:u w:val="single"/>
        </w:rPr>
        <w:t>, by 2100 they might become hot enough to “</w:t>
      </w:r>
      <w:r w:rsidRPr="22E44C81">
        <w:rPr>
          <w:rFonts w:eastAsia="Calibri"/>
          <w:b/>
          <w:bCs/>
          <w:szCs w:val="22"/>
          <w:highlight w:val="green"/>
          <w:u w:val="single"/>
        </w:rPr>
        <w:t>stop oxygen production</w:t>
      </w:r>
      <w:r w:rsidRPr="22E44C81">
        <w:rPr>
          <w:rFonts w:eastAsia="Calibri"/>
          <w:szCs w:val="22"/>
          <w:u w:val="single"/>
        </w:rPr>
        <w:t xml:space="preserve"> by </w:t>
      </w:r>
      <w:r w:rsidRPr="22E44C81">
        <w:rPr>
          <w:rFonts w:eastAsia="Calibri"/>
          <w:b/>
          <w:bCs/>
          <w:szCs w:val="22"/>
          <w:u w:val="single"/>
        </w:rPr>
        <w:t>phyto-plankton</w:t>
      </w:r>
      <w:r w:rsidRPr="22E44C81">
        <w:rPr>
          <w:rFonts w:eastAsia="Calibri"/>
          <w:szCs w:val="22"/>
          <w:u w:val="single"/>
        </w:rPr>
        <w:t xml:space="preserve"> by </w:t>
      </w:r>
      <w:r w:rsidRPr="22E44C81">
        <w:rPr>
          <w:rFonts w:eastAsia="Calibri"/>
          <w:szCs w:val="22"/>
          <w:highlight w:val="green"/>
          <w:u w:val="single"/>
        </w:rPr>
        <w:t>disrupting</w:t>
      </w:r>
      <w:r w:rsidRPr="22E44C81">
        <w:rPr>
          <w:rFonts w:eastAsia="Calibri"/>
          <w:szCs w:val="22"/>
          <w:u w:val="single"/>
        </w:rPr>
        <w:t xml:space="preserve"> the process of photosynthesis.”</w:t>
      </w:r>
      <w:r w:rsidRPr="22E44C81">
        <w:rPr>
          <w:rFonts w:eastAsia="Calibri"/>
          <w:sz w:val="16"/>
          <w:szCs w:val="16"/>
        </w:rPr>
        <w:t xml:space="preserve"> </w:t>
      </w:r>
      <w:r w:rsidRPr="22E44C81">
        <w:rPr>
          <w:rFonts w:eastAsia="Calibri"/>
          <w:szCs w:val="22"/>
          <w:u w:val="single"/>
        </w:rPr>
        <w:t xml:space="preserve">Given that </w:t>
      </w:r>
      <w:r w:rsidRPr="22E44C81">
        <w:rPr>
          <w:rFonts w:eastAsia="Calibri"/>
          <w:b/>
          <w:bCs/>
          <w:szCs w:val="22"/>
          <w:highlight w:val="green"/>
          <w:u w:val="single"/>
        </w:rPr>
        <w:t>two-thirds</w:t>
      </w:r>
      <w:r w:rsidRPr="22E44C81">
        <w:rPr>
          <w:rFonts w:eastAsia="Calibri"/>
          <w:szCs w:val="22"/>
          <w:highlight w:val="green"/>
          <w:u w:val="single"/>
        </w:rPr>
        <w:t xml:space="preserve"> of</w:t>
      </w:r>
      <w:r w:rsidRPr="22E44C81">
        <w:rPr>
          <w:rFonts w:eastAsia="Calibri"/>
          <w:szCs w:val="22"/>
          <w:u w:val="single"/>
        </w:rPr>
        <w:t xml:space="preserve"> the </w:t>
      </w:r>
      <w:r w:rsidRPr="22E44C81">
        <w:rPr>
          <w:rFonts w:eastAsia="Calibri"/>
          <w:b/>
          <w:bCs/>
          <w:szCs w:val="22"/>
          <w:u w:val="single"/>
        </w:rPr>
        <w:t xml:space="preserve">Earth’s </w:t>
      </w:r>
      <w:r w:rsidRPr="22E44C81">
        <w:rPr>
          <w:rFonts w:eastAsia="Calibri"/>
          <w:b/>
          <w:bCs/>
          <w:szCs w:val="22"/>
          <w:highlight w:val="green"/>
          <w:u w:val="single"/>
        </w:rPr>
        <w:t>oxygen</w:t>
      </w:r>
      <w:r w:rsidRPr="22E44C81">
        <w:rPr>
          <w:rFonts w:eastAsia="Calibri"/>
          <w:szCs w:val="22"/>
          <w:u w:val="single"/>
        </w:rPr>
        <w:t xml:space="preserve"> comes from phytoplankton, that would “likely result in the </w:t>
      </w:r>
      <w:r w:rsidRPr="22E44C81">
        <w:rPr>
          <w:rFonts w:eastAsia="Calibri"/>
          <w:b/>
          <w:bCs/>
          <w:szCs w:val="22"/>
          <w:highlight w:val="green"/>
          <w:u w:val="single"/>
        </w:rPr>
        <w:t>mass mortality of</w:t>
      </w:r>
      <w:r w:rsidRPr="22E44C81">
        <w:rPr>
          <w:rFonts w:eastAsia="Calibri"/>
          <w:b/>
          <w:bCs/>
          <w:szCs w:val="22"/>
          <w:u w:val="single"/>
        </w:rPr>
        <w:t xml:space="preserve"> animals and </w:t>
      </w:r>
      <w:r w:rsidRPr="22E44C81">
        <w:rPr>
          <w:rFonts w:eastAsia="Calibri"/>
          <w:b/>
          <w:bCs/>
          <w:szCs w:val="22"/>
          <w:highlight w:val="green"/>
          <w:u w:val="single"/>
        </w:rPr>
        <w:t>humans</w:t>
      </w:r>
      <w:r w:rsidRPr="22E44C81">
        <w:rPr>
          <w:rFonts w:eastAsia="Calibri"/>
          <w:sz w:val="16"/>
          <w:szCs w:val="16"/>
        </w:rPr>
        <w:t>.”</w:t>
      </w:r>
      <w:r w:rsidRPr="22E44C81">
        <w:rPr>
          <w:rFonts w:eastAsia="Calibri"/>
          <w:b/>
          <w:bCs/>
          <w:szCs w:val="22"/>
          <w:u w:val="single"/>
        </w:rPr>
        <w:t xml:space="preserve"> </w:t>
      </w:r>
      <w:r w:rsidRPr="22E44C81">
        <w:rPr>
          <w:rFonts w:eastAsia="Calibri"/>
          <w:sz w:val="16"/>
          <w:szCs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22E44C81">
        <w:rPr>
          <w:rFonts w:eastAsia="Calibri"/>
          <w:b/>
          <w:bCs/>
          <w:szCs w:val="22"/>
          <w:highlight w:val="green"/>
          <w:u w:val="single"/>
        </w:rPr>
        <w:t>permafrost</w:t>
      </w:r>
      <w:r w:rsidRPr="22E44C81">
        <w:rPr>
          <w:rFonts w:eastAsia="Calibri"/>
          <w:szCs w:val="22"/>
          <w:u w:val="single"/>
        </w:rPr>
        <w:t xml:space="preserve"> is a “very good </w:t>
      </w:r>
      <w:r w:rsidRPr="22E44C81">
        <w:rPr>
          <w:rFonts w:eastAsia="Calibri"/>
          <w:szCs w:val="22"/>
          <w:highlight w:val="green"/>
          <w:u w:val="single"/>
        </w:rPr>
        <w:t>preserve</w:t>
      </w:r>
      <w:r w:rsidRPr="22E44C81">
        <w:rPr>
          <w:rFonts w:eastAsia="Calibri"/>
          <w:szCs w:val="22"/>
          <w:u w:val="single"/>
        </w:rPr>
        <w:t xml:space="preserve">r of </w:t>
      </w:r>
      <w:r w:rsidRPr="22E44C81">
        <w:rPr>
          <w:rFonts w:eastAsia="Calibri"/>
          <w:b/>
          <w:bCs/>
          <w:szCs w:val="22"/>
          <w:highlight w:val="green"/>
          <w:u w:val="single"/>
        </w:rPr>
        <w:t>microbes</w:t>
      </w:r>
      <w:r w:rsidRPr="22E44C81">
        <w:rPr>
          <w:rFonts w:eastAsia="Calibri"/>
          <w:szCs w:val="22"/>
          <w:highlight w:val="green"/>
          <w:u w:val="single"/>
        </w:rPr>
        <w:t xml:space="preserve"> and </w:t>
      </w:r>
      <w:r w:rsidRPr="22E44C81">
        <w:rPr>
          <w:rFonts w:eastAsia="Calibri"/>
          <w:b/>
          <w:bCs/>
          <w:szCs w:val="22"/>
          <w:highlight w:val="green"/>
          <w:u w:val="single"/>
        </w:rPr>
        <w:t>viruses</w:t>
      </w:r>
      <w:r w:rsidRPr="22E44C81">
        <w:rPr>
          <w:rFonts w:eastAsia="Calibri"/>
          <w:sz w:val="16"/>
          <w:szCs w:val="16"/>
        </w:rPr>
        <w:t xml:space="preserve">, </w:t>
      </w:r>
      <w:r w:rsidRPr="22E44C81">
        <w:rPr>
          <w:rFonts w:eastAsia="Calibri"/>
          <w:szCs w:val="22"/>
          <w:u w:val="single"/>
        </w:rPr>
        <w:t>because it is cold, there is no oxygen, and it is dark</w:t>
      </w:r>
      <w:r w:rsidRPr="22E44C81">
        <w:rPr>
          <w:rFonts w:eastAsia="Calibri"/>
          <w:sz w:val="16"/>
          <w:szCs w:val="16"/>
        </w:rPr>
        <w:t xml:space="preserve">” — scientists have managed to revive an eight-million-year-old bacterium they found beneath the surface of a glacier. Researchers believe </w:t>
      </w:r>
      <w:r w:rsidRPr="22E44C81">
        <w:rPr>
          <w:rFonts w:eastAsia="Calibri"/>
          <w:szCs w:val="22"/>
          <w:u w:val="single"/>
        </w:rPr>
        <w:t xml:space="preserve">there are </w:t>
      </w:r>
      <w:r w:rsidRPr="22E44C81">
        <w:rPr>
          <w:rFonts w:eastAsia="Calibri"/>
          <w:szCs w:val="22"/>
          <w:highlight w:val="green"/>
          <w:u w:val="single"/>
        </w:rPr>
        <w:t>fragments of</w:t>
      </w:r>
      <w:r w:rsidRPr="22E44C81">
        <w:rPr>
          <w:rFonts w:eastAsia="Calibri"/>
          <w:szCs w:val="22"/>
          <w:u w:val="single"/>
        </w:rPr>
        <w:t xml:space="preserve"> the </w:t>
      </w:r>
      <w:r w:rsidRPr="22E44C81">
        <w:rPr>
          <w:rFonts w:eastAsia="Calibri"/>
          <w:b/>
          <w:bCs/>
          <w:szCs w:val="22"/>
          <w:highlight w:val="green"/>
          <w:u w:val="single"/>
        </w:rPr>
        <w:t>Spanish flu</w:t>
      </w:r>
      <w:r w:rsidRPr="22E44C81">
        <w:rPr>
          <w:rFonts w:eastAsia="Calibri"/>
          <w:b/>
          <w:bCs/>
          <w:szCs w:val="22"/>
          <w:u w:val="single"/>
        </w:rPr>
        <w:t xml:space="preserve"> virus</w:t>
      </w:r>
      <w:r w:rsidRPr="22E44C81">
        <w:rPr>
          <w:rFonts w:eastAsia="Calibri"/>
          <w:sz w:val="16"/>
          <w:szCs w:val="16"/>
        </w:rPr>
        <w:t xml:space="preserve">, </w:t>
      </w:r>
      <w:r w:rsidRPr="22E44C81">
        <w:rPr>
          <w:rFonts w:eastAsia="Calibri"/>
          <w:b/>
          <w:bCs/>
          <w:szCs w:val="22"/>
          <w:highlight w:val="green"/>
          <w:u w:val="single"/>
        </w:rPr>
        <w:t>smallpox</w:t>
      </w:r>
      <w:r w:rsidRPr="22E44C81">
        <w:rPr>
          <w:rFonts w:eastAsia="Calibri"/>
          <w:sz w:val="16"/>
          <w:szCs w:val="16"/>
        </w:rPr>
        <w:t xml:space="preserve">, </w:t>
      </w:r>
      <w:r w:rsidRPr="22E44C81">
        <w:rPr>
          <w:rFonts w:eastAsia="Calibri"/>
          <w:szCs w:val="22"/>
          <w:u w:val="single"/>
        </w:rPr>
        <w:t xml:space="preserve">and </w:t>
      </w:r>
      <w:r w:rsidRPr="22E44C81">
        <w:rPr>
          <w:rFonts w:eastAsia="Calibri"/>
          <w:b/>
          <w:bCs/>
          <w:szCs w:val="22"/>
          <w:u w:val="single"/>
        </w:rPr>
        <w:t xml:space="preserve">bubonic </w:t>
      </w:r>
      <w:r w:rsidRPr="22E44C81">
        <w:rPr>
          <w:rFonts w:eastAsia="Calibri"/>
          <w:b/>
          <w:bCs/>
          <w:szCs w:val="22"/>
          <w:highlight w:val="green"/>
          <w:u w:val="single"/>
        </w:rPr>
        <w:t>plague</w:t>
      </w:r>
      <w:r w:rsidRPr="22E44C81">
        <w:rPr>
          <w:rFonts w:eastAsia="Calibri"/>
          <w:sz w:val="16"/>
          <w:szCs w:val="16"/>
        </w:rPr>
        <w:t xml:space="preserve"> </w:t>
      </w:r>
      <w:r w:rsidRPr="22E44C81">
        <w:rPr>
          <w:rFonts w:eastAsia="Calibri"/>
          <w:szCs w:val="22"/>
          <w:u w:val="single"/>
        </w:rPr>
        <w:t>buried in Siberia and Alaska</w:t>
      </w:r>
      <w:r w:rsidRPr="22E44C81">
        <w:rPr>
          <w:rFonts w:eastAsia="Calibri"/>
          <w:sz w:val="16"/>
          <w:szCs w:val="16"/>
        </w:rPr>
        <w:t xml:space="preserve">. Or consider this: </w:t>
      </w:r>
      <w:r w:rsidRPr="22E44C81">
        <w:rPr>
          <w:rFonts w:eastAsia="Calibri"/>
          <w:szCs w:val="22"/>
          <w:u w:val="single"/>
        </w:rPr>
        <w:t xml:space="preserve">as </w:t>
      </w:r>
      <w:r w:rsidRPr="22E44C81">
        <w:rPr>
          <w:rFonts w:eastAsia="Calibri"/>
          <w:szCs w:val="22"/>
          <w:highlight w:val="green"/>
          <w:u w:val="single"/>
        </w:rPr>
        <w:t>ice sheets melt</w:t>
      </w:r>
      <w:r w:rsidRPr="22E44C81">
        <w:rPr>
          <w:rFonts w:eastAsia="Calibri"/>
          <w:szCs w:val="22"/>
          <w:u w:val="single"/>
        </w:rPr>
        <w:t xml:space="preserve">, they take weight off land, and that can </w:t>
      </w:r>
      <w:r w:rsidRPr="22E44C81">
        <w:rPr>
          <w:rFonts w:eastAsia="Calibri"/>
          <w:b/>
          <w:bCs/>
          <w:szCs w:val="22"/>
          <w:highlight w:val="green"/>
          <w:u w:val="single"/>
        </w:rPr>
        <w:t>trigger earthquakes</w:t>
      </w:r>
      <w:r w:rsidRPr="22E44C81">
        <w:rPr>
          <w:rFonts w:eastAsia="Calibri"/>
          <w:sz w:val="16"/>
          <w:szCs w:val="16"/>
        </w:rPr>
        <w:t xml:space="preserve"> — seismic activity is already increasing in Greenland and Alaska. Meanwhile, the added weight of the new seawater starts to bend the Earth’s crust. “</w:t>
      </w:r>
      <w:r w:rsidRPr="22E44C81">
        <w:rPr>
          <w:rFonts w:eastAsia="Calibri"/>
          <w:szCs w:val="22"/>
          <w:u w:val="single"/>
        </w:rPr>
        <w:t xml:space="preserve">That will give you a </w:t>
      </w:r>
      <w:r w:rsidRPr="22E44C81">
        <w:rPr>
          <w:rFonts w:eastAsia="Calibri"/>
          <w:b/>
          <w:bCs/>
          <w:szCs w:val="22"/>
          <w:u w:val="single"/>
        </w:rPr>
        <w:t xml:space="preserve">massive </w:t>
      </w:r>
      <w:r w:rsidRPr="22E44C81">
        <w:rPr>
          <w:rFonts w:eastAsia="Calibri"/>
          <w:b/>
          <w:bCs/>
          <w:szCs w:val="22"/>
          <w:highlight w:val="green"/>
          <w:u w:val="single"/>
        </w:rPr>
        <w:t>increase</w:t>
      </w:r>
      <w:r w:rsidRPr="22E44C81">
        <w:rPr>
          <w:rFonts w:eastAsia="Calibri"/>
          <w:b/>
          <w:bCs/>
          <w:szCs w:val="22"/>
          <w:u w:val="single"/>
        </w:rPr>
        <w:t xml:space="preserve"> in </w:t>
      </w:r>
      <w:r w:rsidRPr="22E44C81">
        <w:rPr>
          <w:rFonts w:eastAsia="Calibri"/>
          <w:b/>
          <w:bCs/>
          <w:szCs w:val="22"/>
          <w:highlight w:val="green"/>
          <w:u w:val="single"/>
        </w:rPr>
        <w:t>volcanic activity</w:t>
      </w:r>
      <w:r w:rsidRPr="22E44C81">
        <w:rPr>
          <w:rFonts w:eastAsia="Calibri"/>
          <w:sz w:val="16"/>
          <w:szCs w:val="16"/>
        </w:rPr>
        <w:t xml:space="preserve">. </w:t>
      </w:r>
      <w:r w:rsidRPr="22E44C81">
        <w:rPr>
          <w:rFonts w:eastAsia="Calibri"/>
          <w:szCs w:val="22"/>
          <w:u w:val="single"/>
        </w:rPr>
        <w:t>It’ll activate faults to create earthquakes, submarine landslides, tsunamis</w:t>
      </w:r>
      <w:r w:rsidRPr="22E44C81">
        <w:rPr>
          <w:rFonts w:eastAsia="Calibri"/>
          <w:sz w:val="16"/>
          <w:szCs w:val="16"/>
        </w:rPr>
        <w:t xml:space="preserve">, the whole lot,” explained the director of University College London’s Hazard Centre. Such a landslide happened in Scandinavia about eight thousand years ago, as the last Ice Age retreated and a Kentucky-size section of Norway’s continental shelf gave way, </w:t>
      </w:r>
      <w:r w:rsidRPr="22E44C81">
        <w:rPr>
          <w:rFonts w:eastAsia="Calibri"/>
          <w:sz w:val="16"/>
          <w:szCs w:val="16"/>
        </w:rPr>
        <w:lastRenderedPageBreak/>
        <w:t>“</w:t>
      </w:r>
      <w:r w:rsidRPr="22E44C81">
        <w:rPr>
          <w:rFonts w:eastAsia="Calibri"/>
          <w:szCs w:val="22"/>
          <w:u w:val="single"/>
        </w:rPr>
        <w:t xml:space="preserve">plummeting down to the abyssal plain and creating a series of </w:t>
      </w:r>
      <w:r w:rsidRPr="22E44C81">
        <w:rPr>
          <w:rFonts w:eastAsia="Calibri"/>
          <w:b/>
          <w:bCs/>
          <w:szCs w:val="22"/>
          <w:u w:val="single"/>
        </w:rPr>
        <w:t>titanic waves</w:t>
      </w:r>
      <w:r w:rsidRPr="22E44C81">
        <w:rPr>
          <w:rFonts w:eastAsia="Calibri"/>
          <w:szCs w:val="22"/>
          <w:u w:val="single"/>
        </w:rPr>
        <w:t xml:space="preserve"> that roared forth with a vengeance</w:t>
      </w:r>
      <w:r w:rsidRPr="22E44C81">
        <w:rPr>
          <w:rFonts w:eastAsia="Calibri"/>
          <w:sz w:val="16"/>
          <w:szCs w:val="16"/>
        </w:rPr>
        <w:t xml:space="preserve">,” </w:t>
      </w:r>
      <w:r w:rsidRPr="22E44C81">
        <w:rPr>
          <w:rFonts w:eastAsia="Calibri"/>
          <w:b/>
          <w:bCs/>
          <w:szCs w:val="22"/>
          <w:highlight w:val="green"/>
          <w:u w:val="single"/>
        </w:rPr>
        <w:t>wiping all signs of life</w:t>
      </w:r>
      <w:r w:rsidRPr="22E44C81">
        <w:rPr>
          <w:rFonts w:eastAsia="Calibri"/>
          <w:sz w:val="16"/>
          <w:szCs w:val="16"/>
        </w:rPr>
        <w:t xml:space="preserve"> from coastal Norway to Greenland and “drowning the Wales-sized landmass that once connected Britain to the Netherlands, Denmark, and Germany.” When the waves hit the Shetlands, they were sixty-five feet high. 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A 2017 study in Australia, home to some of the world’s highest-tech farming, found that “</w:t>
      </w:r>
      <w:r w:rsidRPr="22E44C81">
        <w:rPr>
          <w:rFonts w:eastAsia="Calibri"/>
          <w:b/>
          <w:bCs/>
          <w:szCs w:val="22"/>
          <w:highlight w:val="green"/>
          <w:u w:val="single"/>
        </w:rPr>
        <w:t>wheat productivity</w:t>
      </w:r>
      <w:r w:rsidRPr="22E44C81">
        <w:rPr>
          <w:rFonts w:eastAsia="Calibri"/>
          <w:szCs w:val="22"/>
          <w:u w:val="single"/>
        </w:rPr>
        <w:t xml:space="preserve"> has </w:t>
      </w:r>
      <w:r w:rsidRPr="22E44C81">
        <w:rPr>
          <w:rFonts w:eastAsia="Calibri"/>
          <w:b/>
          <w:bCs/>
          <w:szCs w:val="22"/>
          <w:highlight w:val="green"/>
          <w:u w:val="single"/>
        </w:rPr>
        <w:t>flatlined</w:t>
      </w:r>
      <w:r w:rsidRPr="22E44C81">
        <w:rPr>
          <w:rFonts w:eastAsia="Calibri"/>
          <w:szCs w:val="22"/>
          <w:u w:val="single"/>
        </w:rPr>
        <w:t xml:space="preserve"> as a </w:t>
      </w:r>
      <w:r w:rsidRPr="22E44C81">
        <w:rPr>
          <w:rFonts w:eastAsia="Calibri"/>
          <w:b/>
          <w:bCs/>
          <w:szCs w:val="22"/>
          <w:u w:val="single"/>
        </w:rPr>
        <w:t>direct result of climate change</w:t>
      </w:r>
      <w:r w:rsidRPr="22E44C81">
        <w:rPr>
          <w:rFonts w:eastAsia="Calibri"/>
          <w:sz w:val="16"/>
          <w:szCs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22E44C81">
        <w:rPr>
          <w:rFonts w:eastAsia="Calibri"/>
          <w:b/>
          <w:bCs/>
          <w:szCs w:val="22"/>
          <w:highlight w:val="green"/>
          <w:u w:val="single"/>
        </w:rPr>
        <w:t>Corn is vulnerable</w:t>
      </w:r>
      <w:r w:rsidRPr="22E44C81">
        <w:rPr>
          <w:rFonts w:eastAsia="Calibri"/>
          <w:sz w:val="16"/>
          <w:szCs w:val="16"/>
        </w:rPr>
        <w:t xml:space="preserve"> </w:t>
      </w:r>
      <w:r w:rsidRPr="22E44C81">
        <w:rPr>
          <w:rFonts w:eastAsia="Calibri"/>
          <w:szCs w:val="22"/>
          <w:u w:val="single"/>
        </w:rPr>
        <w:t xml:space="preserve">because even a week of high temperatures at the key moment can </w:t>
      </w:r>
      <w:r w:rsidRPr="22E44C81">
        <w:rPr>
          <w:rFonts w:eastAsia="Calibri"/>
          <w:b/>
          <w:bCs/>
          <w:szCs w:val="22"/>
          <w:u w:val="single"/>
        </w:rPr>
        <w:t>keep it from fertilizing</w:t>
      </w:r>
      <w:r w:rsidRPr="22E44C81">
        <w:rPr>
          <w:rFonts w:eastAsia="Calibri"/>
          <w:sz w:val="16"/>
          <w:szCs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22E44C81">
        <w:rPr>
          <w:rFonts w:eastAsia="Calibri"/>
          <w:szCs w:val="22"/>
          <w:u w:val="single"/>
        </w:rPr>
        <w:t>Thirty years of data from the American Midwest show that heat waves affect the “vapor pressure deficit,” the difference between the water vapor in the sorghum leaf’s interior and that in the surrounding air</w:t>
      </w:r>
      <w:r w:rsidRPr="22E44C81">
        <w:rPr>
          <w:rFonts w:eastAsia="Calibri"/>
          <w:sz w:val="16"/>
          <w:szCs w:val="16"/>
        </w:rPr>
        <w:t xml:space="preserve">. </w:t>
      </w:r>
      <w:r w:rsidRPr="22E44C81">
        <w:rPr>
          <w:rFonts w:eastAsia="Calibri"/>
          <w:szCs w:val="22"/>
          <w:u w:val="single"/>
        </w:rPr>
        <w:t>Hotter weather means the sorghum releases more moisture into the atmosphere</w:t>
      </w:r>
      <w:r w:rsidRPr="22E44C81">
        <w:rPr>
          <w:rFonts w:eastAsia="Calibri"/>
          <w:sz w:val="16"/>
          <w:szCs w:val="16"/>
        </w:rPr>
        <w:t xml:space="preserve">. </w:t>
      </w:r>
      <w:r w:rsidRPr="22E44C81">
        <w:rPr>
          <w:rFonts w:eastAsia="Calibri"/>
          <w:szCs w:val="22"/>
          <w:u w:val="single"/>
        </w:rPr>
        <w:t>Warm the planet’s temperature by two degrees Celsius</w:t>
      </w:r>
      <w:r w:rsidRPr="22E44C81">
        <w:rPr>
          <w:rFonts w:eastAsia="Calibri"/>
          <w:sz w:val="16"/>
          <w:szCs w:val="16"/>
        </w:rPr>
        <w:t xml:space="preserve"> — which is, again, now the world’s goal — </w:t>
      </w:r>
      <w:r w:rsidRPr="22E44C81">
        <w:rPr>
          <w:rFonts w:eastAsia="Calibri"/>
          <w:szCs w:val="22"/>
          <w:u w:val="single"/>
        </w:rPr>
        <w:t>and sorghum yields drop 17 percent</w:t>
      </w:r>
      <w:r w:rsidRPr="22E44C81">
        <w:rPr>
          <w:rFonts w:eastAsia="Calibri"/>
          <w:sz w:val="16"/>
          <w:szCs w:val="16"/>
        </w:rPr>
        <w:t xml:space="preserve">. </w:t>
      </w:r>
      <w:r w:rsidRPr="22E44C81">
        <w:rPr>
          <w:rFonts w:eastAsia="Calibri"/>
          <w:szCs w:val="22"/>
          <w:u w:val="single"/>
        </w:rPr>
        <w:t>Warm it five degrees Celsius</w:t>
      </w:r>
      <w:r w:rsidRPr="22E44C81">
        <w:rPr>
          <w:rFonts w:eastAsia="Calibri"/>
          <w:sz w:val="16"/>
          <w:szCs w:val="16"/>
        </w:rPr>
        <w:t xml:space="preserve"> (nine degrees Fahrenheit), </w:t>
      </w:r>
      <w:r w:rsidRPr="22E44C81">
        <w:rPr>
          <w:rFonts w:eastAsia="Calibri"/>
          <w:szCs w:val="22"/>
          <w:u w:val="single"/>
        </w:rPr>
        <w:t>and yields drop almost 60 percent</w:t>
      </w:r>
      <w:r w:rsidRPr="22E44C81">
        <w:rPr>
          <w:rFonts w:eastAsia="Calibri"/>
          <w:sz w:val="16"/>
          <w:szCs w:val="16"/>
        </w:rPr>
        <w:t xml:space="preserve">. It’s hard to imagine a topic duller than sorghum yields. It’s the precise opposite of clickbait. But </w:t>
      </w:r>
      <w:r w:rsidRPr="22E44C81">
        <w:rPr>
          <w:rFonts w:eastAsia="Calibri"/>
          <w:b/>
          <w:bCs/>
          <w:szCs w:val="22"/>
          <w:u w:val="single"/>
        </w:rPr>
        <w:t>people have to eat</w:t>
      </w:r>
      <w:r w:rsidRPr="22E44C81">
        <w:rPr>
          <w:rFonts w:eastAsia="Calibri"/>
          <w:sz w:val="16"/>
          <w:szCs w:val="16"/>
        </w:rPr>
        <w:t xml:space="preserve">; in the human game, the single most important question is probably “What’s for dinner?” And when the answer is “Not much,” </w:t>
      </w:r>
      <w:r w:rsidRPr="22E44C81">
        <w:rPr>
          <w:rFonts w:eastAsia="Calibri"/>
          <w:szCs w:val="22"/>
          <w:highlight w:val="green"/>
          <w:u w:val="single"/>
        </w:rPr>
        <w:t xml:space="preserve">things </w:t>
      </w:r>
      <w:r w:rsidRPr="22E44C81">
        <w:rPr>
          <w:rFonts w:eastAsia="Calibri"/>
          <w:b/>
          <w:bCs/>
          <w:szCs w:val="22"/>
          <w:highlight w:val="green"/>
          <w:u w:val="single"/>
        </w:rPr>
        <w:t>deteriorate fast</w:t>
      </w:r>
      <w:r w:rsidRPr="22E44C81">
        <w:rPr>
          <w:rFonts w:eastAsia="Calibri"/>
          <w:sz w:val="16"/>
          <w:szCs w:val="16"/>
        </w:rPr>
        <w:t xml:space="preserve">. </w:t>
      </w:r>
      <w:r w:rsidRPr="22E44C81">
        <w:rPr>
          <w:rFonts w:eastAsia="Calibri"/>
          <w:szCs w:val="22"/>
          <w:u w:val="single"/>
        </w:rPr>
        <w:t>In 2010 a severe heat wave hit Russia, and it wrecked the grain harvest, which led the Kremlin to ban exports</w:t>
      </w:r>
      <w:r w:rsidRPr="22E44C81">
        <w:rPr>
          <w:rFonts w:eastAsia="Calibri"/>
          <w:sz w:val="16"/>
          <w:szCs w:val="16"/>
        </w:rPr>
        <w:t xml:space="preserve">. </w:t>
      </w:r>
      <w:r w:rsidRPr="22E44C81">
        <w:rPr>
          <w:rFonts w:eastAsia="Calibri"/>
          <w:szCs w:val="22"/>
          <w:u w:val="single"/>
        </w:rPr>
        <w:t xml:space="preserve">The global </w:t>
      </w:r>
      <w:r w:rsidRPr="22E44C81">
        <w:rPr>
          <w:rFonts w:eastAsia="Calibri"/>
          <w:b/>
          <w:bCs/>
          <w:szCs w:val="22"/>
          <w:u w:val="single"/>
        </w:rPr>
        <w:t>price of wheat spiked</w:t>
      </w:r>
      <w:r w:rsidRPr="22E44C81">
        <w:rPr>
          <w:rFonts w:eastAsia="Calibri"/>
          <w:szCs w:val="22"/>
          <w:u w:val="single"/>
        </w:rPr>
        <w:t xml:space="preserve">, and that helped </w:t>
      </w:r>
      <w:r w:rsidRPr="22E44C81">
        <w:rPr>
          <w:rFonts w:eastAsia="Calibri"/>
          <w:b/>
          <w:bCs/>
          <w:szCs w:val="22"/>
          <w:u w:val="single"/>
        </w:rPr>
        <w:t>trigger the Arab Spring</w:t>
      </w:r>
      <w:r w:rsidRPr="22E44C81">
        <w:rPr>
          <w:rFonts w:eastAsia="Calibri"/>
          <w:sz w:val="16"/>
          <w:szCs w:val="16"/>
        </w:rPr>
        <w:t xml:space="preserve"> — </w:t>
      </w:r>
      <w:r w:rsidRPr="22E44C81">
        <w:rPr>
          <w:rFonts w:eastAsia="Calibri"/>
          <w:szCs w:val="22"/>
          <w:u w:val="single"/>
        </w:rPr>
        <w:t>Egypt at the time was the largest wheat importer on the planet</w:t>
      </w:r>
      <w:r w:rsidRPr="22E44C81">
        <w:rPr>
          <w:rFonts w:eastAsia="Calibri"/>
          <w:sz w:val="16"/>
          <w:szCs w:val="16"/>
        </w:rPr>
        <w:t xml:space="preserve">. </w:t>
      </w:r>
      <w:r w:rsidRPr="22E44C81">
        <w:rPr>
          <w:rFonts w:eastAsia="Calibri"/>
          <w:szCs w:val="22"/>
          <w:u w:val="single"/>
        </w:rPr>
        <w:t xml:space="preserve">That experience set academics and insurers to work gaming out what the next </w:t>
      </w:r>
      <w:r w:rsidRPr="22E44C81">
        <w:rPr>
          <w:rFonts w:eastAsia="Calibri"/>
          <w:b/>
          <w:bCs/>
          <w:szCs w:val="22"/>
          <w:u w:val="single"/>
        </w:rPr>
        <w:t>food shock</w:t>
      </w:r>
      <w:r w:rsidRPr="22E44C81">
        <w:rPr>
          <w:rFonts w:eastAsia="Calibri"/>
          <w:szCs w:val="22"/>
          <w:u w:val="single"/>
        </w:rPr>
        <w:t xml:space="preserve"> might look like</w:t>
      </w:r>
      <w:r w:rsidRPr="22E44C81">
        <w:rPr>
          <w:rFonts w:eastAsia="Calibri"/>
          <w:sz w:val="16"/>
          <w:szCs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22E44C81">
        <w:rPr>
          <w:rFonts w:eastAsia="Calibri"/>
          <w:b/>
          <w:bCs/>
          <w:szCs w:val="22"/>
          <w:highlight w:val="green"/>
          <w:u w:val="single"/>
        </w:rPr>
        <w:t>Food riots</w:t>
      </w:r>
      <w:r w:rsidRPr="22E44C81">
        <w:rPr>
          <w:rFonts w:eastAsia="Calibri"/>
          <w:szCs w:val="22"/>
          <w:highlight w:val="green"/>
          <w:u w:val="single"/>
        </w:rPr>
        <w:t xml:space="preserve"> break out</w:t>
      </w:r>
      <w:r w:rsidRPr="22E44C81">
        <w:rPr>
          <w:rFonts w:eastAsia="Calibri"/>
          <w:szCs w:val="22"/>
          <w:u w:val="single"/>
        </w:rPr>
        <w:t xml:space="preserve"> in urban areas across the Middle East, North Africa, and Latin America</w:t>
      </w:r>
      <w:r w:rsidRPr="22E44C81">
        <w:rPr>
          <w:rFonts w:eastAsia="Calibri"/>
          <w:sz w:val="16"/>
          <w:szCs w:val="16"/>
        </w:rPr>
        <w:t xml:space="preserve">. The euro weakens and the main European stock markets lose ten percent.” At about the same time, a team of British researchers released a study demonstrating that even if you can grow plenty of food, </w:t>
      </w:r>
      <w:r w:rsidRPr="22E44C81">
        <w:rPr>
          <w:rFonts w:eastAsia="Calibri"/>
          <w:szCs w:val="22"/>
          <w:u w:val="single"/>
        </w:rPr>
        <w:t>the transportation system that distributes it runs through just fourteen major choke-points, and those are vulnerable to</w:t>
      </w:r>
      <w:r w:rsidRPr="22E44C81">
        <w:rPr>
          <w:rFonts w:eastAsia="Calibri"/>
          <w:sz w:val="16"/>
          <w:szCs w:val="16"/>
        </w:rPr>
        <w:t xml:space="preserve"> — you guessed it — </w:t>
      </w:r>
      <w:r w:rsidRPr="22E44C81">
        <w:rPr>
          <w:rFonts w:eastAsia="Calibri"/>
          <w:szCs w:val="22"/>
          <w:u w:val="single"/>
        </w:rPr>
        <w:t>massive disruption from climate change</w:t>
      </w:r>
      <w:r w:rsidRPr="22E44C81">
        <w:rPr>
          <w:rFonts w:eastAsia="Calibri"/>
          <w:sz w:val="16"/>
          <w:szCs w:val="16"/>
        </w:rPr>
        <w:t xml:space="preserve">. For instance, U.S. rivers and canals carry a third of the world’s corn and soy, and they’ve been frequently shut down or crimped by flooding and </w:t>
      </w:r>
      <w:r w:rsidRPr="22E44C81">
        <w:rPr>
          <w:rFonts w:eastAsia="Calibri"/>
          <w:sz w:val="16"/>
          <w:szCs w:val="16"/>
        </w:rPr>
        <w:lastRenderedPageBreak/>
        <w:t xml:space="preserve">drought in recent years. Brazil accounts for 17 percent of the world’s grain exports, but heavy rainfall in 2017 stranded three thousand trucks. “It’s the glide path to a perfect storm,” said one of the report’s authors. </w:t>
      </w:r>
      <w:r w:rsidRPr="22E44C81">
        <w:rPr>
          <w:rFonts w:eastAsia="Calibri"/>
          <w:sz w:val="12"/>
          <w:szCs w:val="12"/>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22E44C81">
        <w:rPr>
          <w:rFonts w:eastAsia="Calibri"/>
          <w:sz w:val="16"/>
          <w:szCs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22E44C81">
        <w:rPr>
          <w:rFonts w:eastAsia="Calibri"/>
          <w:szCs w:val="22"/>
          <w:u w:val="single"/>
        </w:rPr>
        <w:t>Warmer temperatures accelerate the metabolism of insect pests like aphids and corn borers at a predictable rate</w:t>
      </w:r>
      <w:r w:rsidRPr="22E44C81">
        <w:rPr>
          <w:rFonts w:eastAsia="Calibri"/>
          <w:sz w:val="16"/>
          <w:szCs w:val="16"/>
        </w:rPr>
        <w:t>,” the researchers found. “</w:t>
      </w:r>
      <w:r w:rsidRPr="22E44C81">
        <w:rPr>
          <w:rFonts w:eastAsia="Calibri"/>
          <w:szCs w:val="22"/>
          <w:u w:val="single"/>
        </w:rPr>
        <w:t>That makes them hungrier</w:t>
      </w:r>
      <w:r w:rsidRPr="22E44C81">
        <w:rPr>
          <w:rFonts w:eastAsia="Calibri"/>
          <w:sz w:val="16"/>
          <w:szCs w:val="16"/>
        </w:rPr>
        <w:t xml:space="preserve">[,] </w:t>
      </w:r>
      <w:r w:rsidRPr="22E44C81">
        <w:rPr>
          <w:rFonts w:eastAsia="Calibri"/>
          <w:szCs w:val="22"/>
          <w:u w:val="single"/>
        </w:rPr>
        <w:t>and warmer temperatures also speed up their reproduction</w:t>
      </w:r>
      <w:r w:rsidRPr="22E44C81">
        <w:rPr>
          <w:rFonts w:eastAsia="Calibri"/>
          <w:sz w:val="16"/>
          <w:szCs w:val="16"/>
        </w:rPr>
        <w:t xml:space="preserve">.” </w:t>
      </w:r>
      <w:r w:rsidRPr="22E44C81">
        <w:rPr>
          <w:rFonts w:eastAsia="Calibri"/>
          <w:szCs w:val="22"/>
          <w:u w:val="single"/>
        </w:rPr>
        <w:t>Even fossilized plants from fifty million years ago make the point: “</w:t>
      </w:r>
      <w:r w:rsidRPr="22E44C81">
        <w:rPr>
          <w:rFonts w:eastAsia="Calibri"/>
          <w:b/>
          <w:bCs/>
          <w:szCs w:val="22"/>
          <w:highlight w:val="green"/>
          <w:u w:val="single"/>
        </w:rPr>
        <w:t>Plant damage</w:t>
      </w:r>
      <w:r w:rsidRPr="22E44C81">
        <w:rPr>
          <w:rFonts w:eastAsia="Calibri"/>
          <w:szCs w:val="22"/>
          <w:highlight w:val="green"/>
          <w:u w:val="single"/>
        </w:rPr>
        <w:t xml:space="preserve"> from insects </w:t>
      </w:r>
      <w:r w:rsidRPr="22E44C81">
        <w:rPr>
          <w:rFonts w:eastAsia="Calibri"/>
          <w:b/>
          <w:bCs/>
          <w:szCs w:val="22"/>
          <w:highlight w:val="green"/>
          <w:u w:val="single"/>
        </w:rPr>
        <w:t>correlated</w:t>
      </w:r>
      <w:r w:rsidRPr="22E44C81">
        <w:rPr>
          <w:rFonts w:eastAsia="Calibri"/>
          <w:szCs w:val="22"/>
          <w:highlight w:val="green"/>
          <w:u w:val="single"/>
        </w:rPr>
        <w:t xml:space="preserve"> with</w:t>
      </w:r>
      <w:r w:rsidRPr="22E44C81">
        <w:rPr>
          <w:rFonts w:eastAsia="Calibri"/>
          <w:szCs w:val="22"/>
          <w:u w:val="single"/>
        </w:rPr>
        <w:t xml:space="preserve"> rising and falling </w:t>
      </w:r>
      <w:r w:rsidRPr="22E44C81">
        <w:rPr>
          <w:rFonts w:eastAsia="Calibri"/>
          <w:b/>
          <w:bCs/>
          <w:szCs w:val="22"/>
          <w:highlight w:val="green"/>
          <w:u w:val="single"/>
        </w:rPr>
        <w:t>temperatures</w:t>
      </w:r>
      <w:r w:rsidRPr="22E44C81">
        <w:rPr>
          <w:rFonts w:eastAsia="Calibri"/>
          <w:szCs w:val="22"/>
          <w:u w:val="single"/>
        </w:rPr>
        <w:t>, reaching a maximum during the warmest periods</w:t>
      </w:r>
      <w:r w:rsidRPr="22E44C81">
        <w:rPr>
          <w:rFonts w:eastAsia="Calibri"/>
          <w:sz w:val="16"/>
          <w:szCs w:val="16"/>
        </w:rPr>
        <w:t>.”</w:t>
      </w:r>
    </w:p>
    <w:p w14:paraId="5002D1A8" w14:textId="77777777" w:rsidR="00567580" w:rsidRDefault="00567580" w:rsidP="00567580">
      <w:pPr>
        <w:pStyle w:val="Heading4"/>
      </w:pPr>
      <w:r w:rsidRPr="22E44C81">
        <w:rPr>
          <w:rFonts w:eastAsia="Calibri" w:cs="Calibri"/>
        </w:rPr>
        <w:t xml:space="preserve">An asteroid collision would ensure </w:t>
      </w:r>
      <w:r w:rsidRPr="22E44C81">
        <w:rPr>
          <w:rFonts w:eastAsia="Calibri" w:cs="Calibri"/>
          <w:u w:val="single"/>
        </w:rPr>
        <w:t>extinction</w:t>
      </w:r>
      <w:r w:rsidRPr="22E44C81">
        <w:rPr>
          <w:rFonts w:eastAsia="Calibri" w:cs="Calibri"/>
        </w:rPr>
        <w:t xml:space="preserve"> – would fundamentally alter the biosphere, don’t underestimate its risk. Hudson 19</w:t>
      </w:r>
    </w:p>
    <w:p w14:paraId="17320C00" w14:textId="77777777" w:rsidR="00567580" w:rsidRDefault="00567580" w:rsidP="00567580">
      <w:pPr>
        <w:spacing w:line="240" w:lineRule="exact"/>
      </w:pPr>
      <w:r w:rsidRPr="22E44C81">
        <w:rPr>
          <w:rFonts w:eastAsia="Calibri"/>
          <w:szCs w:val="22"/>
        </w:rPr>
        <w:t xml:space="preserve">Wesley Hudson ’19, news reporter for Express, “Asteroid alert: NASA warning as kilometre long space rock set to skim Earth at 25,000mph”, 8/28/19, Express, </w:t>
      </w:r>
      <w:hyperlink r:id="rId34">
        <w:r w:rsidRPr="22E44C81">
          <w:rPr>
            <w:rStyle w:val="Hyperlink"/>
            <w:rFonts w:eastAsia="Calibri"/>
            <w:szCs w:val="22"/>
          </w:rPr>
          <w:t>https://www.express.co.uk/news/science/1170826/asteroid-news-NASA-latest-space-rock-asteroid-1998-HL1-earth-danger-apocalypse</w:t>
        </w:r>
      </w:hyperlink>
    </w:p>
    <w:p w14:paraId="76031A0A" w14:textId="77777777" w:rsidR="00567580" w:rsidRDefault="00567580" w:rsidP="00567580">
      <w:pPr>
        <w:spacing w:line="240" w:lineRule="exact"/>
      </w:pPr>
      <w:r w:rsidRPr="22E44C81">
        <w:rPr>
          <w:rFonts w:eastAsia="Calibri"/>
          <w:szCs w:val="22"/>
          <w:highlight w:val="cyan"/>
          <w:u w:val="single"/>
        </w:rPr>
        <w:t>AN ASTEROID</w:t>
      </w:r>
      <w:r w:rsidRPr="22E44C81">
        <w:rPr>
          <w:rFonts w:eastAsia="Calibri"/>
          <w:szCs w:val="22"/>
          <w:u w:val="single"/>
        </w:rPr>
        <w:t xml:space="preserve"> almost a kilometre wide </w:t>
      </w:r>
      <w:r w:rsidRPr="22E44C81">
        <w:rPr>
          <w:rFonts w:eastAsia="Calibri"/>
          <w:szCs w:val="22"/>
          <w:highlight w:val="cyan"/>
          <w:u w:val="single"/>
        </w:rPr>
        <w:t>is</w:t>
      </w:r>
      <w:r w:rsidRPr="22E44C81">
        <w:rPr>
          <w:rFonts w:eastAsia="Calibri"/>
          <w:szCs w:val="22"/>
          <w:u w:val="single"/>
        </w:rPr>
        <w:t xml:space="preserve"> currently </w:t>
      </w:r>
      <w:r w:rsidRPr="22E44C81">
        <w:rPr>
          <w:rFonts w:eastAsia="Calibri"/>
          <w:szCs w:val="22"/>
          <w:highlight w:val="cyan"/>
          <w:u w:val="single"/>
        </w:rPr>
        <w:t>barreling through space at more than 25,000mph and is due to skim the earth</w:t>
      </w:r>
      <w:r w:rsidRPr="22E44C81">
        <w:rPr>
          <w:rFonts w:eastAsia="Calibri"/>
          <w:szCs w:val="22"/>
          <w:u w:val="single"/>
        </w:rPr>
        <w:t xml:space="preserve"> </w:t>
      </w:r>
      <w:r w:rsidRPr="22E44C81">
        <w:rPr>
          <w:rFonts w:eastAsia="Calibri"/>
          <w:szCs w:val="22"/>
        </w:rPr>
        <w:t xml:space="preserve">towards the end of October. </w:t>
      </w:r>
      <w:r w:rsidRPr="22E44C81">
        <w:rPr>
          <w:rFonts w:eastAsia="Calibri"/>
          <w:szCs w:val="22"/>
          <w:u w:val="single"/>
        </w:rPr>
        <w:t>NASA’s</w:t>
      </w:r>
      <w:r w:rsidRPr="22E44C81">
        <w:rPr>
          <w:rFonts w:eastAsia="Calibri"/>
          <w:szCs w:val="22"/>
        </w:rPr>
        <w:t xml:space="preserve"> Jet Propulsion Laboratory (</w:t>
      </w:r>
      <w:r w:rsidRPr="22E44C81">
        <w:rPr>
          <w:rFonts w:eastAsia="Calibri"/>
          <w:szCs w:val="22"/>
          <w:u w:val="single"/>
        </w:rPr>
        <w:t>JPL</w:t>
      </w:r>
      <w:r w:rsidRPr="22E44C81">
        <w:rPr>
          <w:rFonts w:eastAsia="Calibri"/>
          <w:szCs w:val="22"/>
        </w:rPr>
        <w:t xml:space="preserve">) </w:t>
      </w:r>
      <w:r w:rsidRPr="22E44C81">
        <w:rPr>
          <w:rFonts w:eastAsia="Calibri"/>
          <w:szCs w:val="22"/>
          <w:u w:val="single"/>
        </w:rPr>
        <w:t>claim the space rock will shoot past the earth within a “close” proximity of the planet</w:t>
      </w:r>
      <w:r w:rsidRPr="22E44C81">
        <w:rPr>
          <w:rFonts w:eastAsia="Calibri"/>
          <w:szCs w:val="22"/>
        </w:rPr>
        <w:t xml:space="preserve"> in the early hours of October 26. The asteroid, dubbed 1998 HL1, is a so-called Near-Earth Object (NEO) flying on a Close Approach Trajectory. NASA expects the 1998 HL1 to come flying by dangerously close around 1.21am BST (17.21pm PDT). </w:t>
      </w:r>
      <w:r w:rsidRPr="22E44C81">
        <w:rPr>
          <w:rFonts w:eastAsia="Calibri"/>
          <w:szCs w:val="22"/>
          <w:u w:val="single"/>
        </w:rPr>
        <w:t>The daunting moment will mark anther journey around the sun for the asteroid since it was discovered in 1998. The asteroid will be travelling at a staggering speed of over 25,000mph as it barrels past the Earth</w:t>
      </w:r>
      <w:r w:rsidRPr="22E44C81">
        <w:rPr>
          <w:rFonts w:eastAsia="Calibri"/>
          <w:szCs w:val="22"/>
        </w:rPr>
        <w:t xml:space="preserve">. The JPL predict the asteroid could be between 440m and 990m wide. </w:t>
      </w:r>
      <w:r w:rsidRPr="22E44C81">
        <w:rPr>
          <w:rFonts w:eastAsia="Calibri"/>
          <w:szCs w:val="22"/>
          <w:u w:val="single"/>
        </w:rPr>
        <w:t>At its largest an asteroid of this size is bigger than the tallest building in the world</w:t>
      </w:r>
      <w:r w:rsidRPr="22E44C81">
        <w:rPr>
          <w:rFonts w:eastAsia="Calibri"/>
          <w:szCs w:val="22"/>
        </w:rP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22E44C81">
        <w:rPr>
          <w:rFonts w:eastAsia="Calibri"/>
          <w:szCs w:val="22"/>
          <w:highlight w:val="cyan"/>
          <w:u w:val="single"/>
        </w:rPr>
        <w:t>This</w:t>
      </w:r>
      <w:r w:rsidRPr="22E44C81">
        <w:rPr>
          <w:rFonts w:eastAsia="Calibri"/>
          <w:szCs w:val="22"/>
          <w:u w:val="single"/>
        </w:rPr>
        <w:t xml:space="preserve"> asteroid </w:t>
      </w:r>
      <w:r w:rsidRPr="22E44C81">
        <w:rPr>
          <w:rFonts w:eastAsia="Calibri"/>
          <w:szCs w:val="22"/>
          <w:highlight w:val="cyan"/>
          <w:u w:val="single"/>
        </w:rPr>
        <w:t xml:space="preserve">will miss </w:t>
      </w:r>
      <w:r w:rsidRPr="22E44C81">
        <w:rPr>
          <w:rFonts w:eastAsia="Calibri"/>
          <w:szCs w:val="22"/>
          <w:u w:val="single"/>
        </w:rPr>
        <w:t>the Earth by almost four million miles</w:t>
      </w:r>
      <w:r w:rsidRPr="22E44C81">
        <w:rPr>
          <w:rFonts w:eastAsia="Calibri"/>
          <w:szCs w:val="22"/>
        </w:rPr>
        <w:t xml:space="preserve">. </w:t>
      </w:r>
      <w:r w:rsidRPr="22E44C81">
        <w:rPr>
          <w:rFonts w:eastAsia="Calibri"/>
          <w:szCs w:val="22"/>
          <w:highlight w:val="cyan"/>
          <w:u w:val="single"/>
        </w:rPr>
        <w:t xml:space="preserve">If it were to strike </w:t>
      </w:r>
      <w:r w:rsidRPr="22E44C81">
        <w:rPr>
          <w:rFonts w:eastAsia="Calibri"/>
          <w:szCs w:val="22"/>
          <w:u w:val="single"/>
        </w:rPr>
        <w:t xml:space="preserve">the Earth, </w:t>
      </w:r>
      <w:r w:rsidRPr="22E44C81">
        <w:rPr>
          <w:rFonts w:eastAsia="Calibri"/>
          <w:szCs w:val="22"/>
          <w:highlight w:val="cyan"/>
          <w:u w:val="single"/>
        </w:rPr>
        <w:t>an asteroid of this size would cause catastrophic damage</w:t>
      </w:r>
      <w:r w:rsidRPr="22E44C81">
        <w:rPr>
          <w:rFonts w:eastAsia="Calibri"/>
          <w:szCs w:val="22"/>
        </w:rPr>
        <w:t xml:space="preserve">. </w:t>
      </w:r>
      <w:r w:rsidRPr="22E44C81">
        <w:rPr>
          <w:rFonts w:eastAsia="Calibri"/>
          <w:szCs w:val="22"/>
          <w:u w:val="single"/>
        </w:rPr>
        <w:t>The extinction of the dinosaurs</w:t>
      </w:r>
      <w:r w:rsidRPr="22E44C81">
        <w:rPr>
          <w:rFonts w:eastAsia="Calibri"/>
          <w:szCs w:val="22"/>
        </w:rPr>
        <w:t xml:space="preserve"> in the Cretaceous-Tertiary event 65million years ago </w:t>
      </w:r>
      <w:r w:rsidRPr="22E44C81">
        <w:rPr>
          <w:rFonts w:eastAsia="Calibri"/>
          <w:szCs w:val="22"/>
          <w:u w:val="single"/>
        </w:rPr>
        <w:t>is famously believed to have been caused by a massive asteroid impact.</w:t>
      </w:r>
      <w:r w:rsidRPr="22E44C81">
        <w:rPr>
          <w:rFonts w:eastAsia="Calibri"/>
          <w:szCs w:val="22"/>
        </w:rP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22E44C81">
        <w:rPr>
          <w:rFonts w:eastAsia="Calibri"/>
          <w:szCs w:val="22"/>
          <w:u w:val="single"/>
        </w:rPr>
        <w:t>NASA administrator</w:t>
      </w:r>
      <w:r w:rsidRPr="22E44C81">
        <w:rPr>
          <w:rFonts w:eastAsia="Calibri"/>
          <w:szCs w:val="22"/>
        </w:rPr>
        <w:t xml:space="preserve"> Jim </w:t>
      </w:r>
      <w:r w:rsidRPr="22E44C81">
        <w:rPr>
          <w:rFonts w:eastAsia="Calibri"/>
          <w:szCs w:val="22"/>
          <w:highlight w:val="cyan"/>
          <w:u w:val="single"/>
        </w:rPr>
        <w:t>Bridenstine</w:t>
      </w:r>
      <w:r w:rsidRPr="22E44C81">
        <w:rPr>
          <w:rFonts w:eastAsia="Calibri"/>
          <w:szCs w:val="22"/>
          <w:u w:val="single"/>
        </w:rPr>
        <w:t xml:space="preserve"> has previously </w:t>
      </w:r>
      <w:r w:rsidRPr="22E44C81">
        <w:rPr>
          <w:rFonts w:eastAsia="Calibri"/>
          <w:szCs w:val="22"/>
          <w:highlight w:val="cyan"/>
          <w:u w:val="single"/>
        </w:rPr>
        <w:t>warned a potential</w:t>
      </w:r>
      <w:r w:rsidRPr="22E44C81">
        <w:rPr>
          <w:rFonts w:eastAsia="Calibri"/>
          <w:szCs w:val="22"/>
          <w:u w:val="single"/>
        </w:rPr>
        <w:t xml:space="preserve"> asteroid </w:t>
      </w:r>
      <w:r w:rsidRPr="22E44C81">
        <w:rPr>
          <w:rFonts w:eastAsia="Calibri"/>
          <w:szCs w:val="22"/>
          <w:highlight w:val="cyan"/>
          <w:u w:val="single"/>
        </w:rPr>
        <w:t xml:space="preserve">collision is </w:t>
      </w:r>
      <w:r w:rsidRPr="22E44C81">
        <w:rPr>
          <w:rFonts w:eastAsia="Calibri"/>
          <w:b/>
          <w:bCs/>
          <w:szCs w:val="22"/>
          <w:highlight w:val="cyan"/>
          <w:u w:val="single"/>
        </w:rPr>
        <w:t>more likely</w:t>
      </w:r>
      <w:r w:rsidRPr="22E44C81">
        <w:rPr>
          <w:rFonts w:eastAsia="Calibri"/>
          <w:szCs w:val="22"/>
          <w:highlight w:val="cyan"/>
          <w:u w:val="single"/>
        </w:rPr>
        <w:t xml:space="preserve"> then people realise</w:t>
      </w:r>
      <w:r w:rsidRPr="22E44C81">
        <w:rPr>
          <w:rFonts w:eastAsia="Calibri"/>
          <w:szCs w:val="22"/>
          <w:u w:val="single"/>
        </w:rPr>
        <w:t xml:space="preserve">. </w:t>
      </w:r>
      <w:r w:rsidRPr="22E44C81">
        <w:rPr>
          <w:rFonts w:eastAsia="Calibri"/>
          <w:szCs w:val="22"/>
        </w:rPr>
        <w:t>He said: "</w:t>
      </w:r>
      <w:r w:rsidRPr="22E44C81">
        <w:rPr>
          <w:rFonts w:eastAsia="Calibri"/>
          <w:szCs w:val="22"/>
          <w:u w:val="single"/>
        </w:rPr>
        <w:t xml:space="preserve">We have to make sure that people understand that </w:t>
      </w:r>
      <w:r w:rsidRPr="22E44C81">
        <w:rPr>
          <w:rFonts w:eastAsia="Calibri"/>
          <w:szCs w:val="22"/>
          <w:highlight w:val="cyan"/>
          <w:u w:val="single"/>
        </w:rPr>
        <w:t>this is not about Hollywood</w:t>
      </w:r>
      <w:r w:rsidRPr="22E44C81">
        <w:rPr>
          <w:rFonts w:eastAsia="Calibri"/>
          <w:szCs w:val="22"/>
          <w:u w:val="single"/>
        </w:rPr>
        <w:t>, it's not about the movies.</w:t>
      </w:r>
      <w:r w:rsidRPr="22E44C81">
        <w:rPr>
          <w:rFonts w:eastAsia="Calibri"/>
          <w:szCs w:val="22"/>
        </w:rPr>
        <w:t xml:space="preserve"> "</w:t>
      </w:r>
      <w:r w:rsidRPr="22E44C81">
        <w:rPr>
          <w:rFonts w:eastAsia="Calibri"/>
          <w:szCs w:val="22"/>
          <w:highlight w:val="cyan"/>
          <w:u w:val="single"/>
        </w:rPr>
        <w:t>This is about</w:t>
      </w:r>
      <w:r w:rsidRPr="22E44C81">
        <w:rPr>
          <w:rFonts w:eastAsia="Calibri"/>
          <w:szCs w:val="22"/>
          <w:u w:val="single"/>
        </w:rPr>
        <w:t xml:space="preserve"> ultimately </w:t>
      </w:r>
      <w:r w:rsidRPr="22E44C81">
        <w:rPr>
          <w:rFonts w:eastAsia="Calibri"/>
          <w:szCs w:val="22"/>
          <w:highlight w:val="cyan"/>
          <w:u w:val="single"/>
        </w:rPr>
        <w:t>protecting</w:t>
      </w:r>
      <w:r w:rsidRPr="22E44C81">
        <w:rPr>
          <w:rFonts w:eastAsia="Calibri"/>
          <w:szCs w:val="22"/>
          <w:u w:val="single"/>
        </w:rPr>
        <w:t xml:space="preserve"> </w:t>
      </w:r>
      <w:r w:rsidRPr="22E44C81">
        <w:rPr>
          <w:rFonts w:eastAsia="Calibri"/>
          <w:szCs w:val="22"/>
        </w:rPr>
        <w:t xml:space="preserve">the only planet we know, right now, to host life - and that is </w:t>
      </w:r>
      <w:r w:rsidRPr="22E44C81">
        <w:rPr>
          <w:rFonts w:eastAsia="Calibri"/>
          <w:szCs w:val="22"/>
          <w:u w:val="single"/>
        </w:rPr>
        <w:t xml:space="preserve">the planet </w:t>
      </w:r>
      <w:r w:rsidRPr="22E44C81">
        <w:rPr>
          <w:rFonts w:eastAsia="Calibri"/>
          <w:szCs w:val="22"/>
          <w:highlight w:val="cyan"/>
          <w:u w:val="single"/>
        </w:rPr>
        <w:t>Earth</w:t>
      </w:r>
      <w:r w:rsidRPr="22E44C81">
        <w:rPr>
          <w:rFonts w:eastAsia="Calibri"/>
          <w:szCs w:val="22"/>
        </w:rPr>
        <w:t xml:space="preserve">.” </w:t>
      </w:r>
      <w:r w:rsidRPr="22E44C81">
        <w:rPr>
          <w:rFonts w:eastAsia="Calibri"/>
          <w:szCs w:val="22"/>
          <w:u w:val="single"/>
        </w:rPr>
        <w:t>NASA is currently in the process of developing</w:t>
      </w:r>
      <w:r w:rsidRPr="22E44C81">
        <w:rPr>
          <w:rFonts w:eastAsia="Calibri"/>
          <w:szCs w:val="22"/>
        </w:rPr>
        <w:t xml:space="preserve"> the Double Asteroid Redirection Test (</w:t>
      </w:r>
      <w:r w:rsidRPr="22E44C81">
        <w:rPr>
          <w:rFonts w:eastAsia="Calibri"/>
          <w:szCs w:val="22"/>
          <w:u w:val="single"/>
        </w:rPr>
        <w:t>DART</w:t>
      </w:r>
      <w:r w:rsidRPr="22E44C81">
        <w:rPr>
          <w:rFonts w:eastAsia="Calibri"/>
          <w:szCs w:val="22"/>
        </w:rPr>
        <w:t xml:space="preserve">). </w:t>
      </w:r>
      <w:r w:rsidRPr="22E44C81">
        <w:rPr>
          <w:rFonts w:eastAsia="Calibri"/>
          <w:szCs w:val="22"/>
          <w:u w:val="single"/>
        </w:rPr>
        <w:t xml:space="preserve">DART will test if it is possible to redirect asteroids that are threatening to impact with Earth. </w:t>
      </w:r>
      <w:r w:rsidRPr="22E44C81">
        <w:rPr>
          <w:rFonts w:eastAsia="Calibri"/>
          <w:szCs w:val="22"/>
        </w:rPr>
        <w:t xml:space="preserve">SpaceX chief Elon </w:t>
      </w:r>
      <w:r w:rsidRPr="22E44C81">
        <w:rPr>
          <w:rFonts w:eastAsia="Calibri"/>
          <w:szCs w:val="22"/>
          <w:u w:val="single"/>
        </w:rPr>
        <w:t xml:space="preserve">Musk had </w:t>
      </w:r>
      <w:r w:rsidRPr="22E44C81">
        <w:rPr>
          <w:rFonts w:eastAsia="Calibri"/>
          <w:szCs w:val="22"/>
          <w:u w:val="single"/>
        </w:rPr>
        <w:lastRenderedPageBreak/>
        <w:t>previously tweeted fears of a deadly collision that Earth was not prepared for</w:t>
      </w:r>
      <w:r w:rsidRPr="22E44C81">
        <w:rPr>
          <w:rFonts w:eastAsia="Calibri"/>
          <w:szCs w:val="22"/>
        </w:rPr>
        <w:t>. Mr Musk tweeted: “</w:t>
      </w:r>
      <w:r w:rsidRPr="22E44C81">
        <w:rPr>
          <w:rFonts w:eastAsia="Calibri"/>
          <w:b/>
          <w:bCs/>
          <w:szCs w:val="22"/>
          <w:highlight w:val="cyan"/>
          <w:u w:val="single"/>
        </w:rPr>
        <w:t>A big rock will hit Earth</w:t>
      </w:r>
      <w:r w:rsidRPr="22E44C81">
        <w:rPr>
          <w:rFonts w:eastAsia="Calibri"/>
          <w:b/>
          <w:bCs/>
          <w:szCs w:val="22"/>
          <w:u w:val="single"/>
        </w:rPr>
        <w:t xml:space="preserve"> eventually </w:t>
      </w:r>
      <w:r w:rsidRPr="22E44C81">
        <w:rPr>
          <w:rFonts w:eastAsia="Calibri"/>
          <w:b/>
          <w:bCs/>
          <w:szCs w:val="22"/>
          <w:highlight w:val="cyan"/>
          <w:u w:val="single"/>
        </w:rPr>
        <w:t>&amp; we</w:t>
      </w:r>
      <w:r w:rsidRPr="22E44C81">
        <w:rPr>
          <w:rFonts w:eastAsia="Calibri"/>
          <w:b/>
          <w:bCs/>
          <w:szCs w:val="22"/>
          <w:u w:val="single"/>
        </w:rPr>
        <w:t xml:space="preserve"> currently </w:t>
      </w:r>
      <w:r w:rsidRPr="22E44C81">
        <w:rPr>
          <w:rFonts w:eastAsia="Calibri"/>
          <w:b/>
          <w:bCs/>
          <w:szCs w:val="22"/>
          <w:highlight w:val="cyan"/>
          <w:u w:val="single"/>
        </w:rPr>
        <w:t>have no defence</w:t>
      </w:r>
      <w:r w:rsidRPr="22E44C81">
        <w:rPr>
          <w:rFonts w:eastAsia="Calibri"/>
          <w:szCs w:val="22"/>
        </w:rPr>
        <w:t>.”</w:t>
      </w:r>
    </w:p>
    <w:p w14:paraId="700ADAC1" w14:textId="77777777" w:rsidR="00567580" w:rsidRDefault="00567580" w:rsidP="00567580">
      <w:pPr>
        <w:spacing w:line="240" w:lineRule="exact"/>
      </w:pPr>
      <w:r w:rsidRPr="22E44C81">
        <w:rPr>
          <w:rFonts w:eastAsia="Calibri"/>
          <w:szCs w:val="22"/>
        </w:rPr>
        <w:t xml:space="preserve"> </w:t>
      </w:r>
    </w:p>
    <w:p w14:paraId="6B771852" w14:textId="77777777" w:rsidR="00567580" w:rsidRDefault="00567580" w:rsidP="00567580">
      <w:pPr>
        <w:pStyle w:val="Heading4"/>
      </w:pPr>
      <w:r w:rsidRPr="22E44C81">
        <w:rPr>
          <w:rFonts w:eastAsia="Calibri" w:cs="Calibri"/>
        </w:rPr>
        <w:t xml:space="preserve">Don’t write our impacts off as low probability – asteroid collision is </w:t>
      </w:r>
      <w:r w:rsidRPr="22E44C81">
        <w:rPr>
          <w:rFonts w:eastAsia="Calibri" w:cs="Calibri"/>
          <w:u w:val="single"/>
        </w:rPr>
        <w:t>complex</w:t>
      </w:r>
      <w:r w:rsidRPr="22E44C81">
        <w:rPr>
          <w:rFonts w:eastAsia="Calibri" w:cs="Calibri"/>
        </w:rPr>
        <w:t xml:space="preserve"> and the existence of </w:t>
      </w:r>
      <w:r w:rsidRPr="22E44C81">
        <w:rPr>
          <w:rFonts w:eastAsia="Calibri" w:cs="Calibri"/>
          <w:u w:val="single"/>
        </w:rPr>
        <w:t>space keyholes</w:t>
      </w:r>
      <w:r w:rsidRPr="22E44C81">
        <w:rPr>
          <w:rFonts w:eastAsia="Calibri" w:cs="Calibri"/>
        </w:rPr>
        <w:t xml:space="preserve"> exponentially increases the risk of collision. Vereš ’19</w:t>
      </w:r>
    </w:p>
    <w:p w14:paraId="52ECE585" w14:textId="77777777" w:rsidR="00567580" w:rsidRDefault="00567580" w:rsidP="00567580">
      <w:pPr>
        <w:spacing w:line="240" w:lineRule="exact"/>
      </w:pPr>
      <w:r w:rsidRPr="22E44C81">
        <w:rPr>
          <w:rFonts w:eastAsia="Calibri"/>
          <w:szCs w:val="22"/>
        </w:rPr>
        <w:t xml:space="preserve">Peter Vereš ’19, Harvard-Smithsonian Center for Astrophysics, “Chapter 6 Vision of Perfect Observation Capabilities”, 2019, Planetary Defense, Space and Society, </w:t>
      </w:r>
      <w:hyperlink r:id="rId35">
        <w:r w:rsidRPr="22E44C81">
          <w:rPr>
            <w:rStyle w:val="Hyperlink"/>
            <w:rFonts w:eastAsia="Calibri"/>
            <w:szCs w:val="22"/>
          </w:rPr>
          <w:t>https://dl1.cuni.cz/pluginfile.php/634091/mod_resource/content/1/Planetary%20Defence.pdf</w:t>
        </w:r>
      </w:hyperlink>
    </w:p>
    <w:p w14:paraId="652DF029" w14:textId="77777777" w:rsidR="00567580" w:rsidRDefault="00567580" w:rsidP="00567580">
      <w:pPr>
        <w:spacing w:line="240" w:lineRule="exact"/>
      </w:pPr>
      <w:r w:rsidRPr="22E44C81">
        <w:rPr>
          <w:rFonts w:eastAsia="Calibri"/>
          <w:szCs w:val="22"/>
          <w:u w:val="single"/>
        </w:rPr>
        <w:t xml:space="preserve">Often, </w:t>
      </w:r>
      <w:r w:rsidRPr="22E44C81">
        <w:rPr>
          <w:rFonts w:eastAsia="Calibri"/>
          <w:szCs w:val="22"/>
          <w:highlight w:val="cyan"/>
          <w:u w:val="single"/>
        </w:rPr>
        <w:t>uncertain orbits are a source of elevated</w:t>
      </w:r>
      <w:r w:rsidRPr="22E44C81">
        <w:rPr>
          <w:rFonts w:eastAsia="Calibri"/>
          <w:szCs w:val="22"/>
          <w:u w:val="single"/>
        </w:rPr>
        <w:t xml:space="preserve"> impact </w:t>
      </w:r>
      <w:r w:rsidRPr="22E44C81">
        <w:rPr>
          <w:rFonts w:eastAsia="Calibri"/>
          <w:szCs w:val="22"/>
          <w:highlight w:val="cyan"/>
          <w:u w:val="single"/>
        </w:rPr>
        <w:t>risks of</w:t>
      </w:r>
      <w:r w:rsidRPr="22E44C81">
        <w:rPr>
          <w:rFonts w:eastAsia="Calibri"/>
          <w:szCs w:val="22"/>
          <w:u w:val="single"/>
        </w:rPr>
        <w:t xml:space="preserve"> some </w:t>
      </w:r>
      <w:r w:rsidRPr="22E44C81">
        <w:rPr>
          <w:rFonts w:eastAsia="Calibri"/>
          <w:szCs w:val="22"/>
          <w:highlight w:val="cyan"/>
          <w:u w:val="single"/>
        </w:rPr>
        <w:t>NEOs</w:t>
      </w:r>
      <w:r w:rsidRPr="22E44C81">
        <w:rPr>
          <w:rFonts w:eastAsia="Calibri"/>
          <w:szCs w:val="22"/>
          <w:u w:val="single"/>
        </w:rPr>
        <w:t xml:space="preserve"> with the Earth</w:t>
      </w:r>
      <w:r w:rsidRPr="22E44C81">
        <w:rPr>
          <w:rFonts w:eastAsia="Calibri"/>
          <w:szCs w:val="22"/>
        </w:rPr>
        <w:t xml:space="preserve">. </w:t>
      </w:r>
      <w:r w:rsidRPr="22E44C81">
        <w:rPr>
          <w:rFonts w:eastAsia="Calibri"/>
          <w:szCs w:val="22"/>
          <w:highlight w:val="cyan"/>
          <w:u w:val="single"/>
        </w:rPr>
        <w:t>The</w:t>
      </w:r>
      <w:r w:rsidRPr="22E44C81">
        <w:rPr>
          <w:rFonts w:eastAsia="Calibri"/>
          <w:szCs w:val="22"/>
          <w:u w:val="single"/>
        </w:rPr>
        <w:t xml:space="preserve"> impact </w:t>
      </w:r>
      <w:r w:rsidRPr="22E44C81">
        <w:rPr>
          <w:rFonts w:eastAsia="Calibri"/>
          <w:szCs w:val="22"/>
          <w:highlight w:val="cyan"/>
          <w:u w:val="single"/>
        </w:rPr>
        <w:t>probability of an asteroid with Earth is</w:t>
      </w:r>
      <w:r w:rsidRPr="22E44C81">
        <w:rPr>
          <w:rFonts w:eastAsia="Calibri"/>
          <w:szCs w:val="22"/>
          <w:u w:val="single"/>
        </w:rPr>
        <w:t xml:space="preserve"> a </w:t>
      </w:r>
      <w:r w:rsidRPr="22E44C81">
        <w:rPr>
          <w:rFonts w:eastAsia="Calibri"/>
          <w:b/>
          <w:bCs/>
          <w:szCs w:val="22"/>
          <w:highlight w:val="cyan"/>
          <w:u w:val="single"/>
        </w:rPr>
        <w:t>complex</w:t>
      </w:r>
      <w:r w:rsidRPr="22E44C81">
        <w:rPr>
          <w:rFonts w:eastAsia="Calibri"/>
          <w:b/>
          <w:bCs/>
          <w:szCs w:val="22"/>
          <w:u w:val="single"/>
        </w:rPr>
        <w:t xml:space="preserve"> problem</w:t>
      </w:r>
      <w:r w:rsidRPr="22E44C81">
        <w:rPr>
          <w:rFonts w:eastAsia="Calibri"/>
          <w:szCs w:val="22"/>
        </w:rPr>
        <w:t xml:space="preserve">. </w:t>
      </w:r>
      <w:r w:rsidRPr="22E44C81">
        <w:rPr>
          <w:rFonts w:eastAsia="Calibri"/>
          <w:szCs w:val="22"/>
          <w:u w:val="single"/>
        </w:rPr>
        <w:t>First, the orbits of Earth and the asteroid should be close enough or even intersect</w:t>
      </w:r>
      <w:r w:rsidRPr="22E44C81">
        <w:rPr>
          <w:rFonts w:eastAsia="Calibri"/>
          <w:szCs w:val="22"/>
        </w:rPr>
        <w:t xml:space="preserve">; </w:t>
      </w:r>
      <w:r w:rsidRPr="22E44C81">
        <w:rPr>
          <w:rFonts w:eastAsia="Calibri"/>
          <w:szCs w:val="22"/>
          <w:u w:val="single"/>
        </w:rPr>
        <w:t>second, the Earth and asteroid should meet at the intersection at the same time</w:t>
      </w:r>
      <w:r w:rsidRPr="22E44C81">
        <w:rPr>
          <w:rFonts w:eastAsia="Calibri"/>
          <w:szCs w:val="22"/>
        </w:rPr>
        <w:t xml:space="preserve">. </w:t>
      </w:r>
      <w:r w:rsidRPr="22E44C81">
        <w:rPr>
          <w:rFonts w:eastAsia="Calibri"/>
          <w:szCs w:val="22"/>
          <w:u w:val="single"/>
        </w:rPr>
        <w:t>If these</w:t>
      </w:r>
      <w:r w:rsidRPr="22E44C81">
        <w:rPr>
          <w:rFonts w:eastAsia="Calibri"/>
          <w:szCs w:val="22"/>
        </w:rPr>
        <w:t xml:space="preserve"> conditions </w:t>
      </w:r>
      <w:r w:rsidRPr="22E44C81">
        <w:rPr>
          <w:rFonts w:eastAsia="Calibri"/>
          <w:szCs w:val="22"/>
          <w:u w:val="single"/>
        </w:rPr>
        <w:t>are met</w:t>
      </w:r>
      <w:r w:rsidRPr="22E44C81">
        <w:rPr>
          <w:rFonts w:eastAsia="Calibri"/>
          <w:szCs w:val="22"/>
        </w:rPr>
        <w:t xml:space="preserve">, </w:t>
      </w:r>
      <w:r w:rsidRPr="22E44C81">
        <w:rPr>
          <w:rFonts w:eastAsia="Calibri"/>
          <w:szCs w:val="22"/>
          <w:u w:val="single"/>
        </w:rPr>
        <w:t>then one can assess how close the asteroid flies</w:t>
      </w:r>
      <w:r w:rsidRPr="22E44C81">
        <w:rPr>
          <w:rFonts w:eastAsia="Calibri"/>
          <w:szCs w:val="22"/>
        </w:rPr>
        <w:t xml:space="preserve"> around the Earth at a given time, </w:t>
      </w:r>
      <w:r w:rsidRPr="22E44C81">
        <w:rPr>
          <w:rFonts w:eastAsia="Calibri"/>
          <w:szCs w:val="22"/>
          <w:u w:val="single"/>
        </w:rPr>
        <w:t>or whether it will hit the Earth</w:t>
      </w:r>
      <w:r w:rsidRPr="22E44C81">
        <w:rPr>
          <w:rFonts w:eastAsia="Calibri"/>
          <w:szCs w:val="22"/>
        </w:rPr>
        <w:t xml:space="preserve">. One must remember that </w:t>
      </w:r>
      <w:r w:rsidRPr="22E44C81">
        <w:rPr>
          <w:rFonts w:eastAsia="Calibri"/>
          <w:b/>
          <w:bCs/>
          <w:szCs w:val="22"/>
          <w:highlight w:val="cyan"/>
          <w:u w:val="single"/>
        </w:rPr>
        <w:t>each</w:t>
      </w:r>
      <w:r w:rsidRPr="22E44C81">
        <w:rPr>
          <w:rFonts w:eastAsia="Calibri"/>
          <w:b/>
          <w:bCs/>
          <w:szCs w:val="22"/>
          <w:u w:val="single"/>
        </w:rPr>
        <w:t xml:space="preserve"> asteroid </w:t>
      </w:r>
      <w:r w:rsidRPr="22E44C81">
        <w:rPr>
          <w:rFonts w:eastAsia="Calibri"/>
          <w:b/>
          <w:bCs/>
          <w:szCs w:val="22"/>
          <w:highlight w:val="cyan"/>
          <w:u w:val="single"/>
        </w:rPr>
        <w:t>orbit comes with uncertainties</w:t>
      </w:r>
      <w:r w:rsidRPr="22E44C81">
        <w:rPr>
          <w:rFonts w:eastAsia="Calibri"/>
          <w:szCs w:val="22"/>
        </w:rPr>
        <w:t xml:space="preserve"> and therefore, </w:t>
      </w:r>
      <w:r w:rsidRPr="22E44C81">
        <w:rPr>
          <w:rFonts w:eastAsia="Calibri"/>
          <w:szCs w:val="22"/>
          <w:highlight w:val="cyan"/>
          <w:u w:val="single"/>
        </w:rPr>
        <w:t>instead of a single</w:t>
      </w:r>
      <w:r w:rsidRPr="22E44C81">
        <w:rPr>
          <w:rFonts w:eastAsia="Calibri"/>
          <w:szCs w:val="22"/>
          <w:u w:val="single"/>
        </w:rPr>
        <w:t xml:space="preserve"> accurate </w:t>
      </w:r>
      <w:r w:rsidRPr="22E44C81">
        <w:rPr>
          <w:rFonts w:eastAsia="Calibri"/>
          <w:szCs w:val="22"/>
          <w:highlight w:val="cyan"/>
          <w:u w:val="single"/>
        </w:rPr>
        <w:t>solution where the asteroid will hit</w:t>
      </w:r>
      <w:r w:rsidRPr="22E44C81">
        <w:rPr>
          <w:rFonts w:eastAsia="Calibri"/>
          <w:szCs w:val="22"/>
          <w:u w:val="single"/>
        </w:rPr>
        <w:t xml:space="preserve"> the Earth </w:t>
      </w:r>
      <w:r w:rsidRPr="22E44C81">
        <w:rPr>
          <w:rFonts w:eastAsia="Calibri"/>
          <w:szCs w:val="22"/>
          <w:highlight w:val="cyan"/>
          <w:u w:val="single"/>
        </w:rPr>
        <w:t>or miss</w:t>
      </w:r>
      <w:r w:rsidRPr="22E44C81">
        <w:rPr>
          <w:rFonts w:eastAsia="Calibri"/>
          <w:szCs w:val="22"/>
          <w:u w:val="single"/>
        </w:rPr>
        <w:t xml:space="preserve"> it, </w:t>
      </w:r>
      <w:r w:rsidRPr="22E44C81">
        <w:rPr>
          <w:rFonts w:eastAsia="Calibri"/>
          <w:szCs w:val="22"/>
          <w:highlight w:val="cyan"/>
          <w:u w:val="single"/>
        </w:rPr>
        <w:t>there is always a realm of</w:t>
      </w:r>
      <w:r w:rsidRPr="22E44C81">
        <w:rPr>
          <w:rFonts w:eastAsia="Calibri"/>
          <w:szCs w:val="22"/>
          <w:u w:val="single"/>
        </w:rPr>
        <w:t xml:space="preserve"> possible solutions within the orbit </w:t>
      </w:r>
      <w:r w:rsidRPr="22E44C81">
        <w:rPr>
          <w:rFonts w:eastAsia="Calibri"/>
          <w:szCs w:val="22"/>
          <w:highlight w:val="cyan"/>
          <w:u w:val="single"/>
        </w:rPr>
        <w:t>uncertainties</w:t>
      </w:r>
      <w:r w:rsidRPr="22E44C81">
        <w:rPr>
          <w:rFonts w:eastAsia="Calibri"/>
          <w:szCs w:val="22"/>
        </w:rP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22E44C81">
        <w:rPr>
          <w:rFonts w:eastAsia="Calibri"/>
          <w:szCs w:val="22"/>
          <w:u w:val="single"/>
        </w:rPr>
        <w:t>It happens that a newly discovered NEO with a short arc that is coming very close to the Earth has a non-zero impact probability,</w:t>
      </w:r>
      <w:r w:rsidRPr="22E44C81">
        <w:rPr>
          <w:rFonts w:eastAsia="Calibri"/>
          <w:szCs w:val="22"/>
        </w:rPr>
        <w:t xml:space="preserve"> because its orbit is highly uncertain and the area on the b-plane is very large. Typically, further observations improve the orbit, and the impact risk for a given epoch falls to zero. </w:t>
      </w:r>
      <w:r w:rsidRPr="22E44C81">
        <w:rPr>
          <w:rFonts w:eastAsia="Calibri"/>
          <w:szCs w:val="22"/>
          <w:u w:val="single"/>
        </w:rPr>
        <w:t>Some objects</w:t>
      </w:r>
      <w:r w:rsidRPr="22E44C81">
        <w:rPr>
          <w:rFonts w:eastAsia="Calibri"/>
          <w:szCs w:val="22"/>
        </w:rPr>
        <w:t xml:space="preserve">, however, </w:t>
      </w:r>
      <w:r w:rsidRPr="22E44C81">
        <w:rPr>
          <w:rFonts w:eastAsia="Calibri"/>
          <w:szCs w:val="22"/>
          <w:u w:val="single"/>
        </w:rPr>
        <w:t>have orbits with low orbital uncertainty, but still have non-zero impact probability</w:t>
      </w:r>
      <w:r w:rsidRPr="22E44C81">
        <w:rPr>
          <w:rFonts w:eastAsia="Calibri"/>
          <w:szCs w:val="22"/>
        </w:rPr>
        <w:t xml:space="preserve">, such as Bennu. </w:t>
      </w:r>
      <w:r w:rsidRPr="22E44C81">
        <w:rPr>
          <w:rFonts w:eastAsia="Calibri"/>
          <w:szCs w:val="22"/>
          <w:u w:val="single"/>
        </w:rPr>
        <w:t xml:space="preserve">The </w:t>
      </w:r>
      <w:r w:rsidRPr="22E44C81">
        <w:rPr>
          <w:rFonts w:eastAsia="Calibri"/>
          <w:szCs w:val="22"/>
          <w:highlight w:val="cyan"/>
          <w:u w:val="single"/>
        </w:rPr>
        <w:t>non-zero impact probability is computed for a given time</w:t>
      </w:r>
      <w:r w:rsidRPr="22E44C81">
        <w:rPr>
          <w:rFonts w:eastAsia="Calibri"/>
          <w:szCs w:val="22"/>
          <w:u w:val="single"/>
        </w:rPr>
        <w:t xml:space="preserve"> in the future, </w:t>
      </w:r>
      <w:r w:rsidRPr="22E44C81">
        <w:rPr>
          <w:rFonts w:eastAsia="Calibri"/>
          <w:szCs w:val="22"/>
          <w:highlight w:val="cyan"/>
          <w:u w:val="single"/>
        </w:rPr>
        <w:t>but even if the orbit is known</w:t>
      </w:r>
      <w:r w:rsidRPr="22E44C81">
        <w:rPr>
          <w:rFonts w:eastAsia="Calibri"/>
          <w:szCs w:val="22"/>
          <w:u w:val="single"/>
        </w:rPr>
        <w:t xml:space="preserve"> very well </w:t>
      </w:r>
      <w:r w:rsidRPr="22E44C81">
        <w:rPr>
          <w:rFonts w:eastAsia="Calibri"/>
          <w:szCs w:val="22"/>
          <w:highlight w:val="cyan"/>
          <w:u w:val="single"/>
        </w:rPr>
        <w:t xml:space="preserve">today, </w:t>
      </w:r>
      <w:r w:rsidRPr="22E44C81">
        <w:rPr>
          <w:rFonts w:eastAsia="Calibri"/>
          <w:b/>
          <w:bCs/>
          <w:szCs w:val="22"/>
          <w:highlight w:val="cyan"/>
          <w:u w:val="single"/>
        </w:rPr>
        <w:t>small perturbations</w:t>
      </w:r>
      <w:r w:rsidRPr="22E44C81">
        <w:rPr>
          <w:rFonts w:eastAsia="Calibri"/>
          <w:szCs w:val="22"/>
          <w:highlight w:val="cyan"/>
          <w:u w:val="single"/>
        </w:rPr>
        <w:t xml:space="preserve"> from</w:t>
      </w:r>
      <w:r w:rsidRPr="22E44C81">
        <w:rPr>
          <w:rFonts w:eastAsia="Calibri"/>
          <w:szCs w:val="22"/>
          <w:u w:val="single"/>
        </w:rPr>
        <w:t xml:space="preserve"> planets and non-gravitational </w:t>
      </w:r>
      <w:r w:rsidRPr="22E44C81">
        <w:rPr>
          <w:rFonts w:eastAsia="Calibri"/>
          <w:szCs w:val="22"/>
          <w:highlight w:val="cyan"/>
          <w:u w:val="single"/>
        </w:rPr>
        <w:t xml:space="preserve">forces </w:t>
      </w:r>
      <w:r w:rsidRPr="22E44C81">
        <w:rPr>
          <w:rFonts w:eastAsia="Calibri"/>
          <w:b/>
          <w:bCs/>
          <w:szCs w:val="22"/>
          <w:highlight w:val="cyan"/>
          <w:u w:val="single"/>
        </w:rPr>
        <w:t>increase</w:t>
      </w:r>
      <w:r w:rsidRPr="22E44C81">
        <w:rPr>
          <w:rFonts w:eastAsia="Calibri"/>
          <w:b/>
          <w:bCs/>
          <w:szCs w:val="22"/>
          <w:u w:val="single"/>
        </w:rPr>
        <w:t xml:space="preserve"> the </w:t>
      </w:r>
      <w:r w:rsidRPr="22E44C81">
        <w:rPr>
          <w:rFonts w:eastAsia="Calibri"/>
          <w:b/>
          <w:bCs/>
          <w:szCs w:val="22"/>
          <w:highlight w:val="cyan"/>
          <w:u w:val="single"/>
        </w:rPr>
        <w:t>uncertainty</w:t>
      </w:r>
      <w:r w:rsidRPr="22E44C81">
        <w:rPr>
          <w:rFonts w:eastAsia="Calibri"/>
          <w:szCs w:val="22"/>
          <w:highlight w:val="cyan"/>
          <w:u w:val="single"/>
        </w:rPr>
        <w:t xml:space="preserve"> for</w:t>
      </w:r>
      <w:r w:rsidRPr="22E44C81">
        <w:rPr>
          <w:rFonts w:eastAsia="Calibri"/>
          <w:szCs w:val="22"/>
          <w:u w:val="single"/>
        </w:rPr>
        <w:t xml:space="preserve"> future </w:t>
      </w:r>
      <w:r w:rsidRPr="22E44C81">
        <w:rPr>
          <w:rFonts w:eastAsia="Calibri"/>
          <w:szCs w:val="22"/>
          <w:highlight w:val="cyan"/>
          <w:u w:val="single"/>
        </w:rPr>
        <w:t>impacts</w:t>
      </w:r>
      <w:r w:rsidRPr="22E44C81">
        <w:rPr>
          <w:rFonts w:eastAsia="Calibri"/>
          <w:szCs w:val="22"/>
        </w:rPr>
        <w:t xml:space="preserve">. That is why NASA’s Sentry is providing predictions only for the next 100 years. </w:t>
      </w:r>
      <w:r w:rsidRPr="22E44C81">
        <w:rPr>
          <w:rFonts w:eastAsia="Calibri"/>
          <w:szCs w:val="22"/>
          <w:u w:val="single"/>
        </w:rPr>
        <w:t>A close flyby of a spacecraft around an asteroid may improve the asteroid’s orbit significantly, however, it does not fully mitigate its impact in the future, due to the presence of keyholes</w:t>
      </w:r>
      <w:r w:rsidRPr="22E44C81">
        <w:rPr>
          <w:rFonts w:eastAsia="Calibri"/>
          <w:szCs w:val="22"/>
        </w:rPr>
        <w:t xml:space="preserve"> (Chodas 1999)—small areas in space near Earth. </w:t>
      </w:r>
      <w:r w:rsidRPr="22E44C81">
        <w:rPr>
          <w:rFonts w:eastAsia="Calibri"/>
          <w:szCs w:val="22"/>
          <w:highlight w:val="cyan"/>
          <w:u w:val="single"/>
        </w:rPr>
        <w:t>Keyholes</w:t>
      </w:r>
      <w:r w:rsidRPr="22E44C81">
        <w:rPr>
          <w:rFonts w:eastAsia="Calibri"/>
          <w:szCs w:val="22"/>
          <w:u w:val="single"/>
        </w:rPr>
        <w:t xml:space="preserve"> are specific </w:t>
      </w:r>
      <w:r w:rsidRPr="22E44C81">
        <w:rPr>
          <w:rFonts w:eastAsia="Calibri"/>
          <w:szCs w:val="22"/>
          <w:highlight w:val="cyan"/>
          <w:u w:val="single"/>
        </w:rPr>
        <w:t>for asteroids</w:t>
      </w:r>
      <w:r w:rsidRPr="22E44C81">
        <w:rPr>
          <w:rFonts w:eastAsia="Calibri"/>
          <w:szCs w:val="22"/>
          <w:u w:val="single"/>
        </w:rPr>
        <w:t xml:space="preserve"> flying very close to the Earth and </w:t>
      </w:r>
      <w:r w:rsidRPr="22E44C81">
        <w:rPr>
          <w:rFonts w:eastAsia="Calibri"/>
          <w:szCs w:val="22"/>
          <w:highlight w:val="cyan"/>
          <w:u w:val="single"/>
        </w:rPr>
        <w:t>are</w:t>
      </w:r>
      <w:r w:rsidRPr="22E44C81">
        <w:rPr>
          <w:rFonts w:eastAsia="Calibri"/>
          <w:szCs w:val="22"/>
        </w:rPr>
        <w:t xml:space="preserve"> rather </w:t>
      </w:r>
      <w:r w:rsidRPr="22E44C81">
        <w:rPr>
          <w:rFonts w:eastAsia="Calibri"/>
          <w:szCs w:val="22"/>
          <w:highlight w:val="cyan"/>
          <w:u w:val="single"/>
        </w:rPr>
        <w:t>small</w:t>
      </w:r>
      <w:r w:rsidRPr="22E44C81">
        <w:rPr>
          <w:rFonts w:eastAsia="Calibri"/>
          <w:szCs w:val="22"/>
        </w:rPr>
        <w:t xml:space="preserve">, from a few to hundreds of kilometers across. </w:t>
      </w:r>
      <w:r w:rsidRPr="22E44C81">
        <w:rPr>
          <w:rFonts w:eastAsia="Calibri"/>
          <w:szCs w:val="22"/>
          <w:highlight w:val="cyan"/>
          <w:u w:val="single"/>
        </w:rPr>
        <w:t>If the keyhole is hit</w:t>
      </w:r>
      <w:r w:rsidRPr="22E44C81">
        <w:rPr>
          <w:rFonts w:eastAsia="Calibri"/>
          <w:szCs w:val="22"/>
          <w:u w:val="single"/>
        </w:rPr>
        <w:t xml:space="preserve"> during the NEO flyby, </w:t>
      </w:r>
      <w:r w:rsidRPr="22E44C81">
        <w:rPr>
          <w:rFonts w:eastAsia="Calibri"/>
          <w:szCs w:val="22"/>
          <w:highlight w:val="cyan"/>
          <w:u w:val="single"/>
        </w:rPr>
        <w:t>the orbit</w:t>
      </w:r>
      <w:r w:rsidRPr="22E44C81">
        <w:rPr>
          <w:rFonts w:eastAsia="Calibri"/>
          <w:szCs w:val="22"/>
          <w:u w:val="single"/>
        </w:rPr>
        <w:t xml:space="preserve"> of the NEO </w:t>
      </w:r>
      <w:r w:rsidRPr="22E44C81">
        <w:rPr>
          <w:rFonts w:eastAsia="Calibri"/>
          <w:szCs w:val="22"/>
          <w:highlight w:val="cyan"/>
          <w:u w:val="single"/>
        </w:rPr>
        <w:t>becomes resonant with Earth and the NEO will return</w:t>
      </w:r>
      <w:r w:rsidRPr="22E44C81">
        <w:rPr>
          <w:rFonts w:eastAsia="Calibri"/>
          <w:szCs w:val="22"/>
          <w:u w:val="single"/>
        </w:rPr>
        <w:t xml:space="preserve"> to Earth regularly, </w:t>
      </w:r>
      <w:r w:rsidRPr="22E44C81">
        <w:rPr>
          <w:rFonts w:eastAsia="Calibri"/>
          <w:b/>
          <w:bCs/>
          <w:szCs w:val="22"/>
          <w:highlight w:val="cyan"/>
          <w:u w:val="single"/>
        </w:rPr>
        <w:t>increasing</w:t>
      </w:r>
      <w:r w:rsidRPr="22E44C81">
        <w:rPr>
          <w:rFonts w:eastAsia="Calibri"/>
          <w:b/>
          <w:bCs/>
          <w:szCs w:val="22"/>
          <w:u w:val="single"/>
        </w:rPr>
        <w:t xml:space="preserve"> its </w:t>
      </w:r>
      <w:r w:rsidRPr="22E44C81">
        <w:rPr>
          <w:rFonts w:eastAsia="Calibri"/>
          <w:b/>
          <w:bCs/>
          <w:szCs w:val="22"/>
          <w:highlight w:val="cyan"/>
          <w:u w:val="single"/>
        </w:rPr>
        <w:t>impact probability</w:t>
      </w:r>
      <w:r w:rsidRPr="22E44C81">
        <w:rPr>
          <w:rFonts w:eastAsia="Calibri"/>
          <w:szCs w:val="22"/>
        </w:rPr>
        <w:t xml:space="preserve">. Thus, in case of a very near Earth flyby, </w:t>
      </w:r>
      <w:r w:rsidRPr="22E44C81">
        <w:rPr>
          <w:rFonts w:eastAsia="Calibri"/>
          <w:b/>
          <w:bCs/>
          <w:szCs w:val="22"/>
          <w:u w:val="single"/>
        </w:rPr>
        <w:t>the orbit needs to be known with such precision</w:t>
      </w:r>
      <w:r w:rsidRPr="22E44C81">
        <w:rPr>
          <w:rFonts w:eastAsia="Calibri"/>
          <w:szCs w:val="22"/>
        </w:rPr>
        <w:t xml:space="preserve"> (~km) </w:t>
      </w:r>
      <w:r w:rsidRPr="22E44C81">
        <w:rPr>
          <w:rFonts w:eastAsia="Calibri"/>
          <w:b/>
          <w:bCs/>
          <w:szCs w:val="22"/>
          <w:u w:val="single"/>
        </w:rPr>
        <w:t>that keyhole avoidance is confirmed</w:t>
      </w:r>
      <w:r w:rsidRPr="22E44C81">
        <w:rPr>
          <w:rFonts w:eastAsia="Calibri"/>
          <w:szCs w:val="22"/>
        </w:rPr>
        <w:t xml:space="preserve">. NASA has even created the NEO Deflection App,1 where the public can try to change the orbit of a hypothesized NEO on direct impact trajectory. </w:t>
      </w:r>
      <w:r w:rsidRPr="22E44C81">
        <w:rPr>
          <w:rFonts w:eastAsia="Calibri"/>
          <w:szCs w:val="22"/>
          <w:u w:val="single"/>
        </w:rPr>
        <w:t>For Earth impact monitoring, the accuracy of orbits and orbital uncertainties is crucial and deserves more attention</w:t>
      </w:r>
      <w:r w:rsidRPr="22E44C81">
        <w:rPr>
          <w:rFonts w:eastAsia="Calibri"/>
          <w:szCs w:val="22"/>
        </w:rPr>
        <w:t xml:space="preserve">. </w:t>
      </w:r>
      <w:r w:rsidRPr="22E44C81">
        <w:rPr>
          <w:rFonts w:eastAsia="Calibri"/>
          <w:szCs w:val="22"/>
          <w:u w:val="single"/>
        </w:rPr>
        <w:t>The future of orbit determination and uncertainty mitigation will depend more and more on sophisticated software</w:t>
      </w:r>
      <w:r w:rsidRPr="22E44C81">
        <w:rPr>
          <w:rFonts w:eastAsia="Calibri"/>
          <w:szCs w:val="22"/>
        </w:rP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22E44C81">
        <w:rPr>
          <w:rFonts w:eastAsia="Calibri"/>
          <w:szCs w:val="22"/>
          <w:u w:val="single"/>
        </w:rPr>
        <w:t>to observe those asteroids; measure their positions; and submit the data to MPC</w:t>
      </w:r>
      <w:r w:rsidRPr="22E44C81">
        <w:rPr>
          <w:rFonts w:eastAsia="Calibri"/>
          <w:szCs w:val="22"/>
        </w:rPr>
        <w:t>. This automated process is more or less implanted by several surveys (CSS, LCOGT) and agencies (ESA, MPC).</w:t>
      </w:r>
    </w:p>
    <w:p w14:paraId="3244761C" w14:textId="38E08A6F" w:rsidR="00567580" w:rsidRDefault="00567580" w:rsidP="00567580">
      <w:pPr>
        <w:pStyle w:val="Heading3"/>
      </w:pPr>
      <w:r>
        <w:lastRenderedPageBreak/>
        <w:t>3</w:t>
      </w:r>
    </w:p>
    <w:p w14:paraId="6DEFE587" w14:textId="13302A13" w:rsidR="00567580" w:rsidRDefault="00567580" w:rsidP="00567580">
      <w:pPr>
        <w:pStyle w:val="Heading4"/>
        <w:rPr>
          <w:rFonts w:cs="Times New Roman"/>
        </w:rPr>
      </w:pPr>
      <w:r>
        <w:t xml:space="preserve">CP Text: </w:t>
      </w:r>
      <w:r w:rsidRPr="00EC104B">
        <w:rPr>
          <w:rFonts w:cs="Times New Roman"/>
        </w:rPr>
        <w:t xml:space="preserve">The appropriation of outer space by private entities </w:t>
      </w:r>
      <w:r>
        <w:rPr>
          <w:rFonts w:cs="Times New Roman"/>
        </w:rPr>
        <w:t xml:space="preserve">except for American private entities </w:t>
      </w:r>
      <w:r w:rsidRPr="00EC104B">
        <w:rPr>
          <w:rFonts w:cs="Times New Roman"/>
        </w:rPr>
        <w:t>is unjus</w:t>
      </w:r>
      <w:r>
        <w:rPr>
          <w:rFonts w:cs="Times New Roman"/>
        </w:rPr>
        <w:t xml:space="preserve">t. </w:t>
      </w:r>
    </w:p>
    <w:p w14:paraId="0480AB4B" w14:textId="7FAB6934" w:rsidR="00567580" w:rsidRDefault="00567580" w:rsidP="00567580">
      <w:pPr>
        <w:pStyle w:val="Heading4"/>
      </w:pPr>
      <w:r>
        <w:t>Chinese investments are catching up and the US needs private companies to maintain space dominance – Chinese space dominance risks extinction. Autry and Kwast 19:</w:t>
      </w:r>
    </w:p>
    <w:p w14:paraId="5738060E" w14:textId="77777777" w:rsidR="00567580" w:rsidRPr="008E3D84" w:rsidRDefault="00567580" w:rsidP="00567580">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 }, 19 - ("America Is Losing the Second Space Race to China," Foreign Policy, 8-22-2019, https://foreignpolicy.com/2019/08/22/america-is-losing-the-second-space-race-to-china/)//marlborough-wr/</w:t>
      </w:r>
    </w:p>
    <w:p w14:paraId="1B4D2E91" w14:textId="77777777" w:rsidR="00567580" w:rsidRDefault="00567580" w:rsidP="00567580">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36"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r w:rsidRPr="008E3D84">
        <w:rPr>
          <w:sz w:val="12"/>
        </w:rPr>
        <w:t xml:space="preserve">Despite the fact that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w:t>
      </w:r>
      <w:r w:rsidRPr="008E3D84">
        <w:rPr>
          <w:sz w:val="12"/>
        </w:rPr>
        <w:lastRenderedPageBreak/>
        <w:t xml:space="preserve">“gift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37"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38"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actually </w:t>
      </w:r>
      <w:r w:rsidRPr="00C3436C">
        <w:rPr>
          <w:rStyle w:val="Emphasis"/>
          <w:highlight w:val="yellow"/>
        </w:rPr>
        <w:t>reduces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322AB99D" w14:textId="51B19076" w:rsidR="00567580" w:rsidRDefault="00567580" w:rsidP="00EE0571">
      <w:pPr>
        <w:pStyle w:val="Heading3"/>
      </w:pPr>
      <w:r>
        <w:lastRenderedPageBreak/>
        <w:t>4</w:t>
      </w:r>
    </w:p>
    <w:p w14:paraId="1CDB2FCE" w14:textId="77777777" w:rsidR="00567580" w:rsidRDefault="00567580" w:rsidP="00567580">
      <w:pPr>
        <w:pStyle w:val="Heading4"/>
      </w:pPr>
      <w:r>
        <w:t xml:space="preserve">Counterplan: states ought to charge private companies orbital use fees for each satellite put into orbit. </w:t>
      </w:r>
    </w:p>
    <w:p w14:paraId="1FC5A8D6" w14:textId="77777777" w:rsidR="00567580" w:rsidRPr="001B69AD" w:rsidRDefault="00567580" w:rsidP="00567580">
      <w:pPr>
        <w:pStyle w:val="Heading4"/>
      </w:pPr>
      <w:r>
        <w:t>Solves the case while also boosting the economy. Vergoth 20:</w:t>
      </w:r>
    </w:p>
    <w:p w14:paraId="7CEAD9A7" w14:textId="77777777" w:rsidR="00567580" w:rsidRPr="00C813D3" w:rsidRDefault="00567580" w:rsidP="00567580">
      <w:r w:rsidRPr="00C813D3">
        <w:t>Karin Vergoth {CIRES-NOAA Science Writer}, 20 - ("Solving the space junk problem," CU Boulder Today, 5-26-2020, https://www.colorado.edu/today/2020/05/26/solving-space-junk-problem)//marlborough-wr/</w:t>
      </w:r>
    </w:p>
    <w:p w14:paraId="58ACD98C" w14:textId="77777777" w:rsidR="00567580" w:rsidRDefault="00567580" w:rsidP="00567580">
      <w:pPr>
        <w:ind w:left="720"/>
        <w:rPr>
          <w:sz w:val="12"/>
        </w:rPr>
      </w:pPr>
      <w:r w:rsidRPr="00C813D3">
        <w:rPr>
          <w:sz w:val="12"/>
        </w:rPr>
        <w:t xml:space="preserve">Space is getting crowded. Aging satellites and space debris crowd low-Earth orbit, and launching new satellites adds to the collision risk. </w:t>
      </w:r>
      <w:r w:rsidRPr="00C813D3">
        <w:rPr>
          <w:rStyle w:val="StyleUnderline"/>
        </w:rPr>
        <w:t xml:space="preserve">The </w:t>
      </w:r>
      <w:r w:rsidRPr="001E28AB">
        <w:rPr>
          <w:rStyle w:val="StyleUnderline"/>
          <w:highlight w:val="yellow"/>
        </w:rPr>
        <w:t>most effective way to solve</w:t>
      </w:r>
      <w:r w:rsidRPr="00C813D3">
        <w:rPr>
          <w:rStyle w:val="StyleUnderline"/>
        </w:rPr>
        <w:t xml:space="preserve"> the </w:t>
      </w:r>
      <w:r w:rsidRPr="001E28AB">
        <w:rPr>
          <w:rStyle w:val="StyleUnderline"/>
          <w:highlight w:val="yellow"/>
        </w:rPr>
        <w:t>space</w:t>
      </w:r>
      <w:r w:rsidRPr="00C813D3">
        <w:rPr>
          <w:rStyle w:val="StyleUnderline"/>
        </w:rPr>
        <w:t xml:space="preserve"> </w:t>
      </w:r>
      <w:r w:rsidRPr="001E28AB">
        <w:rPr>
          <w:rStyle w:val="StyleUnderline"/>
          <w:highlight w:val="yellow"/>
        </w:rPr>
        <w:t>junk</w:t>
      </w:r>
      <w:r w:rsidRPr="00C813D3">
        <w:rPr>
          <w:rStyle w:val="StyleUnderline"/>
        </w:rPr>
        <w:t xml:space="preserve"> problem</w:t>
      </w:r>
      <w:r w:rsidRPr="00C813D3">
        <w:rPr>
          <w:sz w:val="12"/>
        </w:rPr>
        <w:t xml:space="preserve">, according to a new study, is not to capture debris or deorbit old satellites: </w:t>
      </w:r>
      <w:r w:rsidRPr="001E28AB">
        <w:rPr>
          <w:rStyle w:val="StyleUnderline"/>
          <w:highlight w:val="yellow"/>
        </w:rPr>
        <w:t>it’s</w:t>
      </w:r>
      <w:r w:rsidRPr="00C813D3">
        <w:rPr>
          <w:rStyle w:val="StyleUnderline"/>
        </w:rPr>
        <w:t xml:space="preserve"> an international agreement to charge operators “</w:t>
      </w:r>
      <w:r w:rsidRPr="001E28AB">
        <w:rPr>
          <w:rStyle w:val="StyleUnderline"/>
          <w:highlight w:val="yellow"/>
        </w:rPr>
        <w:t>orbital-use fees</w:t>
      </w:r>
      <w:r w:rsidRPr="00C813D3">
        <w:rPr>
          <w:rStyle w:val="StyleUnderline"/>
        </w:rPr>
        <w:t xml:space="preserve">” </w:t>
      </w:r>
      <w:r w:rsidRPr="001E28AB">
        <w:rPr>
          <w:rStyle w:val="StyleUnderline"/>
          <w:highlight w:val="yellow"/>
        </w:rPr>
        <w:t>for every satellite</w:t>
      </w:r>
      <w:r w:rsidRPr="00C813D3">
        <w:rPr>
          <w:rStyle w:val="StyleUnderline"/>
        </w:rPr>
        <w:t xml:space="preserve"> put into orbit.</w:t>
      </w:r>
      <w:r w:rsidRPr="00C813D3">
        <w:rPr>
          <w:sz w:val="12"/>
        </w:rPr>
        <w:t xml:space="preserve"> </w:t>
      </w:r>
      <w:r w:rsidRPr="00C813D3">
        <w:rPr>
          <w:rStyle w:val="Emphasis"/>
        </w:rPr>
        <w:t xml:space="preserve">Orbital use fees </w:t>
      </w:r>
      <w:r w:rsidRPr="001E28AB">
        <w:rPr>
          <w:rStyle w:val="Emphasis"/>
          <w:highlight w:val="yellow"/>
        </w:rPr>
        <w:t>would</w:t>
      </w:r>
      <w:r w:rsidRPr="00C813D3">
        <w:rPr>
          <w:rStyle w:val="Emphasis"/>
        </w:rPr>
        <w:t xml:space="preserve"> also </w:t>
      </w:r>
      <w:r w:rsidRPr="001E28AB">
        <w:rPr>
          <w:rStyle w:val="Emphasis"/>
          <w:highlight w:val="yellow"/>
        </w:rPr>
        <w:t>increase</w:t>
      </w:r>
      <w:r w:rsidRPr="00C813D3">
        <w:rPr>
          <w:rStyle w:val="Emphasis"/>
        </w:rPr>
        <w:t xml:space="preserve"> the </w:t>
      </w:r>
      <w:r w:rsidRPr="001E28AB">
        <w:rPr>
          <w:rStyle w:val="Emphasis"/>
          <w:highlight w:val="yellow"/>
        </w:rPr>
        <w:t>long-run value of the space industry</w:t>
      </w:r>
      <w:r w:rsidRPr="00C813D3">
        <w:rPr>
          <w:sz w:val="12"/>
        </w:rPr>
        <w:t xml:space="preserve">, said economist Matthew Burgess, a </w:t>
      </w:r>
      <w:hyperlink r:id="rId39" w:history="1">
        <w:r w:rsidRPr="00C813D3">
          <w:rPr>
            <w:rStyle w:val="Hyperlink"/>
            <w:sz w:val="12"/>
          </w:rPr>
          <w:t>CIRES Fellow and co-author of the new paper</w:t>
        </w:r>
      </w:hyperlink>
      <w:r w:rsidRPr="00C813D3">
        <w:rPr>
          <w:sz w:val="12"/>
        </w:rPr>
        <w:t xml:space="preserve">. </w:t>
      </w:r>
      <w:r w:rsidRPr="00C813D3">
        <w:rPr>
          <w:rStyle w:val="StyleUnderline"/>
        </w:rPr>
        <w:t xml:space="preserve">By </w:t>
      </w:r>
      <w:r w:rsidRPr="001E28AB">
        <w:rPr>
          <w:rStyle w:val="StyleUnderline"/>
          <w:highlight w:val="yellow"/>
        </w:rPr>
        <w:t>reducing</w:t>
      </w:r>
      <w:r w:rsidRPr="00C813D3">
        <w:rPr>
          <w:rStyle w:val="StyleUnderline"/>
        </w:rPr>
        <w:t xml:space="preserve"> future </w:t>
      </w:r>
      <w:r w:rsidRPr="001E28AB">
        <w:rPr>
          <w:rStyle w:val="StyleUnderline"/>
          <w:highlight w:val="yellow"/>
        </w:rPr>
        <w:t>satellite and debris collision</w:t>
      </w:r>
      <w:r w:rsidRPr="00C813D3">
        <w:rPr>
          <w:rStyle w:val="StyleUnderline"/>
        </w:rPr>
        <w:t xml:space="preserve"> risk, an </w:t>
      </w:r>
      <w:r w:rsidRPr="001E28AB">
        <w:rPr>
          <w:rStyle w:val="StyleUnderline"/>
          <w:highlight w:val="yellow"/>
        </w:rPr>
        <w:t>annual fee rising to about $235,000 per satellite</w:t>
      </w:r>
      <w:r w:rsidRPr="00C813D3">
        <w:rPr>
          <w:rStyle w:val="StyleUnderline"/>
        </w:rPr>
        <w:t xml:space="preserve"> would </w:t>
      </w:r>
      <w:r w:rsidRPr="001E28AB">
        <w:rPr>
          <w:rStyle w:val="Emphasis"/>
          <w:highlight w:val="yellow"/>
        </w:rPr>
        <w:t>quadruple</w:t>
      </w:r>
      <w:r w:rsidRPr="00C813D3">
        <w:rPr>
          <w:rStyle w:val="Emphasis"/>
        </w:rPr>
        <w:t xml:space="preserve"> the </w:t>
      </w:r>
      <w:r w:rsidRPr="001E28AB">
        <w:rPr>
          <w:rStyle w:val="Emphasis"/>
          <w:highlight w:val="yellow"/>
        </w:rPr>
        <w:t>value of the satellite industry by 2040</w:t>
      </w:r>
      <w:r w:rsidRPr="00C813D3">
        <w:rPr>
          <w:sz w:val="12"/>
        </w:rPr>
        <w:t xml:space="preserve">, he and his colleagues concluded in a paper published today in the </w:t>
      </w:r>
      <w:hyperlink r:id="rId40" w:history="1">
        <w:r w:rsidRPr="00C813D3">
          <w:rPr>
            <w:rStyle w:val="Hyperlink"/>
            <w:sz w:val="12"/>
          </w:rPr>
          <w:t>Proceedings of the National Academy of Sciences</w:t>
        </w:r>
      </w:hyperlink>
      <w:r w:rsidRPr="00C813D3">
        <w:rPr>
          <w:sz w:val="12"/>
        </w:rPr>
        <w:t>. “</w:t>
      </w:r>
      <w:r w:rsidRPr="00C813D3">
        <w:rPr>
          <w:rStyle w:val="StyleUnderline"/>
        </w:rPr>
        <w:t>Space is a common resource, but companies aren’t accounting for the cost their satellites impose on other operators when they decide whether or not to launch</w:t>
      </w:r>
      <w:r w:rsidRPr="00C813D3">
        <w:rPr>
          <w:sz w:val="12"/>
        </w:rPr>
        <w:t>,” said Burgess, who is also an assistant professor in environmental studies and an affiliated faculty member in economics at CU Boulder. “</w:t>
      </w:r>
      <w:r w:rsidRPr="00C813D3">
        <w:rPr>
          <w:rStyle w:val="StyleUnderline"/>
        </w:rPr>
        <w:t xml:space="preserve">We need </w:t>
      </w:r>
      <w:r w:rsidRPr="001E28AB">
        <w:rPr>
          <w:rStyle w:val="StyleUnderline"/>
          <w:highlight w:val="yellow"/>
        </w:rPr>
        <w:t>a</w:t>
      </w:r>
      <w:r w:rsidRPr="00C813D3">
        <w:rPr>
          <w:rStyle w:val="StyleUnderline"/>
        </w:rPr>
        <w:t xml:space="preserve"> </w:t>
      </w:r>
      <w:r w:rsidRPr="001E28AB">
        <w:rPr>
          <w:rStyle w:val="StyleUnderline"/>
          <w:highlight w:val="yellow"/>
        </w:rPr>
        <w:t>policy that lets</w:t>
      </w:r>
      <w:r w:rsidRPr="00C813D3">
        <w:rPr>
          <w:rStyle w:val="StyleUnderline"/>
        </w:rPr>
        <w:t xml:space="preserve"> satellite </w:t>
      </w:r>
      <w:r w:rsidRPr="001E28AB">
        <w:rPr>
          <w:rStyle w:val="StyleUnderline"/>
          <w:highlight w:val="yellow"/>
        </w:rPr>
        <w:t>operators</w:t>
      </w:r>
      <w:r w:rsidRPr="00C813D3">
        <w:rPr>
          <w:rStyle w:val="StyleUnderline"/>
        </w:rPr>
        <w:t xml:space="preserve"> directly </w:t>
      </w:r>
      <w:r w:rsidRPr="001E28AB">
        <w:rPr>
          <w:rStyle w:val="StyleUnderline"/>
          <w:highlight w:val="yellow"/>
        </w:rPr>
        <w:t>factor in</w:t>
      </w:r>
      <w:r w:rsidRPr="00C813D3">
        <w:rPr>
          <w:rStyle w:val="StyleUnderline"/>
        </w:rPr>
        <w:t xml:space="preserve"> the </w:t>
      </w:r>
      <w:r w:rsidRPr="001E28AB">
        <w:rPr>
          <w:rStyle w:val="StyleUnderline"/>
          <w:highlight w:val="yellow"/>
        </w:rPr>
        <w:t>costs</w:t>
      </w:r>
      <w:r w:rsidRPr="00C813D3">
        <w:rPr>
          <w:rStyle w:val="StyleUnderline"/>
        </w:rPr>
        <w:t xml:space="preserve"> their </w:t>
      </w:r>
      <w:r w:rsidRPr="001E28AB">
        <w:rPr>
          <w:rStyle w:val="StyleUnderline"/>
          <w:highlight w:val="yellow"/>
        </w:rPr>
        <w:t>launches</w:t>
      </w:r>
      <w:r w:rsidRPr="00C813D3">
        <w:rPr>
          <w:rStyle w:val="StyleUnderline"/>
        </w:rPr>
        <w:t xml:space="preserve"> </w:t>
      </w:r>
      <w:r w:rsidRPr="001E28AB">
        <w:rPr>
          <w:rStyle w:val="StyleUnderline"/>
          <w:highlight w:val="yellow"/>
        </w:rPr>
        <w:t>impose on other operators</w:t>
      </w:r>
      <w:r w:rsidRPr="00C813D3">
        <w:rPr>
          <w:rStyle w:val="StyleUnderline"/>
        </w:rPr>
        <w:t>.”</w:t>
      </w:r>
      <w:r w:rsidRPr="00C813D3">
        <w:rPr>
          <w:sz w:val="12"/>
        </w:rPr>
        <w:t xml:space="preserve"> Currently, an estimated 20,000 objects—including satellites and space debris—are crowding low-Earth orbit. It’s the latest tragedy of the commons, the researchers said: Each operator launches more and more satellites until their private collision risk equals the value of the orbiting satellite. So far, proposed solutions have been primarily technological or managerial, said Akhil Rao, assistant professor of economics at Middlebury College and the paper’s lead author. Technological fixes include removing space debris from orbit with nets, harpoons, or lasers. Deorbiting a satellite at the end of its life is a managerial fix. Ultimately, engineering or managerial solutions like these won’t solve the debris problem because they don’t change the incentives for operators. For example, </w:t>
      </w:r>
      <w:r w:rsidRPr="00F0557C">
        <w:rPr>
          <w:rStyle w:val="StyleUnderline"/>
          <w:highlight w:val="yellow"/>
        </w:rPr>
        <w:t>removing</w:t>
      </w:r>
      <w:r w:rsidRPr="00C813D3">
        <w:rPr>
          <w:rStyle w:val="StyleUnderline"/>
        </w:rPr>
        <w:t xml:space="preserve"> space debris </w:t>
      </w:r>
      <w:r w:rsidRPr="00F0557C">
        <w:rPr>
          <w:rStyle w:val="StyleUnderline"/>
          <w:highlight w:val="yellow"/>
        </w:rPr>
        <w:t>might motivate operators to launch more</w:t>
      </w:r>
      <w:r w:rsidRPr="00C813D3">
        <w:rPr>
          <w:rStyle w:val="StyleUnderline"/>
        </w:rPr>
        <w:t xml:space="preserve"> satellites—</w:t>
      </w:r>
      <w:r w:rsidRPr="00F0557C">
        <w:rPr>
          <w:rStyle w:val="StyleUnderline"/>
          <w:highlight w:val="yellow"/>
        </w:rPr>
        <w:t>further crowding low-Earth orbit</w:t>
      </w:r>
      <w:r w:rsidRPr="00C813D3">
        <w:rPr>
          <w:rStyle w:val="StyleUnderline"/>
        </w:rPr>
        <w:t>, increasing collision risk, and raising costs.</w:t>
      </w:r>
      <w:r>
        <w:rPr>
          <w:rStyle w:val="StyleUnderline"/>
        </w:rPr>
        <w:t xml:space="preserve"> </w:t>
      </w:r>
      <w:r w:rsidRPr="00C813D3">
        <w:rPr>
          <w:sz w:val="12"/>
        </w:rPr>
        <w:t>“This is an incentive problem more than an engineering problem. What’s key is getting the incentives right,” Rao said. A better approach to the space debris problem, Rao and his colleagues found, is to implement an orbital-use fee—a tax on orbiting satellites. “</w:t>
      </w:r>
      <w:r w:rsidRPr="00C813D3">
        <w:rPr>
          <w:rStyle w:val="Emphasis"/>
        </w:rPr>
        <w:t xml:space="preserve">That’s </w:t>
      </w:r>
      <w:r w:rsidRPr="00F0557C">
        <w:rPr>
          <w:rStyle w:val="Emphasis"/>
          <w:highlight w:val="yellow"/>
        </w:rPr>
        <w:t>not the same as a launch fee</w:t>
      </w:r>
      <w:r w:rsidRPr="00C813D3">
        <w:rPr>
          <w:sz w:val="12"/>
        </w:rPr>
        <w:t>,” Rao said, “Launch fees by themselves can’t induce operators to deorbit their satellites when necessary, and it's not the launch but the orbiting satellite that causes the damage.” Orbital-use fees could be straight-up fees or tradeable permits, and they could also be orbit-specific, since satellites in different orbits produce varying collision risks. Most important</w:t>
      </w:r>
      <w:r w:rsidRPr="00C813D3">
        <w:rPr>
          <w:rStyle w:val="StyleUnderline"/>
        </w:rPr>
        <w:t xml:space="preserve">, </w:t>
      </w:r>
      <w:r w:rsidRPr="00F0557C">
        <w:rPr>
          <w:rStyle w:val="StyleUnderline"/>
          <w:highlight w:val="yellow"/>
        </w:rPr>
        <w:t>the fee</w:t>
      </w:r>
      <w:r w:rsidRPr="00C813D3">
        <w:rPr>
          <w:rStyle w:val="StyleUnderline"/>
        </w:rPr>
        <w:t xml:space="preserve"> for each satellite </w:t>
      </w:r>
      <w:r w:rsidRPr="00F0557C">
        <w:rPr>
          <w:rStyle w:val="StyleUnderline"/>
          <w:highlight w:val="yellow"/>
        </w:rPr>
        <w:t xml:space="preserve">would be </w:t>
      </w:r>
      <w:r w:rsidRPr="00F0557C">
        <w:rPr>
          <w:rStyle w:val="Emphasis"/>
          <w:highlight w:val="yellow"/>
        </w:rPr>
        <w:t>calculated to reflect</w:t>
      </w:r>
      <w:r w:rsidRPr="00C813D3">
        <w:rPr>
          <w:rStyle w:val="Emphasis"/>
        </w:rPr>
        <w:t xml:space="preserve"> the </w:t>
      </w:r>
      <w:r w:rsidRPr="00F0557C">
        <w:rPr>
          <w:rStyle w:val="Emphasis"/>
          <w:highlight w:val="yellow"/>
        </w:rPr>
        <w:t>cost to the industry</w:t>
      </w:r>
      <w:r w:rsidRPr="00C813D3">
        <w:rPr>
          <w:rStyle w:val="Emphasis"/>
        </w:rPr>
        <w:t xml:space="preserve"> of putting another satellite into orbit</w:t>
      </w:r>
      <w:r w:rsidRPr="00C813D3">
        <w:rPr>
          <w:rStyle w:val="StyleUnderline"/>
        </w:rPr>
        <w:t>, including projected current and future costs of additional collision risk and space debris production—costs operators don’t currently factor into their launches.</w:t>
      </w:r>
      <w:r w:rsidRPr="00C813D3">
        <w:rPr>
          <w:sz w:val="12"/>
        </w:rPr>
        <w:t xml:space="preserve"> “In our model, what matters is that satellite operators are paying the cost of the collision risk imposed on other operators,” said Daniel Kaffine, professor of economics and RASEI Fellow at CU Boulder and co-author on the paper. And </w:t>
      </w:r>
      <w:r w:rsidRPr="00C813D3">
        <w:rPr>
          <w:rStyle w:val="StyleUnderline"/>
        </w:rPr>
        <w:t xml:space="preserve">those </w:t>
      </w:r>
      <w:r w:rsidRPr="00F0557C">
        <w:rPr>
          <w:rStyle w:val="StyleUnderline"/>
          <w:highlight w:val="yellow"/>
        </w:rPr>
        <w:t xml:space="preserve">fees would </w:t>
      </w:r>
      <w:r w:rsidRPr="00F0557C">
        <w:rPr>
          <w:rStyle w:val="Emphasis"/>
          <w:highlight w:val="yellow"/>
        </w:rPr>
        <w:t>increase over time</w:t>
      </w:r>
      <w:r w:rsidRPr="00C813D3">
        <w:rPr>
          <w:rStyle w:val="StyleUnderline"/>
        </w:rPr>
        <w:t>, to account for the rising value of cleaner orbits.</w:t>
      </w:r>
      <w:r w:rsidRPr="00C813D3">
        <w:rPr>
          <w:sz w:val="12"/>
        </w:rPr>
        <w:t xml:space="preserve"> In the researchers’ model, </w:t>
      </w:r>
      <w:r w:rsidRPr="00C813D3">
        <w:rPr>
          <w:rStyle w:val="StyleUnderline"/>
        </w:rPr>
        <w:t>the</w:t>
      </w:r>
      <w:r w:rsidRPr="00C813D3">
        <w:rPr>
          <w:sz w:val="12"/>
        </w:rPr>
        <w:t xml:space="preserve"> optimal </w:t>
      </w:r>
      <w:r w:rsidRPr="00C813D3">
        <w:rPr>
          <w:rStyle w:val="StyleUnderline"/>
        </w:rPr>
        <w:t>fee would rise at a rate of 14 percent per year, reaching roughly $235,000 per satellite-year by 2040.</w:t>
      </w:r>
      <w:r>
        <w:rPr>
          <w:rStyle w:val="StyleUnderline"/>
        </w:rPr>
        <w:t xml:space="preserve"> </w:t>
      </w:r>
      <w:r w:rsidRPr="00C813D3">
        <w:rPr>
          <w:sz w:val="12"/>
        </w:rPr>
        <w:t xml:space="preserve">For an orbital-use fee approach to work, the researchers found, </w:t>
      </w:r>
      <w:r w:rsidRPr="00C813D3">
        <w:rPr>
          <w:rStyle w:val="StyleUnderline"/>
        </w:rPr>
        <w:t>all countries launching satellites would need to participate</w:t>
      </w:r>
      <w:r w:rsidRPr="00C813D3">
        <w:rPr>
          <w:sz w:val="12"/>
        </w:rPr>
        <w:t xml:space="preserve">—that's about a dozen that launch satellites on their own launch vehicles and more than 30 that own satellites. In addition, </w:t>
      </w:r>
      <w:r w:rsidRPr="00C813D3">
        <w:rPr>
          <w:rStyle w:val="StyleUnderline"/>
        </w:rPr>
        <w:t>each country would need to</w:t>
      </w:r>
      <w:r>
        <w:rPr>
          <w:rStyle w:val="StyleUnderline"/>
        </w:rPr>
        <w:t xml:space="preserve"> </w:t>
      </w:r>
      <w:r w:rsidRPr="00C813D3">
        <w:rPr>
          <w:rStyle w:val="StyleUnderline"/>
        </w:rPr>
        <w:t>charge the same fee per unit of collision risk for each satellite that goes into orbit, although each country could collect revenue separately.</w:t>
      </w:r>
      <w:r w:rsidRPr="00C813D3">
        <w:rPr>
          <w:sz w:val="12"/>
        </w:rPr>
        <w:t xml:space="preserve"> </w:t>
      </w:r>
      <w:r w:rsidRPr="00F0557C">
        <w:rPr>
          <w:rStyle w:val="Emphasis"/>
          <w:highlight w:val="yellow"/>
        </w:rPr>
        <w:t>Countries use similar approaches already in carbon taxes and fisheries</w:t>
      </w:r>
      <w:r w:rsidRPr="00C813D3">
        <w:rPr>
          <w:rStyle w:val="Emphasis"/>
        </w:rPr>
        <w:t xml:space="preserve"> management.</w:t>
      </w:r>
      <w:r>
        <w:rPr>
          <w:rStyle w:val="Emphasis"/>
        </w:rPr>
        <w:t xml:space="preserve"> </w:t>
      </w:r>
      <w:r w:rsidRPr="00C813D3">
        <w:rPr>
          <w:sz w:val="12"/>
        </w:rPr>
        <w:t xml:space="preserve">In this study, Rao and his colleagues compared orbital-use fees to business as usual (that is, open access to space) and to technological fixes such as removing space debris. They found that </w:t>
      </w:r>
      <w:r w:rsidRPr="00C813D3">
        <w:rPr>
          <w:rStyle w:val="StyleUnderline"/>
        </w:rPr>
        <w:t>orbital use fees forced operators to directly weigh the expected lifetime value of their satellites against the cost to industry of putting another satellite into orbit and creating additional risk</w:t>
      </w:r>
      <w:r w:rsidRPr="00C813D3">
        <w:rPr>
          <w:sz w:val="12"/>
        </w:rPr>
        <w:t xml:space="preserve">. In other scenarios, </w:t>
      </w:r>
      <w:r w:rsidRPr="00C813D3">
        <w:rPr>
          <w:sz w:val="12"/>
        </w:rPr>
        <w:lastRenderedPageBreak/>
        <w:t xml:space="preserve">operators still had incentive to race into space, hoping to extract some value before it got too crowded. </w:t>
      </w:r>
      <w:r w:rsidRPr="00C813D3">
        <w:rPr>
          <w:rStyle w:val="Emphasis"/>
        </w:rPr>
        <w:t>With orbital-use fees, the long-run value of the satellite industry would increase from around $600 billion under the business-as-usual scenario to around $3 trillion</w:t>
      </w:r>
      <w:r w:rsidRPr="00C813D3">
        <w:rPr>
          <w:sz w:val="12"/>
        </w:rPr>
        <w:t xml:space="preserve">, researchers found. </w:t>
      </w:r>
      <w:r w:rsidRPr="00C813D3">
        <w:rPr>
          <w:rStyle w:val="StyleUnderline"/>
        </w:rPr>
        <w:t>The increase in value comes from reducing collisions and collision-related costs, such as launching replacement satellites.</w:t>
      </w:r>
      <w:r w:rsidRPr="00C813D3">
        <w:rPr>
          <w:sz w:val="12"/>
        </w:rPr>
        <w:t xml:space="preserve"> </w:t>
      </w:r>
      <w:r w:rsidRPr="00F0557C">
        <w:rPr>
          <w:rStyle w:val="StyleUnderline"/>
          <w:highlight w:val="yellow"/>
        </w:rPr>
        <w:t>Orbital-use fees could also help satellite operators get ahead of</w:t>
      </w:r>
      <w:r w:rsidRPr="00C813D3">
        <w:rPr>
          <w:rStyle w:val="StyleUnderline"/>
        </w:rPr>
        <w:t xml:space="preserve"> the </w:t>
      </w:r>
      <w:r w:rsidRPr="00F0557C">
        <w:rPr>
          <w:rStyle w:val="StyleUnderline"/>
          <w:highlight w:val="yellow"/>
        </w:rPr>
        <w:t>space</w:t>
      </w:r>
      <w:r w:rsidRPr="00C813D3">
        <w:rPr>
          <w:rStyle w:val="StyleUnderline"/>
        </w:rPr>
        <w:t xml:space="preserve"> </w:t>
      </w:r>
      <w:r w:rsidRPr="00F0557C">
        <w:rPr>
          <w:rStyle w:val="StyleUnderline"/>
          <w:highlight w:val="yellow"/>
        </w:rPr>
        <w:t>junk</w:t>
      </w:r>
      <w:r w:rsidRPr="00C813D3">
        <w:rPr>
          <w:rStyle w:val="StyleUnderline"/>
        </w:rPr>
        <w:t xml:space="preserve"> problem</w:t>
      </w:r>
      <w:r w:rsidRPr="00C813D3">
        <w:rPr>
          <w:sz w:val="12"/>
        </w:rPr>
        <w:t xml:space="preserve">. “In other sectors, addressing the tragedy of the commons has often been a game of catch-up with substantial social costs. But </w:t>
      </w:r>
      <w:r w:rsidRPr="00C813D3">
        <w:rPr>
          <w:rStyle w:val="Emphasis"/>
        </w:rPr>
        <w:t>the relatively young space industry can avoid these costs before they escalate</w:t>
      </w:r>
      <w:r w:rsidRPr="00C813D3">
        <w:rPr>
          <w:sz w:val="12"/>
        </w:rPr>
        <w:t xml:space="preserve">,” Burgess said. </w:t>
      </w:r>
    </w:p>
    <w:p w14:paraId="1FBAFF5B" w14:textId="4C2D27E8" w:rsidR="00567580" w:rsidRPr="008332BA" w:rsidRDefault="00567580" w:rsidP="00975549"/>
    <w:p w14:paraId="23FFE43F" w14:textId="77777777" w:rsidR="00567580" w:rsidRPr="00567580" w:rsidRDefault="00567580" w:rsidP="00567580"/>
    <w:p w14:paraId="4DEF2EA8" w14:textId="6EC261B1" w:rsidR="00567580" w:rsidRDefault="00567580" w:rsidP="00EE0571">
      <w:pPr>
        <w:pStyle w:val="Heading3"/>
      </w:pPr>
      <w:r>
        <w:lastRenderedPageBreak/>
        <w:t>5</w:t>
      </w:r>
    </w:p>
    <w:p w14:paraId="6B61312B" w14:textId="77777777" w:rsidR="00567580" w:rsidRDefault="00567580" w:rsidP="00567580">
      <w:pPr>
        <w:pStyle w:val="Heading4"/>
      </w:pPr>
      <w:r>
        <w:t xml:space="preserve">The plan is a </w:t>
      </w:r>
      <w:r w:rsidRPr="00F7795D">
        <w:rPr>
          <w:u w:val="single"/>
        </w:rPr>
        <w:t>space shock</w:t>
      </w:r>
      <w:r>
        <w:t xml:space="preserve"> that causes Asian arms races</w:t>
      </w:r>
    </w:p>
    <w:p w14:paraId="0AA84007" w14:textId="77777777" w:rsidR="00567580" w:rsidRDefault="00567580" w:rsidP="00567580">
      <w:r>
        <w:t xml:space="preserve">Dean </w:t>
      </w:r>
      <w:r w:rsidRPr="00DC6FAA">
        <w:rPr>
          <w:rStyle w:val="Style13ptBold"/>
        </w:rPr>
        <w:t>Cheng 9</w:t>
      </w:r>
      <w:r>
        <w:t>, Senior Research Fellow in the Asia Studies Center at the Heritage Foundation, Former Senior Analyst at the China Studies Division of the Center for Naval Analyses, Former Senior Analyst with Science Applications International Corporation, “Reflections On Sino-US Space Cooperation”, Space and Defense, Volume 2, Number 3, Winter 2009, https://www.usafa.edu/app/uploads/Space_and_Defense_2_3.pdf</w:t>
      </w:r>
    </w:p>
    <w:p w14:paraId="73ACF454" w14:textId="77777777" w:rsidR="00567580" w:rsidRPr="006B623F" w:rsidRDefault="00567580" w:rsidP="00567580">
      <w:pPr>
        <w:rPr>
          <w:sz w:val="16"/>
        </w:rPr>
      </w:pPr>
      <w:r w:rsidRPr="006B623F">
        <w:rPr>
          <w:sz w:val="16"/>
        </w:rPr>
        <w:t>Broader International Implications</w:t>
      </w:r>
    </w:p>
    <w:p w14:paraId="1D4D8F4B" w14:textId="77777777" w:rsidR="00F54CBC" w:rsidRDefault="00567580" w:rsidP="00567580">
      <w:pPr>
        <w:rPr>
          <w:rStyle w:val="StyleUnderline"/>
        </w:rPr>
      </w:pPr>
      <w:r w:rsidRPr="00FC68DA">
        <w:rPr>
          <w:sz w:val="14"/>
        </w:rPr>
        <w:t xml:space="preserve">Beyond the bilateral difficulties of cooperating with the PRC, </w:t>
      </w:r>
      <w:r w:rsidRPr="006B623F">
        <w:rPr>
          <w:rStyle w:val="StyleUnderline"/>
        </w:rPr>
        <w:t>it is</w:t>
      </w:r>
      <w:r w:rsidRPr="00FC68DA">
        <w:rPr>
          <w:sz w:val="14"/>
        </w:rPr>
        <w:t xml:space="preserve"> also </w:t>
      </w:r>
      <w:r w:rsidRPr="006B623F">
        <w:rPr>
          <w:rStyle w:val="StyleUnderline"/>
        </w:rPr>
        <w:t xml:space="preserve">important to consider potential ramifications of Sino-US cooperation in space on the Asian political landscape. In particular, </w:t>
      </w:r>
      <w:r w:rsidRPr="004A0F31">
        <w:rPr>
          <w:rStyle w:val="StyleUnderline"/>
          <w:highlight w:val="cyan"/>
        </w:rPr>
        <w:t>coop</w:t>
      </w:r>
      <w:r w:rsidRPr="006B623F">
        <w:rPr>
          <w:rStyle w:val="StyleUnderline"/>
        </w:rPr>
        <w:t xml:space="preserve">eration </w:t>
      </w:r>
      <w:r w:rsidRPr="004A0F31">
        <w:rPr>
          <w:rStyle w:val="StyleUnderline"/>
          <w:highlight w:val="cyan"/>
        </w:rPr>
        <w:t>between Washington and Beijing on space</w:t>
      </w:r>
      <w:r w:rsidRPr="006B623F">
        <w:rPr>
          <w:rStyle w:val="StyleUnderline"/>
        </w:rPr>
        <w:t xml:space="preserve"> issues may well </w:t>
      </w:r>
      <w:r w:rsidRPr="004A0F31">
        <w:rPr>
          <w:rStyle w:val="Emphasis"/>
          <w:highlight w:val="cyan"/>
        </w:rPr>
        <w:t>arouse concerns</w:t>
      </w:r>
      <w:r w:rsidRPr="004A0F31">
        <w:rPr>
          <w:rStyle w:val="StyleUnderline"/>
          <w:highlight w:val="cyan"/>
        </w:rPr>
        <w:t xml:space="preserve"> in Tokyo</w:t>
      </w:r>
      <w:r w:rsidRPr="00FC68DA">
        <w:rPr>
          <w:sz w:val="14"/>
        </w:rPr>
        <w:t xml:space="preserve"> and Delhi. Both of these </w:t>
      </w:r>
      <w:r w:rsidRPr="006B623F">
        <w:rPr>
          <w:rStyle w:val="StyleUnderline"/>
        </w:rPr>
        <w:t>nations have their own space programs, and while</w:t>
      </w:r>
      <w:r w:rsidRPr="00FC68DA">
        <w:rPr>
          <w:sz w:val="14"/>
        </w:rPr>
        <w:t xml:space="preserve"> they are arguably </w:t>
      </w:r>
      <w:r w:rsidRPr="006B623F">
        <w:rPr>
          <w:rStyle w:val="StyleUnderline"/>
        </w:rPr>
        <w:t>not engaged in a “space race” with China</w:t>
      </w:r>
      <w:r w:rsidRPr="00FC68DA">
        <w:rPr>
          <w:sz w:val="14"/>
        </w:rPr>
        <w:t xml:space="preserve"> (or each other), </w:t>
      </w:r>
      <w:r w:rsidRPr="004A0F31">
        <w:rPr>
          <w:rStyle w:val="StyleUnderline"/>
          <w:highlight w:val="cyan"/>
        </w:rPr>
        <w:t>they</w:t>
      </w:r>
      <w:r w:rsidRPr="00342CFF">
        <w:rPr>
          <w:rStyle w:val="StyleUnderline"/>
        </w:rPr>
        <w:t xml:space="preserve"> are</w:t>
      </w:r>
      <w:r w:rsidRPr="006B623F">
        <w:rPr>
          <w:rStyle w:val="StyleUnderline"/>
        </w:rPr>
        <w:t xml:space="preserve"> certainly </w:t>
      </w:r>
      <w:r w:rsidRPr="004A0F31">
        <w:rPr>
          <w:rStyle w:val="Emphasis"/>
          <w:highlight w:val="cyan"/>
        </w:rPr>
        <w:t>keep</w:t>
      </w:r>
      <w:r w:rsidRPr="00342CFF">
        <w:rPr>
          <w:rStyle w:val="Emphasis"/>
        </w:rPr>
        <w:t xml:space="preserve">ing </w:t>
      </w:r>
      <w:r w:rsidRPr="004A0F31">
        <w:rPr>
          <w:rStyle w:val="Emphasis"/>
          <w:highlight w:val="cyan"/>
        </w:rPr>
        <w:t>a close eye</w:t>
      </w:r>
      <w:r w:rsidRPr="00342CFF">
        <w:rPr>
          <w:rStyle w:val="StyleUnderline"/>
        </w:rPr>
        <w:t xml:space="preserve"> on developments regarding China</w:t>
      </w:r>
      <w:r w:rsidRPr="00FC68DA">
        <w:rPr>
          <w:sz w:val="14"/>
        </w:rPr>
        <w:t xml:space="preserve">. </w:t>
      </w:r>
      <w:r w:rsidRPr="006B623F">
        <w:rPr>
          <w:rStyle w:val="StyleUnderline"/>
        </w:rPr>
        <w:t xml:space="preserve">Of </w:t>
      </w:r>
      <w:r w:rsidRPr="006B623F">
        <w:rPr>
          <w:rStyle w:val="Emphasis"/>
        </w:rPr>
        <w:t>particular importance</w:t>
      </w:r>
      <w:r w:rsidRPr="006B623F">
        <w:rPr>
          <w:rStyle w:val="StyleUnderline"/>
        </w:rPr>
        <w:t xml:space="preserve"> is Japan. The </w:t>
      </w:r>
      <w:r w:rsidRPr="006B623F">
        <w:rPr>
          <w:rStyle w:val="Emphasis"/>
        </w:rPr>
        <w:t>U</w:t>
      </w:r>
      <w:r w:rsidRPr="00FC68DA">
        <w:rPr>
          <w:sz w:val="14"/>
        </w:rPr>
        <w:t xml:space="preserve">nited </w:t>
      </w:r>
      <w:r w:rsidRPr="006B623F">
        <w:rPr>
          <w:rStyle w:val="Emphasis"/>
        </w:rPr>
        <w:t>S</w:t>
      </w:r>
      <w:r w:rsidRPr="00FC68DA">
        <w:rPr>
          <w:sz w:val="14"/>
        </w:rPr>
        <w:t xml:space="preserve">tates </w:t>
      </w:r>
      <w:r w:rsidRPr="006B623F">
        <w:rPr>
          <w:rStyle w:val="StyleUnderline"/>
        </w:rPr>
        <w:t>relationship with Japan is</w:t>
      </w:r>
      <w:r w:rsidRPr="00FC68DA">
        <w:rPr>
          <w:sz w:val="14"/>
        </w:rPr>
        <w:t xml:space="preserve"> arguably its most important in East Asia. US interest in Japan should be self evident. Japan hosts 47,000 US troops and is </w:t>
      </w:r>
      <w:r w:rsidRPr="006B623F">
        <w:rPr>
          <w:rStyle w:val="StyleUnderline"/>
        </w:rPr>
        <w:t xml:space="preserve">the </w:t>
      </w:r>
      <w:r w:rsidRPr="006B623F">
        <w:rPr>
          <w:rStyle w:val="Emphasis"/>
        </w:rPr>
        <w:t>linchpin</w:t>
      </w:r>
      <w:r w:rsidRPr="006B623F">
        <w:rPr>
          <w:rStyle w:val="StyleUnderline"/>
        </w:rPr>
        <w:t xml:space="preserve"> for forward US presence</w:t>
      </w:r>
      <w:r w:rsidRPr="00FC68DA">
        <w:rPr>
          <w:sz w:val="14"/>
        </w:rPr>
        <w:t xml:space="preserve"> in that hemisphere. </w:t>
      </w:r>
      <w:r w:rsidRPr="006B623F">
        <w:rPr>
          <w:rStyle w:val="StyleUnderline"/>
        </w:rPr>
        <w:t xml:space="preserve">Japan is the second largest contributor to all major international organizations that </w:t>
      </w:r>
      <w:r w:rsidRPr="006B623F">
        <w:rPr>
          <w:rStyle w:val="Emphasis"/>
        </w:rPr>
        <w:t>buttress US foreign policy</w:t>
      </w:r>
      <w:r w:rsidRPr="006B623F">
        <w:rPr>
          <w:rStyle w:val="StyleUnderline"/>
        </w:rPr>
        <w:t xml:space="preserve">…. Japan is the </w:t>
      </w:r>
      <w:r w:rsidRPr="006B623F">
        <w:rPr>
          <w:rStyle w:val="Emphasis"/>
        </w:rPr>
        <w:t>bulwark for US deterrence and engagement</w:t>
      </w:r>
      <w:r w:rsidRPr="006B623F">
        <w:rPr>
          <w:rStyle w:val="StyleUnderline"/>
        </w:rPr>
        <w:t xml:space="preserve"> of China and North Korea</w:t>
      </w:r>
      <w:r w:rsidRPr="00FC68DA">
        <w:rPr>
          <w:sz w:val="14"/>
        </w:rPr>
        <w:t xml:space="preserve">—the reason why those countries cannot assume that the United States will eventually withdraw from the region.35 </w:t>
      </w:r>
      <w:r w:rsidRPr="00342CFF">
        <w:rPr>
          <w:rStyle w:val="StyleUnderline"/>
        </w:rPr>
        <w:t>For Japan</w:t>
      </w:r>
      <w:r w:rsidRPr="00FC68DA">
        <w:rPr>
          <w:sz w:val="14"/>
        </w:rPr>
        <w:t xml:space="preserve">, whose “peace constitution” forbids it from using war as an instrument of state policy, </w:t>
      </w:r>
      <w:r w:rsidRPr="006B623F">
        <w:rPr>
          <w:rStyle w:val="StyleUnderline"/>
        </w:rPr>
        <w:t xml:space="preserve">the </w:t>
      </w:r>
      <w:r w:rsidRPr="0043050A">
        <w:rPr>
          <w:rStyle w:val="Emphasis"/>
          <w:highlight w:val="cyan"/>
        </w:rPr>
        <w:t>U</w:t>
      </w:r>
      <w:r w:rsidRPr="00FC68DA">
        <w:rPr>
          <w:sz w:val="14"/>
        </w:rPr>
        <w:t xml:space="preserve">nited </w:t>
      </w:r>
      <w:r w:rsidRPr="0043050A">
        <w:rPr>
          <w:rStyle w:val="Emphasis"/>
          <w:highlight w:val="cyan"/>
        </w:rPr>
        <w:t>S</w:t>
      </w:r>
      <w:r w:rsidRPr="00FC68DA">
        <w:rPr>
          <w:sz w:val="14"/>
        </w:rPr>
        <w:t xml:space="preserve">tates </w:t>
      </w:r>
      <w:r w:rsidRPr="0043050A">
        <w:rPr>
          <w:rStyle w:val="StyleUnderline"/>
          <w:highlight w:val="cyan"/>
        </w:rPr>
        <w:t>is an essential guarantor</w:t>
      </w:r>
      <w:r w:rsidRPr="006B623F">
        <w:rPr>
          <w:rStyle w:val="StyleUnderline"/>
        </w:rPr>
        <w:t xml:space="preserve"> of its security. </w:t>
      </w:r>
      <w:r w:rsidRPr="0043050A">
        <w:rPr>
          <w:rStyle w:val="Emphasis"/>
          <w:highlight w:val="cyan"/>
        </w:rPr>
        <w:t>Any move</w:t>
      </w:r>
      <w:r w:rsidRPr="006B623F">
        <w:rPr>
          <w:rStyle w:val="StyleUnderline"/>
        </w:rPr>
        <w:t xml:space="preserve"> by the US </w:t>
      </w:r>
      <w:r w:rsidRPr="00334164">
        <w:rPr>
          <w:rStyle w:val="StyleUnderline"/>
        </w:rPr>
        <w:t>that might undermine this view raises not only the prospect of</w:t>
      </w:r>
      <w:r w:rsidRPr="006B623F">
        <w:rPr>
          <w:rStyle w:val="StyleUnderline"/>
        </w:rPr>
        <w:t xml:space="preserve"> </w:t>
      </w:r>
      <w:r w:rsidRPr="0043050A">
        <w:rPr>
          <w:rStyle w:val="Emphasis"/>
          <w:highlight w:val="cyan"/>
        </w:rPr>
        <w:t>weaken</w:t>
      </w:r>
      <w:r w:rsidRPr="006B623F">
        <w:rPr>
          <w:rStyle w:val="Emphasis"/>
        </w:rPr>
        <w:t xml:space="preserve">ing US-Japanese </w:t>
      </w:r>
      <w:r w:rsidRPr="0043050A">
        <w:rPr>
          <w:rStyle w:val="Emphasis"/>
          <w:highlight w:val="cyan"/>
        </w:rPr>
        <w:t>ties</w:t>
      </w:r>
      <w:r w:rsidRPr="006B623F">
        <w:rPr>
          <w:rStyle w:val="StyleUnderline"/>
        </w:rPr>
        <w:t xml:space="preserve">, but also potentially </w:t>
      </w:r>
      <w:r w:rsidRPr="0043050A">
        <w:rPr>
          <w:rStyle w:val="Emphasis"/>
          <w:highlight w:val="cyan"/>
        </w:rPr>
        <w:t>affecting</w:t>
      </w:r>
      <w:r w:rsidRPr="0043050A">
        <w:rPr>
          <w:rStyle w:val="Emphasis"/>
        </w:rPr>
        <w:t xml:space="preserve"> Japan’s </w:t>
      </w:r>
      <w:r w:rsidRPr="0043050A">
        <w:rPr>
          <w:rStyle w:val="Emphasis"/>
          <w:highlight w:val="cyan"/>
        </w:rPr>
        <w:t xml:space="preserve">security </w:t>
      </w:r>
      <w:r w:rsidRPr="00334164">
        <w:rPr>
          <w:rStyle w:val="Emphasis"/>
        </w:rPr>
        <w:t>policies</w:t>
      </w:r>
      <w:r w:rsidRPr="006B623F">
        <w:rPr>
          <w:rStyle w:val="StyleUnderline"/>
        </w:rPr>
        <w:t>.</w:t>
      </w:r>
      <w:r>
        <w:rPr>
          <w:rStyle w:val="StyleUnderline"/>
        </w:rPr>
        <w:t xml:space="preserve"> </w:t>
      </w:r>
      <w:r w:rsidRPr="006B623F">
        <w:rPr>
          <w:rStyle w:val="StyleUnderline"/>
        </w:rPr>
        <w:t xml:space="preserve">In this regard, then, </w:t>
      </w:r>
      <w:r w:rsidRPr="00342CFF">
        <w:rPr>
          <w:rStyle w:val="StyleUnderline"/>
        </w:rPr>
        <w:t>it is essential not to</w:t>
      </w:r>
      <w:r w:rsidRPr="006B623F">
        <w:rPr>
          <w:rStyle w:val="StyleUnderline"/>
        </w:rPr>
        <w:t xml:space="preserve"> engage in </w:t>
      </w:r>
      <w:r w:rsidRPr="00342CFF">
        <w:rPr>
          <w:rStyle w:val="StyleUnderline"/>
          <w:highlight w:val="cyan"/>
        </w:rPr>
        <w:t>activities</w:t>
      </w:r>
      <w:r w:rsidRPr="006B623F">
        <w:rPr>
          <w:rStyle w:val="StyleUnderline"/>
        </w:rPr>
        <w:t xml:space="preserve"> that would </w:t>
      </w:r>
      <w:r w:rsidRPr="0043050A">
        <w:rPr>
          <w:rStyle w:val="Emphasis"/>
          <w:szCs w:val="26"/>
          <w:highlight w:val="cyan"/>
        </w:rPr>
        <w:t>undercut perceptions of</w:t>
      </w:r>
      <w:r w:rsidRPr="0043050A">
        <w:rPr>
          <w:rStyle w:val="Emphasis"/>
          <w:szCs w:val="26"/>
        </w:rPr>
        <w:t xml:space="preserve"> American </w:t>
      </w:r>
      <w:r w:rsidRPr="0043050A">
        <w:rPr>
          <w:rStyle w:val="Emphasis"/>
          <w:szCs w:val="26"/>
          <w:highlight w:val="cyan"/>
        </w:rPr>
        <w:t>reliability</w:t>
      </w:r>
      <w:r w:rsidRPr="0043050A">
        <w:rPr>
          <w:rStyle w:val="StyleUnderline"/>
          <w:highlight w:val="cyan"/>
        </w:rPr>
        <w:t xml:space="preserve">. </w:t>
      </w:r>
      <w:r w:rsidRPr="00342CFF">
        <w:rPr>
          <w:rStyle w:val="StyleUnderline"/>
        </w:rPr>
        <w:t>Such moves</w:t>
      </w:r>
      <w:r w:rsidRPr="00FC68DA">
        <w:rPr>
          <w:sz w:val="14"/>
        </w:rPr>
        <w:t xml:space="preserve">, it should be noted, </w:t>
      </w:r>
      <w:r w:rsidRPr="00342CFF">
        <w:rPr>
          <w:rStyle w:val="StyleUnderline"/>
        </w:rPr>
        <w:t xml:space="preserve">are </w:t>
      </w:r>
      <w:r w:rsidRPr="00342CFF">
        <w:rPr>
          <w:rStyle w:val="Emphasis"/>
        </w:rPr>
        <w:t>not limited</w:t>
      </w:r>
      <w:r w:rsidRPr="00342CFF">
        <w:rPr>
          <w:rStyle w:val="StyleUnderline"/>
        </w:rPr>
        <w:t xml:space="preserve"> to those in the </w:t>
      </w:r>
      <w:r w:rsidRPr="00342CFF">
        <w:rPr>
          <w:rStyle w:val="Emphasis"/>
        </w:rPr>
        <w:t>security</w:t>
      </w:r>
      <w:r w:rsidRPr="00342CFF">
        <w:rPr>
          <w:rStyle w:val="StyleUnderline"/>
        </w:rPr>
        <w:t xml:space="preserve"> realm. For example</w:t>
      </w:r>
      <w:r w:rsidRPr="00FC68DA">
        <w:rPr>
          <w:sz w:val="14"/>
        </w:rPr>
        <w:t xml:space="preserve">, the </w:t>
      </w:r>
      <w:r w:rsidRPr="00342CFF">
        <w:rPr>
          <w:rStyle w:val="StyleUnderline"/>
        </w:rPr>
        <w:t>Nixon</w:t>
      </w:r>
      <w:r w:rsidRPr="00FC68DA">
        <w:rPr>
          <w:sz w:val="14"/>
        </w:rPr>
        <w:t xml:space="preserve"> administration </w:t>
      </w:r>
      <w:r w:rsidRPr="00342CFF">
        <w:rPr>
          <w:rStyle w:val="StyleUnderline"/>
        </w:rPr>
        <w:t>undertook several initiatives</w:t>
      </w:r>
      <w:r w:rsidRPr="00FC68DA">
        <w:rPr>
          <w:sz w:val="14"/>
        </w:rPr>
        <w:t xml:space="preserve"> in the late 1960s and early 1970s </w:t>
      </w:r>
      <w:r w:rsidRPr="00342CFF">
        <w:rPr>
          <w:rStyle w:val="StyleUnderline"/>
        </w:rPr>
        <w:t>that rocked</w:t>
      </w:r>
      <w:r w:rsidRPr="00FC68DA">
        <w:rPr>
          <w:sz w:val="14"/>
        </w:rPr>
        <w:t xml:space="preserve"> Tokyo-Washington </w:t>
      </w:r>
      <w:r w:rsidRPr="00342CFF">
        <w:rPr>
          <w:rStyle w:val="StyleUnderline"/>
        </w:rPr>
        <w:t>relations, and are</w:t>
      </w:r>
      <w:r w:rsidRPr="00FC68DA">
        <w:rPr>
          <w:sz w:val="14"/>
        </w:rPr>
        <w:t xml:space="preserve"> still </w:t>
      </w:r>
      <w:r w:rsidRPr="00342CFF">
        <w:rPr>
          <w:rStyle w:val="StyleUnderline"/>
        </w:rPr>
        <w:t xml:space="preserve">remembered as the “Nixon shocks.” While some </w:t>
      </w:r>
      <w:r w:rsidRPr="00FC68DA">
        <w:rPr>
          <w:sz w:val="14"/>
        </w:rPr>
        <w:t xml:space="preserve">of these </w:t>
      </w:r>
      <w:r w:rsidRPr="00342CFF">
        <w:rPr>
          <w:rStyle w:val="StyleUnderline"/>
        </w:rPr>
        <w:t>were in the realm of security</w:t>
      </w:r>
      <w:r w:rsidRPr="00FC68DA">
        <w:rPr>
          <w:sz w:val="14"/>
        </w:rPr>
        <w:t xml:space="preserve"> (including Nixon’s opening to China and the promulgation of the Nixon Doctrine), the </w:t>
      </w:r>
      <w:r w:rsidRPr="00342CFF">
        <w:rPr>
          <w:rStyle w:val="StyleUnderline"/>
        </w:rPr>
        <w:t>others were in the trade area</w:t>
      </w:r>
      <w:r w:rsidRPr="00FC68DA">
        <w:rPr>
          <w:sz w:val="14"/>
        </w:rPr>
        <w:t xml:space="preserve">. These included a ten percent surcharge on all imports entering the US and suspended the convertibility of the dollar (i.e., removed the US from the gold standard).36 </w:t>
      </w:r>
      <w:r w:rsidRPr="00342CFF">
        <w:rPr>
          <w:rStyle w:val="StyleUnderline"/>
        </w:rPr>
        <w:t xml:space="preserve">Part of the “shock” was the </w:t>
      </w:r>
      <w:r w:rsidRPr="00342CFF">
        <w:rPr>
          <w:rStyle w:val="Emphasis"/>
        </w:rPr>
        <w:t>fundamental nature</w:t>
      </w:r>
      <w:r w:rsidRPr="00342CFF">
        <w:rPr>
          <w:rStyle w:val="StyleUnderline"/>
        </w:rPr>
        <w:t xml:space="preserve"> of these shifts. </w:t>
      </w:r>
      <w:r w:rsidRPr="00342CFF">
        <w:rPr>
          <w:rStyle w:val="Emphasis"/>
        </w:rPr>
        <w:t xml:space="preserve">Even more </w:t>
      </w:r>
      <w:r w:rsidRPr="0043050A">
        <w:rPr>
          <w:rStyle w:val="Emphasis"/>
          <w:highlight w:val="cyan"/>
        </w:rPr>
        <w:t>damaging</w:t>
      </w:r>
      <w:r w:rsidRPr="006B623F">
        <w:rPr>
          <w:rStyle w:val="StyleUnderline"/>
        </w:rPr>
        <w:t>, however</w:t>
      </w:r>
      <w:r w:rsidRPr="00334164">
        <w:rPr>
          <w:rStyle w:val="StyleUnderline"/>
        </w:rPr>
        <w:t xml:space="preserve">, was the </w:t>
      </w:r>
      <w:r w:rsidRPr="00334164">
        <w:rPr>
          <w:rStyle w:val="Emphasis"/>
        </w:rPr>
        <w:t>failure</w:t>
      </w:r>
      <w:r w:rsidRPr="00334164">
        <w:rPr>
          <w:sz w:val="14"/>
        </w:rPr>
        <w:t xml:space="preserve"> of the Nixon Administration </w:t>
      </w:r>
      <w:r w:rsidRPr="00334164">
        <w:rPr>
          <w:rStyle w:val="Emphasis"/>
        </w:rPr>
        <w:t>to consult</w:t>
      </w:r>
      <w:r w:rsidRPr="00334164">
        <w:rPr>
          <w:rStyle w:val="StyleUnderline"/>
        </w:rPr>
        <w:t xml:space="preserve"> their Japanese counterparts</w:t>
      </w:r>
      <w:r w:rsidRPr="006B623F">
        <w:rPr>
          <w:rStyle w:val="StyleUnderline"/>
        </w:rPr>
        <w:t xml:space="preserve">, </w:t>
      </w:r>
      <w:r w:rsidRPr="0043050A">
        <w:rPr>
          <w:rStyle w:val="Emphasis"/>
          <w:highlight w:val="cyan"/>
        </w:rPr>
        <w:t>catching them</w:t>
      </w:r>
      <w:r w:rsidRPr="006B623F">
        <w:rPr>
          <w:rStyle w:val="Emphasis"/>
        </w:rPr>
        <w:t xml:space="preserve"> wholly </w:t>
      </w:r>
      <w:r w:rsidRPr="0043050A">
        <w:rPr>
          <w:rStyle w:val="Emphasis"/>
          <w:highlight w:val="cyan"/>
        </w:rPr>
        <w:t>off-guard</w:t>
      </w:r>
      <w:r w:rsidRPr="00FC68DA">
        <w:rPr>
          <w:sz w:val="14"/>
        </w:rPr>
        <w:t xml:space="preserve">. It took several years for the effects of these shocks to wear off. </w:t>
      </w:r>
      <w:r w:rsidRPr="0043050A">
        <w:rPr>
          <w:rStyle w:val="StyleUnderline"/>
          <w:highlight w:val="cyan"/>
        </w:rPr>
        <w:t>If</w:t>
      </w:r>
      <w:r w:rsidRPr="006B623F">
        <w:rPr>
          <w:rStyle w:val="StyleUnderline"/>
        </w:rPr>
        <w:t xml:space="preserve"> the </w:t>
      </w:r>
      <w:r w:rsidRPr="0043050A">
        <w:rPr>
          <w:rStyle w:val="Emphasis"/>
          <w:highlight w:val="cyan"/>
        </w:rPr>
        <w:t>U</w:t>
      </w:r>
      <w:r w:rsidRPr="00FC68DA">
        <w:rPr>
          <w:sz w:val="14"/>
        </w:rPr>
        <w:t xml:space="preserve">nited </w:t>
      </w:r>
      <w:r w:rsidRPr="0043050A">
        <w:rPr>
          <w:rStyle w:val="Emphasis"/>
          <w:highlight w:val="cyan"/>
        </w:rPr>
        <w:t>S</w:t>
      </w:r>
      <w:r w:rsidRPr="00FC68DA">
        <w:rPr>
          <w:sz w:val="14"/>
        </w:rPr>
        <w:t xml:space="preserve">tates </w:t>
      </w:r>
      <w:r w:rsidRPr="0043050A">
        <w:rPr>
          <w:rStyle w:val="StyleUnderline"/>
        </w:rPr>
        <w:t>is intent</w:t>
      </w:r>
      <w:r w:rsidRPr="006B623F">
        <w:rPr>
          <w:rStyle w:val="StyleUnderline"/>
        </w:rPr>
        <w:t xml:space="preserve"> upon </w:t>
      </w:r>
      <w:r w:rsidRPr="0043050A">
        <w:rPr>
          <w:rStyle w:val="Emphasis"/>
          <w:highlight w:val="cyan"/>
        </w:rPr>
        <w:t>expand</w:t>
      </w:r>
      <w:r w:rsidRPr="006B623F">
        <w:rPr>
          <w:rStyle w:val="Emphasis"/>
        </w:rPr>
        <w:t xml:space="preserve">ing </w:t>
      </w:r>
      <w:r w:rsidRPr="0043050A">
        <w:rPr>
          <w:rStyle w:val="Emphasis"/>
          <w:highlight w:val="cyan"/>
        </w:rPr>
        <w:t>space relations with</w:t>
      </w:r>
      <w:r w:rsidRPr="006B623F">
        <w:rPr>
          <w:rStyle w:val="Emphasis"/>
        </w:rPr>
        <w:t xml:space="preserve"> the </w:t>
      </w:r>
      <w:r w:rsidRPr="0043050A">
        <w:rPr>
          <w:rStyle w:val="Emphasis"/>
          <w:highlight w:val="cyan"/>
        </w:rPr>
        <w:t>PRC</w:t>
      </w:r>
      <w:r w:rsidRPr="006B623F">
        <w:rPr>
          <w:rStyle w:val="StyleUnderline"/>
        </w:rPr>
        <w:t xml:space="preserve">, </w:t>
      </w:r>
      <w:r w:rsidRPr="00334164">
        <w:rPr>
          <w:rStyle w:val="StyleUnderline"/>
        </w:rPr>
        <w:t xml:space="preserve">then it would behoove it to </w:t>
      </w:r>
      <w:r w:rsidRPr="0043050A">
        <w:rPr>
          <w:rStyle w:val="Emphasis"/>
          <w:highlight w:val="cyan"/>
        </w:rPr>
        <w:t>consult Japan</w:t>
      </w:r>
      <w:r w:rsidRPr="006B623F">
        <w:rPr>
          <w:rStyle w:val="StyleUnderline"/>
        </w:rPr>
        <w:t xml:space="preserve">, in order </w:t>
      </w:r>
      <w:r w:rsidRPr="0043050A">
        <w:rPr>
          <w:rStyle w:val="StyleUnderline"/>
          <w:highlight w:val="cyan"/>
        </w:rPr>
        <w:t>to minimize</w:t>
      </w:r>
      <w:r w:rsidRPr="006B623F">
        <w:rPr>
          <w:rStyle w:val="StyleUnderline"/>
        </w:rPr>
        <w:t xml:space="preserve"> the prospect of </w:t>
      </w:r>
      <w:r w:rsidRPr="0043050A">
        <w:rPr>
          <w:rStyle w:val="StyleUnderline"/>
          <w:highlight w:val="cyan"/>
        </w:rPr>
        <w:t xml:space="preserve">a </w:t>
      </w:r>
      <w:r w:rsidRPr="0043050A">
        <w:rPr>
          <w:rStyle w:val="Emphasis"/>
          <w:szCs w:val="26"/>
          <w:highlight w:val="cyan"/>
        </w:rPr>
        <w:t>“space shock.”</w:t>
      </w:r>
      <w:r>
        <w:rPr>
          <w:rStyle w:val="Emphasis"/>
        </w:rPr>
        <w:t xml:space="preserve"> </w:t>
      </w:r>
      <w:r w:rsidRPr="0043050A">
        <w:rPr>
          <w:rStyle w:val="StyleUnderline"/>
          <w:highlight w:val="cyan"/>
        </w:rPr>
        <w:t>Failing to do so</w:t>
      </w:r>
      <w:r w:rsidRPr="006B623F">
        <w:rPr>
          <w:rStyle w:val="StyleUnderline"/>
        </w:rPr>
        <w:t xml:space="preserve"> may well </w:t>
      </w:r>
      <w:r w:rsidRPr="0043050A">
        <w:rPr>
          <w:rStyle w:val="StyleUnderline"/>
          <w:highlight w:val="cyan"/>
        </w:rPr>
        <w:t xml:space="preserve">incur a </w:t>
      </w:r>
      <w:r w:rsidRPr="0043050A">
        <w:rPr>
          <w:rStyle w:val="Emphasis"/>
          <w:highlight w:val="cyan"/>
        </w:rPr>
        <w:t>Japanese reaction</w:t>
      </w:r>
      <w:r w:rsidRPr="006B623F">
        <w:rPr>
          <w:rStyle w:val="StyleUnderline"/>
        </w:rPr>
        <w:t>.</w:t>
      </w:r>
    </w:p>
    <w:p w14:paraId="777CD028" w14:textId="77777777" w:rsidR="00F54CBC" w:rsidRDefault="00F54CBC" w:rsidP="00567580">
      <w:pPr>
        <w:rPr>
          <w:rStyle w:val="StyleUnderline"/>
        </w:rPr>
      </w:pPr>
    </w:p>
    <w:p w14:paraId="4D2625AA" w14:textId="437EEDFD" w:rsidR="00567580" w:rsidRPr="00FC68DA" w:rsidRDefault="00567580" w:rsidP="00567580">
      <w:pPr>
        <w:rPr>
          <w:sz w:val="14"/>
        </w:rPr>
      </w:pPr>
      <w:r w:rsidRPr="006B623F">
        <w:rPr>
          <w:rStyle w:val="StyleUnderline"/>
        </w:rPr>
        <w:t xml:space="preserve"> The decision on the part of Japan to build an explicitly intelligence-focused satellite was in response to</w:t>
      </w:r>
      <w:r w:rsidRPr="00FC68DA">
        <w:rPr>
          <w:sz w:val="14"/>
        </w:rPr>
        <w:t xml:space="preserve"> the </w:t>
      </w:r>
      <w:r w:rsidRPr="006B623F">
        <w:rPr>
          <w:rStyle w:val="StyleUnderline"/>
        </w:rPr>
        <w:t>North Korean</w:t>
      </w:r>
      <w:r w:rsidRPr="00FC68DA">
        <w:rPr>
          <w:sz w:val="14"/>
        </w:rPr>
        <w:t xml:space="preserve"> missile </w:t>
      </w:r>
      <w:r w:rsidRPr="006B623F">
        <w:rPr>
          <w:rStyle w:val="StyleUnderline"/>
        </w:rPr>
        <w:t>test</w:t>
      </w:r>
      <w:r w:rsidRPr="00FC68DA">
        <w:rPr>
          <w:sz w:val="14"/>
        </w:rPr>
        <w:t xml:space="preserve"> of 1999, </w:t>
      </w:r>
      <w:r w:rsidRPr="006B623F">
        <w:rPr>
          <w:rStyle w:val="StyleUnderline"/>
        </w:rPr>
        <w:t xml:space="preserve">suggesting that Tokyo is fully capable </w:t>
      </w:r>
      <w:r w:rsidRPr="00334164">
        <w:rPr>
          <w:rStyle w:val="StyleUnderline"/>
        </w:rPr>
        <w:t>of undertaking space-oriented responses when it is concerned</w:t>
      </w:r>
      <w:r w:rsidRPr="00334164">
        <w:rPr>
          <w:sz w:val="14"/>
        </w:rPr>
        <w:t xml:space="preserve">.37 </w:t>
      </w:r>
      <w:r w:rsidRPr="00334164">
        <w:rPr>
          <w:rStyle w:val="StyleUnderline"/>
        </w:rPr>
        <w:t>That, in turn, would potentially</w:t>
      </w:r>
      <w:r w:rsidRPr="006B623F">
        <w:rPr>
          <w:rStyle w:val="StyleUnderline"/>
        </w:rPr>
        <w:t xml:space="preserve"> </w:t>
      </w:r>
      <w:r w:rsidRPr="0043050A">
        <w:rPr>
          <w:rStyle w:val="Emphasis"/>
          <w:highlight w:val="cyan"/>
        </w:rPr>
        <w:t>arouse the ire of China</w:t>
      </w:r>
      <w:r w:rsidRPr="006B623F">
        <w:rPr>
          <w:rStyle w:val="StyleUnderline"/>
        </w:rPr>
        <w:t xml:space="preserve">. The tragic history of Sino-Japanese relations continues to cast a baleful influence upon current interactions between the two states. </w:t>
      </w:r>
      <w:r w:rsidRPr="0043050A">
        <w:rPr>
          <w:rStyle w:val="StyleUnderline"/>
          <w:highlight w:val="cyan"/>
        </w:rPr>
        <w:t xml:space="preserve">If there is </w:t>
      </w:r>
      <w:r w:rsidRPr="0043050A">
        <w:rPr>
          <w:rStyle w:val="Emphasis"/>
          <w:highlight w:val="cyan"/>
        </w:rPr>
        <w:t>no</w:t>
      </w:r>
      <w:r w:rsidRPr="006B623F">
        <w:rPr>
          <w:rStyle w:val="Emphasis"/>
        </w:rPr>
        <w:t xml:space="preserve">t a </w:t>
      </w:r>
      <w:r w:rsidRPr="0043050A">
        <w:rPr>
          <w:rStyle w:val="Emphasis"/>
          <w:highlight w:val="cyan"/>
        </w:rPr>
        <w:t xml:space="preserve">“space race” </w:t>
      </w:r>
      <w:r w:rsidRPr="00334164">
        <w:rPr>
          <w:rStyle w:val="Emphasis"/>
        </w:rPr>
        <w:t>currently</w:t>
      </w:r>
      <w:r w:rsidRPr="006B623F">
        <w:rPr>
          <w:rStyle w:val="Emphasis"/>
        </w:rPr>
        <w:t xml:space="preserve"> underway</w:t>
      </w:r>
      <w:r w:rsidRPr="006B623F">
        <w:rPr>
          <w:rStyle w:val="StyleUnderline"/>
        </w:rPr>
        <w:t xml:space="preserve"> between Beijing and Tokyo, </w:t>
      </w:r>
      <w:r w:rsidRPr="0043050A">
        <w:rPr>
          <w:rStyle w:val="StyleUnderline"/>
          <w:highlight w:val="cyan"/>
        </w:rPr>
        <w:t>it would be</w:t>
      </w:r>
      <w:r w:rsidRPr="006B623F">
        <w:rPr>
          <w:rStyle w:val="StyleUnderline"/>
        </w:rPr>
        <w:t xml:space="preserve"> most </w:t>
      </w:r>
      <w:r w:rsidRPr="0043050A">
        <w:rPr>
          <w:rStyle w:val="StyleUnderline"/>
          <w:highlight w:val="cyan"/>
        </w:rPr>
        <w:t xml:space="preserve">unfortunate if </w:t>
      </w:r>
      <w:r w:rsidRPr="0043050A">
        <w:rPr>
          <w:rStyle w:val="Emphasis"/>
          <w:highlight w:val="cyan"/>
        </w:rPr>
        <w:t>American actions</w:t>
      </w:r>
      <w:r w:rsidRPr="006B623F">
        <w:rPr>
          <w:rStyle w:val="Emphasis"/>
        </w:rPr>
        <w:t xml:space="preserve"> were to </w:t>
      </w:r>
      <w:r w:rsidRPr="0043050A">
        <w:rPr>
          <w:rStyle w:val="Emphasis"/>
          <w:highlight w:val="cyan"/>
        </w:rPr>
        <w:t>precipitate one</w:t>
      </w:r>
      <w:r w:rsidRPr="00FC68DA">
        <w:rPr>
          <w:sz w:val="14"/>
        </w:rPr>
        <w:t>.</w:t>
      </w:r>
    </w:p>
    <w:p w14:paraId="4B7FBB01" w14:textId="77777777" w:rsidR="00567580" w:rsidRDefault="00567580" w:rsidP="00567580">
      <w:pPr>
        <w:rPr>
          <w:sz w:val="16"/>
        </w:rPr>
      </w:pPr>
    </w:p>
    <w:p w14:paraId="7E3603CE" w14:textId="77777777" w:rsidR="00567580" w:rsidRPr="00E42D5E" w:rsidRDefault="00567580" w:rsidP="00567580">
      <w:pPr>
        <w:pStyle w:val="Heading4"/>
        <w:rPr>
          <w:u w:val="single"/>
        </w:rPr>
      </w:pPr>
      <w:r>
        <w:t xml:space="preserve">Japan will develop </w:t>
      </w:r>
      <w:r>
        <w:rPr>
          <w:u w:val="single"/>
        </w:rPr>
        <w:t>offensive strike</w:t>
      </w:r>
      <w:r>
        <w:t>---</w:t>
      </w:r>
      <w:r w:rsidRPr="009942AD">
        <w:t>nuclear war</w:t>
      </w:r>
    </w:p>
    <w:p w14:paraId="793CEBFF" w14:textId="77777777" w:rsidR="00567580" w:rsidRDefault="00567580" w:rsidP="00567580">
      <w:r>
        <w:t xml:space="preserve">Kelly C. </w:t>
      </w:r>
      <w:r w:rsidRPr="004A0F31">
        <w:rPr>
          <w:rStyle w:val="Style13ptBold"/>
        </w:rPr>
        <w:t>Wadsworth 19</w:t>
      </w:r>
      <w:r>
        <w:t>, Non-Resident Kelly Fellow at Pacific Forum at the Center for Strategic &amp; International Studies, PhD Student in International Security Studies at the University of Pittsburgh, MBA and MA in International Studies (Korea Studies) at the University of Washington, Former Visiting Fellow at the Japan Institute of International Affairs, BA in International Relations and East Asia from the University of California, Davis, “Should Japan Adopt Conventional Missile Strike Capabilities?”, Asia Policy, Volume 14, Number 2, April 2019, p. 83-87</w:t>
      </w:r>
    </w:p>
    <w:p w14:paraId="6AE22224" w14:textId="77777777" w:rsidR="00F54CBC" w:rsidRDefault="00567580" w:rsidP="00567580">
      <w:pPr>
        <w:rPr>
          <w:sz w:val="14"/>
        </w:rPr>
      </w:pPr>
      <w:r w:rsidRPr="00FC68DA">
        <w:rPr>
          <w:sz w:val="14"/>
        </w:rPr>
        <w:t xml:space="preserve">American proponents of Japan obtaining a conventional missile strike capability interviewed for this research argued that the United States could use a more capable ally in the region to address the threat posed by heightened Chinese naval activity. While that prospect might be a tempting short-term fix to offset the U.S. Department of Defense budget cuts over the last decade, </w:t>
      </w:r>
      <w:r w:rsidRPr="00733371">
        <w:rPr>
          <w:rStyle w:val="StyleUnderline"/>
        </w:rPr>
        <w:t>the long-term interests</w:t>
      </w:r>
      <w:r w:rsidRPr="00FC68DA">
        <w:rPr>
          <w:sz w:val="14"/>
        </w:rPr>
        <w:t xml:space="preserve"> of the United States </w:t>
      </w:r>
      <w:r w:rsidRPr="00733371">
        <w:rPr>
          <w:rStyle w:val="StyleUnderline"/>
        </w:rPr>
        <w:t>in maintaining regional stability should</w:t>
      </w:r>
      <w:r w:rsidRPr="00FC68DA">
        <w:rPr>
          <w:sz w:val="14"/>
        </w:rPr>
        <w:t xml:space="preserve"> also </w:t>
      </w:r>
      <w:r w:rsidRPr="00733371">
        <w:rPr>
          <w:rStyle w:val="StyleUnderline"/>
        </w:rPr>
        <w:t xml:space="preserve">be considered. In addition to the negative reactions of Beijing and Seoul, a </w:t>
      </w:r>
      <w:r w:rsidRPr="00B67ACF">
        <w:rPr>
          <w:rStyle w:val="StyleUnderline"/>
          <w:highlight w:val="cyan"/>
        </w:rPr>
        <w:t>Japanese</w:t>
      </w:r>
      <w:r w:rsidRPr="002D313B">
        <w:rPr>
          <w:rStyle w:val="StyleUnderline"/>
        </w:rPr>
        <w:t xml:space="preserve"> offensive </w:t>
      </w:r>
      <w:r w:rsidRPr="00B67ACF">
        <w:rPr>
          <w:rStyle w:val="StyleUnderline"/>
          <w:highlight w:val="cyan"/>
        </w:rPr>
        <w:t>strike</w:t>
      </w:r>
      <w:r w:rsidRPr="00733371">
        <w:rPr>
          <w:rStyle w:val="StyleUnderline"/>
        </w:rPr>
        <w:t xml:space="preserve"> capability </w:t>
      </w:r>
      <w:r w:rsidRPr="00B67ACF">
        <w:rPr>
          <w:rStyle w:val="StyleUnderline"/>
          <w:highlight w:val="cyan"/>
        </w:rPr>
        <w:t xml:space="preserve">could </w:t>
      </w:r>
      <w:r w:rsidRPr="00B67ACF">
        <w:rPr>
          <w:rStyle w:val="Emphasis"/>
          <w:highlight w:val="cyan"/>
        </w:rPr>
        <w:t>decrease</w:t>
      </w:r>
      <w:r w:rsidRPr="00733371">
        <w:rPr>
          <w:rStyle w:val="Emphasis"/>
        </w:rPr>
        <w:t xml:space="preserve"> regional </w:t>
      </w:r>
      <w:r w:rsidRPr="00B67ACF">
        <w:rPr>
          <w:rStyle w:val="Emphasis"/>
          <w:highlight w:val="cyan"/>
        </w:rPr>
        <w:t>confidence</w:t>
      </w:r>
      <w:r w:rsidRPr="00B67ACF">
        <w:rPr>
          <w:rStyle w:val="StyleUnderline"/>
          <w:highlight w:val="cyan"/>
        </w:rPr>
        <w:t xml:space="preserve"> in</w:t>
      </w:r>
      <w:r w:rsidRPr="002D313B">
        <w:rPr>
          <w:rStyle w:val="StyleUnderline"/>
        </w:rPr>
        <w:t xml:space="preserve"> the </w:t>
      </w:r>
      <w:r w:rsidRPr="002D313B">
        <w:rPr>
          <w:rStyle w:val="Emphasis"/>
        </w:rPr>
        <w:t xml:space="preserve">credibility of </w:t>
      </w:r>
      <w:r w:rsidRPr="00B67ACF">
        <w:rPr>
          <w:rStyle w:val="Emphasis"/>
          <w:highlight w:val="cyan"/>
        </w:rPr>
        <w:t>U.S. power</w:t>
      </w:r>
      <w:r w:rsidRPr="00733371">
        <w:rPr>
          <w:rStyle w:val="StyleUnderline"/>
        </w:rPr>
        <w:t xml:space="preserve"> in Asia</w:t>
      </w:r>
      <w:r w:rsidRPr="00FC68DA">
        <w:rPr>
          <w:sz w:val="14"/>
        </w:rPr>
        <w:t xml:space="preserve">. As noted above, some experts argue that </w:t>
      </w:r>
      <w:r w:rsidRPr="00733371">
        <w:rPr>
          <w:rStyle w:val="StyleUnderline"/>
        </w:rPr>
        <w:t xml:space="preserve">if Japan strengthens its offensive capability, such a move might be </w:t>
      </w:r>
      <w:r w:rsidRPr="00B67ACF">
        <w:rPr>
          <w:rStyle w:val="Emphasis"/>
          <w:highlight w:val="cyan"/>
        </w:rPr>
        <w:t>interpreted</w:t>
      </w:r>
      <w:r w:rsidRPr="009942AD">
        <w:rPr>
          <w:rStyle w:val="StyleUnderline"/>
        </w:rPr>
        <w:t xml:space="preserve"> by neighbors reliant on the U.S. nuclear umbrella</w:t>
      </w:r>
      <w:r w:rsidRPr="00733371">
        <w:rPr>
          <w:rStyle w:val="StyleUnderline"/>
        </w:rPr>
        <w:t xml:space="preserve"> </w:t>
      </w:r>
      <w:r w:rsidRPr="00B67ACF">
        <w:rPr>
          <w:rStyle w:val="StyleUnderline"/>
          <w:highlight w:val="cyan"/>
        </w:rPr>
        <w:t xml:space="preserve">as a </w:t>
      </w:r>
      <w:r w:rsidRPr="00B67ACF">
        <w:rPr>
          <w:rStyle w:val="Emphasis"/>
          <w:highlight w:val="cyan"/>
        </w:rPr>
        <w:t>sign</w:t>
      </w:r>
      <w:r w:rsidRPr="00733371">
        <w:rPr>
          <w:rStyle w:val="StyleUnderline"/>
        </w:rPr>
        <w:t xml:space="preserve"> that </w:t>
      </w:r>
      <w:r w:rsidRPr="00B67ACF">
        <w:rPr>
          <w:rStyle w:val="StyleUnderline"/>
          <w:highlight w:val="cyan"/>
        </w:rPr>
        <w:t xml:space="preserve">Tokyo is </w:t>
      </w:r>
      <w:r w:rsidRPr="00B67ACF">
        <w:rPr>
          <w:rStyle w:val="Emphasis"/>
          <w:highlight w:val="cyan"/>
        </w:rPr>
        <w:t>losing confidence</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credibility</w:t>
      </w:r>
      <w:r w:rsidRPr="00FC68DA">
        <w:rPr>
          <w:sz w:val="14"/>
        </w:rPr>
        <w:t xml:space="preserve">.71 </w:t>
      </w:r>
      <w:r w:rsidRPr="00B67ACF">
        <w:rPr>
          <w:rStyle w:val="StyleUnderline"/>
          <w:highlight w:val="cyan"/>
        </w:rPr>
        <w:t>This</w:t>
      </w:r>
      <w:r w:rsidRPr="00733371">
        <w:rPr>
          <w:rStyle w:val="StyleUnderline"/>
        </w:rPr>
        <w:t xml:space="preserve"> could </w:t>
      </w:r>
      <w:r w:rsidRPr="00B67ACF">
        <w:rPr>
          <w:rStyle w:val="Emphasis"/>
          <w:highlight w:val="cyan"/>
        </w:rPr>
        <w:t>start a chain reaction</w:t>
      </w:r>
      <w:r w:rsidRPr="00342CFF">
        <w:rPr>
          <w:rStyle w:val="StyleUnderline"/>
        </w:rPr>
        <w:t xml:space="preserve"> that causes</w:t>
      </w:r>
      <w:r w:rsidRPr="00733371">
        <w:rPr>
          <w:rStyle w:val="StyleUnderline"/>
        </w:rPr>
        <w:t xml:space="preserve"> more U.S. </w:t>
      </w:r>
      <w:r w:rsidRPr="00342CFF">
        <w:rPr>
          <w:rStyle w:val="StyleUnderline"/>
        </w:rPr>
        <w:t xml:space="preserve">allies to </w:t>
      </w:r>
      <w:r w:rsidRPr="00342CFF">
        <w:rPr>
          <w:rStyle w:val="Emphasis"/>
        </w:rPr>
        <w:t>hedge</w:t>
      </w:r>
      <w:r w:rsidRPr="00342CFF">
        <w:rPr>
          <w:rStyle w:val="StyleUnderline"/>
        </w:rPr>
        <w:t xml:space="preserve"> with China or to </w:t>
      </w:r>
      <w:r w:rsidRPr="00342CFF">
        <w:rPr>
          <w:rStyle w:val="Emphasis"/>
        </w:rPr>
        <w:t>develop their own strike capabilities</w:t>
      </w:r>
      <w:r w:rsidRPr="00733371">
        <w:rPr>
          <w:rStyle w:val="StyleUnderline"/>
        </w:rPr>
        <w:t xml:space="preserve">, further </w:t>
      </w:r>
      <w:r w:rsidRPr="00B67ACF">
        <w:rPr>
          <w:rStyle w:val="Emphasis"/>
          <w:highlight w:val="cyan"/>
        </w:rPr>
        <w:t>increasing instability</w:t>
      </w:r>
      <w:r w:rsidRPr="00733371">
        <w:rPr>
          <w:rStyle w:val="StyleUnderline"/>
        </w:rPr>
        <w:t xml:space="preserve"> in Asia</w:t>
      </w:r>
      <w:r w:rsidRPr="00FC68DA">
        <w:rPr>
          <w:sz w:val="14"/>
        </w:rPr>
        <w:t xml:space="preserve">. </w:t>
      </w:r>
      <w:r w:rsidRPr="00FC68DA">
        <w:rPr>
          <w:i/>
          <w:iCs/>
          <w:sz w:val="14"/>
        </w:rPr>
        <w:t>China</w:t>
      </w:r>
      <w:r w:rsidRPr="00FC68DA">
        <w:rPr>
          <w:sz w:val="14"/>
        </w:rPr>
        <w:t xml:space="preserve">. </w:t>
      </w:r>
      <w:r w:rsidRPr="00872A32">
        <w:rPr>
          <w:rStyle w:val="StyleUnderline"/>
        </w:rPr>
        <w:t>China would</w:t>
      </w:r>
      <w:r w:rsidRPr="00FC68DA">
        <w:rPr>
          <w:sz w:val="14"/>
        </w:rPr>
        <w:t xml:space="preserve"> likely be the most vocal in its disapproval of a Japanese conventional missile strike capability, potentially </w:t>
      </w:r>
      <w:r w:rsidRPr="00872A32">
        <w:rPr>
          <w:rStyle w:val="StyleUnderline"/>
        </w:rPr>
        <w:t>offer</w:t>
      </w:r>
      <w:r w:rsidRPr="00FC68DA">
        <w:rPr>
          <w:sz w:val="14"/>
        </w:rPr>
        <w:t xml:space="preserve">ing not just harsh words but also </w:t>
      </w:r>
      <w:r w:rsidRPr="00872A32">
        <w:rPr>
          <w:rStyle w:val="StyleUnderline"/>
        </w:rPr>
        <w:t xml:space="preserve">harsh actions that could further </w:t>
      </w:r>
      <w:r w:rsidRPr="00872A32">
        <w:rPr>
          <w:rStyle w:val="Emphasis"/>
        </w:rPr>
        <w:t>decrease regional stability</w:t>
      </w:r>
      <w:r w:rsidRPr="00872A32">
        <w:rPr>
          <w:rStyle w:val="StyleUnderline"/>
        </w:rPr>
        <w:t xml:space="preserve"> in an </w:t>
      </w:r>
      <w:r w:rsidRPr="00872A32">
        <w:rPr>
          <w:rStyle w:val="Emphasis"/>
        </w:rPr>
        <w:t>already tense</w:t>
      </w:r>
      <w:r w:rsidRPr="00872A32">
        <w:rPr>
          <w:rStyle w:val="StyleUnderline"/>
        </w:rPr>
        <w:t xml:space="preserve"> security environment</w:t>
      </w:r>
      <w:r w:rsidRPr="00FC68DA">
        <w:rPr>
          <w:sz w:val="14"/>
        </w:rPr>
        <w:t xml:space="preserve">. China expressed dissent when Japan considered a preemptive strike option against the North Korean threat in 2006, arguing that the move was “extremely irresponsible” and would severely interfere with international diplomatic efforts, aggravating tensions in Northeast Asia.72 Over ten years later, </w:t>
      </w:r>
      <w:r w:rsidRPr="00B67ACF">
        <w:rPr>
          <w:rStyle w:val="StyleUnderline"/>
          <w:highlight w:val="cyan"/>
        </w:rPr>
        <w:t>the</w:t>
      </w:r>
      <w:r w:rsidRPr="00733371">
        <w:rPr>
          <w:rStyle w:val="StyleUnderline"/>
        </w:rPr>
        <w:t xml:space="preserve"> regional </w:t>
      </w:r>
      <w:r w:rsidRPr="00B67ACF">
        <w:rPr>
          <w:rStyle w:val="StyleUnderline"/>
          <w:highlight w:val="cyan"/>
        </w:rPr>
        <w:t>environment is</w:t>
      </w:r>
      <w:r w:rsidRPr="00733371">
        <w:rPr>
          <w:rStyle w:val="StyleUnderline"/>
        </w:rPr>
        <w:t xml:space="preserve"> </w:t>
      </w:r>
      <w:r w:rsidRPr="00733371">
        <w:rPr>
          <w:rStyle w:val="Emphasis"/>
        </w:rPr>
        <w:t xml:space="preserve">even more </w:t>
      </w:r>
      <w:r w:rsidRPr="00B67ACF">
        <w:rPr>
          <w:rStyle w:val="Emphasis"/>
          <w:highlight w:val="cyan"/>
        </w:rPr>
        <w:t>tense</w:t>
      </w:r>
      <w:r w:rsidRPr="00B67ACF">
        <w:rPr>
          <w:rStyle w:val="StyleUnderline"/>
          <w:highlight w:val="cyan"/>
        </w:rPr>
        <w:t xml:space="preserve"> as a result of</w:t>
      </w:r>
      <w:r w:rsidRPr="00733371">
        <w:rPr>
          <w:rStyle w:val="StyleUnderline"/>
        </w:rPr>
        <w:t xml:space="preserve"> North </w:t>
      </w:r>
      <w:r w:rsidRPr="00B67ACF">
        <w:rPr>
          <w:rStyle w:val="StyleUnderline"/>
          <w:highlight w:val="cyan"/>
        </w:rPr>
        <w:t>Korea’s</w:t>
      </w:r>
      <w:r w:rsidRPr="00733371">
        <w:rPr>
          <w:rStyle w:val="StyleUnderline"/>
        </w:rPr>
        <w:t xml:space="preserve"> acquisition of </w:t>
      </w:r>
      <w:r w:rsidRPr="00B67ACF">
        <w:rPr>
          <w:rStyle w:val="Emphasis"/>
          <w:highlight w:val="cyan"/>
        </w:rPr>
        <w:t>nuclear weapons</w:t>
      </w:r>
      <w:r w:rsidRPr="00B67ACF">
        <w:rPr>
          <w:rStyle w:val="StyleUnderline"/>
          <w:highlight w:val="cyan"/>
        </w:rPr>
        <w:t xml:space="preserve"> and</w:t>
      </w:r>
      <w:r w:rsidRPr="00166FAA">
        <w:rPr>
          <w:rStyle w:val="StyleUnderline"/>
        </w:rPr>
        <w:t xml:space="preserve"> China’s</w:t>
      </w:r>
      <w:r w:rsidRPr="00733371">
        <w:rPr>
          <w:rStyle w:val="StyleUnderline"/>
        </w:rPr>
        <w:t xml:space="preserve"> </w:t>
      </w:r>
      <w:r w:rsidRPr="00872A32">
        <w:rPr>
          <w:rStyle w:val="Emphasis"/>
          <w:highlight w:val="cyan"/>
        </w:rPr>
        <w:t>island reclamation</w:t>
      </w:r>
      <w:r w:rsidRPr="00733371">
        <w:rPr>
          <w:rStyle w:val="StyleUnderline"/>
        </w:rPr>
        <w:t xml:space="preserve"> </w:t>
      </w:r>
      <w:r w:rsidRPr="00166FAA">
        <w:rPr>
          <w:rStyle w:val="StyleUnderline"/>
        </w:rPr>
        <w:t xml:space="preserve">efforts </w:t>
      </w:r>
      <w:r w:rsidRPr="00B67ACF">
        <w:rPr>
          <w:rStyle w:val="StyleUnderline"/>
          <w:highlight w:val="cyan"/>
        </w:rPr>
        <w:t>in</w:t>
      </w:r>
      <w:r w:rsidRPr="00733371">
        <w:rPr>
          <w:rStyle w:val="StyleUnderline"/>
        </w:rPr>
        <w:t xml:space="preserve"> the </w:t>
      </w:r>
      <w:r w:rsidRPr="00B67ACF">
        <w:rPr>
          <w:rStyle w:val="Emphasis"/>
          <w:highlight w:val="cyan"/>
        </w:rPr>
        <w:t>E</w:t>
      </w:r>
      <w:r w:rsidRPr="00FC68DA">
        <w:rPr>
          <w:sz w:val="14"/>
        </w:rPr>
        <w:t xml:space="preserve">ast </w:t>
      </w:r>
      <w:r w:rsidRPr="00B67ACF">
        <w:rPr>
          <w:rStyle w:val="StyleUnderline"/>
          <w:highlight w:val="cyan"/>
        </w:rPr>
        <w:t xml:space="preserve">and </w:t>
      </w:r>
      <w:r w:rsidRPr="00B67ACF">
        <w:rPr>
          <w:rStyle w:val="Emphasis"/>
          <w:highlight w:val="cyan"/>
        </w:rPr>
        <w:t>S</w:t>
      </w:r>
      <w:r w:rsidRPr="00FC68DA">
        <w:rPr>
          <w:sz w:val="14"/>
        </w:rPr>
        <w:t xml:space="preserve">outh </w:t>
      </w:r>
      <w:r w:rsidRPr="00B67ACF">
        <w:rPr>
          <w:rStyle w:val="Emphasis"/>
          <w:highlight w:val="cyan"/>
        </w:rPr>
        <w:t>C</w:t>
      </w:r>
      <w:r w:rsidRPr="00FC68DA">
        <w:rPr>
          <w:sz w:val="14"/>
        </w:rPr>
        <w:t xml:space="preserve">hina </w:t>
      </w:r>
      <w:r w:rsidRPr="00B67ACF">
        <w:rPr>
          <w:rStyle w:val="Emphasis"/>
          <w:highlight w:val="cyan"/>
        </w:rPr>
        <w:t>S</w:t>
      </w:r>
      <w:r w:rsidRPr="00FC68DA">
        <w:rPr>
          <w:sz w:val="14"/>
        </w:rPr>
        <w:t xml:space="preserve">eas. Support from Washington for </w:t>
      </w:r>
      <w:r w:rsidRPr="005F200B">
        <w:rPr>
          <w:rStyle w:val="StyleUnderline"/>
        </w:rPr>
        <w:t xml:space="preserve">Tokyo’s </w:t>
      </w:r>
      <w:r w:rsidRPr="00B67ACF">
        <w:rPr>
          <w:rStyle w:val="StyleUnderline"/>
          <w:highlight w:val="cyan"/>
        </w:rPr>
        <w:t>armament</w:t>
      </w:r>
      <w:r w:rsidRPr="00FC68DA">
        <w:rPr>
          <w:sz w:val="14"/>
        </w:rPr>
        <w:t xml:space="preserve"> would likely fuel Beijing’s narrative that an aggressive and hegemonic United States is fixated on containing China and would be used to justify China’s own increased militarization. It </w:t>
      </w:r>
      <w:r w:rsidRPr="00B67ACF">
        <w:rPr>
          <w:rStyle w:val="StyleUnderline"/>
          <w:highlight w:val="cyan"/>
        </w:rPr>
        <w:t>would</w:t>
      </w:r>
      <w:r w:rsidRPr="00733371">
        <w:rPr>
          <w:rStyle w:val="StyleUnderline"/>
        </w:rPr>
        <w:t xml:space="preserve"> likely</w:t>
      </w:r>
      <w:r w:rsidRPr="00FC68DA">
        <w:rPr>
          <w:sz w:val="14"/>
        </w:rPr>
        <w:t xml:space="preserve"> also </w:t>
      </w:r>
      <w:r w:rsidRPr="00B67ACF">
        <w:rPr>
          <w:rStyle w:val="StyleUnderline"/>
          <w:highlight w:val="cyan"/>
        </w:rPr>
        <w:t>end</w:t>
      </w:r>
      <w:r w:rsidRPr="00733371">
        <w:rPr>
          <w:rStyle w:val="StyleUnderline"/>
        </w:rPr>
        <w:t xml:space="preserve"> any chance of </w:t>
      </w:r>
      <w:r w:rsidRPr="00B67ACF">
        <w:rPr>
          <w:rStyle w:val="StyleUnderline"/>
          <w:highlight w:val="cyan"/>
        </w:rPr>
        <w:t>dialogue</w:t>
      </w:r>
      <w:r w:rsidRPr="00733371">
        <w:rPr>
          <w:rStyle w:val="StyleUnderline"/>
        </w:rPr>
        <w:t xml:space="preserve"> between Washington and Beijing </w:t>
      </w:r>
      <w:r w:rsidRPr="00872A32">
        <w:rPr>
          <w:rStyle w:val="StyleUnderline"/>
          <w:highlight w:val="cyan"/>
        </w:rPr>
        <w:t>on</w:t>
      </w:r>
      <w:r w:rsidRPr="00733371">
        <w:rPr>
          <w:rStyle w:val="StyleUnderline"/>
        </w:rPr>
        <w:t xml:space="preserve"> </w:t>
      </w:r>
      <w:r w:rsidRPr="00872A32">
        <w:rPr>
          <w:rStyle w:val="StyleUnderline"/>
        </w:rPr>
        <w:t>facilitating</w:t>
      </w:r>
      <w:r w:rsidRPr="00733371">
        <w:rPr>
          <w:rStyle w:val="StyleUnderline"/>
        </w:rPr>
        <w:t xml:space="preserve"> peaceful </w:t>
      </w:r>
      <w:r w:rsidRPr="00342CFF">
        <w:rPr>
          <w:rStyle w:val="StyleUnderline"/>
        </w:rPr>
        <w:t>resolutions to</w:t>
      </w:r>
      <w:r w:rsidRPr="00733371">
        <w:rPr>
          <w:rStyle w:val="StyleUnderline"/>
        </w:rPr>
        <w:t xml:space="preserve"> regional </w:t>
      </w:r>
      <w:r w:rsidRPr="00B67ACF">
        <w:rPr>
          <w:rStyle w:val="Emphasis"/>
          <w:highlight w:val="cyan"/>
        </w:rPr>
        <w:t>territorial disputes</w:t>
      </w:r>
      <w:r w:rsidRPr="00FC68DA">
        <w:rPr>
          <w:sz w:val="14"/>
        </w:rPr>
        <w:t xml:space="preserve">. </w:t>
      </w:r>
    </w:p>
    <w:p w14:paraId="65154563" w14:textId="77777777" w:rsidR="00F54CBC" w:rsidRDefault="00F54CBC" w:rsidP="00567580">
      <w:pPr>
        <w:rPr>
          <w:sz w:val="14"/>
        </w:rPr>
      </w:pPr>
    </w:p>
    <w:p w14:paraId="1E510DF4" w14:textId="77777777" w:rsidR="00F54CBC" w:rsidRDefault="00F54CBC" w:rsidP="00567580">
      <w:pPr>
        <w:rPr>
          <w:sz w:val="14"/>
        </w:rPr>
      </w:pPr>
    </w:p>
    <w:p w14:paraId="27DA4511" w14:textId="77777777" w:rsidR="00F54CBC" w:rsidRDefault="00F54CBC" w:rsidP="00567580">
      <w:pPr>
        <w:rPr>
          <w:sz w:val="14"/>
        </w:rPr>
      </w:pPr>
    </w:p>
    <w:p w14:paraId="313680B6" w14:textId="26911B8A" w:rsidR="00567580" w:rsidRPr="00FC68DA" w:rsidRDefault="00567580" w:rsidP="00567580">
      <w:pPr>
        <w:rPr>
          <w:sz w:val="14"/>
        </w:rPr>
      </w:pPr>
      <w:r w:rsidRPr="00FC68DA">
        <w:rPr>
          <w:sz w:val="14"/>
        </w:rPr>
        <w:t xml:space="preserve">Brad Roberts points out that adopting strike capability would assist Japan in cases where its interests do not align with those of the United States, as in potential gray-zone conflicts. 73 However, </w:t>
      </w:r>
      <w:r w:rsidRPr="00733371">
        <w:rPr>
          <w:rStyle w:val="StyleUnderline"/>
        </w:rPr>
        <w:t xml:space="preserve">the ensuing </w:t>
      </w:r>
      <w:r w:rsidRPr="00B67ACF">
        <w:rPr>
          <w:rStyle w:val="StyleUnderline"/>
          <w:highlight w:val="cyan"/>
        </w:rPr>
        <w:t>heightened mistrust</w:t>
      </w:r>
      <w:r w:rsidRPr="00733371">
        <w:rPr>
          <w:rStyle w:val="StyleUnderline"/>
        </w:rPr>
        <w:t xml:space="preserve"> between the alliance partners and China may</w:t>
      </w:r>
      <w:r w:rsidRPr="00FC68DA">
        <w:rPr>
          <w:sz w:val="14"/>
        </w:rPr>
        <w:t xml:space="preserve"> work to </w:t>
      </w:r>
      <w:r w:rsidRPr="00B67ACF">
        <w:rPr>
          <w:rStyle w:val="StyleUnderline"/>
          <w:highlight w:val="cyan"/>
        </w:rPr>
        <w:t>increase</w:t>
      </w:r>
      <w:r w:rsidRPr="005F200B">
        <w:rPr>
          <w:rStyle w:val="StyleUnderline"/>
        </w:rPr>
        <w:t xml:space="preserve"> the likelihood of a </w:t>
      </w:r>
      <w:r w:rsidRPr="00B67ACF">
        <w:rPr>
          <w:rStyle w:val="Emphasis"/>
          <w:highlight w:val="cyan"/>
        </w:rPr>
        <w:t>gray-zone conflict</w:t>
      </w:r>
      <w:r w:rsidRPr="00FC68DA">
        <w:rPr>
          <w:sz w:val="14"/>
        </w:rPr>
        <w:t xml:space="preserve">—such as the 2010 collision of Japanese and Chinese boats in disputed territory—possibly </w:t>
      </w:r>
      <w:r w:rsidRPr="00B67ACF">
        <w:rPr>
          <w:rStyle w:val="Emphasis"/>
          <w:highlight w:val="cyan"/>
        </w:rPr>
        <w:t>escalating</w:t>
      </w:r>
      <w:r w:rsidRPr="00B67ACF">
        <w:rPr>
          <w:rStyle w:val="StyleUnderline"/>
          <w:highlight w:val="cyan"/>
        </w:rPr>
        <w:t xml:space="preserve"> into </w:t>
      </w:r>
      <w:r w:rsidRPr="00B67ACF">
        <w:rPr>
          <w:rStyle w:val="Emphasis"/>
          <w:highlight w:val="cyan"/>
        </w:rPr>
        <w:t>war</w:t>
      </w:r>
      <w:r w:rsidRPr="00FC68DA">
        <w:rPr>
          <w:sz w:val="14"/>
        </w:rPr>
        <w:t xml:space="preserve">. In addition, </w:t>
      </w:r>
      <w:r w:rsidRPr="00733371">
        <w:rPr>
          <w:rStyle w:val="StyleUnderline"/>
        </w:rPr>
        <w:t>if Japan had a conventional missile strike capability</w:t>
      </w:r>
      <w:r w:rsidRPr="00FC68DA">
        <w:rPr>
          <w:sz w:val="14"/>
        </w:rPr>
        <w:t xml:space="preserve"> that could be used to “preempt” a perceived imminent attack from China, </w:t>
      </w:r>
      <w:r w:rsidRPr="00B67ACF">
        <w:rPr>
          <w:rStyle w:val="StyleUnderline"/>
          <w:highlight w:val="cyan"/>
        </w:rPr>
        <w:t>Beijing would</w:t>
      </w:r>
      <w:r w:rsidRPr="00733371">
        <w:rPr>
          <w:rStyle w:val="StyleUnderline"/>
        </w:rPr>
        <w:t xml:space="preserve"> in turn be more likely to consider </w:t>
      </w:r>
      <w:r w:rsidRPr="00B67ACF">
        <w:rPr>
          <w:rStyle w:val="StyleUnderline"/>
          <w:highlight w:val="cyan"/>
        </w:rPr>
        <w:t>preempt</w:t>
      </w:r>
      <w:r w:rsidRPr="00733371">
        <w:rPr>
          <w:rStyle w:val="StyleUnderline"/>
        </w:rPr>
        <w:t xml:space="preserve">ion of </w:t>
      </w:r>
      <w:r w:rsidRPr="00B67ACF">
        <w:rPr>
          <w:rStyle w:val="StyleUnderline"/>
          <w:highlight w:val="cyan"/>
        </w:rPr>
        <w:t>Japan</w:t>
      </w:r>
      <w:r w:rsidRPr="00342CFF">
        <w:rPr>
          <w:rStyle w:val="StyleUnderline"/>
        </w:rPr>
        <w:t>ese</w:t>
      </w:r>
      <w:r w:rsidRPr="00733371">
        <w:rPr>
          <w:rStyle w:val="StyleUnderline"/>
        </w:rPr>
        <w:t xml:space="preserve"> strike </w:t>
      </w:r>
      <w:r w:rsidRPr="00342CFF">
        <w:rPr>
          <w:rStyle w:val="StyleUnderline"/>
        </w:rPr>
        <w:t xml:space="preserve">abilities, </w:t>
      </w:r>
      <w:r w:rsidRPr="00B67ACF">
        <w:rPr>
          <w:rStyle w:val="StyleUnderline"/>
          <w:highlight w:val="cyan"/>
        </w:rPr>
        <w:t>causing</w:t>
      </w:r>
      <w:r w:rsidRPr="00733371">
        <w:rPr>
          <w:rStyle w:val="StyleUnderline"/>
        </w:rPr>
        <w:t xml:space="preserve"> a </w:t>
      </w:r>
      <w:r w:rsidRPr="00342CFF">
        <w:rPr>
          <w:rStyle w:val="Emphasis"/>
        </w:rPr>
        <w:t xml:space="preserve">premature </w:t>
      </w:r>
      <w:r w:rsidRPr="00B67ACF">
        <w:rPr>
          <w:rStyle w:val="Emphasis"/>
          <w:highlight w:val="cyan"/>
        </w:rPr>
        <w:t>escalation</w:t>
      </w:r>
      <w:r w:rsidRPr="00733371">
        <w:rPr>
          <w:rStyle w:val="StyleUnderline"/>
        </w:rPr>
        <w:t xml:space="preserve"> of the crisis </w:t>
      </w:r>
      <w:r w:rsidRPr="00B67ACF">
        <w:rPr>
          <w:rStyle w:val="StyleUnderline"/>
          <w:highlight w:val="cyan"/>
        </w:rPr>
        <w:t>that</w:t>
      </w:r>
      <w:r w:rsidRPr="00342CFF">
        <w:rPr>
          <w:rStyle w:val="StyleUnderline"/>
        </w:rPr>
        <w:t xml:space="preserve"> would</w:t>
      </w:r>
      <w:r w:rsidRPr="00733371">
        <w:rPr>
          <w:rStyle w:val="StyleUnderline"/>
        </w:rPr>
        <w:t xml:space="preserve"> undoubtedly </w:t>
      </w:r>
      <w:r w:rsidRPr="00B67ACF">
        <w:rPr>
          <w:rStyle w:val="Emphasis"/>
          <w:highlight w:val="cyan"/>
        </w:rPr>
        <w:t>draw in the U</w:t>
      </w:r>
      <w:r w:rsidRPr="00733371">
        <w:rPr>
          <w:rStyle w:val="Emphasis"/>
        </w:rPr>
        <w:t xml:space="preserve">nited </w:t>
      </w:r>
      <w:r w:rsidRPr="00B67ACF">
        <w:rPr>
          <w:rStyle w:val="Emphasis"/>
          <w:highlight w:val="cyan"/>
        </w:rPr>
        <w:t>S</w:t>
      </w:r>
      <w:r w:rsidRPr="00733371">
        <w:rPr>
          <w:rStyle w:val="Emphasis"/>
        </w:rPr>
        <w:t>tates</w:t>
      </w:r>
      <w:r w:rsidRPr="00FC68DA">
        <w:rPr>
          <w:sz w:val="14"/>
        </w:rPr>
        <w:t xml:space="preserve">. </w:t>
      </w:r>
      <w:r w:rsidRPr="00FC68DA">
        <w:rPr>
          <w:i/>
          <w:iCs/>
          <w:sz w:val="14"/>
        </w:rPr>
        <w:t>South Korea</w:t>
      </w:r>
      <w:r w:rsidRPr="00FC68DA">
        <w:rPr>
          <w:sz w:val="14"/>
        </w:rPr>
        <w:t xml:space="preserve">. Despite significant progress on U.S.-ROK-Japan trilateral security cooperation in recent years, </w:t>
      </w:r>
      <w:r w:rsidRPr="00B67ACF">
        <w:rPr>
          <w:rStyle w:val="StyleUnderline"/>
          <w:highlight w:val="cyan"/>
        </w:rPr>
        <w:t>Japan-ROK</w:t>
      </w:r>
      <w:r w:rsidRPr="00733371">
        <w:rPr>
          <w:rStyle w:val="StyleUnderline"/>
        </w:rPr>
        <w:t xml:space="preserve"> military </w:t>
      </w:r>
      <w:r w:rsidRPr="00B67ACF">
        <w:rPr>
          <w:rStyle w:val="StyleUnderline"/>
          <w:highlight w:val="cyan"/>
        </w:rPr>
        <w:t>relations</w:t>
      </w:r>
      <w:r w:rsidRPr="00733371">
        <w:rPr>
          <w:rStyle w:val="StyleUnderline"/>
        </w:rPr>
        <w:t xml:space="preserve"> remain increasingly tense, a situation that </w:t>
      </w:r>
      <w:r w:rsidRPr="001A4A8E">
        <w:rPr>
          <w:rStyle w:val="StyleUnderline"/>
        </w:rPr>
        <w:t>could</w:t>
      </w:r>
      <w:r w:rsidRPr="00733371">
        <w:rPr>
          <w:rStyle w:val="StyleUnderline"/>
        </w:rPr>
        <w:t xml:space="preserve"> </w:t>
      </w:r>
      <w:r w:rsidRPr="00733371">
        <w:rPr>
          <w:rStyle w:val="Emphasis"/>
        </w:rPr>
        <w:t xml:space="preserve">easily </w:t>
      </w:r>
      <w:r w:rsidRPr="00B67ACF">
        <w:rPr>
          <w:rStyle w:val="Emphasis"/>
          <w:highlight w:val="cyan"/>
        </w:rPr>
        <w:t>spiral</w:t>
      </w:r>
      <w:r w:rsidRPr="00342CFF">
        <w:rPr>
          <w:rStyle w:val="Emphasis"/>
        </w:rPr>
        <w:t xml:space="preserve"> out of control</w:t>
      </w:r>
      <w:r w:rsidRPr="00733371">
        <w:rPr>
          <w:rStyle w:val="StyleUnderline"/>
        </w:rPr>
        <w:t xml:space="preserve"> if Japan adopted an offensive capability</w:t>
      </w:r>
      <w:r w:rsidRPr="00FC68DA">
        <w:rPr>
          <w:sz w:val="14"/>
        </w:rPr>
        <w:t xml:space="preserve">.74 When Japan, sparked by North Korea’s provocations in 2006, publicly debated the legality of a “preemptive strike” option, South Korean officials bluntly expressed their negative opinion of Japan’s intentions. A spokesperson for the Blue House secretariat, for example, remarked, “We have been alerted by this display of Japan’s inclination to aggression,” and that Japan was using the crisis “as an excuse to beef up their military.”75 South Koreans demonstrated a similar sentiment after Tokyo’s 2014 CSD proposal, with a 2015 poll showing that the majority of the public (56.9%) perceived Japan as “militaristic,” up 3.8 percentage points from the previous year.76 </w:t>
      </w:r>
      <w:r w:rsidRPr="00733371">
        <w:rPr>
          <w:rStyle w:val="StyleUnderline"/>
        </w:rPr>
        <w:t>If Tokyo were to push forward</w:t>
      </w:r>
      <w:r w:rsidRPr="00FC68DA">
        <w:rPr>
          <w:sz w:val="14"/>
        </w:rPr>
        <w:t xml:space="preserve"> with the discussion of adopting a conventional missile </w:t>
      </w:r>
      <w:r w:rsidRPr="00FC68DA">
        <w:rPr>
          <w:sz w:val="14"/>
        </w:rPr>
        <w:lastRenderedPageBreak/>
        <w:t xml:space="preserve">strike capability, </w:t>
      </w:r>
      <w:r w:rsidRPr="00733371">
        <w:rPr>
          <w:rStyle w:val="StyleUnderline"/>
        </w:rPr>
        <w:t>South Korean public opinion would</w:t>
      </w:r>
      <w:r w:rsidRPr="00FC68DA">
        <w:rPr>
          <w:sz w:val="14"/>
        </w:rPr>
        <w:t xml:space="preserve"> likely </w:t>
      </w:r>
      <w:r w:rsidRPr="00733371">
        <w:rPr>
          <w:rStyle w:val="StyleUnderline"/>
        </w:rPr>
        <w:t>become even more unfavorable</w:t>
      </w:r>
      <w:r w:rsidRPr="00FC68DA">
        <w:rPr>
          <w:sz w:val="14"/>
        </w:rPr>
        <w:t xml:space="preserve"> toward Japan. </w:t>
      </w:r>
      <w:r w:rsidRPr="00733371">
        <w:rPr>
          <w:rStyle w:val="StyleUnderline"/>
        </w:rPr>
        <w:t xml:space="preserve">At a time </w:t>
      </w:r>
      <w:r w:rsidRPr="00B67ACF">
        <w:rPr>
          <w:rStyle w:val="StyleUnderline"/>
        </w:rPr>
        <w:t>when</w:t>
      </w:r>
      <w:r w:rsidRPr="00733371">
        <w:rPr>
          <w:rStyle w:val="StyleUnderline"/>
        </w:rPr>
        <w:t xml:space="preserve"> enhanced </w:t>
      </w:r>
      <w:r w:rsidRPr="00B67ACF">
        <w:rPr>
          <w:rStyle w:val="StyleUnderline"/>
          <w:highlight w:val="cyan"/>
        </w:rPr>
        <w:t xml:space="preserve">trilateral </w:t>
      </w:r>
      <w:r w:rsidRPr="00342CFF">
        <w:rPr>
          <w:rStyle w:val="Emphasis"/>
          <w:highlight w:val="cyan"/>
        </w:rPr>
        <w:t>coop</w:t>
      </w:r>
      <w:r w:rsidRPr="00733371">
        <w:rPr>
          <w:rStyle w:val="StyleUnderline"/>
        </w:rPr>
        <w:t xml:space="preserve">eration </w:t>
      </w:r>
      <w:r w:rsidRPr="00B67ACF">
        <w:rPr>
          <w:rStyle w:val="StyleUnderline"/>
          <w:highlight w:val="cyan"/>
        </w:rPr>
        <w:t xml:space="preserve">is </w:t>
      </w:r>
      <w:r w:rsidRPr="00B67ACF">
        <w:rPr>
          <w:rStyle w:val="Emphasis"/>
          <w:highlight w:val="cyan"/>
        </w:rPr>
        <w:t>important</w:t>
      </w:r>
      <w:r w:rsidRPr="00342CFF">
        <w:rPr>
          <w:rStyle w:val="Emphasis"/>
        </w:rPr>
        <w:t xml:space="preserve"> to deter the evolving threats</w:t>
      </w:r>
      <w:r w:rsidRPr="00733371">
        <w:rPr>
          <w:rStyle w:val="StyleUnderline"/>
        </w:rPr>
        <w:t xml:space="preserve"> in the region, </w:t>
      </w:r>
      <w:r w:rsidRPr="00B67ACF">
        <w:rPr>
          <w:rStyle w:val="StyleUnderline"/>
          <w:highlight w:val="cyan"/>
        </w:rPr>
        <w:t>Japan</w:t>
      </w:r>
      <w:r w:rsidRPr="00733371">
        <w:rPr>
          <w:rStyle w:val="StyleUnderline"/>
        </w:rPr>
        <w:t xml:space="preserve"> advancing legislation to allow for conventional missile </w:t>
      </w:r>
      <w:r w:rsidRPr="00B67ACF">
        <w:rPr>
          <w:rStyle w:val="StyleUnderline"/>
          <w:highlight w:val="cyan"/>
        </w:rPr>
        <w:t>strike</w:t>
      </w:r>
      <w:r w:rsidRPr="00733371">
        <w:rPr>
          <w:rStyle w:val="StyleUnderline"/>
        </w:rPr>
        <w:t xml:space="preserve"> capabilities </w:t>
      </w:r>
      <w:r w:rsidRPr="00F94565">
        <w:rPr>
          <w:rStyle w:val="StyleUnderline"/>
        </w:rPr>
        <w:t>would</w:t>
      </w:r>
      <w:r w:rsidRPr="00733371">
        <w:rPr>
          <w:rStyle w:val="StyleUnderline"/>
        </w:rPr>
        <w:t xml:space="preserve"> likely </w:t>
      </w:r>
      <w:r w:rsidRPr="00B67ACF">
        <w:rPr>
          <w:rStyle w:val="Emphasis"/>
          <w:highlight w:val="cyan"/>
        </w:rPr>
        <w:t>derail</w:t>
      </w:r>
      <w:r w:rsidRPr="00733371">
        <w:rPr>
          <w:rStyle w:val="Emphasis"/>
        </w:rPr>
        <w:t xml:space="preserve"> those </w:t>
      </w:r>
      <w:r w:rsidRPr="00B67ACF">
        <w:rPr>
          <w:rStyle w:val="Emphasis"/>
          <w:highlight w:val="cyan"/>
        </w:rPr>
        <w:t>efforts</w:t>
      </w:r>
      <w:r w:rsidRPr="00FC68DA">
        <w:rPr>
          <w:sz w:val="14"/>
        </w:rPr>
        <w:t xml:space="preserve">, especially if labeled “preemptive.” </w:t>
      </w:r>
      <w:r w:rsidRPr="00733371">
        <w:rPr>
          <w:rStyle w:val="StyleUnderline"/>
        </w:rPr>
        <w:t xml:space="preserve">Such a move could even push Seoul to </w:t>
      </w:r>
      <w:r w:rsidRPr="00733371">
        <w:rPr>
          <w:rStyle w:val="Emphasis"/>
        </w:rPr>
        <w:t>hedge</w:t>
      </w:r>
      <w:r w:rsidRPr="00733371">
        <w:rPr>
          <w:rStyle w:val="StyleUnderline"/>
        </w:rPr>
        <w:t xml:space="preserve"> with Beijing</w:t>
      </w:r>
      <w:r w:rsidRPr="00FC68DA">
        <w:rPr>
          <w:sz w:val="14"/>
        </w:rPr>
        <w:t xml:space="preserve">, as the ROK is increasingly reluctant to join any initiative perceived to be aimed at containing China.77 With China as South Korea’s largest trading partner and the United States as its greatest security ally, the ROK is not eager to choose between the two sides. </w:t>
      </w:r>
      <w:r w:rsidRPr="00FC68DA">
        <w:rPr>
          <w:i/>
          <w:iCs/>
          <w:sz w:val="14"/>
        </w:rPr>
        <w:t>Southeast Asia</w:t>
      </w:r>
      <w:r w:rsidRPr="00FC68DA">
        <w:rPr>
          <w:sz w:val="14"/>
        </w:rPr>
        <w:t xml:space="preserve">. </w:t>
      </w:r>
      <w:r w:rsidRPr="00733371">
        <w:rPr>
          <w:rStyle w:val="StyleUnderline"/>
        </w:rPr>
        <w:t>Countries in Southeast Asia are watching</w:t>
      </w:r>
      <w:r w:rsidRPr="00FC68DA">
        <w:rPr>
          <w:sz w:val="14"/>
        </w:rPr>
        <w:t xml:space="preserve"> the </w:t>
      </w:r>
      <w:r w:rsidRPr="00733371">
        <w:rPr>
          <w:rStyle w:val="StyleUnderline"/>
        </w:rPr>
        <w:t>Trump</w:t>
      </w:r>
      <w:r w:rsidRPr="00FC68DA">
        <w:rPr>
          <w:sz w:val="14"/>
        </w:rPr>
        <w:t xml:space="preserve"> administration </w:t>
      </w:r>
      <w:r w:rsidRPr="00733371">
        <w:rPr>
          <w:rStyle w:val="StyleUnderline"/>
        </w:rPr>
        <w:t>closely</w:t>
      </w:r>
      <w:r w:rsidRPr="00FC68DA">
        <w:rPr>
          <w:sz w:val="14"/>
        </w:rPr>
        <w:t xml:space="preserve"> to see where Washington will draw the line on China’s military rise and growing regional assertiveness, </w:t>
      </w:r>
      <w:r w:rsidRPr="00733371">
        <w:rPr>
          <w:rStyle w:val="StyleUnderline"/>
        </w:rPr>
        <w:t>and</w:t>
      </w:r>
      <w:r w:rsidRPr="00FC68DA">
        <w:rPr>
          <w:sz w:val="14"/>
        </w:rPr>
        <w:t xml:space="preserve"> many are already </w:t>
      </w:r>
      <w:r w:rsidRPr="00733371">
        <w:rPr>
          <w:rStyle w:val="StyleUnderline"/>
        </w:rPr>
        <w:t>hedging accordingly</w:t>
      </w:r>
      <w:r w:rsidRPr="00FC68DA">
        <w:rPr>
          <w:sz w:val="14"/>
        </w:rPr>
        <w:t xml:space="preserve">. For </w:t>
      </w:r>
      <w:r w:rsidRPr="00F94565">
        <w:rPr>
          <w:sz w:val="14"/>
        </w:rPr>
        <w:t xml:space="preserve">example, countries such as </w:t>
      </w:r>
      <w:r w:rsidRPr="00F94565">
        <w:rPr>
          <w:rStyle w:val="StyleUnderline"/>
        </w:rPr>
        <w:t>Vietnam and the Philippines are increasing their own</w:t>
      </w:r>
      <w:r w:rsidRPr="00F94565">
        <w:rPr>
          <w:sz w:val="14"/>
        </w:rPr>
        <w:t xml:space="preserve"> conventional </w:t>
      </w:r>
      <w:r w:rsidRPr="00F94565">
        <w:rPr>
          <w:rStyle w:val="StyleUnderline"/>
        </w:rPr>
        <w:t>arsenal</w:t>
      </w:r>
      <w:r w:rsidRPr="00F94565">
        <w:rPr>
          <w:sz w:val="14"/>
        </w:rPr>
        <w:t xml:space="preserve"> and naval capabilities </w:t>
      </w:r>
      <w:r w:rsidRPr="00F94565">
        <w:rPr>
          <w:rStyle w:val="StyleUnderline"/>
        </w:rPr>
        <w:t>as a result of Washington’s “slow erosion of credibility”</w:t>
      </w:r>
      <w:r w:rsidRPr="00F94565">
        <w:rPr>
          <w:sz w:val="14"/>
        </w:rPr>
        <w:t xml:space="preserve"> in the region during the Obama administration.78 Defense of Japan 2018 seems to have confidence in the Trump administration’s commitment to maintaining a powerful presence in Asia.79 However, as discussed earlier, </w:t>
      </w:r>
      <w:r w:rsidRPr="00F94565">
        <w:rPr>
          <w:rStyle w:val="StyleUnderline"/>
        </w:rPr>
        <w:t>if Japan were to pursue an offensive defense strategy</w:t>
      </w:r>
      <w:r w:rsidRPr="00733371">
        <w:rPr>
          <w:rStyle w:val="StyleUnderline"/>
        </w:rPr>
        <w:t xml:space="preserve">, the Southeast Asian </w:t>
      </w:r>
      <w:r w:rsidRPr="00F94565">
        <w:rPr>
          <w:rStyle w:val="StyleUnderline"/>
          <w:highlight w:val="cyan"/>
        </w:rPr>
        <w:t>countries</w:t>
      </w:r>
      <w:r w:rsidRPr="00733371">
        <w:rPr>
          <w:rStyle w:val="StyleUnderline"/>
        </w:rPr>
        <w:t xml:space="preserve"> could </w:t>
      </w:r>
      <w:r w:rsidRPr="00B67ACF">
        <w:rPr>
          <w:rStyle w:val="StyleUnderline"/>
          <w:highlight w:val="cyan"/>
        </w:rPr>
        <w:t>see this as a</w:t>
      </w:r>
      <w:r w:rsidRPr="00733371">
        <w:rPr>
          <w:rStyle w:val="StyleUnderline"/>
        </w:rPr>
        <w:t xml:space="preserve"> sign of Tokyo’s </w:t>
      </w:r>
      <w:r w:rsidRPr="00B67ACF">
        <w:rPr>
          <w:rStyle w:val="StyleUnderline"/>
          <w:highlight w:val="cyan"/>
        </w:rPr>
        <w:t>loss of faith</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willingness to uphold its defense commitments</w:t>
      </w:r>
      <w:r w:rsidRPr="00FC68DA">
        <w:rPr>
          <w:sz w:val="14"/>
        </w:rPr>
        <w:t xml:space="preserve">. China’s seizure of the Scarborough Shoal from the Philippines in 2012 has already eroded these countries’ confidence in the U.S. security guarantee to some extent.80 </w:t>
      </w:r>
      <w:r w:rsidRPr="00B67ACF">
        <w:rPr>
          <w:rStyle w:val="StyleUnderline"/>
          <w:highlight w:val="cyan"/>
        </w:rPr>
        <w:t>Declining cred</w:t>
      </w:r>
      <w:r w:rsidRPr="00733371">
        <w:rPr>
          <w:rStyle w:val="StyleUnderline"/>
        </w:rPr>
        <w:t xml:space="preserve">ibility </w:t>
      </w:r>
      <w:r w:rsidRPr="00B67ACF">
        <w:rPr>
          <w:rStyle w:val="StyleUnderline"/>
          <w:highlight w:val="cyan"/>
        </w:rPr>
        <w:t>and</w:t>
      </w:r>
      <w:r w:rsidRPr="00733371">
        <w:rPr>
          <w:rStyle w:val="StyleUnderline"/>
        </w:rPr>
        <w:t xml:space="preserve"> corresponding </w:t>
      </w:r>
      <w:r w:rsidRPr="00B67ACF">
        <w:rPr>
          <w:rStyle w:val="StyleUnderline"/>
          <w:highlight w:val="cyan"/>
        </w:rPr>
        <w:t>hedging</w:t>
      </w:r>
      <w:r w:rsidRPr="00342CFF">
        <w:rPr>
          <w:rStyle w:val="StyleUnderline"/>
        </w:rPr>
        <w:t>—through either growing armament or alignment with China—could not only furthe</w:t>
      </w:r>
      <w:r w:rsidRPr="00733371">
        <w:rPr>
          <w:rStyle w:val="StyleUnderline"/>
        </w:rPr>
        <w:t xml:space="preserve">r </w:t>
      </w:r>
      <w:r w:rsidRPr="00B67ACF">
        <w:rPr>
          <w:rStyle w:val="Emphasis"/>
          <w:highlight w:val="cyan"/>
        </w:rPr>
        <w:t>increase tensions</w:t>
      </w:r>
      <w:r w:rsidRPr="00B67ACF">
        <w:rPr>
          <w:rStyle w:val="StyleUnderline"/>
        </w:rPr>
        <w:t xml:space="preserve"> and </w:t>
      </w:r>
      <w:r w:rsidRPr="00B67ACF">
        <w:rPr>
          <w:rStyle w:val="Emphasis"/>
          <w:highlight w:val="cyan"/>
        </w:rPr>
        <w:t>heighten</w:t>
      </w:r>
      <w:r w:rsidRPr="00733371">
        <w:rPr>
          <w:rStyle w:val="Emphasis"/>
        </w:rPr>
        <w:t xml:space="preserve"> the </w:t>
      </w:r>
      <w:r w:rsidRPr="00B67ACF">
        <w:rPr>
          <w:rStyle w:val="Emphasis"/>
          <w:highlight w:val="cyan"/>
        </w:rPr>
        <w:t>risk of</w:t>
      </w:r>
      <w:r w:rsidRPr="00733371">
        <w:rPr>
          <w:rStyle w:val="Emphasis"/>
        </w:rPr>
        <w:t xml:space="preserve"> a gray-zone </w:t>
      </w:r>
      <w:r w:rsidRPr="00B67ACF">
        <w:rPr>
          <w:rStyle w:val="Emphasis"/>
          <w:highlight w:val="cyan"/>
        </w:rPr>
        <w:t>escalation</w:t>
      </w:r>
      <w:r w:rsidRPr="00733371">
        <w:rPr>
          <w:rStyle w:val="StyleUnderline"/>
        </w:rPr>
        <w:t xml:space="preserve"> but </w:t>
      </w:r>
      <w:r w:rsidRPr="00B67ACF">
        <w:rPr>
          <w:rStyle w:val="StyleUnderline"/>
          <w:highlight w:val="cyan"/>
        </w:rPr>
        <w:t xml:space="preserve">also </w:t>
      </w:r>
      <w:r w:rsidRPr="00B67ACF">
        <w:rPr>
          <w:rStyle w:val="Emphasis"/>
          <w:highlight w:val="cyan"/>
        </w:rPr>
        <w:t>lead to</w:t>
      </w:r>
      <w:r w:rsidRPr="00733371">
        <w:rPr>
          <w:rStyle w:val="Emphasis"/>
        </w:rPr>
        <w:t xml:space="preserve"> greater </w:t>
      </w:r>
      <w:r w:rsidRPr="00B67ACF">
        <w:rPr>
          <w:rStyle w:val="Emphasis"/>
          <w:highlight w:val="cyan"/>
        </w:rPr>
        <w:t>Chinese</w:t>
      </w:r>
      <w:r w:rsidRPr="00733371">
        <w:rPr>
          <w:rStyle w:val="Emphasis"/>
        </w:rPr>
        <w:t xml:space="preserve"> military </w:t>
      </w:r>
      <w:r w:rsidRPr="00B67ACF">
        <w:rPr>
          <w:rStyle w:val="Emphasis"/>
          <w:highlight w:val="cyan"/>
        </w:rPr>
        <w:t>assertiveness</w:t>
      </w:r>
      <w:r w:rsidRPr="00733371">
        <w:rPr>
          <w:rStyle w:val="Emphasis"/>
        </w:rPr>
        <w:t xml:space="preserve"> and dominance</w:t>
      </w:r>
      <w:r w:rsidRPr="00733371">
        <w:rPr>
          <w:rStyle w:val="StyleUnderline"/>
        </w:rPr>
        <w:t xml:space="preserve"> in the region</w:t>
      </w:r>
      <w:r w:rsidRPr="00FC68DA">
        <w:rPr>
          <w:sz w:val="14"/>
        </w:rPr>
        <w:t xml:space="preserve">. </w:t>
      </w:r>
      <w:r w:rsidRPr="00FC68DA">
        <w:rPr>
          <w:i/>
          <w:iCs/>
          <w:sz w:val="14"/>
        </w:rPr>
        <w:t xml:space="preserve">Summary </w:t>
      </w:r>
      <w:r w:rsidRPr="00FC68DA">
        <w:rPr>
          <w:sz w:val="14"/>
        </w:rPr>
        <w:t xml:space="preserve">Despite the seemingly unbalanced nature of the U.S.-Japan alliance, the argument for “balancing” the alliance with </w:t>
      </w:r>
      <w:r w:rsidRPr="00733371">
        <w:rPr>
          <w:rStyle w:val="StyleUnderline"/>
        </w:rPr>
        <w:t>Japan’s development of an independent conventional missile strike capability</w:t>
      </w:r>
      <w:r w:rsidRPr="00FC68DA">
        <w:rPr>
          <w:sz w:val="14"/>
        </w:rPr>
        <w:t xml:space="preserve"> does not take into account important repercussions that </w:t>
      </w:r>
      <w:r w:rsidRPr="00733371">
        <w:rPr>
          <w:rStyle w:val="StyleUnderline"/>
        </w:rPr>
        <w:t xml:space="preserve">could </w:t>
      </w:r>
      <w:r w:rsidRPr="00733371">
        <w:rPr>
          <w:rStyle w:val="Emphasis"/>
        </w:rPr>
        <w:t>undermine</w:t>
      </w:r>
      <w:r w:rsidRPr="00FC68DA">
        <w:rPr>
          <w:sz w:val="14"/>
        </w:rPr>
        <w:t xml:space="preserve"> both </w:t>
      </w:r>
      <w:r w:rsidRPr="00733371">
        <w:rPr>
          <w:rStyle w:val="Emphasis"/>
        </w:rPr>
        <w:t>regional stability and U.S. credibility</w:t>
      </w:r>
      <w:r w:rsidRPr="00FC68DA">
        <w:rPr>
          <w:sz w:val="14"/>
        </w:rPr>
        <w:t xml:space="preserve">. In addition, updated Japanese defense guidelines, such as CSD, already give Japan a “greater role” in global security. Unless future U.S. administrations drastically reduce the U.S. military presence in Asia, the benefit of a more equal alliance would not outweigh the potential costs of Japan’s adoption of a conventional missile strike capability. CONCLUSION The arguments supporting Japan’s acquisition of a conventional missile strike capability do not hold weight in the current regional, economic, and alliance environments. The development of such a capability is not a practical solution for Japan to abate the threat from the DPRK, and the move could be perceived by China and South Korea as facilitating a U.S. strategy of containment. Traditional restrictions on the Japanese defense budget would not practically allow the buildup of the military capabilities required for a conventional missile strike force, a restriction that cannot be changed without support from a military-wary public. At first glance, a “normal” Japan that is capable of contributing to U.S. deterrence efforts might seem appealing from an alliance perspective, especially after the 2010 U.S. defense budget cuts, and an increasingly threatening regional security environment. Yet, though the U.S.-Japan alliance may be unbalanced in terms of capabilities, the United States has broader interests in regional stability that will be better promoted if Japan maintains a purely defensive force. </w:t>
      </w:r>
      <w:r w:rsidRPr="00733371">
        <w:rPr>
          <w:rStyle w:val="StyleUnderline"/>
        </w:rPr>
        <w:t>A strike-capable Japan might not only escalate an already tense regional standoff with China but also elicit a harsh response from other countries against Tokyo and Washington. It could</w:t>
      </w:r>
      <w:r w:rsidRPr="00FC68DA">
        <w:rPr>
          <w:sz w:val="14"/>
        </w:rPr>
        <w:t xml:space="preserve"> also </w:t>
      </w:r>
      <w:r w:rsidRPr="00733371">
        <w:rPr>
          <w:rStyle w:val="StyleUnderline"/>
        </w:rPr>
        <w:t xml:space="preserve">erode the credibility of the U.S. nuclear umbrella, potentially leading to </w:t>
      </w:r>
      <w:r w:rsidRPr="00733371">
        <w:rPr>
          <w:rStyle w:val="Emphasis"/>
        </w:rPr>
        <w:t>increased militarization throughout Asia</w:t>
      </w:r>
      <w:r w:rsidRPr="00FC68DA">
        <w:rPr>
          <w:sz w:val="14"/>
        </w:rPr>
        <w:t xml:space="preserve">. </w:t>
      </w:r>
      <w:r w:rsidRPr="00733371">
        <w:rPr>
          <w:rStyle w:val="StyleUnderline"/>
          <w:highlight w:val="cyan"/>
        </w:rPr>
        <w:t xml:space="preserve">If the </w:t>
      </w:r>
      <w:r w:rsidRPr="00733371">
        <w:rPr>
          <w:rStyle w:val="Emphasis"/>
          <w:highlight w:val="cyan"/>
        </w:rPr>
        <w:t>environment</w:t>
      </w:r>
      <w:r w:rsidRPr="00733371">
        <w:rPr>
          <w:rStyle w:val="StyleUnderline"/>
        </w:rPr>
        <w:t xml:space="preserve"> surrounding any of these three arguments </w:t>
      </w:r>
      <w:r w:rsidRPr="00733371">
        <w:rPr>
          <w:rStyle w:val="Emphasis"/>
          <w:highlight w:val="cyan"/>
        </w:rPr>
        <w:t>changes</w:t>
      </w:r>
      <w:r w:rsidRPr="00342CFF">
        <w:rPr>
          <w:rStyle w:val="StyleUnderline"/>
        </w:rPr>
        <w:t xml:space="preserve">—for example, </w:t>
      </w:r>
      <w:r w:rsidRPr="00733371">
        <w:rPr>
          <w:rStyle w:val="StyleUnderline"/>
          <w:highlight w:val="cyan"/>
        </w:rPr>
        <w:t>if</w:t>
      </w:r>
      <w:r w:rsidRPr="00733371">
        <w:rPr>
          <w:rStyle w:val="StyleUnderline"/>
        </w:rPr>
        <w:t xml:space="preserve"> the </w:t>
      </w:r>
      <w:r w:rsidRPr="00733371">
        <w:rPr>
          <w:rStyle w:val="Emphasis"/>
          <w:highlight w:val="cyan"/>
        </w:rPr>
        <w:t>U</w:t>
      </w:r>
      <w:r w:rsidRPr="00FC68DA">
        <w:rPr>
          <w:sz w:val="14"/>
        </w:rPr>
        <w:t xml:space="preserve">nited </w:t>
      </w:r>
      <w:r w:rsidRPr="00733371">
        <w:rPr>
          <w:rStyle w:val="Emphasis"/>
          <w:highlight w:val="cyan"/>
        </w:rPr>
        <w:t>S</w:t>
      </w:r>
      <w:r w:rsidRPr="00FC68DA">
        <w:rPr>
          <w:sz w:val="14"/>
        </w:rPr>
        <w:t xml:space="preserve">tates’ </w:t>
      </w:r>
      <w:r w:rsidRPr="00733371">
        <w:rPr>
          <w:rStyle w:val="StyleUnderline"/>
          <w:highlight w:val="cyan"/>
        </w:rPr>
        <w:t xml:space="preserve">actions </w:t>
      </w:r>
      <w:r w:rsidRPr="00733371">
        <w:rPr>
          <w:rStyle w:val="Emphasis"/>
          <w:highlight w:val="cyan"/>
        </w:rPr>
        <w:t>discredit its reliability</w:t>
      </w:r>
      <w:r w:rsidRPr="00733371">
        <w:rPr>
          <w:rStyle w:val="StyleUnderline"/>
        </w:rPr>
        <w:t xml:space="preserve"> to protect Japan </w:t>
      </w:r>
      <w:r w:rsidRPr="00733371">
        <w:rPr>
          <w:rStyle w:val="StyleUnderline"/>
          <w:highlight w:val="cyan"/>
        </w:rPr>
        <w:t>under the alliance</w:t>
      </w:r>
      <w:r w:rsidRPr="00FC68DA">
        <w:rPr>
          <w:sz w:val="14"/>
        </w:rPr>
        <w:t>, if Japanese public support allows an increase in the JSDF’s budget, or if the United States can no longer maintain a credible military deterrence in Asia—</w:t>
      </w:r>
      <w:r w:rsidRPr="00733371">
        <w:rPr>
          <w:rStyle w:val="Emphasis"/>
          <w:highlight w:val="cyan"/>
        </w:rPr>
        <w:t>Japan would</w:t>
      </w:r>
      <w:r w:rsidRPr="00733371">
        <w:rPr>
          <w:rStyle w:val="Emphasis"/>
        </w:rPr>
        <w:t xml:space="preserve"> have a strong argument to </w:t>
      </w:r>
      <w:r w:rsidRPr="00733371">
        <w:rPr>
          <w:rStyle w:val="Emphasis"/>
          <w:highlight w:val="cyan"/>
        </w:rPr>
        <w:t>move forward</w:t>
      </w:r>
      <w:r w:rsidRPr="00733371">
        <w:rPr>
          <w:rStyle w:val="StyleUnderline"/>
          <w:highlight w:val="cyan"/>
        </w:rPr>
        <w:t xml:space="preserve"> with conventional</w:t>
      </w:r>
      <w:r w:rsidRPr="00733371">
        <w:rPr>
          <w:rStyle w:val="StyleUnderline"/>
        </w:rPr>
        <w:t xml:space="preserve"> missile </w:t>
      </w:r>
      <w:r w:rsidRPr="00733371">
        <w:rPr>
          <w:rStyle w:val="StyleUnderline"/>
          <w:highlight w:val="cyan"/>
        </w:rPr>
        <w:t>strike</w:t>
      </w:r>
      <w:r w:rsidRPr="00733371">
        <w:rPr>
          <w:rStyle w:val="StyleUnderline"/>
        </w:rPr>
        <w:t xml:space="preserve"> capabilities</w:t>
      </w:r>
      <w:r w:rsidRPr="00FC68DA">
        <w:rPr>
          <w:sz w:val="14"/>
        </w:rPr>
        <w:t xml:space="preserve">. In that case, both parties should exercise prudence in their public communications of planned alliance cooperation on the matter and about how or why the alliance would choose to employ such abilities. Hawkish suggestions of the potential to increase U.S. dominance in the region should be avoided.81 China is rightfully wary of any reference to conventional prompt global strike. Such rhetoric coming from Japan or the United States combined with the decision to move forward on conventional missile strike capabilities could be considered a threatening signal by Beijing.82 Without calculated prudence in regional dialogues, </w:t>
      </w:r>
      <w:r w:rsidRPr="00733371">
        <w:rPr>
          <w:rStyle w:val="Emphasis"/>
          <w:highlight w:val="cyan"/>
        </w:rPr>
        <w:t xml:space="preserve">even </w:t>
      </w:r>
      <w:r w:rsidRPr="00F94565">
        <w:rPr>
          <w:rStyle w:val="Emphasis"/>
        </w:rPr>
        <w:t xml:space="preserve">the </w:t>
      </w:r>
      <w:r w:rsidRPr="00733371">
        <w:rPr>
          <w:rStyle w:val="Emphasis"/>
          <w:highlight w:val="cyan"/>
        </w:rPr>
        <w:t>discussion</w:t>
      </w:r>
      <w:r w:rsidRPr="00342CFF">
        <w:rPr>
          <w:rStyle w:val="StyleUnderline"/>
        </w:rPr>
        <w:t xml:space="preserve"> of Tokyo acquiring</w:t>
      </w:r>
      <w:r w:rsidRPr="00733371">
        <w:rPr>
          <w:rStyle w:val="StyleUnderline"/>
        </w:rPr>
        <w:t xml:space="preserve"> conventional missile strike capabilities </w:t>
      </w:r>
      <w:r w:rsidRPr="00F94565">
        <w:rPr>
          <w:rStyle w:val="StyleUnderline"/>
        </w:rPr>
        <w:t>could</w:t>
      </w:r>
      <w:r w:rsidRPr="00733371">
        <w:rPr>
          <w:rStyle w:val="StyleUnderline"/>
        </w:rPr>
        <w:t xml:space="preserve"> ultimately </w:t>
      </w:r>
      <w:r w:rsidRPr="00733371">
        <w:rPr>
          <w:rStyle w:val="Emphasis"/>
          <w:highlight w:val="cyan"/>
        </w:rPr>
        <w:t>worsen</w:t>
      </w:r>
      <w:r w:rsidRPr="00733371">
        <w:rPr>
          <w:rStyle w:val="Emphasis"/>
        </w:rPr>
        <w:t xml:space="preserve"> the </w:t>
      </w:r>
      <w:r w:rsidRPr="00872A32">
        <w:rPr>
          <w:rStyle w:val="Emphasis"/>
        </w:rPr>
        <w:t xml:space="preserve">regional </w:t>
      </w:r>
      <w:r w:rsidRPr="00733371">
        <w:rPr>
          <w:rStyle w:val="Emphasis"/>
          <w:highlight w:val="cyan"/>
        </w:rPr>
        <w:t>security</w:t>
      </w:r>
      <w:r w:rsidRPr="00733371">
        <w:rPr>
          <w:rStyle w:val="Emphasis"/>
        </w:rPr>
        <w:t xml:space="preserve"> environment</w:t>
      </w:r>
      <w:r w:rsidRPr="00733371">
        <w:rPr>
          <w:rStyle w:val="StyleUnderline"/>
        </w:rPr>
        <w:t xml:space="preserve"> rather than improve it</w:t>
      </w:r>
      <w:r w:rsidRPr="00FC68DA">
        <w:rPr>
          <w:sz w:val="14"/>
        </w:rPr>
        <w:t>.</w:t>
      </w:r>
    </w:p>
    <w:p w14:paraId="4D5A7FBE" w14:textId="77777777" w:rsidR="00567580" w:rsidRPr="00567580" w:rsidRDefault="00567580" w:rsidP="00567580"/>
    <w:p w14:paraId="217433AA" w14:textId="77777777" w:rsidR="00EE0571" w:rsidRPr="00F601E6" w:rsidRDefault="00EE0571" w:rsidP="00EE0571"/>
    <w:p w14:paraId="01EEBE34" w14:textId="28D3472D" w:rsidR="00E42E4C" w:rsidRDefault="00AA2EC5" w:rsidP="00AA2EC5">
      <w:pPr>
        <w:pStyle w:val="Heading1"/>
      </w:pPr>
      <w:r>
        <w:lastRenderedPageBreak/>
        <w:t>CASE</w:t>
      </w:r>
    </w:p>
    <w:p w14:paraId="68EBCC66" w14:textId="77777777" w:rsidR="00567580" w:rsidRPr="00411CFA" w:rsidRDefault="00567580" w:rsidP="00567580">
      <w:pPr>
        <w:pStyle w:val="Heading4"/>
      </w:pPr>
      <w:r>
        <w:t xml:space="preserve">Space </w:t>
      </w:r>
      <w:r w:rsidRPr="00411CFA">
        <w:t>commercialization is a strong constraint on conflict</w:t>
      </w:r>
      <w:r>
        <w:t xml:space="preserve"> – solves space war</w:t>
      </w:r>
    </w:p>
    <w:p w14:paraId="390D63C2" w14:textId="77777777" w:rsidR="00567580" w:rsidRPr="00411CFA" w:rsidRDefault="00567580" w:rsidP="00567580">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41" w:history="1">
        <w:r w:rsidRPr="00967DBF">
          <w:rPr>
            <w:rStyle w:val="Hyperlink"/>
          </w:rPr>
          <w:t>https://www.routledge.com/Privatizing-Peace-How-Commerce-Can-Reduce-Conflict-in-Space/Cobb/p/book/9780367337834</w:t>
        </w:r>
      </w:hyperlink>
      <w:r>
        <w:t xml:space="preserve"> // AAli</w:t>
      </w:r>
    </w:p>
    <w:p w14:paraId="51B8E93C" w14:textId="77777777" w:rsidR="00567580" w:rsidRPr="00411CFA" w:rsidRDefault="00567580" w:rsidP="00567580">
      <w:pPr>
        <w:rPr>
          <w:u w:val="single"/>
        </w:rPr>
      </w:pPr>
      <w:r w:rsidRPr="00411CFA">
        <w:rPr>
          <w:sz w:val="16"/>
        </w:rPr>
        <w:t>By the end of the twentieth century, scholars zeroed in on the democratic peace theory which attempts to explain why democracies do not go to war with other democracies and why, in some analyses, they seem to be more prone to peace in general than non-democracies. Similar to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3DD881E2" w14:textId="77777777" w:rsidR="00567580" w:rsidRPr="00411CFA" w:rsidRDefault="00567580" w:rsidP="00567580">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Han Dorussen and Hugh Ward write:</w:t>
      </w:r>
    </w:p>
    <w:p w14:paraId="35FB81D6" w14:textId="77777777" w:rsidR="00567580" w:rsidRPr="00411CFA" w:rsidRDefault="00567580" w:rsidP="00567580">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0CB0B434" w14:textId="77777777" w:rsidR="00567580" w:rsidRPr="00411CFA" w:rsidRDefault="00567580" w:rsidP="00567580">
      <w:pPr>
        <w:rPr>
          <w:sz w:val="16"/>
        </w:rPr>
      </w:pPr>
      <w:r w:rsidRPr="00411CFA">
        <w:rPr>
          <w:sz w:val="16"/>
        </w:rPr>
        <w:t>peaceful 35</w:t>
      </w:r>
    </w:p>
    <w:p w14:paraId="71FDF0FA" w14:textId="77777777" w:rsidR="00567580" w:rsidRPr="00411CFA" w:rsidRDefault="00567580" w:rsidP="00567580">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3612889A" w14:textId="77777777" w:rsidR="00567580" w:rsidRPr="00411CFA" w:rsidRDefault="00567580" w:rsidP="00567580">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w:t>
      </w:r>
      <w:r w:rsidRPr="00411CFA">
        <w:rPr>
          <w:rStyle w:val="StyleUnderline"/>
        </w:rPr>
        <w:lastRenderedPageBreak/>
        <w:t xml:space="preserve">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000F5770" w14:textId="77777777" w:rsidR="00567580" w:rsidRPr="00411CFA" w:rsidRDefault="00567580" w:rsidP="00567580">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2A98C86E" w14:textId="77777777" w:rsidR="00975549" w:rsidRPr="00093FC9" w:rsidRDefault="00975549" w:rsidP="00975549">
      <w:pPr>
        <w:keepNext/>
        <w:keepLines/>
        <w:spacing w:before="200"/>
        <w:contextualSpacing/>
        <w:outlineLvl w:val="3"/>
        <w:rPr>
          <w:rFonts w:eastAsia="MS Gothic"/>
          <w:b/>
          <w:iCs/>
          <w:sz w:val="26"/>
          <w:u w:val="single"/>
        </w:rPr>
      </w:pPr>
      <w:bookmarkStart w:id="0" w:name="_Hlk19345098"/>
      <w:bookmarkStart w:id="1"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424DF196" w14:textId="77777777" w:rsidR="00975549" w:rsidRPr="00093FC9" w:rsidRDefault="00975549" w:rsidP="00975549">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Chairman of the board of USSpace LLC &amp; fmr. head of the National Space Council, “Congested space is a serious problem solved by hard work, not hysteria, 5/9/16, https://spacenews.com/op-ed-congested-space-is-a-serious-problem-solved-by-hard-work-not-hysteria/</w:t>
      </w:r>
    </w:p>
    <w:p w14:paraId="4339E83A" w14:textId="77777777" w:rsidR="00975549" w:rsidRPr="00093FC9" w:rsidRDefault="00975549" w:rsidP="00975549">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1F8EBFA8" w14:textId="77777777" w:rsidR="00975549" w:rsidRPr="00093FC9" w:rsidRDefault="00975549" w:rsidP="00975549">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425B478E" w14:textId="77777777" w:rsidR="00975549" w:rsidRPr="00093FC9" w:rsidRDefault="00975549" w:rsidP="00975549">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almost all</w:t>
      </w:r>
      <w:r w:rsidRPr="00093FC9">
        <w:rPr>
          <w:rFonts w:eastAsia="Cambria"/>
          <w:bCs/>
          <w:u w:val="single"/>
        </w:rPr>
        <w:t xml:space="preserve"> of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42D4DCEA" w14:textId="77777777" w:rsidR="00975549" w:rsidRPr="00093FC9" w:rsidRDefault="00975549" w:rsidP="00975549">
      <w:pPr>
        <w:rPr>
          <w:rFonts w:eastAsia="Cambria"/>
          <w:bCs/>
          <w:u w:val="single"/>
        </w:rPr>
      </w:pPr>
      <w:r w:rsidRPr="00093FC9">
        <w:rPr>
          <w:rFonts w:eastAsia="Cambria"/>
          <w:bCs/>
          <w:u w:val="single"/>
        </w:rPr>
        <w:t xml:space="preserve">So what are </w:t>
      </w:r>
      <w:r w:rsidRPr="00093FC9">
        <w:rPr>
          <w:rFonts w:eastAsia="Cambria"/>
          <w:u w:val="single"/>
        </w:rPr>
        <w:t>the facts?</w:t>
      </w:r>
    </w:p>
    <w:p w14:paraId="7B2BDE09" w14:textId="77777777" w:rsidR="00975549" w:rsidRPr="00093FC9" w:rsidRDefault="00975549" w:rsidP="00975549">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r w:rsidRPr="00093FC9">
        <w:rPr>
          <w:rFonts w:eastAsia="Cambria"/>
          <w:b/>
          <w:iCs/>
          <w:highlight w:val="yellow"/>
          <w:u w:val="single"/>
          <w:bdr w:val="single" w:sz="8" w:space="0" w:color="auto"/>
        </w:rPr>
        <w:t>empty</w:t>
      </w:r>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w:t>
      </w:r>
      <w:r w:rsidRPr="00093FC9">
        <w:rPr>
          <w:rFonts w:eastAsia="Cambria"/>
          <w:sz w:val="16"/>
        </w:rPr>
        <w:lastRenderedPageBreak/>
        <w:t xml:space="preserve">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nothing gets in the way of orbiting objects</w:t>
      </w:r>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predicated within a 1,000 feet, 24 hours in advance.</w:t>
      </w:r>
    </w:p>
    <w:p w14:paraId="5CF20816" w14:textId="77777777" w:rsidR="00975549" w:rsidRPr="00093FC9" w:rsidRDefault="00975549" w:rsidP="00975549">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r w:rsidRPr="00093FC9">
        <w:rPr>
          <w:rFonts w:eastAsia="Cambria"/>
          <w:u w:val="single"/>
        </w:rPr>
        <w:t>all of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0"/>
      <w:bookmarkEnd w:id="1"/>
    </w:p>
    <w:p w14:paraId="4E3CE8EF" w14:textId="77777777" w:rsidR="000435E3" w:rsidRPr="00BA526B" w:rsidRDefault="000435E3" w:rsidP="000435E3">
      <w:pPr>
        <w:pStyle w:val="Heading4"/>
      </w:pPr>
      <w:r>
        <w:t xml:space="preserve">Russia and China will circumvent </w:t>
      </w:r>
    </w:p>
    <w:p w14:paraId="11C10912" w14:textId="77777777" w:rsidR="000435E3" w:rsidRPr="001F6A28" w:rsidRDefault="000435E3" w:rsidP="000435E3">
      <w:r w:rsidRPr="001F6A28">
        <w:rPr>
          <w:rFonts w:eastAsiaTheme="majorEastAsia" w:cstheme="majorBidi"/>
          <w:b/>
          <w:iCs/>
          <w:sz w:val="26"/>
        </w:rPr>
        <w:t>Bahney and Pearl 19</w:t>
      </w:r>
      <w:r>
        <w:t xml:space="preserve"> [</w:t>
      </w:r>
      <w:r w:rsidRPr="001F6A28">
        <w:t>Benjamin Bahney and Jonathan Pearl, 3-26-2019, "Why Creating a Space Force Changes Nothing," BENJAMIN BAHNEY and JONATHAN PEARL are Senior Fellows at the Lawrence Livermore National Laboratory’s Center for Global Security Research and contributing authors to </w:t>
      </w:r>
      <w:hyperlink r:id="rId42" w:tgtFrame="_blank" w:history="1">
        <w:r w:rsidRPr="001F6A28">
          <w:rPr>
            <w:rStyle w:val="Hyperlink"/>
          </w:rPr>
          <w:t>Cross Domain Deterrence: Strategy in an Era of Complexity</w:t>
        </w:r>
      </w:hyperlink>
      <w:r w:rsidRPr="001F6A28">
        <w:t xml:space="preserve">. Foreign Affairs, </w:t>
      </w:r>
      <w:hyperlink r:id="rId43" w:history="1">
        <w:r w:rsidRPr="001F6A28">
          <w:rPr>
            <w:rStyle w:val="Hyperlink"/>
          </w:rPr>
          <w:t>https://www.foreignaffairs.com/articles/space/2019-03-26/why-creating-space-force-changes-nothing accessed 12/10/21</w:t>
        </w:r>
      </w:hyperlink>
      <w:r w:rsidRPr="001F6A28">
        <w:t>] Adam</w:t>
      </w:r>
    </w:p>
    <w:p w14:paraId="3585AEC3" w14:textId="77777777" w:rsidR="000435E3" w:rsidRDefault="000435E3" w:rsidP="000435E3">
      <w:pPr>
        <w:rPr>
          <w:rStyle w:val="StyleUnderlin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actually doing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4C5E5699" w14:textId="77777777" w:rsidR="00E16AC0" w:rsidRPr="00E16AC0" w:rsidRDefault="00E16AC0" w:rsidP="00E16AC0"/>
    <w:sectPr w:rsidR="00E16AC0" w:rsidRPr="00E16AC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112CD4"/>
    <w:multiLevelType w:val="hybridMultilevel"/>
    <w:tmpl w:val="717ACD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F71F26"/>
    <w:multiLevelType w:val="hybridMultilevel"/>
    <w:tmpl w:val="A784E4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295219"/>
    <w:multiLevelType w:val="hybridMultilevel"/>
    <w:tmpl w:val="E7508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88774F8"/>
    <w:multiLevelType w:val="hybridMultilevel"/>
    <w:tmpl w:val="48AA0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13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5E3"/>
    <w:rsid w:val="00052FB1"/>
    <w:rsid w:val="00054276"/>
    <w:rsid w:val="000547B1"/>
    <w:rsid w:val="0006091E"/>
    <w:rsid w:val="000638C1"/>
    <w:rsid w:val="00065FEE"/>
    <w:rsid w:val="00066E3C"/>
    <w:rsid w:val="00072718"/>
    <w:rsid w:val="0007381E"/>
    <w:rsid w:val="00076094"/>
    <w:rsid w:val="00076ADB"/>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786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459"/>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580"/>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3F8"/>
    <w:rsid w:val="005B7731"/>
    <w:rsid w:val="005C4515"/>
    <w:rsid w:val="005C4A08"/>
    <w:rsid w:val="005C5602"/>
    <w:rsid w:val="005C74A6"/>
    <w:rsid w:val="005D3B4D"/>
    <w:rsid w:val="005D615C"/>
    <w:rsid w:val="005E0610"/>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E4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549"/>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3A0"/>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EC5"/>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5F7"/>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AC0"/>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571"/>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CBC"/>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F9537F"/>
  <w14:defaultImageDpi w14:val="300"/>
  <w15:docId w15:val="{2B696B73-609B-CC47-B0D7-26206A854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6AD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76A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6A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9"/>
    <w:unhideWhenUsed/>
    <w:qFormat/>
    <w:rsid w:val="00076A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
    <w:basedOn w:val="Normal"/>
    <w:next w:val="Normal"/>
    <w:link w:val="Heading4Char"/>
    <w:uiPriority w:val="9"/>
    <w:unhideWhenUsed/>
    <w:qFormat/>
    <w:rsid w:val="00076A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6A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6ADB"/>
  </w:style>
  <w:style w:type="character" w:customStyle="1" w:styleId="Heading1Char">
    <w:name w:val="Heading 1 Char"/>
    <w:aliases w:val="Pocket Char"/>
    <w:basedOn w:val="DefaultParagraphFont"/>
    <w:link w:val="Heading1"/>
    <w:uiPriority w:val="9"/>
    <w:rsid w:val="00076A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6ADB"/>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9"/>
    <w:rsid w:val="00076ADB"/>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
    <w:basedOn w:val="DefaultParagraphFont"/>
    <w:link w:val="Heading4"/>
    <w:uiPriority w:val="9"/>
    <w:rsid w:val="00076AD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76AD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076ADB"/>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076AD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76AD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1 Char,No Spacing6 Char,No Spacing7 Char"/>
    <w:basedOn w:val="DefaultParagraphFont"/>
    <w:link w:val="NoSpacing"/>
    <w:uiPriority w:val="99"/>
    <w:unhideWhenUsed/>
    <w:rsid w:val="00076ADB"/>
    <w:rPr>
      <w:color w:val="auto"/>
      <w:u w:val="none"/>
    </w:rPr>
  </w:style>
  <w:style w:type="paragraph" w:styleId="DocumentMap">
    <w:name w:val="Document Map"/>
    <w:basedOn w:val="Normal"/>
    <w:link w:val="DocumentMapChar"/>
    <w:uiPriority w:val="99"/>
    <w:semiHidden/>
    <w:unhideWhenUsed/>
    <w:rsid w:val="00076A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6ADB"/>
    <w:rPr>
      <w:rFonts w:ascii="Lucida Grande" w:hAnsi="Lucida Grande" w:cs="Lucida Grande"/>
    </w:rPr>
  </w:style>
  <w:style w:type="paragraph" w:styleId="NoSpacing">
    <w:name w:val="No Spacing"/>
    <w:aliases w:val="Note Level 2,Small Text,Card Format,Note Level 21,ClearFormatting,Clear,DDI Tag,Tag Title,No Spacing51,No Spacing11211,No Spacing311,No Spacing6,No Spacing7,No Spacing8,Dont u,No Spacing1111111,No Spacing tnr,ca,card,No Spacing111112"/>
    <w:basedOn w:val="Heading1"/>
    <w:link w:val="Hyperlink"/>
    <w:autoRedefine/>
    <w:uiPriority w:val="99"/>
    <w:qFormat/>
    <w:rsid w:val="0056758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56758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744E4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ashable.com/feature/asteroid-mining-space-economy)//ML" TargetMode="External"/><Relationship Id="rId18" Type="http://schemas.openxmlformats.org/officeDocument/2006/relationships/hyperlink" Target="https://www.space.com/japan-hayabusa2-asteroid-bomb-video.html" TargetMode="External"/><Relationship Id="rId26" Type="http://schemas.openxmlformats.org/officeDocument/2006/relationships/hyperlink" Target="https://en.wikipedia.org/wiki/O%27Neill_cylinder" TargetMode="External"/><Relationship Id="rId39" Type="http://schemas.openxmlformats.org/officeDocument/2006/relationships/hyperlink" Target="https://cires.colorado.edu/news/solving-space-junk-problem" TargetMode="External"/><Relationship Id="rId21"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4" Type="http://schemas.openxmlformats.org/officeDocument/2006/relationships/hyperlink" Target="https://www.express.co.uk/news/science/1170826/asteroid-news-NASA-latest-space-rock-asteroid-1998-HL1-earth-danger-apocalypse" TargetMode="External"/><Relationship Id="rId42" Type="http://schemas.openxmlformats.org/officeDocument/2006/relationships/hyperlink" Target="https://archive.md/o/Hlbi1/https:/www.amazon.com/Cross-Domain-Deterrence-Strategy-Era-Complexity/dp/0190908653"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thespacereview.com/article/3633/1" TargetMode="External"/><Relationship Id="rId29" Type="http://schemas.openxmlformats.org/officeDocument/2006/relationships/hyperlink" Target="https://www.space.com/asteroid-apophis-2029-flyby-planetary-defens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opinions/2020/06/01/spacexs-success-is-one-small-step-man-one-giant-leap-capitalism/" TargetMode="External"/><Relationship Id="rId24" Type="http://schemas.openxmlformats.org/officeDocument/2006/relationships/hyperlink" Target="https://www.forbes.com/sites/scottsnowden/2019/03/12/solar-power-stations-in-space-could-supply-the-world-with-limitless-energy/" TargetMode="External"/><Relationship Id="rId32" Type="http://schemas.openxmlformats.org/officeDocument/2006/relationships/hyperlink" Target="https://mashable.com/category/space-junk" TargetMode="External"/><Relationship Id="rId37" Type="http://schemas.openxmlformats.org/officeDocument/2006/relationships/hyperlink" Target="https://foreignpolicy.com/2019/04/02/beijing-is-taking-the-final-frontier-space-china/" TargetMode="External"/><Relationship Id="rId40" Type="http://schemas.openxmlformats.org/officeDocument/2006/relationships/hyperlink" Target="https://www.pnas.org/content/early/2020/05/20/1921260117"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n.wikipedia.org/wiki/Memex" TargetMode="External"/><Relationship Id="rId23" Type="http://schemas.openxmlformats.org/officeDocument/2006/relationships/hyperlink" Target="https://en.wikipedia.org/wiki/Space-based_solar_power" TargetMode="External"/><Relationship Id="rId28" Type="http://schemas.openxmlformats.org/officeDocument/2006/relationships/hyperlink" Target="https://space.nss.org/technologies-for-asteroid-capture-into-earth-orbit/" TargetMode="External"/><Relationship Id="rId36" Type="http://schemas.openxmlformats.org/officeDocument/2006/relationships/hyperlink" Target="https://www.whitehouse.gov/briefings-statements/remarks-president-trump-meeting-national-space-council-signing-space-policy-directive-3/"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nasa.gov/directorates/spacetech/niac/2017_Phase_I_Phase_II/Sustainable_Human_Exploration/" TargetMode="External"/><Relationship Id="rId31" Type="http://schemas.openxmlformats.org/officeDocument/2006/relationships/hyperlink" Target="https://www.nbcnews.com/science/space/neil-degrasse-tyson-says-space-ventures-will-spawn-first-trillionaire-n352271"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www.asterank.com/" TargetMode="External"/><Relationship Id="rId22" Type="http://schemas.openxmlformats.org/officeDocument/2006/relationships/hyperlink" Target="https://www.washingtonpost.com/opinions/the-247-trillion-global-debt-bomb/2018/07/15/64c5bbaa-86c2-11e8-8f6c-46cb43e3f306_story.html?noredirect=on&amp;utm_term=.5fb3ff1155d9" TargetMode="External"/><Relationship Id="rId27" Type="http://schemas.openxmlformats.org/officeDocument/2006/relationships/hyperlink" Target="https://mashable.com/article/armageddon-asteroid-threat" TargetMode="External"/><Relationship Id="rId30" Type="http://schemas.openxmlformats.org/officeDocument/2006/relationships/hyperlink" Target="https://www.nationalgeographic.com/science/phenomena/2014/06/24/diamond-the-size-of-earth/" TargetMode="External"/><Relationship Id="rId35" Type="http://schemas.openxmlformats.org/officeDocument/2006/relationships/hyperlink" Target="https://dl1.cuni.cz/pluginfile.php/634091/mod_resource/content/1/Planetary%20Defence.pdf" TargetMode="External"/><Relationship Id="rId43" Type="http://schemas.openxmlformats.org/officeDocument/2006/relationships/hyperlink" Target="https://www.foreignaffairs.com/articles/space/2019-03-26/why-creating-space-force-changes-nothing%20accessed%2012/10/2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chicagounbound.uchicago.edu/cgi/viewcontent.cgi?article=1269&amp;context=cjil" TargetMode="External"/><Relationship Id="rId17" Type="http://schemas.openxmlformats.org/officeDocument/2006/relationships/hyperlink" Target="https://www.space.com/41941-hayabusa2-asteroid-rovers-hopping-tech.html" TargetMode="External"/><Relationship Id="rId25" Type="http://schemas.openxmlformats.org/officeDocument/2006/relationships/hyperlink" Target="https://medium.com/fitch-blog/why-is-big-pharma-interested-in-the-space-economy-c078ac1bf67c" TargetMode="External"/><Relationship Id="rId33" Type="http://schemas.openxmlformats.org/officeDocument/2006/relationships/hyperlink" Target="https://www.rollingstone.com/politics/politics-features/bill-mckibben-falter-climate-change-817310/" TargetMode="External"/><Relationship Id="rId38" Type="http://schemas.openxmlformats.org/officeDocument/2006/relationships/hyperlink" Target="https://www.diu.mil/news-events" TargetMode="External"/><Relationship Id="rId20" Type="http://schemas.openxmlformats.org/officeDocument/2006/relationships/hyperlink" Target="https://www.amazon.com/dp/B003QP4NPE/ref=dp-kindle-redirect?_encoding=UTF8&amp;btkr=1" TargetMode="External"/><Relationship Id="rId41" Type="http://schemas.openxmlformats.org/officeDocument/2006/relationships/hyperlink" Target="https://www.routledge.com/Privatizing-Peace-How-Commerce-Can-Reduce-Conflict-in-Space/Cobb/p/book/97803673378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20</Pages>
  <Words>13662</Words>
  <Characters>77879</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91359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14</cp:revision>
  <dcterms:created xsi:type="dcterms:W3CDTF">2022-01-15T19:06:00Z</dcterms:created>
  <dcterms:modified xsi:type="dcterms:W3CDTF">2022-01-15T20:45:00Z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